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79E3F" w14:textId="31E27188" w:rsidR="00E42E4C" w:rsidRDefault="00E618EA" w:rsidP="00E618EA">
      <w:pPr>
        <w:pStyle w:val="Heading2"/>
      </w:pPr>
      <w:r>
        <w:t>1AC</w:t>
      </w:r>
    </w:p>
    <w:p w14:paraId="2D12E12A" w14:textId="728B60BB" w:rsidR="00E618EA" w:rsidRPr="00E618EA" w:rsidRDefault="00E618EA" w:rsidP="00E618EA">
      <w:pPr>
        <w:pStyle w:val="Heading3"/>
      </w:pPr>
      <w:r>
        <w:lastRenderedPageBreak/>
        <w:t>Plan</w:t>
      </w:r>
    </w:p>
    <w:p w14:paraId="1897DF3F" w14:textId="77777777" w:rsidR="00E618EA" w:rsidRDefault="00E618EA" w:rsidP="00E618EA">
      <w:pPr>
        <w:pStyle w:val="Heading4"/>
      </w:pPr>
      <w:r>
        <w:t>Plan – The appropriation of outer space through the production of space debris by private entities is unjust.</w:t>
      </w:r>
    </w:p>
    <w:p w14:paraId="155C2771" w14:textId="77777777" w:rsidR="00E618EA" w:rsidRPr="009A5A91" w:rsidRDefault="00E618EA" w:rsidP="00E618EA"/>
    <w:p w14:paraId="0B61CC55" w14:textId="77777777" w:rsidR="00E618EA" w:rsidRDefault="00E618EA" w:rsidP="00E618EA">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41E887C9" w14:textId="77777777" w:rsidR="00E618EA" w:rsidRPr="00612602" w:rsidRDefault="00E618EA" w:rsidP="00E618EA">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11" w:history="1">
        <w:r w:rsidRPr="008E3DAC">
          <w:rPr>
            <w:rStyle w:val="Hyperlink"/>
          </w:rPr>
          <w:t>https://www.culsr.org/articles/the-international-legal-regulation-of-space-debris</w:t>
        </w:r>
      </w:hyperlink>
      <w:r>
        <w:t>] Justin</w:t>
      </w:r>
    </w:p>
    <w:p w14:paraId="10ADF89F" w14:textId="77777777" w:rsidR="00E618EA" w:rsidRPr="00612602" w:rsidRDefault="00E618EA" w:rsidP="00E618EA">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w:t>
      </w:r>
      <w:proofErr w:type="gramStart"/>
      <w:r w:rsidRPr="00DA1231">
        <w:rPr>
          <w:sz w:val="16"/>
        </w:rPr>
        <w:t>In order to</w:t>
      </w:r>
      <w:proofErr w:type="gramEnd"/>
      <w:r w:rsidRPr="00DA1231">
        <w:rPr>
          <w:sz w:val="16"/>
        </w:rPr>
        <w:t xml:space="preserve">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7D27B3FD" w14:textId="77777777" w:rsidR="00E618EA" w:rsidRDefault="00E618EA" w:rsidP="00E618EA"/>
    <w:p w14:paraId="7730F501" w14:textId="77777777" w:rsidR="00E618EA" w:rsidRDefault="00E618EA" w:rsidP="00E618EA">
      <w:pPr>
        <w:pStyle w:val="Heading4"/>
      </w:pPr>
      <w:r>
        <w:t xml:space="preserve">Private entities are </w:t>
      </w:r>
      <w:r w:rsidRPr="00B265A4">
        <w:rPr>
          <w:u w:val="single"/>
        </w:rPr>
        <w:t>non-governmental</w:t>
      </w:r>
      <w:r>
        <w:t>.</w:t>
      </w:r>
    </w:p>
    <w:p w14:paraId="2C34308F" w14:textId="77777777" w:rsidR="00E618EA" w:rsidRPr="00B83284" w:rsidRDefault="00E618EA" w:rsidP="00E618EA">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6937A7E7" w14:textId="77777777" w:rsidR="00E618EA" w:rsidRDefault="00E618EA" w:rsidP="00E618EA">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17312D79" w14:textId="77777777" w:rsidR="00E618EA" w:rsidRDefault="00E618EA" w:rsidP="00E618EA"/>
    <w:p w14:paraId="54AA4BA7" w14:textId="77777777" w:rsidR="00E618EA" w:rsidRDefault="00E618EA" w:rsidP="00E618EA">
      <w:pPr>
        <w:pStyle w:val="Heading4"/>
      </w:pPr>
      <w:r>
        <w:lastRenderedPageBreak/>
        <w:t xml:space="preserve">Exemptions destroy the </w:t>
      </w:r>
      <w:r w:rsidRPr="00DC4B66">
        <w:rPr>
          <w:u w:val="single"/>
        </w:rPr>
        <w:t>coercive power of legal regimes</w:t>
      </w:r>
      <w:r>
        <w:t xml:space="preserve"> – causes circumvention </w:t>
      </w:r>
      <w:r w:rsidRPr="00DC4B66">
        <w:rPr>
          <w:u w:val="single"/>
        </w:rPr>
        <w:t>across the board</w:t>
      </w:r>
      <w:r>
        <w:t>.</w:t>
      </w:r>
    </w:p>
    <w:p w14:paraId="24253790" w14:textId="77777777" w:rsidR="00E618EA" w:rsidRPr="00DC4B66" w:rsidRDefault="00E618EA" w:rsidP="00E618EA">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12" w:history="1">
        <w:r w:rsidRPr="008E3DAC">
          <w:rPr>
            <w:rStyle w:val="Hyperlink"/>
          </w:rPr>
          <w:t>https://doi.org/10.1080/014959302317350855</w:t>
        </w:r>
      </w:hyperlink>
      <w:r>
        <w:t>] Elmer Recut Justin</w:t>
      </w:r>
    </w:p>
    <w:p w14:paraId="42D14663" w14:textId="77777777" w:rsidR="00E618EA" w:rsidRPr="00DC4B66" w:rsidRDefault="00E618EA" w:rsidP="00E618EA">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71860AD8" w14:textId="4F5565DB" w:rsidR="00E618EA" w:rsidRDefault="00E618EA" w:rsidP="00E618EA">
      <w:pPr>
        <w:pStyle w:val="Heading3"/>
      </w:pPr>
      <w:r>
        <w:lastRenderedPageBreak/>
        <w:t>Adv</w:t>
      </w:r>
    </w:p>
    <w:p w14:paraId="753F095E" w14:textId="77777777" w:rsidR="00E618EA" w:rsidRPr="00A8218A" w:rsidRDefault="00E618EA" w:rsidP="00E618EA">
      <w:pPr>
        <w:pStyle w:val="Heading4"/>
      </w:pPr>
      <w:r>
        <w:t xml:space="preserve">The advantage is </w:t>
      </w:r>
      <w:r w:rsidRPr="00A8218A">
        <w:rPr>
          <w:u w:val="single"/>
        </w:rPr>
        <w:t>Debris</w:t>
      </w:r>
      <w:r>
        <w:t xml:space="preserve"> –</w:t>
      </w:r>
    </w:p>
    <w:p w14:paraId="0E574C25" w14:textId="77777777" w:rsidR="00E618EA" w:rsidRDefault="00E618EA" w:rsidP="00E618EA">
      <w:pPr>
        <w:pStyle w:val="Heading4"/>
      </w:pPr>
      <w:r>
        <w:t xml:space="preserve">Privatization of space leads to </w:t>
      </w:r>
      <w:r w:rsidRPr="00A73303">
        <w:rPr>
          <w:u w:val="single"/>
        </w:rPr>
        <w:t>unchecked debris</w:t>
      </w:r>
      <w:r>
        <w:t>.</w:t>
      </w:r>
    </w:p>
    <w:p w14:paraId="4610D79F" w14:textId="77777777" w:rsidR="00E618EA" w:rsidRPr="00367C57" w:rsidRDefault="00E618EA" w:rsidP="00E618EA">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13" w:history="1">
        <w:r w:rsidRPr="008E3DAC">
          <w:rPr>
            <w:rStyle w:val="Hyperlink"/>
          </w:rPr>
          <w:t>https://www.sciencedirect.com/science/article/pii/S246889671930045X?via%3Dihub</w:t>
        </w:r>
      </w:hyperlink>
      <w:r>
        <w:t>] Justin</w:t>
      </w:r>
    </w:p>
    <w:p w14:paraId="0F2CC0BD" w14:textId="77777777" w:rsidR="00E618EA" w:rsidRPr="00A73303" w:rsidRDefault="00E618EA" w:rsidP="00E618EA">
      <w:pPr>
        <w:rPr>
          <w:sz w:val="16"/>
        </w:rPr>
      </w:pPr>
      <w:r w:rsidRPr="00721130">
        <w:rPr>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721130">
        <w:rPr>
          <w:rStyle w:val="Emphasis"/>
        </w:rPr>
        <w:t xml:space="preserve">traditional </w:t>
      </w:r>
      <w:r w:rsidRPr="00916BB1">
        <w:rPr>
          <w:rStyle w:val="Emphasis"/>
          <w:highlight w:val="green"/>
        </w:rPr>
        <w:t>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721130">
        <w:rPr>
          <w:rStyle w:val="Emphasis"/>
        </w:rPr>
        <w:t xml:space="preserve">space </w:t>
      </w:r>
      <w:r w:rsidRPr="00916BB1">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w:t>
      </w:r>
      <w:proofErr w:type="gramStart"/>
      <w:r w:rsidRPr="00A73303">
        <w:rPr>
          <w:sz w:val="16"/>
        </w:rPr>
        <w:t>past experience</w:t>
      </w:r>
      <w:proofErr w:type="gramEnd"/>
      <w:r w:rsidRPr="00A73303">
        <w:rPr>
          <w:sz w:val="16"/>
        </w:rPr>
        <w:t xml:space="preserv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721130">
        <w:rPr>
          <w:u w:val="single"/>
        </w:rPr>
        <w:t xml:space="preserve">commercial </w:t>
      </w:r>
      <w:r w:rsidRPr="00916BB1">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w:t>
      </w:r>
      <w:proofErr w:type="spellStart"/>
      <w:r w:rsidRPr="00721130">
        <w:rPr>
          <w:sz w:val="16"/>
        </w:rPr>
        <w:t>NewSpace</w:t>
      </w:r>
      <w:proofErr w:type="spellEnd"/>
      <w:r w:rsidRPr="00721130">
        <w:rPr>
          <w:sz w:val="16"/>
        </w:rPr>
        <w:t xml:space="preserve"> constellations. Operator Number of satellites Altitude (km) Country SpaceX V-band 7518 335–345 US Capella 48 350–650 US Planet Swift 6 350–650 US Black Sky 60 450 US </w:t>
      </w:r>
      <w:proofErr w:type="spellStart"/>
      <w:r w:rsidRPr="00721130">
        <w:rPr>
          <w:sz w:val="16"/>
        </w:rPr>
        <w:t>Satellogic</w:t>
      </w:r>
      <w:proofErr w:type="spellEnd"/>
      <w:r w:rsidRPr="00721130">
        <w:rPr>
          <w:sz w:val="16"/>
        </w:rPr>
        <w:t xml:space="preserve"> </w:t>
      </w:r>
      <w:proofErr w:type="spellStart"/>
      <w:r w:rsidRPr="00721130">
        <w:rPr>
          <w:sz w:val="16"/>
        </w:rPr>
        <w:t>NuSat</w:t>
      </w:r>
      <w:proofErr w:type="spellEnd"/>
      <w:r w:rsidRPr="00721130">
        <w:rPr>
          <w:sz w:val="16"/>
        </w:rPr>
        <w:t xml:space="preserve"> 300 500 Argentina Kepler 140 550 US SpaceX </w:t>
      </w:r>
      <w:proofErr w:type="spellStart"/>
      <w:r w:rsidRPr="00721130">
        <w:rPr>
          <w:sz w:val="16"/>
        </w:rPr>
        <w:t>Starlink</w:t>
      </w:r>
      <w:proofErr w:type="spellEnd"/>
      <w:r w:rsidRPr="00721130">
        <w:rPr>
          <w:sz w:val="16"/>
        </w:rPr>
        <w:t xml:space="preserve"> 1584 550 US Skybox 30 576 US Fleet 100 580 Australia Amazon Kuiper 3236 590–630 US </w:t>
      </w:r>
      <w:proofErr w:type="spellStart"/>
      <w:r w:rsidRPr="00721130">
        <w:rPr>
          <w:sz w:val="16"/>
        </w:rPr>
        <w:t>Commsat</w:t>
      </w:r>
      <w:proofErr w:type="spellEnd"/>
      <w:r w:rsidRPr="00721130">
        <w:rPr>
          <w:sz w:val="16"/>
        </w:rPr>
        <w:t xml:space="preserve"> 800 600 China </w:t>
      </w:r>
      <w:proofErr w:type="spellStart"/>
      <w:r w:rsidRPr="00721130">
        <w:rPr>
          <w:sz w:val="16"/>
        </w:rPr>
        <w:t>Kineis</w:t>
      </w:r>
      <w:proofErr w:type="spellEnd"/>
      <w:r w:rsidRPr="00721130">
        <w:rPr>
          <w:sz w:val="16"/>
        </w:rPr>
        <w:t xml:space="preserve"> 20 600 France </w:t>
      </w:r>
      <w:proofErr w:type="spellStart"/>
      <w:r w:rsidRPr="00721130">
        <w:rPr>
          <w:sz w:val="16"/>
        </w:rPr>
        <w:t>Yalini</w:t>
      </w:r>
      <w:proofErr w:type="spellEnd"/>
      <w:r w:rsidRPr="00721130">
        <w:rPr>
          <w:sz w:val="16"/>
        </w:rPr>
        <w:t xml:space="preserve"> 135 600 Canada Spire 100 651 US Planet Doves 150 675 US </w:t>
      </w:r>
      <w:proofErr w:type="spellStart"/>
      <w:r w:rsidRPr="00721130">
        <w:rPr>
          <w:sz w:val="16"/>
        </w:rPr>
        <w:t>Orbcomm</w:t>
      </w:r>
      <w:proofErr w:type="spellEnd"/>
      <w:r w:rsidRPr="00721130">
        <w:rPr>
          <w:sz w:val="16"/>
        </w:rPr>
        <w:t xml:space="preserve"> 31 750 US Iridium 72 780 US Theia 112 800 US Lucky Star 156 1000 China </w:t>
      </w:r>
      <w:proofErr w:type="spellStart"/>
      <w:r w:rsidRPr="00721130">
        <w:rPr>
          <w:sz w:val="16"/>
        </w:rPr>
        <w:t>Telesat</w:t>
      </w:r>
      <w:proofErr w:type="spellEnd"/>
      <w:r w:rsidRPr="00721130">
        <w:rPr>
          <w:sz w:val="16"/>
        </w:rPr>
        <w:t xml:space="preserve"> LEO 72 1000 Canada </w:t>
      </w:r>
      <w:proofErr w:type="spellStart"/>
      <w:r w:rsidRPr="00721130">
        <w:rPr>
          <w:sz w:val="16"/>
        </w:rPr>
        <w:t>Hongyan</w:t>
      </w:r>
      <w:proofErr w:type="spellEnd"/>
      <w:r w:rsidRPr="00721130">
        <w:rPr>
          <w:sz w:val="16"/>
        </w:rPr>
        <w:t xml:space="preserve"> 300 1100 China </w:t>
      </w:r>
      <w:proofErr w:type="spellStart"/>
      <w:r w:rsidRPr="00721130">
        <w:rPr>
          <w:sz w:val="16"/>
        </w:rPr>
        <w:t>Xinwei</w:t>
      </w:r>
      <w:proofErr w:type="spellEnd"/>
      <w:r w:rsidRPr="00721130">
        <w:rPr>
          <w:sz w:val="16"/>
        </w:rPr>
        <w:t xml:space="preserve"> 32 1100 China SpaceX </w:t>
      </w:r>
      <w:proofErr w:type="spellStart"/>
      <w:r w:rsidRPr="00721130">
        <w:rPr>
          <w:sz w:val="16"/>
        </w:rPr>
        <w:t>Starlink</w:t>
      </w:r>
      <w:proofErr w:type="spellEnd"/>
      <w:r w:rsidRPr="00721130">
        <w:rPr>
          <w:sz w:val="16"/>
        </w:rPr>
        <w:t xml:space="preserve"> 2825 1110–1325 US </w:t>
      </w:r>
      <w:proofErr w:type="spellStart"/>
      <w:r w:rsidRPr="00721130">
        <w:rPr>
          <w:sz w:val="16"/>
        </w:rPr>
        <w:t>OneWeb</w:t>
      </w:r>
      <w:proofErr w:type="spellEnd"/>
      <w:r w:rsidRPr="00721130">
        <w:rPr>
          <w:sz w:val="16"/>
        </w:rPr>
        <w:t xml:space="preserve"> 720 1200 ESA </w:t>
      </w:r>
      <w:proofErr w:type="spellStart"/>
      <w:r w:rsidRPr="00721130">
        <w:rPr>
          <w:sz w:val="16"/>
        </w:rPr>
        <w:t>Telesat</w:t>
      </w:r>
      <w:proofErr w:type="spellEnd"/>
      <w:r w:rsidRPr="00721130">
        <w:rPr>
          <w:sz w:val="16"/>
        </w:rPr>
        <w:t xml:space="preserve"> LEO 45 1248 Canada </w:t>
      </w:r>
      <w:proofErr w:type="spellStart"/>
      <w:r w:rsidRPr="00721130">
        <w:rPr>
          <w:sz w:val="16"/>
        </w:rPr>
        <w:t>Astrome</w:t>
      </w:r>
      <w:proofErr w:type="spellEnd"/>
      <w:r w:rsidRPr="00721130">
        <w:rPr>
          <w:sz w:val="16"/>
        </w:rPr>
        <w:t xml:space="preserve"> Tech 600 1400 India </w:t>
      </w:r>
      <w:proofErr w:type="spellStart"/>
      <w:r w:rsidRPr="00721130">
        <w:rPr>
          <w:sz w:val="16"/>
        </w:rPr>
        <w:t>LeoSat</w:t>
      </w:r>
      <w:proofErr w:type="spellEnd"/>
      <w:r w:rsidRPr="00721130">
        <w:rPr>
          <w:sz w:val="16"/>
        </w:rPr>
        <w:t xml:space="preserve"> 108 1400 US </w:t>
      </w:r>
      <w:proofErr w:type="spellStart"/>
      <w:r w:rsidRPr="00721130">
        <w:rPr>
          <w:sz w:val="16"/>
        </w:rPr>
        <w:t>Globalstar</w:t>
      </w:r>
      <w:proofErr w:type="spellEnd"/>
      <w:r w:rsidRPr="00721130">
        <w:rPr>
          <w:sz w:val="16"/>
        </w:rPr>
        <w:t xml:space="preserve">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916BB1">
        <w:rPr>
          <w:highlight w:val="green"/>
          <w:u w:val="single"/>
        </w:rPr>
        <w:t xml:space="preserve">traffic </w:t>
      </w:r>
      <w:r w:rsidRPr="00721130">
        <w:rPr>
          <w:u w:val="single"/>
        </w:rPr>
        <w:t xml:space="preserve">created </w:t>
      </w:r>
      <w:r w:rsidRPr="00916BB1">
        <w:rPr>
          <w:highlight w:val="green"/>
          <w:u w:val="single"/>
        </w:rPr>
        <w:t xml:space="preserve">if </w:t>
      </w:r>
      <w:r w:rsidRPr="00916BB1">
        <w:rPr>
          <w:rStyle w:val="Emphasis"/>
          <w:highlight w:val="green"/>
        </w:rPr>
        <w:t>just half are successful</w:t>
      </w:r>
      <w:r w:rsidRPr="00916BB1">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 xml:space="preserve">The number of objects found in each 10 km </w:t>
      </w:r>
      <w:r w:rsidRPr="001A45BC">
        <w:rPr>
          <w:u w:val="single"/>
        </w:rPr>
        <w:lastRenderedPageBreak/>
        <w:t>“bin”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42EABB32" w14:textId="77777777" w:rsidR="00E618EA" w:rsidRPr="00367C57" w:rsidRDefault="00E618EA" w:rsidP="00E618EA">
      <w:pPr>
        <w:rPr>
          <w:sz w:val="16"/>
        </w:rPr>
      </w:pPr>
      <w:r w:rsidRPr="00367C57">
        <w:rPr>
          <w:noProof/>
          <w:sz w:val="16"/>
        </w:rPr>
        <w:drawing>
          <wp:inline distT="0" distB="0" distL="0" distR="0" wp14:anchorId="3F08935F" wp14:editId="470A8A50">
            <wp:extent cx="2482164" cy="1852268"/>
            <wp:effectExtent l="0" t="0" r="0" b="0"/>
            <wp:docPr id="5" name="Picture 5"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421C5145" w14:textId="77777777" w:rsidR="00E618EA" w:rsidRDefault="00E618EA" w:rsidP="00E618EA">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721130">
        <w:rPr>
          <w:sz w:val="16"/>
        </w:rPr>
        <w:t>on line</w:t>
      </w:r>
      <w:proofErr w:type="gramEnd"/>
      <w:r w:rsidRPr="00721130">
        <w:rPr>
          <w:sz w:val="16"/>
        </w:rPr>
        <w:t xml:space="preserve"> (currently planned for 2019) [4]. </w:t>
      </w:r>
      <w:r w:rsidRPr="00721130">
        <w:rPr>
          <w:u w:val="single"/>
        </w:rPr>
        <w:t>Commercial</w:t>
      </w:r>
      <w:r w:rsidRPr="00367C57">
        <w:rPr>
          <w:u w:val="single"/>
        </w:rPr>
        <w:t xml:space="preserve">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w:t>
      </w:r>
      <w:r w:rsidRPr="00721130">
        <w:rPr>
          <w:u w:val="single"/>
        </w:rPr>
        <w:lastRenderedPageBreak/>
        <w:t xml:space="preserve">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w:t>
      </w:r>
      <w:proofErr w:type="gramStart"/>
      <w:r w:rsidRPr="00A73303">
        <w:rPr>
          <w:sz w:val="16"/>
        </w:rPr>
        <w:t>Download :</w:t>
      </w:r>
      <w:proofErr w:type="gramEnd"/>
      <w:r w:rsidRPr="00A73303">
        <w:rPr>
          <w:sz w:val="16"/>
        </w:rPr>
        <w:t xml:space="preserve"> Download 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A73303">
        <w:rPr>
          <w:sz w:val="16"/>
        </w:rPr>
        <w:t>whether or not</w:t>
      </w:r>
      <w:proofErr w:type="gramEnd"/>
      <w:r w:rsidRPr="00A73303">
        <w:rPr>
          <w:sz w:val="16"/>
        </w:rPr>
        <w:t xml:space="preserve"> the maneuver is executed. If a large constellation is deployed next to an existing resident system, the existing system may experience many conjunctions and alerts due to its </w:t>
      </w:r>
      <w:proofErr w:type="gramStart"/>
      <w:r w:rsidRPr="00A73303">
        <w:rPr>
          <w:sz w:val="16"/>
        </w:rPr>
        <w:t>close proximity</w:t>
      </w:r>
      <w:proofErr w:type="gramEnd"/>
      <w:r w:rsidRPr="00A73303">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A73303">
        <w:rPr>
          <w:sz w:val="16"/>
        </w:rPr>
        <w:t>Download :</w:t>
      </w:r>
      <w:proofErr w:type="gramEnd"/>
      <w:r w:rsidRPr="00A73303">
        <w:rPr>
          <w:sz w:val="16"/>
        </w:rPr>
        <w:t xml:space="preserve">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A73303">
        <w:rPr>
          <w:sz w:val="16"/>
        </w:rPr>
        <w:t>fully-informed</w:t>
      </w:r>
      <w:proofErr w:type="gramEnd"/>
      <w:r w:rsidRPr="00A73303">
        <w:rPr>
          <w:sz w:val="16"/>
        </w:rPr>
        <w:t xml:space="preserve"> operators could be confident that a collision would not occur. Fig 4 </w:t>
      </w:r>
      <w:proofErr w:type="gramStart"/>
      <w:r w:rsidRPr="00A73303">
        <w:rPr>
          <w:sz w:val="16"/>
        </w:rPr>
        <w:t>Download :</w:t>
      </w:r>
      <w:proofErr w:type="gramEnd"/>
      <w:r w:rsidRPr="00A73303">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sidRPr="00A73303">
        <w:rPr>
          <w:sz w:val="16"/>
        </w:rPr>
        <w:t>new large</w:t>
      </w:r>
      <w:proofErr w:type="gramEnd"/>
      <w:r w:rsidRPr="00A73303">
        <w:rPr>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w:t>
      </w:r>
      <w:r w:rsidRPr="00A73303">
        <w:rPr>
          <w:sz w:val="16"/>
        </w:rPr>
        <w:lastRenderedPageBreak/>
        <w:t xml:space="preserve">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A73303">
        <w:rPr>
          <w:sz w:val="16"/>
        </w:rPr>
        <w:t>NewSpace</w:t>
      </w:r>
      <w:proofErr w:type="spellEnd"/>
      <w:r w:rsidRPr="00A73303">
        <w:rPr>
          <w:sz w:val="16"/>
        </w:rPr>
        <w:t xml:space="preserv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 xml:space="preserve">millions of warnings </w:t>
      </w:r>
      <w:r w:rsidRPr="00721130">
        <w:rPr>
          <w:rStyle w:val="Emphasis"/>
        </w:rPr>
        <w:t>per year</w:t>
      </w:r>
      <w:r w:rsidRPr="00721130">
        <w:rPr>
          <w:u w:val="single"/>
        </w:rPr>
        <w:t xml:space="preserve"> for </w:t>
      </w:r>
      <w:proofErr w:type="spellStart"/>
      <w:r w:rsidRPr="00721130">
        <w:rPr>
          <w:u w:val="single"/>
        </w:rPr>
        <w:t>NewSpace</w:t>
      </w:r>
      <w:proofErr w:type="spellEnd"/>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w:t>
      </w:r>
      <w:r w:rsidRPr="00721130">
        <w:rPr>
          <w:u w:val="single"/>
        </w:rPr>
        <w:t xml:space="preserve">an </w:t>
      </w:r>
      <w:r w:rsidRPr="00721130">
        <w:rPr>
          <w:rStyle w:val="Emphasis"/>
        </w:rPr>
        <w:t xml:space="preserve">enormous </w:t>
      </w:r>
      <w:r w:rsidRPr="00916BB1">
        <w:rPr>
          <w:rStyle w:val="Emphasis"/>
          <w:highlight w:val="green"/>
        </w:rPr>
        <w:t xml:space="preserve">haystack to find </w:t>
      </w:r>
      <w:r w:rsidRPr="00721130">
        <w:rPr>
          <w:rStyle w:val="Emphasis"/>
        </w:rPr>
        <w:t xml:space="preserve">the </w:t>
      </w:r>
      <w:r w:rsidRPr="00916BB1">
        <w:rPr>
          <w:rStyle w:val="Emphasis"/>
          <w:highlight w:val="green"/>
        </w:rPr>
        <w:t>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53669151" w14:textId="77777777" w:rsidR="00E618EA" w:rsidRDefault="00E618EA" w:rsidP="00E618EA">
      <w:pPr>
        <w:rPr>
          <w:u w:val="single"/>
        </w:rPr>
      </w:pPr>
    </w:p>
    <w:p w14:paraId="20E1B4AF" w14:textId="77777777" w:rsidR="00E618EA" w:rsidRDefault="00E618EA" w:rsidP="00E618EA">
      <w:pPr>
        <w:pStyle w:val="Heading4"/>
      </w:pPr>
      <w:r>
        <w:rPr>
          <w:u w:val="single"/>
        </w:rPr>
        <w:t>F</w:t>
      </w:r>
      <w:r w:rsidRPr="00A73303">
        <w:rPr>
          <w:u w:val="single"/>
        </w:rPr>
        <w:t>eedback loops</w:t>
      </w:r>
      <w:r>
        <w:t xml:space="preserve"> of technology cause </w:t>
      </w:r>
      <w:r w:rsidRPr="00A73303">
        <w:rPr>
          <w:u w:val="single"/>
        </w:rPr>
        <w:t>increasing development</w:t>
      </w:r>
      <w:r>
        <w:t xml:space="preserve"> and </w:t>
      </w:r>
      <w:r w:rsidRPr="00A73303">
        <w:rPr>
          <w:u w:val="single"/>
        </w:rPr>
        <w:t>debris</w:t>
      </w:r>
      <w:r>
        <w:t xml:space="preserve">. </w:t>
      </w:r>
    </w:p>
    <w:p w14:paraId="0DDD5267" w14:textId="77777777" w:rsidR="00E618EA" w:rsidRPr="00667B14" w:rsidRDefault="00E618EA" w:rsidP="00E618EA">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7EAEEF10" w14:textId="77777777" w:rsidR="00E618EA" w:rsidRPr="009228A1" w:rsidRDefault="00E618EA" w:rsidP="00E618EA">
      <w:pPr>
        <w:rPr>
          <w:u w:val="single"/>
        </w:rPr>
      </w:pPr>
      <w:r w:rsidRPr="00721130">
        <w:rPr>
          <w:u w:val="single"/>
        </w:rPr>
        <w:t xml:space="preserve">The second decade of the 21st century has brought a </w:t>
      </w:r>
      <w:r w:rsidRPr="00721130">
        <w:rPr>
          <w:rStyle w:val="Emphasis"/>
        </w:rPr>
        <w:t>dynamic and somewhat surprising development of the space industry</w:t>
      </w:r>
      <w:r w:rsidRPr="00721130">
        <w:rPr>
          <w:sz w:val="16"/>
        </w:rPr>
        <w:t>. Since</w:t>
      </w:r>
      <w:r w:rsidRPr="009228A1">
        <w:rPr>
          <w:sz w:val="16"/>
        </w:rPr>
        <w:t xml:space="preserv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w:t>
      </w:r>
      <w:r w:rsidRPr="00721130">
        <w:rPr>
          <w:u w:val="single"/>
        </w:rPr>
        <w:t xml:space="preserve">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721130">
        <w:rPr>
          <w:rStyle w:val="Emphasis"/>
        </w:rPr>
        <w:t>constellations</w:t>
      </w:r>
      <w:r w:rsidRPr="00721130">
        <w:rPr>
          <w:sz w:val="16"/>
        </w:rPr>
        <w:t xml:space="preserve">. </w:t>
      </w:r>
      <w:r w:rsidRPr="00721130">
        <w:rPr>
          <w:u w:val="single"/>
        </w:rPr>
        <w:t xml:space="preserve">This new shift is known among the </w:t>
      </w:r>
      <w:r w:rsidRPr="00721130">
        <w:rPr>
          <w:rStyle w:val="Emphasis"/>
        </w:rPr>
        <w:t>space industry as “Space 2.0”</w:t>
      </w:r>
      <w:r w:rsidRPr="00721130">
        <w:rPr>
          <w:u w:val="single"/>
        </w:rPr>
        <w:t>, and its emergence</w:t>
      </w:r>
      <w:r w:rsidRPr="007E377E">
        <w:rPr>
          <w:u w:val="single"/>
        </w:rPr>
        <w:t xml:space="preserv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721130">
        <w:rPr>
          <w:u w:val="single"/>
        </w:rPr>
        <w:t xml:space="preserve">participation of </w:t>
      </w:r>
      <w:r w:rsidRPr="00721130">
        <w:rPr>
          <w:highlight w:val="green"/>
          <w:u w:val="single"/>
        </w:rPr>
        <w:t xml:space="preserve">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9228A1">
        <w:rPr>
          <w:sz w:val="16"/>
        </w:rPr>
        <w:t>Weitering</w:t>
      </w:r>
      <w:proofErr w:type="spellEnd"/>
      <w:r w:rsidRPr="009228A1">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 xml:space="preserve">development of </w:t>
      </w:r>
      <w:r w:rsidRPr="00721130">
        <w:rPr>
          <w:rStyle w:val="Emphasis"/>
        </w:rPr>
        <w:t xml:space="preserve">space </w:t>
      </w:r>
      <w:r w:rsidRPr="00916BB1">
        <w:rPr>
          <w:rStyle w:val="Emphasis"/>
          <w:highlight w:val="green"/>
        </w:rPr>
        <w:t>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721130">
        <w:rPr>
          <w:u w:val="single"/>
        </w:rPr>
        <w:t xml:space="preserve">directly </w:t>
      </w:r>
      <w:r w:rsidRPr="00916BB1">
        <w:rPr>
          <w:highlight w:val="green"/>
          <w:u w:val="single"/>
        </w:rPr>
        <w:t>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w:t>
      </w:r>
      <w:proofErr w:type="gramStart"/>
      <w:r w:rsidRPr="009228A1">
        <w:rPr>
          <w:u w:val="single"/>
        </w:rPr>
        <w:t>are able to</w:t>
      </w:r>
      <w:proofErr w:type="gramEnd"/>
      <w:r w:rsidRPr="009228A1">
        <w:rPr>
          <w:u w:val="single"/>
        </w:rPr>
        <w:t xml:space="preserve">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9228A1">
        <w:rPr>
          <w:sz w:val="16"/>
        </w:rPr>
        <w:t>Bernat</w:t>
      </w:r>
      <w:proofErr w:type="spellEnd"/>
      <w:r w:rsidRPr="009228A1">
        <w:rPr>
          <w:sz w:val="16"/>
        </w:rPr>
        <w:t xml:space="preserve">, 2019), which has also contributed to the growing numbers of orbiting objects. The goal of the paper is to present the argumentation that </w:t>
      </w:r>
      <w:r w:rsidRPr="00916BB1">
        <w:rPr>
          <w:highlight w:val="green"/>
          <w:u w:val="single"/>
        </w:rPr>
        <w:t xml:space="preserve">the </w:t>
      </w:r>
      <w:r w:rsidRPr="00721130">
        <w:rPr>
          <w:u w:val="single"/>
        </w:rPr>
        <w:t>threat</w:t>
      </w:r>
      <w:r w:rsidRPr="009228A1">
        <w:rPr>
          <w:u w:val="single"/>
        </w:rPr>
        <w:t xml:space="preserve"> posed by the </w:t>
      </w:r>
      <w:r w:rsidRPr="00C7654E">
        <w:rPr>
          <w:rStyle w:val="Emphasis"/>
        </w:rPr>
        <w:t>cascading collisions</w:t>
      </w:r>
      <w:r w:rsidRPr="009228A1">
        <w:rPr>
          <w:u w:val="single"/>
        </w:rPr>
        <w:t xml:space="preserve"> </w:t>
      </w:r>
      <w:r w:rsidRPr="00721130">
        <w:rPr>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721130">
        <w:rPr>
          <w:rStyle w:val="Emphasis"/>
        </w:rPr>
        <w:t xml:space="preserve">orbital </w:t>
      </w:r>
      <w:r w:rsidRPr="00916BB1">
        <w:rPr>
          <w:rStyle w:val="Emphasis"/>
          <w:highlight w:val="green"/>
        </w:rPr>
        <w:t>satellite constellations</w:t>
      </w:r>
      <w:r w:rsidRPr="009228A1">
        <w:rPr>
          <w:sz w:val="16"/>
        </w:rPr>
        <w:t xml:space="preserve">; </w:t>
      </w:r>
      <w:r w:rsidRPr="009228A1">
        <w:rPr>
          <w:u w:val="single"/>
        </w:rPr>
        <w:t xml:space="preserve">the threat that </w:t>
      </w:r>
      <w:r w:rsidRPr="009228A1">
        <w:rPr>
          <w:u w:val="single"/>
        </w:rPr>
        <w:lastRenderedPageBreak/>
        <w:t xml:space="preserve">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xml:space="preserve">. </w:t>
      </w:r>
      <w:proofErr w:type="gramStart"/>
      <w:r w:rsidRPr="009228A1">
        <w:rPr>
          <w:sz w:val="16"/>
        </w:rPr>
        <w:t>In order to</w:t>
      </w:r>
      <w:proofErr w:type="gramEnd"/>
      <w:r w:rsidRPr="009228A1">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18163B1E" w14:textId="77777777" w:rsidR="00E618EA" w:rsidRDefault="00E618EA" w:rsidP="00E618EA">
      <w:pPr>
        <w:rPr>
          <w:u w:val="single"/>
        </w:rPr>
      </w:pPr>
    </w:p>
    <w:p w14:paraId="27E69C95" w14:textId="77777777" w:rsidR="00E618EA" w:rsidRPr="00A73303" w:rsidRDefault="00E618EA" w:rsidP="00E618EA">
      <w:pPr>
        <w:pStyle w:val="Heading4"/>
        <w:jc w:val="both"/>
      </w:pPr>
      <w:r>
        <w:t xml:space="preserve">Invisible tipping points trigger the </w:t>
      </w:r>
      <w:r w:rsidRPr="00A73303">
        <w:rPr>
          <w:u w:val="single"/>
        </w:rPr>
        <w:t>Kessler Syndrome</w:t>
      </w:r>
      <w:r>
        <w:t>.</w:t>
      </w:r>
    </w:p>
    <w:p w14:paraId="5511B9D3" w14:textId="77777777" w:rsidR="00E618EA" w:rsidRPr="008F7C7F" w:rsidRDefault="00E618EA" w:rsidP="00E618EA">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5" w:history="1">
        <w:r w:rsidRPr="008E3DAC">
          <w:rPr>
            <w:rStyle w:val="Hyperlink"/>
          </w:rPr>
          <w:t>https://onezero.medium.com/get-ready-for-the-kessler-syndrome-to-wreck-outer-space-7f29cfe62c3e</w:t>
        </w:r>
      </w:hyperlink>
      <w:r>
        <w:t>] Justin</w:t>
      </w:r>
    </w:p>
    <w:p w14:paraId="2412A840" w14:textId="77777777" w:rsidR="00E618EA" w:rsidRPr="00C7654E" w:rsidRDefault="00E618EA" w:rsidP="00E618EA">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 xml:space="preserve">which </w:t>
      </w:r>
      <w:proofErr w:type="gramStart"/>
      <w:r w:rsidRPr="00721130">
        <w:rPr>
          <w:u w:val="single"/>
        </w:rPr>
        <w:t>would</w:t>
      </w:r>
      <w:r w:rsidRPr="008B5709">
        <w:rPr>
          <w:u w:val="single"/>
        </w:rPr>
        <w:t xml:space="preserve"> to</w:t>
      </w:r>
      <w:proofErr w:type="gramEnd"/>
      <w:r w:rsidRPr="008B5709">
        <w:rPr>
          <w:u w:val="single"/>
        </w:rPr>
        <w:t xml:space="preserve">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w:t>
      </w:r>
      <w:r w:rsidRPr="008B5709">
        <w:rPr>
          <w:sz w:val="16"/>
        </w:rPr>
        <w:lastRenderedPageBreak/>
        <w:t xml:space="preserve">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7ACD557F" w14:textId="77777777" w:rsidR="00E618EA" w:rsidRPr="00A05D9C" w:rsidRDefault="00E618EA" w:rsidP="00E618EA"/>
    <w:p w14:paraId="3255D675" w14:textId="77777777" w:rsidR="00E618EA" w:rsidRDefault="00E618EA" w:rsidP="00E618EA">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221120F2" w14:textId="77777777" w:rsidR="00E618EA" w:rsidRPr="00667B14" w:rsidRDefault="00E618EA" w:rsidP="00E618EA">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0629A09C" w14:textId="77777777" w:rsidR="00E618EA" w:rsidRPr="00BE0EC1" w:rsidRDefault="00E618EA" w:rsidP="00E618EA">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06033919" w14:textId="77777777" w:rsidR="00E618EA" w:rsidRDefault="00E618EA" w:rsidP="00E618EA">
      <w:r w:rsidRPr="00A44E95">
        <w:rPr>
          <w:noProof/>
        </w:rPr>
        <w:lastRenderedPageBreak/>
        <w:drawing>
          <wp:inline distT="0" distB="0" distL="0" distR="0" wp14:anchorId="7A6900FE" wp14:editId="2957F9A0">
            <wp:extent cx="3869309" cy="2803993"/>
            <wp:effectExtent l="0" t="0" r="0" b="0"/>
            <wp:docPr id="8"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6"/>
                    <a:stretch>
                      <a:fillRect/>
                    </a:stretch>
                  </pic:blipFill>
                  <pic:spPr>
                    <a:xfrm>
                      <a:off x="0" y="0"/>
                      <a:ext cx="3882535" cy="2813578"/>
                    </a:xfrm>
                    <a:prstGeom prst="rect">
                      <a:avLst/>
                    </a:prstGeom>
                  </pic:spPr>
                </pic:pic>
              </a:graphicData>
            </a:graphic>
          </wp:inline>
        </w:drawing>
      </w:r>
    </w:p>
    <w:p w14:paraId="44B21EF1" w14:textId="77777777" w:rsidR="00E618EA" w:rsidRPr="00FF4115" w:rsidRDefault="00E618EA" w:rsidP="00E618EA">
      <w:pPr>
        <w:rPr>
          <w:rStyle w:val="Emphasis"/>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0059D97F" w14:textId="77777777" w:rsidR="00E618EA" w:rsidRDefault="00E618EA" w:rsidP="00E618EA"/>
    <w:p w14:paraId="61328C68" w14:textId="77777777" w:rsidR="00E618EA" w:rsidRPr="0036263B" w:rsidRDefault="00E618EA" w:rsidP="00E618EA">
      <w:pPr>
        <w:pStyle w:val="Heading4"/>
      </w:pPr>
      <w:r>
        <w:t xml:space="preserve">Debris triggers </w:t>
      </w:r>
      <w:r w:rsidRPr="0020445B">
        <w:rPr>
          <w:u w:val="single"/>
        </w:rPr>
        <w:t>miscalculated war</w:t>
      </w:r>
      <w:r>
        <w:t>.</w:t>
      </w:r>
    </w:p>
    <w:p w14:paraId="6B41579B" w14:textId="77777777" w:rsidR="00E618EA" w:rsidRPr="000F20C1" w:rsidRDefault="00E618EA" w:rsidP="00E618EA">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17" w:history="1">
        <w:r w:rsidRPr="005773F3">
          <w:rPr>
            <w:rStyle w:val="Hyperlink"/>
          </w:rPr>
          <w:t>https://www.sciencealert.com/space-junk-accidents-could-trigger-armed-conflict-expert-warns</w:t>
        </w:r>
      </w:hyperlink>
      <w:r>
        <w:t xml:space="preserve">. </w:t>
      </w:r>
    </w:p>
    <w:p w14:paraId="44CACFBE" w14:textId="77777777" w:rsidR="00E618EA" w:rsidRDefault="00E618EA" w:rsidP="00E618EA">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w:t>
      </w:r>
      <w:proofErr w:type="spellStart"/>
      <w:r w:rsidRPr="00131706">
        <w:rPr>
          <w:sz w:val="12"/>
        </w:rPr>
        <w:t>Astronautica</w:t>
      </w:r>
      <w:proofErr w:type="spellEnd"/>
      <w:r w:rsidRPr="00131706">
        <w:rPr>
          <w:sz w:val="12"/>
        </w:rPr>
        <w:t xml:space="preserve">,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lastRenderedPageBreak/>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w:t>
      </w:r>
      <w:proofErr w:type="gramStart"/>
      <w:r w:rsidRPr="00131706">
        <w:rPr>
          <w:sz w:val="12"/>
        </w:rPr>
        <w:t>The majority of</w:t>
      </w:r>
      <w:proofErr w:type="gramEnd"/>
      <w:r w:rsidRPr="00131706">
        <w:rPr>
          <w:sz w:val="12"/>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 xml:space="preserve">repeated sudden failures of </w:t>
      </w:r>
      <w:proofErr w:type="spellStart"/>
      <w:r w:rsidRPr="00721130">
        <w:rPr>
          <w:rStyle w:val="StyleUnderline"/>
        </w:rPr>
        <w:t>defence</w:t>
      </w:r>
      <w:proofErr w:type="spellEnd"/>
      <w:r w:rsidRPr="00721130">
        <w:rPr>
          <w:rStyle w:val="StyleUnderline"/>
        </w:rPr>
        <w:t xml:space="preserv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33907E5F" w14:textId="77777777" w:rsidR="00E618EA" w:rsidRDefault="00E618EA" w:rsidP="00E618EA"/>
    <w:p w14:paraId="494CCDE4" w14:textId="77777777" w:rsidR="00E618EA" w:rsidRDefault="00E618EA" w:rsidP="00E618EA">
      <w:pPr>
        <w:pStyle w:val="Heading4"/>
      </w:pPr>
      <w:r>
        <w:t>Specifically---</w:t>
      </w:r>
      <w:r w:rsidRPr="00BB0026">
        <w:rPr>
          <w:u w:val="single"/>
        </w:rPr>
        <w:t>China</w:t>
      </w:r>
      <w:r>
        <w:t xml:space="preserve">, </w:t>
      </w:r>
      <w:r w:rsidRPr="00BB0026">
        <w:rPr>
          <w:u w:val="single"/>
        </w:rPr>
        <w:t>Iran</w:t>
      </w:r>
      <w:r>
        <w:t xml:space="preserve">, and </w:t>
      </w:r>
      <w:r w:rsidRPr="00BB0026">
        <w:rPr>
          <w:u w:val="single"/>
        </w:rPr>
        <w:t>Noko</w:t>
      </w:r>
      <w:r>
        <w:t>.</w:t>
      </w:r>
    </w:p>
    <w:p w14:paraId="22837354" w14:textId="77777777" w:rsidR="00E618EA" w:rsidRPr="00BB0026" w:rsidRDefault="00E618EA" w:rsidP="00E618EA">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 xml:space="preserve">space trash </w:t>
      </w:r>
      <w:r w:rsidRPr="00E60670">
        <w:rPr>
          <w:rStyle w:val="Emphasis"/>
        </w:rPr>
        <w:t xml:space="preserve">could </w:t>
      </w:r>
      <w:r w:rsidRPr="00916BB1">
        <w:rPr>
          <w:rStyle w:val="Emphasis"/>
          <w:highlight w:val="green"/>
        </w:rPr>
        <w:t>start a nuclear war</w:t>
      </w:r>
      <w:r>
        <w:t xml:space="preserve">,” Vox, </w:t>
      </w:r>
      <w:hyperlink r:id="rId18" w:history="1">
        <w:r w:rsidRPr="008E3DAC">
          <w:rPr>
            <w:rStyle w:val="Hyperlink"/>
          </w:rPr>
          <w:t>https://www.vox.com/2014/4/21/5625246/space-war-china-north-korea-iran</w:t>
        </w:r>
      </w:hyperlink>
      <w:r>
        <w:t>] Justin *Brackets added for ableist language</w:t>
      </w:r>
    </w:p>
    <w:p w14:paraId="27EC2CA4" w14:textId="77777777" w:rsidR="00E618EA" w:rsidRDefault="00E618EA" w:rsidP="00E618EA">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w:t>
      </w:r>
      <w:r w:rsidRPr="00E60670">
        <w:rPr>
          <w:u w:val="single"/>
        </w:rPr>
        <w:t xml:space="preserve">could </w:t>
      </w:r>
      <w:r w:rsidRPr="00916BB1">
        <w:rPr>
          <w:highlight w:val="green"/>
          <w:u w:val="single"/>
        </w:rPr>
        <w:t xml:space="preserve">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w:t>
      </w:r>
      <w:r w:rsidRPr="00E60670">
        <w:rPr>
          <w:u w:val="single"/>
        </w:rPr>
        <w:t xml:space="preserve">launch, things could get </w:t>
      </w:r>
      <w:r w:rsidRPr="00E60670">
        <w:rPr>
          <w:rStyle w:val="Emphasis"/>
        </w:rPr>
        <w:t>very</w:t>
      </w:r>
      <w:r w:rsidRPr="00E60670">
        <w:rPr>
          <w:u w:val="single"/>
        </w:rPr>
        <w:t xml:space="preserve"> bad, very quickly. Accidents</w:t>
      </w:r>
      <w:r w:rsidRPr="00BB0026">
        <w:rPr>
          <w:u w:val="single"/>
        </w:rPr>
        <w:t xml:space="preserve">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w:t>
      </w:r>
      <w:proofErr w:type="gramStart"/>
      <w:r w:rsidRPr="00C62832">
        <w:rPr>
          <w:rStyle w:val="Emphasis"/>
          <w:highlight w:val="green"/>
        </w:rPr>
        <w:t xml:space="preserve">irrational] </w:t>
      </w:r>
      <w:r w:rsidRPr="00916BB1">
        <w:rPr>
          <w:rStyle w:val="Emphasis"/>
          <w:highlight w:val="green"/>
        </w:rPr>
        <w:t xml:space="preserve"> </w:t>
      </w:r>
      <w:r w:rsidRPr="00E60670">
        <w:rPr>
          <w:rStyle w:val="Emphasis"/>
        </w:rPr>
        <w:t>military</w:t>
      </w:r>
      <w:proofErr w:type="gramEnd"/>
      <w:r w:rsidRPr="00E60670">
        <w:rPr>
          <w:rStyle w:val="Emphasis"/>
        </w:rPr>
        <w:t xml:space="preserve"> </w:t>
      </w:r>
      <w:r w:rsidRPr="00916BB1">
        <w:rPr>
          <w:rStyle w:val="Emphasis"/>
          <w:highlight w:val="green"/>
        </w:rPr>
        <w:t>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w:t>
      </w:r>
      <w:r w:rsidRPr="00E60670">
        <w:rPr>
          <w:u w:val="single"/>
        </w:rPr>
        <w:t xml:space="preserve">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048E0A0D" w14:textId="77777777" w:rsidR="00E618EA" w:rsidRPr="00635356" w:rsidRDefault="00E618EA" w:rsidP="00E618EA">
      <w:pPr>
        <w:pStyle w:val="Heading4"/>
        <w:rPr>
          <w:rFonts w:cs="Calibri"/>
        </w:rPr>
      </w:pPr>
      <w:r>
        <w:rPr>
          <w:rFonts w:cs="Calibri"/>
        </w:rPr>
        <w:lastRenderedPageBreak/>
        <w:t xml:space="preserve">Any nuclear war causes </w:t>
      </w:r>
      <w:r w:rsidRPr="00CD3413">
        <w:rPr>
          <w:rFonts w:cs="Calibri"/>
          <w:u w:val="single"/>
        </w:rPr>
        <w:t>extinction</w:t>
      </w:r>
      <w:r w:rsidRPr="001E0213">
        <w:t xml:space="preserve"> </w:t>
      </w:r>
      <w:r>
        <w:rPr>
          <w:rFonts w:cs="Calibri"/>
        </w:rPr>
        <w:t>– ice age and famine.</w:t>
      </w:r>
    </w:p>
    <w:p w14:paraId="582434DE" w14:textId="77777777" w:rsidR="00E618EA" w:rsidRPr="00131706" w:rsidRDefault="00E618EA" w:rsidP="00E618EA">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9"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20" w:history="1">
        <w:r w:rsidRPr="00131706">
          <w:rPr>
            <w:rStyle w:val="Hyperlink"/>
          </w:rPr>
          <w:t>https://ratical.org/radiation/NuclearExtinction/StevenStarr022815.html</w:t>
        </w:r>
      </w:hyperlink>
      <w:r w:rsidRPr="00131706">
        <w:rPr>
          <w:rStyle w:val="Hyperlink"/>
        </w:rPr>
        <w:t>]</w:t>
      </w:r>
      <w:r w:rsidRPr="00131706">
        <w:t xml:space="preserve"> TG </w:t>
      </w:r>
    </w:p>
    <w:p w14:paraId="000CFF92" w14:textId="77777777" w:rsidR="00E618EA" w:rsidRPr="001E0213" w:rsidRDefault="00E618EA" w:rsidP="00E618EA">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21"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2"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3"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0DB52C21" w14:textId="77777777" w:rsidR="00E618EA" w:rsidRDefault="00E618EA" w:rsidP="00E618EA">
      <w:pPr>
        <w:rPr>
          <w:u w:val="single"/>
        </w:rPr>
      </w:pPr>
    </w:p>
    <w:p w14:paraId="7A6AA848" w14:textId="77777777" w:rsidR="00E618EA" w:rsidRPr="004B3D48" w:rsidRDefault="00E618EA" w:rsidP="00E618EA">
      <w:pPr>
        <w:pStyle w:val="Heading4"/>
      </w:pPr>
      <w:r>
        <w:t xml:space="preserve">Satellites </w:t>
      </w:r>
      <w:r w:rsidRPr="00A8218A">
        <w:rPr>
          <w:u w:val="single"/>
        </w:rPr>
        <w:t>solves the grid</w:t>
      </w:r>
      <w:r>
        <w:t xml:space="preserve"> and every </w:t>
      </w:r>
      <w:r w:rsidRPr="00A8218A">
        <w:rPr>
          <w:u w:val="single"/>
        </w:rPr>
        <w:t>extinction threat</w:t>
      </w:r>
      <w:r>
        <w:t>.</w:t>
      </w:r>
    </w:p>
    <w:p w14:paraId="68C6C5CA" w14:textId="77777777" w:rsidR="00E618EA" w:rsidRPr="004B3D48" w:rsidRDefault="00E618EA" w:rsidP="00E618EA">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rsidRPr="004B3D48">
        <w:t xml:space="preserve"> ---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24" w:history="1">
        <w:r w:rsidRPr="004B3D48">
          <w:rPr>
            <w:rStyle w:val="Hyperlink"/>
          </w:rPr>
          <w:t>https://www.iss.europa.eu/content/space-security-europe</w:t>
        </w:r>
      </w:hyperlink>
      <w:r w:rsidRPr="004B3D48">
        <w:t>, accessed 7-10-2019) bm</w:t>
      </w:r>
    </w:p>
    <w:p w14:paraId="2C9EB2EC" w14:textId="77777777" w:rsidR="00E618EA" w:rsidRDefault="00E618EA" w:rsidP="00E618EA">
      <w:pPr>
        <w:rPr>
          <w:rStyle w:val="StyleUnderline"/>
        </w:rPr>
      </w:pPr>
      <w:r w:rsidRPr="004B3D48">
        <w:rPr>
          <w:rStyle w:val="StyleUnderline"/>
        </w:rPr>
        <w:t xml:space="preserve">Modern </w:t>
      </w:r>
      <w:r w:rsidRPr="00916BB1">
        <w:rPr>
          <w:rStyle w:val="StyleUnderline"/>
          <w:highlight w:val="green"/>
        </w:rPr>
        <w:t xml:space="preserve">societies are </w:t>
      </w:r>
      <w:r w:rsidRPr="00831EB4">
        <w:rPr>
          <w:rStyle w:val="Emphasis"/>
        </w:rPr>
        <w:t xml:space="preserve">highly </w:t>
      </w:r>
      <w:r w:rsidRPr="00916BB1">
        <w:rPr>
          <w:rStyle w:val="Emphasis"/>
          <w:highlight w:val="green"/>
        </w:rPr>
        <w:t>dependent</w:t>
      </w:r>
      <w:r w:rsidRPr="00916BB1">
        <w:rPr>
          <w:rStyle w:val="StyleUnderline"/>
          <w:highlight w:val="green"/>
        </w:rPr>
        <w:t xml:space="preserve"> on</w:t>
      </w:r>
      <w:r w:rsidRPr="004B3D48">
        <w:rPr>
          <w:rStyle w:val="StyleUnderline"/>
        </w:rPr>
        <w:t xml:space="preserve"> the </w:t>
      </w:r>
      <w:r w:rsidRPr="00831EB4">
        <w:rPr>
          <w:rStyle w:val="Emphasis"/>
        </w:rPr>
        <w:t xml:space="preserve">continuous operation of critical </w:t>
      </w:r>
      <w:r w:rsidRPr="00916BB1">
        <w:rPr>
          <w:rStyle w:val="Emphasis"/>
          <w:highlight w:val="green"/>
        </w:rPr>
        <w:t>infrastructure</w:t>
      </w:r>
      <w:r w:rsidRPr="004B3D48">
        <w:rPr>
          <w:rStyle w:val="StyleUnderline"/>
        </w:rPr>
        <w:t xml:space="preserve"> to</w:t>
      </w:r>
      <w:r w:rsidRPr="00A8218A">
        <w:rPr>
          <w:sz w:val="12"/>
        </w:rPr>
        <w:t xml:space="preserve"> </w:t>
      </w:r>
      <w:r w:rsidRPr="004B3D48">
        <w:rPr>
          <w:rStyle w:val="StyleUnderline"/>
        </w:rPr>
        <w:t>ensure the provision of basic goods and services</w:t>
      </w:r>
      <w:r w:rsidRPr="00A8218A">
        <w:rPr>
          <w:sz w:val="12"/>
        </w:rPr>
        <w:t xml:space="preserve">. </w:t>
      </w:r>
      <w:r w:rsidRPr="004B3D48">
        <w:rPr>
          <w:rStyle w:val="StyleUnderline"/>
        </w:rPr>
        <w:t>They consist of</w:t>
      </w:r>
      <w:r w:rsidRPr="00A8218A">
        <w:rPr>
          <w:sz w:val="12"/>
        </w:rPr>
        <w:t xml:space="preserve"> assets, </w:t>
      </w:r>
      <w:proofErr w:type="gramStart"/>
      <w:r w:rsidRPr="004B3D48">
        <w:rPr>
          <w:rStyle w:val="StyleUnderline"/>
        </w:rPr>
        <w:t>systems</w:t>
      </w:r>
      <w:proofErr w:type="gramEnd"/>
      <w:r w:rsidRPr="00A8218A">
        <w:rPr>
          <w:sz w:val="12"/>
        </w:rPr>
        <w:t xml:space="preserve"> or parts thereof which are </w:t>
      </w:r>
      <w:r w:rsidRPr="004B3D48">
        <w:rPr>
          <w:rStyle w:val="StyleUnderline"/>
        </w:rPr>
        <w:t>so vital, that their disruption would significantly impact the economy, national security, public health, safety, or social well-</w:t>
      </w:r>
      <w:r w:rsidRPr="00E60670">
        <w:rPr>
          <w:rStyle w:val="StyleUnderline"/>
        </w:rPr>
        <w:t xml:space="preserve">being. Examples of critical infrastructure include </w:t>
      </w:r>
      <w:r w:rsidRPr="00E60670">
        <w:rPr>
          <w:rStyle w:val="Emphasis"/>
        </w:rPr>
        <w:t>energy</w:t>
      </w:r>
      <w:r w:rsidRPr="00E60670">
        <w:rPr>
          <w:rStyle w:val="StyleUnderline"/>
        </w:rPr>
        <w:t xml:space="preserve">, </w:t>
      </w:r>
      <w:r w:rsidRPr="00E60670">
        <w:rPr>
          <w:rStyle w:val="Emphasis"/>
        </w:rPr>
        <w:t>water</w:t>
      </w:r>
      <w:r w:rsidRPr="00E60670">
        <w:rPr>
          <w:rStyle w:val="StyleUnderline"/>
        </w:rPr>
        <w:t xml:space="preserve">, </w:t>
      </w:r>
      <w:r w:rsidRPr="00E60670">
        <w:rPr>
          <w:rStyle w:val="Emphasis"/>
        </w:rPr>
        <w:t>food supply</w:t>
      </w:r>
      <w:r w:rsidRPr="00E60670">
        <w:rPr>
          <w:rStyle w:val="StyleUnderline"/>
        </w:rPr>
        <w:t>, communication, transportation, and waste processing systems.</w:t>
      </w:r>
      <w:r w:rsidRPr="00E60670">
        <w:rPr>
          <w:sz w:val="12"/>
        </w:rPr>
        <w:t xml:space="preserve"> </w:t>
      </w:r>
      <w:r w:rsidRPr="00E60670">
        <w:rPr>
          <w:rStyle w:val="StyleUnderline"/>
        </w:rPr>
        <w:t>Space assets are so deeply embedded in developed econom</w:t>
      </w:r>
      <w:r w:rsidRPr="004B3D48">
        <w:rPr>
          <w:rStyle w:val="StyleUnderline"/>
        </w:rPr>
        <w:t xml:space="preserve">ies that </w:t>
      </w:r>
      <w:r w:rsidRPr="00916BB1">
        <w:rPr>
          <w:rStyle w:val="Emphasis"/>
          <w:sz w:val="28"/>
          <w:highlight w:val="green"/>
        </w:rPr>
        <w:t>a</w:t>
      </w:r>
      <w:r w:rsidRPr="00916BB1">
        <w:rPr>
          <w:rStyle w:val="Emphasis"/>
          <w:highlight w:val="green"/>
        </w:rPr>
        <w:t xml:space="preserve"> </w:t>
      </w:r>
      <w:r w:rsidRPr="00916BB1">
        <w:rPr>
          <w:rStyle w:val="Emphasis"/>
          <w:sz w:val="28"/>
          <w:highlight w:val="green"/>
        </w:rPr>
        <w:t xml:space="preserve">day without </w:t>
      </w:r>
      <w:r w:rsidRPr="00831EB4">
        <w:rPr>
          <w:rStyle w:val="Emphasis"/>
          <w:sz w:val="28"/>
        </w:rPr>
        <w:t xml:space="preserve">fully functioning </w:t>
      </w:r>
      <w:r w:rsidRPr="00916BB1">
        <w:rPr>
          <w:rStyle w:val="Emphasis"/>
          <w:sz w:val="28"/>
          <w:highlight w:val="green"/>
        </w:rPr>
        <w:t xml:space="preserve">space </w:t>
      </w:r>
      <w:r w:rsidRPr="00E60670">
        <w:rPr>
          <w:rStyle w:val="Emphasis"/>
          <w:sz w:val="28"/>
        </w:rPr>
        <w:lastRenderedPageBreak/>
        <w:t>capabilities</w:t>
      </w:r>
      <w:r w:rsidRPr="00E60670">
        <w:rPr>
          <w:rStyle w:val="StyleUnderline"/>
          <w:sz w:val="28"/>
        </w:rPr>
        <w:t xml:space="preserve"> </w:t>
      </w:r>
      <w:r w:rsidRPr="00916BB1">
        <w:rPr>
          <w:rStyle w:val="StyleUnderline"/>
          <w:sz w:val="28"/>
          <w:highlight w:val="green"/>
        </w:rPr>
        <w:t xml:space="preserve">would </w:t>
      </w:r>
      <w:r w:rsidRPr="00831EB4">
        <w:rPr>
          <w:rStyle w:val="Emphasis"/>
          <w:sz w:val="28"/>
        </w:rPr>
        <w:t>severely</w:t>
      </w:r>
      <w:r w:rsidRPr="00A8218A">
        <w:rPr>
          <w:sz w:val="12"/>
        </w:rPr>
        <w:t xml:space="preserve"> restrict or even</w:t>
      </w:r>
      <w:r w:rsidRPr="00AB4AC7">
        <w:rPr>
          <w:rStyle w:val="StyleUnderline"/>
        </w:rPr>
        <w:t xml:space="preserve"> </w:t>
      </w:r>
      <w:r w:rsidRPr="00916BB1">
        <w:rPr>
          <w:rStyle w:val="Emphasis"/>
          <w:sz w:val="28"/>
          <w:highlight w:val="green"/>
        </w:rPr>
        <w:t xml:space="preserve">endanger </w:t>
      </w:r>
      <w:r w:rsidRPr="00831EB4">
        <w:rPr>
          <w:rStyle w:val="Emphasis"/>
          <w:sz w:val="28"/>
        </w:rPr>
        <w:t xml:space="preserve">our </w:t>
      </w:r>
      <w:r w:rsidRPr="00916BB1">
        <w:rPr>
          <w:rStyle w:val="Emphasis"/>
          <w:sz w:val="28"/>
          <w:highlight w:val="green"/>
        </w:rPr>
        <w:t>lives.</w:t>
      </w:r>
      <w:r w:rsidRPr="004B3D48">
        <w:rPr>
          <w:rStyle w:val="StyleUnderline"/>
          <w:sz w:val="28"/>
        </w:rPr>
        <w:t xml:space="preserve"> </w:t>
      </w:r>
      <w:r w:rsidRPr="004B3D48">
        <w:rPr>
          <w:rStyle w:val="StyleUnderline"/>
        </w:rPr>
        <w:t xml:space="preserve">Space systems are </w:t>
      </w:r>
      <w:r w:rsidRPr="00916BB1">
        <w:rPr>
          <w:rStyle w:val="StyleUnderline"/>
          <w:highlight w:val="green"/>
        </w:rPr>
        <w:t>critical for</w:t>
      </w:r>
      <w:r w:rsidRPr="004B3D48">
        <w:rPr>
          <w:rStyle w:val="StyleUnderline"/>
        </w:rPr>
        <w:t xml:space="preserve"> running </w:t>
      </w:r>
      <w:r w:rsidRPr="00831EB4">
        <w:rPr>
          <w:rStyle w:val="Emphasis"/>
        </w:rPr>
        <w:t xml:space="preserve">energy </w:t>
      </w:r>
      <w:r w:rsidRPr="00916BB1">
        <w:rPr>
          <w:rStyle w:val="Emphasis"/>
          <w:highlight w:val="green"/>
        </w:rPr>
        <w:t>grids</w:t>
      </w:r>
      <w:r w:rsidRPr="004B3D48">
        <w:rPr>
          <w:rStyle w:val="StyleUnderline"/>
        </w:rPr>
        <w:t xml:space="preserve"> and </w:t>
      </w:r>
      <w:r w:rsidRPr="00366BF5">
        <w:rPr>
          <w:rStyle w:val="StyleUnderline"/>
        </w:rPr>
        <w:t>telecommunication</w:t>
      </w:r>
      <w:r w:rsidRPr="004B3D48">
        <w:rPr>
          <w:rStyle w:val="StyleUnderline"/>
        </w:rPr>
        <w:t xml:space="preserve"> netw</w:t>
      </w:r>
      <w:r w:rsidRPr="00831EB4">
        <w:rPr>
          <w:rStyle w:val="StyleUnderline"/>
        </w:rPr>
        <w:t>or</w:t>
      </w:r>
      <w:r w:rsidRPr="004B3D48">
        <w:rPr>
          <w:rStyle w:val="StyleUnderline"/>
        </w:rPr>
        <w:t xml:space="preserve">ks, </w:t>
      </w:r>
      <w:r w:rsidRPr="00831EB4">
        <w:rPr>
          <w:rStyle w:val="Emphasis"/>
        </w:rPr>
        <w:t>border</w:t>
      </w:r>
      <w:r w:rsidRPr="00831EB4">
        <w:rPr>
          <w:rStyle w:val="StyleUnderline"/>
        </w:rPr>
        <w:t xml:space="preserve"> and </w:t>
      </w:r>
      <w:r w:rsidRPr="00831EB4">
        <w:rPr>
          <w:rStyle w:val="Emphasis"/>
        </w:rPr>
        <w:t xml:space="preserve">maritime </w:t>
      </w:r>
      <w:r w:rsidRPr="00916BB1">
        <w:rPr>
          <w:rStyle w:val="Emphasis"/>
          <w:highlight w:val="green"/>
        </w:rPr>
        <w:t>surveillance</w:t>
      </w:r>
      <w:r w:rsidRPr="004B3D48">
        <w:rPr>
          <w:rStyle w:val="StyleUnderline"/>
        </w:rPr>
        <w:t xml:space="preserve">, </w:t>
      </w:r>
      <w:r w:rsidRPr="00831EB4">
        <w:rPr>
          <w:rStyle w:val="Emphasis"/>
        </w:rPr>
        <w:t xml:space="preserve">crisis </w:t>
      </w:r>
      <w:r w:rsidRPr="00916BB1">
        <w:rPr>
          <w:rStyle w:val="Emphasis"/>
          <w:highlight w:val="green"/>
        </w:rPr>
        <w:t>management</w:t>
      </w:r>
      <w:r w:rsidRPr="004B3D48">
        <w:rPr>
          <w:rStyle w:val="StyleUnderline"/>
        </w:rPr>
        <w:t xml:space="preserve"> and </w:t>
      </w:r>
      <w:r w:rsidRPr="00831EB4">
        <w:rPr>
          <w:rStyle w:val="Emphasis"/>
        </w:rPr>
        <w:t xml:space="preserve">humanitarian </w:t>
      </w:r>
      <w:r w:rsidRPr="00916BB1">
        <w:rPr>
          <w:rStyle w:val="Emphasis"/>
          <w:highlight w:val="green"/>
        </w:rPr>
        <w:t>operations</w:t>
      </w:r>
      <w:r w:rsidRPr="004B3D48">
        <w:rPr>
          <w:rStyle w:val="StyleUnderline"/>
        </w:rPr>
        <w:t xml:space="preserve">, environmental </w:t>
      </w:r>
      <w:r w:rsidRPr="00AB4AC7">
        <w:rPr>
          <w:rStyle w:val="StyleUnderline"/>
        </w:rPr>
        <w:t xml:space="preserve">and </w:t>
      </w:r>
      <w:r w:rsidRPr="00916BB1">
        <w:rPr>
          <w:rStyle w:val="Emphasis"/>
          <w:highlight w:val="green"/>
        </w:rPr>
        <w:t>climate monitoring</w:t>
      </w:r>
      <w:r w:rsidRPr="00916BB1">
        <w:rPr>
          <w:rStyle w:val="StyleUnderline"/>
          <w:highlight w:val="green"/>
        </w:rPr>
        <w:t xml:space="preserve">, </w:t>
      </w:r>
      <w:r w:rsidRPr="00916BB1">
        <w:rPr>
          <w:rStyle w:val="Emphasis"/>
          <w:highlight w:val="green"/>
        </w:rPr>
        <w:t>verification</w:t>
      </w:r>
      <w:r w:rsidRPr="00916BB1">
        <w:rPr>
          <w:rStyle w:val="StyleUnderline"/>
          <w:highlight w:val="green"/>
        </w:rPr>
        <w:t xml:space="preserve"> of </w:t>
      </w:r>
      <w:r w:rsidRPr="00831EB4">
        <w:rPr>
          <w:rStyle w:val="Emphasis"/>
        </w:rPr>
        <w:t xml:space="preserve">international </w:t>
      </w:r>
      <w:r w:rsidRPr="00916BB1">
        <w:rPr>
          <w:rStyle w:val="Emphasis"/>
          <w:highlight w:val="green"/>
        </w:rPr>
        <w:t>treaties</w:t>
      </w:r>
      <w:r w:rsidRPr="00916BB1">
        <w:rPr>
          <w:rStyle w:val="StyleUnderline"/>
          <w:highlight w:val="green"/>
        </w:rPr>
        <w:t xml:space="preserve"> and </w:t>
      </w:r>
      <w:r w:rsidRPr="00916BB1">
        <w:rPr>
          <w:rStyle w:val="Emphasis"/>
          <w:highlight w:val="green"/>
        </w:rPr>
        <w:t xml:space="preserve">arms control </w:t>
      </w:r>
      <w:r w:rsidRPr="00831EB4">
        <w:rPr>
          <w:rStyle w:val="Emphasis"/>
        </w:rPr>
        <w:t>agreements</w:t>
      </w:r>
      <w:r w:rsidRPr="00831EB4">
        <w:rPr>
          <w:rStyle w:val="StyleUnderline"/>
        </w:rPr>
        <w:t xml:space="preserve">, </w:t>
      </w:r>
      <w:r w:rsidRPr="00A8218A">
        <w:rPr>
          <w:sz w:val="12"/>
        </w:rPr>
        <w:t xml:space="preserve">and the fight against </w:t>
      </w:r>
      <w:proofErr w:type="spellStart"/>
      <w:r w:rsidRPr="00A8218A">
        <w:rPr>
          <w:sz w:val="12"/>
        </w:rPr>
        <w:t>organised</w:t>
      </w:r>
      <w:proofErr w:type="spellEnd"/>
      <w:r w:rsidRPr="00A8218A">
        <w:rPr>
          <w:sz w:val="12"/>
        </w:rPr>
        <w:t xml:space="preserve"> crime and terrorism</w:t>
      </w:r>
      <w:r w:rsidRPr="00161FA1">
        <w:rPr>
          <w:rStyle w:val="StyleUnderline"/>
        </w:rPr>
        <w:t>.</w:t>
      </w:r>
      <w:r w:rsidRPr="00A8218A">
        <w:rPr>
          <w:sz w:val="12"/>
        </w:rPr>
        <w:t xml:space="preserve"> </w:t>
      </w:r>
      <w:r w:rsidRPr="00161FA1">
        <w:rPr>
          <w:rStyle w:val="StyleUnderline"/>
        </w:rPr>
        <w:t>Space</w:t>
      </w:r>
      <w:r w:rsidRPr="00AB4AC7">
        <w:rPr>
          <w:rStyle w:val="StyleUnderline"/>
        </w:rPr>
        <w:t xml:space="preserve"> assets</w:t>
      </w:r>
      <w:r w:rsidRPr="004B3D48">
        <w:rPr>
          <w:rStyle w:val="StyleUnderline"/>
        </w:rPr>
        <w:t xml:space="preserve"> also provide </w:t>
      </w:r>
      <w:r w:rsidRPr="00916BB1">
        <w:rPr>
          <w:rStyle w:val="StyleUnderline"/>
          <w:highlight w:val="green"/>
        </w:rPr>
        <w:t xml:space="preserve">the </w:t>
      </w:r>
      <w:r w:rsidRPr="00831EB4">
        <w:rPr>
          <w:rStyle w:val="Emphasis"/>
        </w:rPr>
        <w:t xml:space="preserve">technological </w:t>
      </w:r>
      <w:r w:rsidRPr="00916BB1">
        <w:rPr>
          <w:rStyle w:val="Emphasis"/>
          <w:highlight w:val="green"/>
        </w:rPr>
        <w:t>backbone</w:t>
      </w:r>
      <w:r w:rsidRPr="00916BB1">
        <w:rPr>
          <w:rStyle w:val="StyleUnderline"/>
          <w:highlight w:val="green"/>
        </w:rPr>
        <w:t xml:space="preserve"> for </w:t>
      </w:r>
      <w:r w:rsidRPr="00916BB1">
        <w:rPr>
          <w:rStyle w:val="Emphasis"/>
          <w:highlight w:val="green"/>
        </w:rPr>
        <w:t xml:space="preserve">other </w:t>
      </w:r>
      <w:r w:rsidRPr="00831EB4">
        <w:rPr>
          <w:rStyle w:val="Emphasis"/>
        </w:rPr>
        <w:t xml:space="preserve">critical </w:t>
      </w:r>
      <w:r w:rsidRPr="00916BB1">
        <w:rPr>
          <w:rStyle w:val="Emphasis"/>
          <w:highlight w:val="green"/>
        </w:rPr>
        <w:t>infrastructures</w:t>
      </w:r>
      <w:r w:rsidRPr="00A8218A">
        <w:rPr>
          <w:sz w:val="12"/>
        </w:rPr>
        <w:t xml:space="preserve">. </w:t>
      </w:r>
      <w:r w:rsidRPr="00916BB1">
        <w:rPr>
          <w:rStyle w:val="StyleUnderline"/>
          <w:highlight w:val="green"/>
        </w:rPr>
        <w:t xml:space="preserve">The </w:t>
      </w:r>
      <w:proofErr w:type="spellStart"/>
      <w:r w:rsidRPr="00916BB1">
        <w:rPr>
          <w:rStyle w:val="StyleUnderline"/>
          <w:highlight w:val="green"/>
        </w:rPr>
        <w:t>synchronisation</w:t>
      </w:r>
      <w:proofErr w:type="spellEnd"/>
      <w:r w:rsidRPr="00916BB1">
        <w:rPr>
          <w:rStyle w:val="StyleUnderline"/>
          <w:highlight w:val="green"/>
        </w:rPr>
        <w:t xml:space="preserve"> of </w:t>
      </w:r>
      <w:r w:rsidRPr="00831EB4">
        <w:rPr>
          <w:rStyle w:val="Emphasis"/>
        </w:rPr>
        <w:t xml:space="preserve">power </w:t>
      </w:r>
      <w:r w:rsidRPr="00916BB1">
        <w:rPr>
          <w:rStyle w:val="Emphasis"/>
          <w:highlight w:val="green"/>
        </w:rPr>
        <w:t>grids</w:t>
      </w:r>
      <w:r w:rsidRPr="004B3D48">
        <w:rPr>
          <w:rStyle w:val="StyleUnderline"/>
        </w:rPr>
        <w:t xml:space="preserve"> and telecommunication networks, for example, </w:t>
      </w:r>
      <w:r w:rsidRPr="00916BB1">
        <w:rPr>
          <w:rStyle w:val="StyleUnderline"/>
          <w:highlight w:val="green"/>
        </w:rPr>
        <w:t xml:space="preserve">is </w:t>
      </w:r>
      <w:r w:rsidRPr="00831EB4">
        <w:rPr>
          <w:rStyle w:val="StyleUnderline"/>
        </w:rPr>
        <w:t xml:space="preserve">heavily </w:t>
      </w:r>
      <w:r w:rsidRPr="00916BB1">
        <w:rPr>
          <w:rStyle w:val="StyleUnderline"/>
          <w:highlight w:val="green"/>
        </w:rPr>
        <w:t xml:space="preserve">dependent on GNSS </w:t>
      </w:r>
      <w:r w:rsidRPr="00831EB4">
        <w:rPr>
          <w:rStyle w:val="StyleUnderline"/>
        </w:rPr>
        <w:t xml:space="preserve">timing </w:t>
      </w:r>
      <w:r w:rsidRPr="00916BB1">
        <w:rPr>
          <w:rStyle w:val="StyleUnderline"/>
          <w:highlight w:val="green"/>
        </w:rPr>
        <w:t xml:space="preserve">signals and </w:t>
      </w:r>
      <w:r w:rsidRPr="00831EB4">
        <w:rPr>
          <w:rStyle w:val="Emphasis"/>
          <w:sz w:val="28"/>
        </w:rPr>
        <w:t xml:space="preserve">any </w:t>
      </w:r>
      <w:r w:rsidRPr="00916BB1">
        <w:rPr>
          <w:rStyle w:val="Emphasis"/>
          <w:sz w:val="28"/>
          <w:highlight w:val="green"/>
        </w:rPr>
        <w:t xml:space="preserve">disruption </w:t>
      </w:r>
      <w:r w:rsidRPr="00831EB4">
        <w:rPr>
          <w:rStyle w:val="Emphasis"/>
          <w:sz w:val="28"/>
        </w:rPr>
        <w:t xml:space="preserve">would </w:t>
      </w:r>
      <w:r w:rsidRPr="00916BB1">
        <w:rPr>
          <w:rStyle w:val="Emphasis"/>
          <w:sz w:val="28"/>
          <w:highlight w:val="green"/>
        </w:rPr>
        <w:t xml:space="preserve">create a domino effect </w:t>
      </w:r>
      <w:r w:rsidRPr="00831EB4">
        <w:rPr>
          <w:rStyle w:val="Emphasis"/>
          <w:sz w:val="28"/>
        </w:rPr>
        <w:t>on other critical infrastructures</w:t>
      </w:r>
      <w:r w:rsidRPr="00A8218A">
        <w:rPr>
          <w:sz w:val="12"/>
        </w:rPr>
        <w:t xml:space="preserve"> (see Figure 5). Satellites also play a central role in supporting </w:t>
      </w:r>
      <w:proofErr w:type="spellStart"/>
      <w:r w:rsidRPr="00A8218A">
        <w:rPr>
          <w:sz w:val="12"/>
        </w:rPr>
        <w:t>defence</w:t>
      </w:r>
      <w:proofErr w:type="spellEnd"/>
      <w:r w:rsidRPr="00A8218A">
        <w:rPr>
          <w:sz w:val="12"/>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A8218A">
        <w:rPr>
          <w:sz w:val="12"/>
        </w:rPr>
        <w:t>systems, but</w:t>
      </w:r>
      <w:proofErr w:type="gramEnd"/>
      <w:r w:rsidRPr="00A8218A">
        <w:rPr>
          <w:sz w:val="12"/>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A8218A">
        <w:rPr>
          <w:sz w:val="12"/>
        </w:rPr>
        <w:t>in the area of</w:t>
      </w:r>
      <w:proofErr w:type="gramEnd"/>
      <w:r w:rsidRPr="00A8218A">
        <w:rPr>
          <w:sz w:val="12"/>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r w:rsidRPr="00916BB1">
        <w:rPr>
          <w:rStyle w:val="StyleUnderline"/>
          <w:highlight w:val="green"/>
        </w:rPr>
        <w:t xml:space="preserve">These </w:t>
      </w:r>
      <w:r w:rsidRPr="00831EB4">
        <w:rPr>
          <w:rStyle w:val="Emphasis"/>
        </w:rPr>
        <w:t>dependences</w:t>
      </w:r>
      <w:r w:rsidRPr="00831EB4">
        <w:rPr>
          <w:rStyle w:val="StyleUnderline"/>
        </w:rPr>
        <w:t xml:space="preserve"> </w:t>
      </w:r>
      <w:r w:rsidRPr="00916BB1">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916BB1">
        <w:rPr>
          <w:rStyle w:val="Emphasis"/>
          <w:highlight w:val="green"/>
        </w:rPr>
        <w:t>vulnerabilities</w:t>
      </w:r>
      <w:r w:rsidRPr="00A8218A">
        <w:rPr>
          <w:sz w:val="12"/>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5F42C7B9" w14:textId="77777777" w:rsidR="00E618EA" w:rsidRDefault="00E618EA" w:rsidP="00E618EA">
      <w:pPr>
        <w:rPr>
          <w:rStyle w:val="StyleUnderline"/>
        </w:rPr>
      </w:pPr>
    </w:p>
    <w:p w14:paraId="1FF4E2B2" w14:textId="77777777" w:rsidR="00E618EA" w:rsidRDefault="00E618EA" w:rsidP="00E618EA">
      <w:pPr>
        <w:pStyle w:val="Heading4"/>
      </w:pPr>
      <w:r>
        <w:t xml:space="preserve">Grid collapse causes </w:t>
      </w:r>
      <w:r w:rsidRPr="00831EB4">
        <w:rPr>
          <w:u w:val="single"/>
        </w:rPr>
        <w:t>extinction</w:t>
      </w:r>
      <w:r>
        <w:t>.</w:t>
      </w:r>
    </w:p>
    <w:p w14:paraId="10A97C04" w14:textId="77777777" w:rsidR="00E618EA" w:rsidRPr="001D283C" w:rsidRDefault="00E618EA" w:rsidP="00E618EA">
      <w:proofErr w:type="spellStart"/>
      <w:r w:rsidRPr="00F87987">
        <w:rPr>
          <w:rStyle w:val="Style13ptBold"/>
        </w:rPr>
        <w:t>Friedemann</w:t>
      </w:r>
      <w:proofErr w:type="spellEnd"/>
      <w:r w:rsidRPr="00F87987">
        <w:rPr>
          <w:rStyle w:val="Style13ptBold"/>
        </w:rPr>
        <w:t xml:space="preserve"> 16</w:t>
      </w:r>
      <w:r>
        <w:rPr>
          <w:sz w:val="16"/>
        </w:rPr>
        <w:t xml:space="preserve"> --- </w:t>
      </w:r>
      <w:r w:rsidRPr="001D283C">
        <w:t>Alice, transportation expert, founder of EnergySkeptic.com, citing Dr Peter Vincent Pry, executive director of the Task Force on National and Homeland Security, a Congressional advisory board dedicated to achieving protection of the United States from electroma</w:t>
      </w:r>
      <w:r>
        <w:t>gnetic pulse and other threats,</w:t>
      </w:r>
      <w:r w:rsidRPr="001D283C">
        <w:t xml:space="preserve"> </w:t>
      </w:r>
      <w:r>
        <w:t>(</w:t>
      </w:r>
      <w:r w:rsidRPr="001D283C">
        <w:t>“Electromagnetic pulse threat to infrastructure (U.S. House hearings)”</w:t>
      </w:r>
      <w:r>
        <w:t>, 1-24-20</w:t>
      </w:r>
      <w:r w:rsidRPr="001D283C">
        <w:t>16</w:t>
      </w:r>
      <w:r>
        <w:t xml:space="preserve">, </w:t>
      </w:r>
      <w:hyperlink r:id="rId25" w:tgtFrame="_blank" w:history="1">
        <w:r w:rsidRPr="001D283C">
          <w:rPr>
            <w:rStyle w:val="Hyperlink"/>
          </w:rPr>
          <w:t>http://energyskeptic.com/2016/the-scariest-u-s-house-session-ever-electromagnetic-pulse-and-the-fall-of-civilization/</w:t>
        </w:r>
      </w:hyperlink>
      <w:r w:rsidRPr="001D283C">
        <w:t>)</w:t>
      </w:r>
    </w:p>
    <w:p w14:paraId="51076584" w14:textId="77777777" w:rsidR="00E618EA" w:rsidRPr="00634AB8" w:rsidRDefault="00E618EA" w:rsidP="00E618EA">
      <w:pPr>
        <w:rPr>
          <w:rStyle w:val="StyleUnderline"/>
          <w:rFonts w:asciiTheme="minorHAnsi" w:hAnsiTheme="minorHAnsi" w:cstheme="minorHAnsi"/>
          <w:color w:val="222222"/>
          <w:sz w:val="16"/>
        </w:rPr>
      </w:pPr>
      <w:r w:rsidRPr="003B66AB">
        <w:rPr>
          <w:sz w:val="16"/>
        </w:rPr>
        <w:t xml:space="preserve">Modern </w:t>
      </w:r>
      <w:r w:rsidRPr="00916BB1">
        <w:rPr>
          <w:rStyle w:val="Emphasis"/>
          <w:highlight w:val="green"/>
        </w:rPr>
        <w:t>civilization cannot exist</w:t>
      </w:r>
      <w:r w:rsidRPr="003B66AB">
        <w:rPr>
          <w:sz w:val="16"/>
        </w:rPr>
        <w:t xml:space="preserve"> for a protracted period </w:t>
      </w:r>
      <w:r w:rsidRPr="00916BB1">
        <w:rPr>
          <w:rStyle w:val="Emphasis"/>
          <w:highlight w:val="green"/>
        </w:rPr>
        <w:t>without electricity</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Within days</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3B66AB">
        <w:rPr>
          <w:sz w:val="16"/>
        </w:rPr>
        <w:t xml:space="preserve">of a blackout across the U.S., </w:t>
      </w:r>
      <w:r w:rsidRPr="00916BB1">
        <w:rPr>
          <w:rStyle w:val="StyleUnderline"/>
          <w:highlight w:val="green"/>
        </w:rPr>
        <w:t>a blackout</w:t>
      </w:r>
      <w:r w:rsidRPr="003B66AB">
        <w:rPr>
          <w:sz w:val="16"/>
        </w:rPr>
        <w:t xml:space="preserve"> that </w:t>
      </w:r>
      <w:r w:rsidRPr="00E60670">
        <w:rPr>
          <w:rStyle w:val="StyleUnderline"/>
        </w:rPr>
        <w:t>could</w:t>
      </w:r>
      <w:r w:rsidRPr="00E60670">
        <w:rPr>
          <w:rFonts w:asciiTheme="minorHAnsi" w:hAnsiTheme="minorHAnsi" w:cstheme="minorHAnsi"/>
          <w:color w:val="222222"/>
          <w:sz w:val="16"/>
          <w:shd w:val="clear" w:color="auto" w:fill="00FFFF"/>
        </w:rPr>
        <w:t xml:space="preserve"> </w:t>
      </w:r>
      <w:r w:rsidRPr="00916BB1">
        <w:rPr>
          <w:rStyle w:val="Emphasis"/>
          <w:highlight w:val="green"/>
        </w:rPr>
        <w:t xml:space="preserve">encompass the </w:t>
      </w:r>
      <w:r w:rsidRPr="00E60670">
        <w:rPr>
          <w:rStyle w:val="Emphasis"/>
        </w:rPr>
        <w:t xml:space="preserve">entire </w:t>
      </w:r>
      <w:r w:rsidRPr="00916BB1">
        <w:rPr>
          <w:rStyle w:val="Emphasis"/>
          <w:highlight w:val="green"/>
        </w:rPr>
        <w:t>planet</w:t>
      </w:r>
      <w:r w:rsidRPr="003B66AB">
        <w:rPr>
          <w:sz w:val="16"/>
        </w:rPr>
        <w:t xml:space="preserve">, emergency </w:t>
      </w:r>
      <w:r w:rsidRPr="00F87987">
        <w:rPr>
          <w:rStyle w:val="StyleUnderline"/>
        </w:rPr>
        <w:t>generators would run out of fuel,</w:t>
      </w:r>
      <w:r w:rsidRPr="003B66AB">
        <w:rPr>
          <w:sz w:val="16"/>
        </w:rPr>
        <w:t xml:space="preserve"> tele</w:t>
      </w:r>
      <w:r w:rsidRPr="00916BB1">
        <w:rPr>
          <w:rStyle w:val="StyleUnderline"/>
          <w:highlight w:val="green"/>
        </w:rPr>
        <w:t>communications</w:t>
      </w:r>
      <w:r>
        <w:rPr>
          <w:rStyle w:val="StyleUnderline"/>
        </w:rPr>
        <w:t xml:space="preserve"> </w:t>
      </w:r>
      <w:r w:rsidRPr="00E60670">
        <w:rPr>
          <w:rStyle w:val="StyleUnderline"/>
        </w:rPr>
        <w:t xml:space="preserve">would </w:t>
      </w:r>
      <w:r w:rsidRPr="00916BB1">
        <w:rPr>
          <w:rStyle w:val="StyleUnderline"/>
          <w:highlight w:val="green"/>
        </w:rPr>
        <w:t>cease</w:t>
      </w:r>
      <w:r>
        <w:rPr>
          <w:rStyle w:val="StyleUnderline"/>
        </w:rPr>
        <w:t xml:space="preserve"> </w:t>
      </w:r>
      <w:r w:rsidRPr="003B66AB">
        <w:rPr>
          <w:sz w:val="16"/>
        </w:rPr>
        <w:t xml:space="preserve">as would transportation due to </w:t>
      </w:r>
      <w:r w:rsidRPr="003B66AB">
        <w:rPr>
          <w:rStyle w:val="Emphasis"/>
        </w:rPr>
        <w:t>gridlock</w:t>
      </w:r>
      <w:r w:rsidRPr="003B66AB">
        <w:rPr>
          <w:sz w:val="16"/>
        </w:rPr>
        <w:t xml:space="preserve">, and eventually </w:t>
      </w:r>
      <w:r w:rsidRPr="003B66AB">
        <w:rPr>
          <w:rStyle w:val="Emphasis"/>
        </w:rPr>
        <w:t>no fuel</w:t>
      </w:r>
      <w:r w:rsidRPr="003B66AB">
        <w:rPr>
          <w:sz w:val="16"/>
        </w:rPr>
        <w:t xml:space="preserve">. </w:t>
      </w:r>
      <w:r w:rsidRPr="00916BB1">
        <w:rPr>
          <w:rStyle w:val="StyleUnderline"/>
          <w:highlight w:val="green"/>
        </w:rPr>
        <w:t xml:space="preserve">Cities </w:t>
      </w:r>
      <w:r w:rsidRPr="00E60670">
        <w:rPr>
          <w:rStyle w:val="StyleUnderline"/>
        </w:rPr>
        <w:t xml:space="preserve">would </w:t>
      </w:r>
      <w:r w:rsidRPr="00916BB1">
        <w:rPr>
          <w:rStyle w:val="StyleUnderline"/>
          <w:highlight w:val="green"/>
        </w:rPr>
        <w:t>have</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no</w:t>
      </w:r>
      <w:r w:rsidRPr="003B66AB">
        <w:rPr>
          <w:sz w:val="16"/>
        </w:rPr>
        <w:t xml:space="preserve"> running </w:t>
      </w:r>
      <w:r w:rsidRPr="00916BB1">
        <w:rPr>
          <w:rStyle w:val="StyleUnderline"/>
          <w:highlight w:val="green"/>
        </w:rPr>
        <w:t>water</w:t>
      </w:r>
      <w:r>
        <w:rPr>
          <w:rStyle w:val="StyleUnderline"/>
        </w:rPr>
        <w:t xml:space="preserve"> </w:t>
      </w:r>
      <w:r w:rsidRPr="00916BB1">
        <w:rPr>
          <w:rStyle w:val="StyleUnderline"/>
          <w:highlight w:val="green"/>
        </w:rPr>
        <w:t>and</w:t>
      </w:r>
      <w:r w:rsidRPr="003B66AB">
        <w:rPr>
          <w:sz w:val="16"/>
        </w:rPr>
        <w:t xml:space="preserve"> soon, within a few days, </w:t>
      </w:r>
      <w:r w:rsidRPr="00916BB1">
        <w:rPr>
          <w:rStyle w:val="StyleUnderline"/>
          <w:highlight w:val="green"/>
        </w:rPr>
        <w:t>exhaust</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F87987">
        <w:rPr>
          <w:rStyle w:val="StyleUnderline"/>
        </w:rPr>
        <w:t>their</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food</w:t>
      </w:r>
      <w:r w:rsidRPr="003B66AB">
        <w:rPr>
          <w:sz w:val="16"/>
        </w:rPr>
        <w:t xml:space="preserve"> supplies. Police, Fire, Emergency Services and </w:t>
      </w:r>
      <w:r w:rsidRPr="00916BB1">
        <w:rPr>
          <w:rStyle w:val="Emphasis"/>
          <w:highlight w:val="green"/>
        </w:rPr>
        <w:t>hospitals</w:t>
      </w:r>
      <w:r w:rsidRPr="003B66AB">
        <w:rPr>
          <w:rStyle w:val="Emphasis"/>
        </w:rPr>
        <w:t xml:space="preserve"> </w:t>
      </w:r>
      <w:r w:rsidRPr="00916BB1">
        <w:rPr>
          <w:rStyle w:val="Emphasis"/>
          <w:highlight w:val="green"/>
        </w:rPr>
        <w:t>cannot</w:t>
      </w:r>
      <w:r w:rsidRPr="003B66AB">
        <w:rPr>
          <w:sz w:val="16"/>
        </w:rPr>
        <w:t xml:space="preserve"> long </w:t>
      </w:r>
      <w:r w:rsidRPr="00916BB1">
        <w:rPr>
          <w:rStyle w:val="Emphasis"/>
          <w:highlight w:val="green"/>
        </w:rPr>
        <w:t>operate</w:t>
      </w:r>
      <w:r>
        <w:rPr>
          <w:rStyle w:val="Emphasis"/>
        </w:rPr>
        <w:t xml:space="preserve"> </w:t>
      </w:r>
      <w:r w:rsidRPr="003B66AB">
        <w:rPr>
          <w:rStyle w:val="Emphasis"/>
        </w:rPr>
        <w:t>in</w:t>
      </w:r>
      <w:r>
        <w:rPr>
          <w:rStyle w:val="Emphasis"/>
        </w:rPr>
        <w:t xml:space="preserve"> </w:t>
      </w:r>
      <w:r w:rsidRPr="00916BB1">
        <w:rPr>
          <w:rStyle w:val="Emphasis"/>
          <w:highlight w:val="green"/>
        </w:rPr>
        <w:t xml:space="preserve">a </w:t>
      </w:r>
      <w:proofErr w:type="spellStart"/>
      <w:proofErr w:type="gramStart"/>
      <w:r w:rsidRPr="00916BB1">
        <w:rPr>
          <w:rStyle w:val="Emphasis"/>
          <w:highlight w:val="green"/>
        </w:rPr>
        <w:t>blackout</w:t>
      </w:r>
      <w:r w:rsidRPr="003B66AB">
        <w:rPr>
          <w:sz w:val="16"/>
        </w:rPr>
        <w:t>.</w:t>
      </w:r>
      <w:r w:rsidRPr="003B66AB">
        <w:rPr>
          <w:rStyle w:val="Emphasis"/>
        </w:rPr>
        <w:t>Government</w:t>
      </w:r>
      <w:proofErr w:type="spellEnd"/>
      <w:proofErr w:type="gramEnd"/>
      <w:r w:rsidRPr="003B66AB">
        <w:rPr>
          <w:rStyle w:val="Emphasis"/>
        </w:rPr>
        <w:t xml:space="preserve"> and Industry</w:t>
      </w:r>
      <w:r w:rsidRPr="003B66AB">
        <w:rPr>
          <w:sz w:val="16"/>
        </w:rPr>
        <w:t xml:space="preserve"> also need electricity in order to operate. The EMP Commission warns that a natural or nuclear EMP event, </w:t>
      </w:r>
      <w:r w:rsidRPr="00916BB1">
        <w:rPr>
          <w:rStyle w:val="StyleUnderline"/>
          <w:highlight w:val="green"/>
        </w:rPr>
        <w:t>given</w:t>
      </w:r>
      <w:r w:rsidRPr="003B66AB">
        <w:rPr>
          <w:sz w:val="16"/>
        </w:rPr>
        <w:t xml:space="preserve"> current </w:t>
      </w:r>
      <w:r w:rsidRPr="00916BB1">
        <w:rPr>
          <w:rStyle w:val="Emphasis"/>
          <w:highlight w:val="green"/>
        </w:rPr>
        <w:t>unpreparedness</w:t>
      </w:r>
      <w:r w:rsidRPr="00916BB1">
        <w:rPr>
          <w:rFonts w:asciiTheme="minorHAnsi" w:hAnsiTheme="minorHAnsi" w:cstheme="minorHAnsi"/>
          <w:color w:val="222222"/>
          <w:sz w:val="16"/>
          <w:highlight w:val="green"/>
          <w:shd w:val="clear" w:color="auto" w:fill="00FFFF"/>
        </w:rPr>
        <w:t xml:space="preserve">, </w:t>
      </w:r>
      <w:r w:rsidRPr="00916BB1">
        <w:rPr>
          <w:rStyle w:val="StyleUnderline"/>
          <w:highlight w:val="green"/>
        </w:rPr>
        <w:t>would</w:t>
      </w:r>
      <w:r w:rsidRPr="003B66AB">
        <w:rPr>
          <w:sz w:val="16"/>
        </w:rPr>
        <w:t xml:space="preserve"> likely </w:t>
      </w:r>
      <w:r w:rsidRPr="00916BB1">
        <w:rPr>
          <w:rStyle w:val="StyleUnderline"/>
          <w:highlight w:val="green"/>
        </w:rPr>
        <w:t>result in</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E60670">
        <w:rPr>
          <w:rStyle w:val="Emphasis"/>
        </w:rPr>
        <w:t>societal</w:t>
      </w:r>
      <w:r w:rsidRPr="003B66AB">
        <w:rPr>
          <w:rStyle w:val="Emphasis"/>
        </w:rPr>
        <w:t xml:space="preserve"> </w:t>
      </w:r>
      <w:r w:rsidRPr="00916BB1">
        <w:rPr>
          <w:rStyle w:val="Emphasis"/>
          <w:highlight w:val="green"/>
        </w:rPr>
        <w:t>collapse</w:t>
      </w:r>
      <w:r w:rsidRPr="003B66AB">
        <w:rPr>
          <w:rStyle w:val="m-8559461887574130099gmail-styleunderline"/>
          <w:rFonts w:asciiTheme="minorHAnsi" w:hAnsiTheme="minorHAnsi" w:cstheme="minorHAnsi"/>
          <w:color w:val="222222"/>
          <w:sz w:val="16"/>
        </w:rPr>
        <w:t>.</w:t>
      </w:r>
    </w:p>
    <w:p w14:paraId="23CE5E68" w14:textId="77777777" w:rsidR="00E618EA" w:rsidRDefault="00E618EA" w:rsidP="00E618EA"/>
    <w:p w14:paraId="02E9D889" w14:textId="516499B3" w:rsidR="00E618EA" w:rsidRDefault="00E618EA" w:rsidP="00E618EA">
      <w:pPr>
        <w:pStyle w:val="Heading3"/>
      </w:pPr>
      <w:r>
        <w:lastRenderedPageBreak/>
        <w:t>1AC - Framing</w:t>
      </w:r>
    </w:p>
    <w:p w14:paraId="406C6E20" w14:textId="77777777" w:rsidR="00E618EA" w:rsidRDefault="00E618EA" w:rsidP="00E618EA">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1AC9AB34" w14:textId="77777777" w:rsidR="00E618EA" w:rsidRDefault="00E618EA" w:rsidP="00E618EA">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5B99ABE" w14:textId="77777777" w:rsidR="00E618EA" w:rsidRDefault="00E618EA" w:rsidP="00E618EA">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7DF6E843" w14:textId="60CABF8B" w:rsidR="00E618EA" w:rsidRDefault="003C59FE" w:rsidP="00E618EA">
      <w:pPr>
        <w:pStyle w:val="Heading4"/>
      </w:pPr>
      <w:r>
        <w:t>3</w:t>
      </w:r>
      <w:r w:rsidR="00E618EA">
        <w:t>] Extinction outweighs</w:t>
      </w:r>
    </w:p>
    <w:p w14:paraId="04395B17" w14:textId="77777777" w:rsidR="00E618EA" w:rsidRPr="00166CFF" w:rsidRDefault="00E618EA" w:rsidP="00E618EA">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27682180" w14:textId="77777777" w:rsidR="00E618EA" w:rsidRPr="00947060" w:rsidRDefault="00E618EA" w:rsidP="00E618EA">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xml:space="preserve">, the expected benefit of letting the human race go </w:t>
      </w:r>
      <w:r w:rsidRPr="00166CFF">
        <w:rPr>
          <w:sz w:val="14"/>
          <w:szCs w:val="26"/>
        </w:rPr>
        <w:lastRenderedPageBreak/>
        <w:t>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60DA026A" w14:textId="77777777" w:rsidR="00E618EA" w:rsidRPr="002F7434" w:rsidRDefault="00E618EA" w:rsidP="00E618EA"/>
    <w:p w14:paraId="269B9153" w14:textId="77777777" w:rsidR="00E618EA" w:rsidRPr="009340C1" w:rsidRDefault="00E618EA" w:rsidP="00E618EA"/>
    <w:p w14:paraId="3922D773" w14:textId="77777777" w:rsidR="00E618EA" w:rsidRPr="00A817E1" w:rsidRDefault="00E618EA" w:rsidP="00E618EA"/>
    <w:p w14:paraId="1B6938CD" w14:textId="2EB4E2F8" w:rsidR="00E618EA" w:rsidRPr="00E618EA" w:rsidRDefault="00E618EA" w:rsidP="00E618EA"/>
    <w:p w14:paraId="6C741D68" w14:textId="3D990C67" w:rsidR="00E618EA" w:rsidRDefault="00E618EA" w:rsidP="00E618EA">
      <w:pPr>
        <w:rPr>
          <w:rFonts w:eastAsiaTheme="majorEastAsia" w:cstheme="majorBidi"/>
          <w:b/>
          <w:bCs/>
          <w:sz w:val="32"/>
          <w:szCs w:val="32"/>
          <w:u w:val="single"/>
        </w:rPr>
      </w:pPr>
    </w:p>
    <w:p w14:paraId="337D9B5E" w14:textId="74BE37B7" w:rsidR="00E618EA" w:rsidRPr="00E618EA" w:rsidRDefault="00E618EA" w:rsidP="00E618EA">
      <w:pPr>
        <w:tabs>
          <w:tab w:val="left" w:pos="5480"/>
        </w:tabs>
      </w:pPr>
      <w:r>
        <w:tab/>
      </w:r>
    </w:p>
    <w:p w14:paraId="69A6D2D7" w14:textId="1A8F0DD6" w:rsidR="00E618EA" w:rsidRPr="00916BB1" w:rsidRDefault="00E618EA" w:rsidP="00E618EA">
      <w:pPr>
        <w:pStyle w:val="Heading3"/>
        <w:rPr>
          <w:rStyle w:val="StyleUnderline"/>
          <w:sz w:val="32"/>
        </w:rPr>
      </w:pPr>
      <w:r>
        <w:lastRenderedPageBreak/>
        <w:t>1AC – Method</w:t>
      </w:r>
    </w:p>
    <w:p w14:paraId="3FF3836F" w14:textId="77777777" w:rsidR="00E618EA" w:rsidRPr="00916BB1" w:rsidRDefault="00E618EA" w:rsidP="00E618EA">
      <w:pPr>
        <w:pStyle w:val="Heading4"/>
        <w:spacing w:before="0" w:line="240" w:lineRule="auto"/>
      </w:pPr>
      <w:r>
        <w:t xml:space="preserve">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7C06006E" w14:textId="77777777" w:rsidR="00E618EA" w:rsidRDefault="00E618EA" w:rsidP="00E618EA">
      <w:r>
        <w:t xml:space="preserve">Raymond </w:t>
      </w:r>
      <w:r>
        <w:rPr>
          <w:rStyle w:val="Style13ptBold"/>
        </w:rPr>
        <w:t>Duvall 6</w:t>
      </w:r>
      <w:r>
        <w:t xml:space="preserve"> – Professor of Political Science @ Univ of Minnesota, Taking Sovereignty Out of This World: Space Weapons and Empire of the Future, October 2006, </w:t>
      </w:r>
      <w:hyperlink r:id="rId26" w:history="1">
        <w:r w:rsidRPr="008E3DAC">
          <w:rPr>
            <w:rStyle w:val="Hyperlink"/>
          </w:rPr>
          <w:t>https://www.files.ethz.ch/isn/111193/Taking%20Sovereignty%20Out%20of%20This%20World.pdf</w:t>
        </w:r>
      </w:hyperlink>
      <w:r>
        <w:t xml:space="preserve"> </w:t>
      </w:r>
    </w:p>
    <w:p w14:paraId="0D4B6444" w14:textId="3114AA9D" w:rsidR="00E618EA" w:rsidRDefault="00E618EA" w:rsidP="00E618EA">
      <w:pPr>
        <w:rPr>
          <w:rStyle w:val="Emphasis"/>
          <w:szCs w:val="20"/>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w:t>
      </w:r>
      <w:proofErr w:type="spellStart"/>
      <w:r w:rsidRPr="00916BB1">
        <w:rPr>
          <w:sz w:val="8"/>
          <w:szCs w:val="20"/>
        </w:rPr>
        <w:t>Herz’s</w:t>
      </w:r>
      <w:proofErr w:type="spellEnd"/>
      <w:r w:rsidRPr="00916BB1">
        <w:rPr>
          <w:sz w:val="8"/>
          <w:szCs w:val="20"/>
        </w:rPr>
        <w:t xml:space="preserve">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w:t>
      </w:r>
      <w:proofErr w:type="gramStart"/>
      <w:r>
        <w:rPr>
          <w:sz w:val="8"/>
          <w:szCs w:val="20"/>
        </w:rPr>
        <w:t>commons</w:t>
      </w:r>
      <w:proofErr w:type="gramEnd"/>
      <w:r>
        <w:rPr>
          <w:sz w:val="8"/>
          <w:szCs w:val="20"/>
        </w:rPr>
        <w:t xml:space="preserve">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proofErr w:type="gramStart"/>
      <w:r>
        <w:rPr>
          <w:rStyle w:val="StyleUnderline"/>
          <w:szCs w:val="20"/>
        </w:rPr>
        <w:t>in regard to</w:t>
      </w:r>
      <w:proofErr w:type="gramEnd"/>
      <w:r>
        <w:rPr>
          <w:rStyle w:val="StyleUnderline"/>
          <w:szCs w:val="20"/>
        </w:rPr>
        <w:t xml:space="preserve">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w:t>
      </w:r>
      <w:proofErr w:type="gramStart"/>
      <w:r>
        <w:rPr>
          <w:sz w:val="8"/>
          <w:szCs w:val="20"/>
        </w:rPr>
        <w:t>The</w:t>
      </w:r>
      <w:proofErr w:type="gramEnd"/>
      <w:r>
        <w:rPr>
          <w:sz w:val="8"/>
          <w:szCs w:val="20"/>
        </w:rPr>
        <w:t xml:space="preserve"> first instance of weaponization of space will probably be the deployment of a </w:t>
      </w:r>
      <w:proofErr w:type="spellStart"/>
      <w:r>
        <w:rPr>
          <w:sz w:val="8"/>
          <w:szCs w:val="20"/>
        </w:rPr>
        <w:t>spacebased</w:t>
      </w:r>
      <w:proofErr w:type="spellEnd"/>
      <w:r>
        <w:rPr>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Pr>
          <w:sz w:val="8"/>
          <w:szCs w:val="20"/>
        </w:rPr>
        <w:t>Herz’s</w:t>
      </w:r>
      <w:proofErr w:type="spellEnd"/>
      <w:r>
        <w:rPr>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Pr>
          <w:sz w:val="8"/>
          <w:szCs w:val="20"/>
        </w:rPr>
        <w:t>Herz</w:t>
      </w:r>
      <w:proofErr w:type="spellEnd"/>
      <w:r>
        <w:rPr>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Pr>
          <w:sz w:val="8"/>
          <w:szCs w:val="20"/>
        </w:rPr>
        <w:t>Herz’s</w:t>
      </w:r>
      <w:proofErr w:type="spellEnd"/>
      <w:r>
        <w:rPr>
          <w:sz w:val="8"/>
          <w:szCs w:val="20"/>
        </w:rPr>
        <w:t xml:space="preserve"> original argument, because if the U.S. were to develop a sufficiently sophisticated missile defense shield the </w:t>
      </w:r>
      <w:proofErr w:type="spellStart"/>
      <w:r>
        <w:rPr>
          <w:sz w:val="8"/>
          <w:szCs w:val="20"/>
        </w:rPr>
        <w:t>deterritorializing</w:t>
      </w:r>
      <w:proofErr w:type="spellEnd"/>
      <w:r>
        <w:rPr>
          <w:sz w:val="8"/>
          <w:szCs w:val="20"/>
        </w:rPr>
        <w:t xml:space="preserve">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916BB1">
        <w:rPr>
          <w:sz w:val="8"/>
          <w:szCs w:val="20"/>
        </w:rPr>
        <w:t>The</w:t>
      </w:r>
      <w:proofErr w:type="gramEnd"/>
      <w:r w:rsidRPr="00916BB1">
        <w:rPr>
          <w:sz w:val="8"/>
          <w:szCs w:val="20"/>
        </w:rPr>
        <w:t xml:space="preserv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w:t>
      </w:r>
      <w:proofErr w:type="gramStart"/>
      <w:r>
        <w:rPr>
          <w:sz w:val="8"/>
          <w:szCs w:val="20"/>
        </w:rPr>
        <w:t>in excess of</w:t>
      </w:r>
      <w:proofErr w:type="gramEnd"/>
      <w:r>
        <w:rPr>
          <w:sz w:val="8"/>
          <w:szCs w:val="20"/>
        </w:rPr>
        <w:t xml:space="preserve">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Pr>
          <w:sz w:val="8"/>
          <w:szCs w:val="20"/>
        </w:rPr>
        <w:t>The</w:t>
      </w:r>
      <w:proofErr w:type="gramEnd"/>
      <w:r>
        <w:rPr>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t>
      </w:r>
      <w:proofErr w:type="gramStart"/>
      <w:r>
        <w:rPr>
          <w:sz w:val="8"/>
          <w:szCs w:val="20"/>
        </w:rPr>
        <w:t>with the exception of</w:t>
      </w:r>
      <w:proofErr w:type="gramEnd"/>
      <w:r>
        <w:rPr>
          <w:sz w:val="8"/>
          <w:szCs w:val="20"/>
        </w:rPr>
        <w:t xml:space="preserve">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w:t>
      </w:r>
      <w:proofErr w:type="gramStart"/>
      <w:r>
        <w:rPr>
          <w:sz w:val="8"/>
          <w:szCs w:val="20"/>
        </w:rPr>
        <w:t>enslavement</w:t>
      </w:r>
      <w:proofErr w:type="gramEnd"/>
      <w:r>
        <w:rPr>
          <w:sz w:val="8"/>
          <w:szCs w:val="20"/>
        </w:rPr>
        <w:t xml:space="preserve"> and entombment in mines of the indigenous population of that continent, the beginnings of the conquest and plunder of India, and the conversion of Africa into a preserve for the commercial hunting of </w:t>
      </w:r>
      <w:proofErr w:type="spellStart"/>
      <w:r>
        <w:rPr>
          <w:sz w:val="8"/>
          <w:szCs w:val="20"/>
        </w:rPr>
        <w:t>blackskins</w:t>
      </w:r>
      <w:proofErr w:type="spellEnd"/>
      <w:r>
        <w:rPr>
          <w:sz w:val="8"/>
          <w:szCs w:val="20"/>
        </w:rPr>
        <w:t xml:space="preserve">, are all things which characterize the dawn of the era of capitalist production. These idyllic proceedings are the chief moments of primitive accumulation.59 While not a perfect analogy, because of the lack of </w:t>
      </w:r>
      <w:proofErr w:type="spellStart"/>
      <w:r>
        <w:rPr>
          <w:sz w:val="8"/>
          <w:szCs w:val="20"/>
        </w:rPr>
        <w:t>labour</w:t>
      </w:r>
      <w:proofErr w:type="spellEnd"/>
      <w:r>
        <w:rPr>
          <w:sz w:val="8"/>
          <w:szCs w:val="20"/>
        </w:rPr>
        <w:t xml:space="preserve">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w:t>
      </w:r>
      <w:proofErr w:type="gramStart"/>
      <w:r>
        <w:rPr>
          <w:sz w:val="8"/>
          <w:szCs w:val="20"/>
        </w:rPr>
        <w:t>commons</w:t>
      </w:r>
      <w:proofErr w:type="gramEnd"/>
      <w:r>
        <w:rPr>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w:t>
      </w:r>
      <w:proofErr w:type="gramStart"/>
      <w:r>
        <w:rPr>
          <w:sz w:val="8"/>
          <w:szCs w:val="20"/>
        </w:rPr>
        <w:t>billion</w:t>
      </w:r>
      <w:proofErr w:type="gramEnd"/>
      <w:r>
        <w:rPr>
          <w:sz w:val="8"/>
          <w:szCs w:val="20"/>
        </w:rPr>
        <w:t xml:space="preserve">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w:t>
      </w:r>
      <w:proofErr w:type="gramStart"/>
      <w:r>
        <w:rPr>
          <w:sz w:val="8"/>
          <w:szCs w:val="20"/>
        </w:rPr>
        <w:t>namely</w:t>
      </w:r>
      <w:proofErr w:type="gramEnd"/>
      <w:r>
        <w:rPr>
          <w:sz w:val="8"/>
          <w:szCs w:val="20"/>
        </w:rPr>
        <w:t xml:space="preserve">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w:t>
      </w:r>
      <w:proofErr w:type="gramStart"/>
      <w:r>
        <w:rPr>
          <w:sz w:val="8"/>
          <w:szCs w:val="20"/>
        </w:rPr>
        <w:t>in order to</w:t>
      </w:r>
      <w:proofErr w:type="gramEnd"/>
      <w:r>
        <w:rPr>
          <w:sz w:val="8"/>
          <w:szCs w:val="20"/>
        </w:rPr>
        <w:t xml:space="preserve">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 xml:space="preserve">Embedded within space control is the notion that space is a new </w:t>
      </w:r>
      <w:r w:rsidRPr="00916BB1">
        <w:rPr>
          <w:sz w:val="8"/>
          <w:szCs w:val="20"/>
        </w:rPr>
        <w:lastRenderedPageBreak/>
        <w:t>frontier</w:t>
      </w:r>
      <w:r>
        <w:rPr>
          <w:sz w:val="8"/>
          <w:szCs w:val="20"/>
        </w:rPr>
        <w:t xml:space="preserve">. </w:t>
      </w:r>
      <w:proofErr w:type="gramStart"/>
      <w:r>
        <w:rPr>
          <w:sz w:val="8"/>
          <w:szCs w:val="20"/>
        </w:rPr>
        <w:t>Following the Turner thesis and Roosevelt’s doctrine of imperialist expansion, there</w:t>
      </w:r>
      <w:proofErr w:type="gramEnd"/>
      <w:r>
        <w:rPr>
          <w:sz w:val="8"/>
          <w:szCs w:val="20"/>
        </w:rPr>
        <w:t xml:space="preserv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w:t>
      </w:r>
      <w:proofErr w:type="gramStart"/>
      <w:r>
        <w:rPr>
          <w:sz w:val="8"/>
          <w:szCs w:val="20"/>
        </w:rPr>
        <w:t>In order to</w:t>
      </w:r>
      <w:proofErr w:type="gramEnd"/>
      <w:r>
        <w:rPr>
          <w:sz w:val="8"/>
          <w:szCs w:val="20"/>
        </w:rPr>
        <w:t xml:space="preserve">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w:t>
      </w:r>
      <w:proofErr w:type="spellStart"/>
      <w:r w:rsidRPr="00916BB1">
        <w:rPr>
          <w:sz w:val="8"/>
          <w:szCs w:val="20"/>
        </w:rPr>
        <w:t>laserenergy</w:t>
      </w:r>
      <w:proofErr w:type="spellEnd"/>
      <w:r w:rsidRPr="00916BB1">
        <w:rPr>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 xml:space="preserve">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w:t>
      </w:r>
      <w:proofErr w:type="gramStart"/>
      <w:r w:rsidRPr="00916BB1">
        <w:rPr>
          <w:sz w:val="8"/>
          <w:szCs w:val="20"/>
        </w:rPr>
        <w:t>the means by which</w:t>
      </w:r>
      <w:proofErr w:type="gramEnd"/>
      <w:r w:rsidRPr="00916BB1">
        <w:rPr>
          <w:sz w:val="8"/>
          <w:szCs w:val="20"/>
        </w:rPr>
        <w:t xml:space="preserve"> this attack was carried out was essentially assassination—the assassination of those driving the vehicle to carry out the ethnic cleansing. Space-based weapons, then, are most useful at targeting individuals and groups on short notice </w:t>
      </w:r>
      <w:proofErr w:type="gramStart"/>
      <w:r w:rsidRPr="00916BB1">
        <w:rPr>
          <w:sz w:val="8"/>
          <w:szCs w:val="20"/>
        </w:rPr>
        <w:t>in order to</w:t>
      </w:r>
      <w:proofErr w:type="gramEnd"/>
      <w:r w:rsidRPr="00916BB1">
        <w:rPr>
          <w:sz w:val="8"/>
          <w:szCs w:val="20"/>
        </w:rPr>
        <w:t xml:space="preserve">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w:t>
      </w:r>
      <w:proofErr w:type="gramStart"/>
      <w:r w:rsidRPr="00916BB1">
        <w:rPr>
          <w:sz w:val="8"/>
          <w:szCs w:val="20"/>
        </w:rPr>
        <w:t>all of</w:t>
      </w:r>
      <w:proofErr w:type="gramEnd"/>
      <w:r w:rsidRPr="00916BB1">
        <w:rPr>
          <w:sz w:val="8"/>
          <w:szCs w:val="20"/>
        </w:rPr>
        <w:t xml:space="preserve">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w:t>
      </w:r>
      <w:proofErr w:type="gramStart"/>
      <w:r w:rsidRPr="00916BB1">
        <w:rPr>
          <w:sz w:val="8"/>
          <w:szCs w:val="20"/>
        </w:rPr>
        <w:t>has to</w:t>
      </w:r>
      <w:proofErr w:type="gramEnd"/>
      <w:r w:rsidRPr="00916BB1">
        <w:rPr>
          <w:sz w:val="8"/>
          <w:szCs w:val="20"/>
        </w:rPr>
        <w:t xml:space="preserve">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w:t>
      </w:r>
      <w:proofErr w:type="gramStart"/>
      <w:r w:rsidRPr="00916BB1">
        <w:rPr>
          <w:sz w:val="8"/>
          <w:szCs w:val="20"/>
        </w:rPr>
        <w:t>adversaries</w:t>
      </w:r>
      <w:proofErr w:type="gramEnd"/>
      <w:r w:rsidRPr="00916BB1">
        <w:rPr>
          <w:sz w:val="8"/>
          <w:szCs w:val="20"/>
        </w:rPr>
        <w:t xml:space="preserve">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w:t>
      </w:r>
      <w:proofErr w:type="gramStart"/>
      <w:r w:rsidRPr="00916BB1">
        <w:rPr>
          <w:sz w:val="8"/>
          <w:szCs w:val="20"/>
        </w:rPr>
        <w:t>at this point in time</w:t>
      </w:r>
      <w:proofErr w:type="gramEnd"/>
      <w:r w:rsidRPr="00916BB1">
        <w:rPr>
          <w:sz w:val="8"/>
          <w:szCs w:val="20"/>
        </w:rPr>
        <w:t xml:space="preserv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w:t>
      </w:r>
      <w:proofErr w:type="spellStart"/>
      <w:r w:rsidRPr="00916BB1">
        <w:rPr>
          <w:sz w:val="8"/>
          <w:szCs w:val="20"/>
        </w:rPr>
        <w:t>behaviour</w:t>
      </w:r>
      <w:proofErr w:type="spellEnd"/>
      <w:r w:rsidRPr="00916BB1">
        <w:rPr>
          <w:sz w:val="8"/>
          <w:szCs w:val="20"/>
        </w:rPr>
        <w:t xml:space="preserve">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w:t>
      </w:r>
      <w:proofErr w:type="gramStart"/>
      <w:r w:rsidRPr="00916BB1">
        <w:rPr>
          <w:sz w:val="8"/>
          <w:szCs w:val="20"/>
        </w:rPr>
        <w:t>great detail</w:t>
      </w:r>
      <w:proofErr w:type="gramEnd"/>
      <w:r w:rsidRPr="00916BB1">
        <w:rPr>
          <w:sz w:val="8"/>
          <w:szCs w:val="20"/>
        </w:rPr>
        <w:t xml:space="preserve">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w:t>
      </w:r>
      <w:proofErr w:type="gramStart"/>
      <w:r w:rsidRPr="00916BB1">
        <w:rPr>
          <w:sz w:val="8"/>
          <w:szCs w:val="20"/>
        </w:rPr>
        <w:t>states, or</w:t>
      </w:r>
      <w:proofErr w:type="gramEnd"/>
      <w:r w:rsidRPr="00916BB1">
        <w:rPr>
          <w:sz w:val="8"/>
          <w:szCs w:val="20"/>
        </w:rPr>
        <w:t xml:space="preserve">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sidRPr="00916BB1">
        <w:rPr>
          <w:sz w:val="8"/>
          <w:szCs w:val="20"/>
        </w:rPr>
        <w:t>anytime</w:t>
      </w:r>
      <w:proofErr w:type="spellEnd"/>
      <w:r w:rsidRPr="00916BB1">
        <w:rPr>
          <w:sz w:val="8"/>
          <w:szCs w:val="20"/>
        </w:rPr>
        <w:t xml:space="preserve">, everyone on the Earth is effectively reduced to “bare life.”73 As Agamben demonstrates in Homo </w:t>
      </w:r>
      <w:proofErr w:type="spellStart"/>
      <w:r w:rsidRPr="00916BB1">
        <w:rPr>
          <w:sz w:val="8"/>
          <w:szCs w:val="20"/>
        </w:rPr>
        <w:t>Sacer</w:t>
      </w:r>
      <w:proofErr w:type="spellEnd"/>
      <w:r w:rsidRPr="00916BB1">
        <w:rPr>
          <w:sz w:val="8"/>
          <w:szCs w:val="20"/>
        </w:rPr>
        <w:t xml:space="preserve">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w:t>
      </w:r>
      <w:proofErr w:type="gramStart"/>
      <w:r w:rsidRPr="00916BB1">
        <w:rPr>
          <w:sz w:val="8"/>
          <w:szCs w:val="20"/>
        </w:rPr>
        <w:t>by the use of</w:t>
      </w:r>
      <w:proofErr w:type="gramEnd"/>
      <w:r w:rsidRPr="00916BB1">
        <w:rPr>
          <w:sz w:val="8"/>
          <w:szCs w:val="20"/>
        </w:rPr>
        <w:t xml:space="preserve">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If our argument is even half correct, the claim with which this paper began—</w:t>
      </w:r>
      <w:proofErr w:type="gramStart"/>
      <w:r>
        <w:rPr>
          <w:sz w:val="8"/>
          <w:szCs w:val="20"/>
        </w:rPr>
        <w:t xml:space="preserve">that </w:t>
      </w:r>
      <w:r w:rsidRPr="00916BB1">
        <w:rPr>
          <w:sz w:val="8"/>
          <w:szCs w:val="20"/>
        </w:rPr>
        <w:t>modes of political killing</w:t>
      </w:r>
      <w:proofErr w:type="gramEnd"/>
      <w:r w:rsidRPr="00916BB1">
        <w:rPr>
          <w:sz w:val="8"/>
          <w:szCs w:val="20"/>
        </w:rPr>
        <w:t xml:space="preserve">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Pr>
          <w:sz w:val="8"/>
          <w:szCs w:val="20"/>
        </w:rPr>
        <w:t>extant</w:t>
      </w:r>
      <w:proofErr w:type="spellEnd"/>
      <w:r>
        <w:rPr>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w:t>
      </w:r>
      <w:proofErr w:type="gramStart"/>
      <w:r>
        <w:rPr>
          <w:sz w:val="8"/>
          <w:szCs w:val="20"/>
        </w:rPr>
        <w:t>Empire, and</w:t>
      </w:r>
      <w:proofErr w:type="gramEnd"/>
      <w:r>
        <w:rPr>
          <w:sz w:val="8"/>
          <w:szCs w:val="20"/>
        </w:rPr>
        <w:t xml:space="preserve">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w:t>
      </w:r>
      <w:proofErr w:type="spellStart"/>
      <w:r>
        <w:rPr>
          <w:rStyle w:val="Emphasis"/>
          <w:szCs w:val="20"/>
        </w:rPr>
        <w:t>for</w:t>
      </w:r>
      <w:proofErr w:type="spellEnd"/>
      <w:r>
        <w:rPr>
          <w:rStyle w:val="Emphasis"/>
          <w:szCs w:val="20"/>
        </w:rPr>
        <w:t xml:space="preserve">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proofErr w:type="gramStart"/>
      <w:r>
        <w:rPr>
          <w:sz w:val="8"/>
          <w:szCs w:val="20"/>
        </w:rPr>
        <w:t>That being said, just</w:t>
      </w:r>
      <w:proofErr w:type="gramEnd"/>
      <w:r>
        <w:rPr>
          <w:sz w:val="8"/>
          <w:szCs w:val="20"/>
        </w:rPr>
        <w:t xml:space="preserve">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79C35232" w14:textId="77777777" w:rsidR="003C59FE" w:rsidRPr="000D7285" w:rsidRDefault="003C59FE" w:rsidP="003C59FE"/>
    <w:p w14:paraId="55354DB0" w14:textId="77777777" w:rsidR="003C59FE" w:rsidRPr="00100679" w:rsidRDefault="003C59FE" w:rsidP="003C59FE">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78F2322D" w14:textId="77777777" w:rsidR="003C59FE" w:rsidRPr="00292257" w:rsidRDefault="003C59FE" w:rsidP="003C59FE">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7E7BCEFF" w14:textId="77777777" w:rsidR="003C59FE" w:rsidRPr="00635624" w:rsidRDefault="003C59FE" w:rsidP="003C59FE">
      <w:pPr>
        <w:rPr>
          <w:b/>
          <w:u w:val="single"/>
        </w:rPr>
      </w:pPr>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w:t>
      </w:r>
      <w:r w:rsidRPr="00292257">
        <w:lastRenderedPageBreak/>
        <w:t xml:space="preserve">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92257">
        <w:t>Wyck</w:t>
      </w:r>
      <w:proofErr w:type="spellEnd"/>
      <w:r w:rsidRPr="00292257">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1EFF17BA" w14:textId="739B851F" w:rsidR="003C59FE" w:rsidRDefault="003C59FE" w:rsidP="003C59FE">
      <w:pPr>
        <w:pStyle w:val="Heading4"/>
      </w:pPr>
      <w:r>
        <w:t>3</w:t>
      </w:r>
      <w:r>
        <w:t xml:space="preserve">] Youth participatory action research enables </w:t>
      </w:r>
      <w:r>
        <w:rPr>
          <w:i/>
        </w:rPr>
        <w:t>transformative resistance</w:t>
      </w:r>
      <w:r>
        <w:t xml:space="preserve"> and is crucial to make activism work</w:t>
      </w:r>
    </w:p>
    <w:p w14:paraId="3B3DEC40" w14:textId="77777777" w:rsidR="003C59FE" w:rsidRPr="000661AC" w:rsidRDefault="003C59FE" w:rsidP="003C59FE">
      <w:pPr>
        <w:rPr>
          <w:rStyle w:val="Style13ptBold"/>
        </w:rPr>
      </w:pPr>
      <w:proofErr w:type="spellStart"/>
      <w:r w:rsidRPr="000661AC">
        <w:rPr>
          <w:rStyle w:val="Style13ptBold"/>
        </w:rPr>
        <w:t>Cammarota</w:t>
      </w:r>
      <w:proofErr w:type="spellEnd"/>
      <w:r w:rsidRPr="000661AC">
        <w:rPr>
          <w:rStyle w:val="Style13ptBold"/>
        </w:rPr>
        <w:t xml:space="preserve"> and Fine 08 </w:t>
      </w:r>
    </w:p>
    <w:p w14:paraId="519D1722" w14:textId="77777777" w:rsidR="003C59FE" w:rsidRPr="000661AC" w:rsidRDefault="003C59FE" w:rsidP="003C59FE">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128D62EC" w14:textId="77777777" w:rsidR="003C59FE" w:rsidRPr="00635624" w:rsidRDefault="003C59FE" w:rsidP="003C59FE">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 xml:space="preserve">Neo in a chair to tell him face to face about the </w:t>
      </w:r>
      <w:proofErr w:type="gramStart"/>
      <w:r w:rsidRPr="00CC2696">
        <w:rPr>
          <w:rStyle w:val="StyleUnderline"/>
        </w:rPr>
        <w:t>real</w:t>
      </w:r>
      <w:r>
        <w:rPr>
          <w:rStyle w:val="StyleUnderline"/>
        </w:rPr>
        <w:t xml:space="preserve"> </w:t>
      </w:r>
      <w:r w:rsidRPr="00CC2696">
        <w:rPr>
          <w:rStyle w:val="StyleUnderline"/>
        </w:rPr>
        <w:t>truth</w:t>
      </w:r>
      <w:proofErr w:type="gramEnd"/>
      <w:r w:rsidRPr="00CC2696">
        <w:rPr>
          <w:rStyle w:val="StyleUnderline"/>
        </w:rPr>
        <w:t xml:space="preserve">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w:t>
      </w:r>
      <w:proofErr w:type="gramStart"/>
      <w:r w:rsidRPr="001F0493">
        <w:rPr>
          <w:sz w:val="16"/>
        </w:rPr>
        <w:t>in reality he</w:t>
      </w:r>
      <w:proofErr w:type="gramEnd"/>
      <w:r w:rsidRPr="001F0493">
        <w:rPr>
          <w:sz w:val="16"/>
        </w:rPr>
        <w:t xml:space="preserv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w:t>
      </w:r>
      <w:r w:rsidRPr="00A431CE">
        <w:rPr>
          <w:rStyle w:val="StyleUnderline"/>
        </w:rPr>
        <w:lastRenderedPageBreak/>
        <w:t>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spellStart"/>
      <w:proofErr w:type="gramStart"/>
      <w:r w:rsidRPr="007E73E9">
        <w:rPr>
          <w:rStyle w:val="Emphasis"/>
          <w:highlight w:val="green"/>
        </w:rPr>
        <w:t>relations</w:t>
      </w:r>
      <w:r w:rsidRPr="001F0493">
        <w:rPr>
          <w:sz w:val="16"/>
        </w:rPr>
        <w:t>,</w:t>
      </w:r>
      <w:r w:rsidRPr="007E73E9">
        <w:rPr>
          <w:rStyle w:val="StyleUnderline"/>
          <w:highlight w:val="green"/>
        </w:rPr>
        <w:t>histories</w:t>
      </w:r>
      <w:proofErr w:type="spellEnd"/>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proofErr w:type="gramStart"/>
      <w:r w:rsidRPr="00CC2696">
        <w:rPr>
          <w:rStyle w:val="StyleUnderline"/>
        </w:rPr>
        <w:t>at the same time that</w:t>
      </w:r>
      <w:proofErr w:type="gramEnd"/>
      <w:r w:rsidRPr="00CC2696">
        <w:rPr>
          <w:rStyle w:val="StyleUnderline"/>
        </w:rPr>
        <w:t xml:space="preserve">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w:t>
      </w:r>
      <w:proofErr w:type="spellStart"/>
      <w:r w:rsidRPr="001F0493">
        <w:rPr>
          <w:sz w:val="16"/>
        </w:rPr>
        <w:t>domi-nant</w:t>
      </w:r>
      <w:proofErr w:type="spellEnd"/>
      <w:r w:rsidRPr="001F0493">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proofErr w:type="gramStart"/>
      <w:r w:rsidRPr="00CC2696">
        <w:rPr>
          <w:rStyle w:val="StyleUnderline"/>
        </w:rPr>
        <w:t>Similar to</w:t>
      </w:r>
      <w:proofErr w:type="gramEnd"/>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w:t>
      </w:r>
      <w:proofErr w:type="spellStart"/>
      <w:r w:rsidRPr="001F0493">
        <w:rPr>
          <w:sz w:val="16"/>
        </w:rPr>
        <w:t>en</w:t>
      </w:r>
      <w:proofErr w:type="spellEnd"/>
      <w:r w:rsidRPr="001F0493">
        <w:rPr>
          <w:sz w:val="16"/>
        </w:rPr>
        <w:t xml:space="preserve">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7E73E9">
        <w:rPr>
          <w:rStyle w:val="Emphasis"/>
          <w:highlight w:val="green"/>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contributes to 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any 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w:t>
      </w:r>
      <w:proofErr w:type="gramStart"/>
      <w:r w:rsidRPr="001F0493">
        <w:rPr>
          <w:sz w:val="16"/>
        </w:rPr>
        <w:t>ideological !</w:t>
      </w:r>
      <w:proofErr w:type="gramEnd"/>
      <w:r w:rsidRPr="001F0493">
        <w:rPr>
          <w:sz w:val="16"/>
        </w:rPr>
        <w:t xml:space="preserve"> </w:t>
      </w:r>
      <w:proofErr w:type="spellStart"/>
      <w:r w:rsidRPr="001F0493">
        <w:rPr>
          <w:sz w:val="16"/>
        </w:rPr>
        <w:t>ligree</w:t>
      </w:r>
      <w:proofErr w:type="spellEnd"/>
      <w:r w:rsidRPr="001F0493">
        <w:rPr>
          <w:sz w:val="16"/>
        </w:rPr>
        <w:t xml:space="preserve"> espoused by educational institutions. " </w:t>
      </w:r>
      <w:proofErr w:type="spellStart"/>
      <w:proofErr w:type="gramStart"/>
      <w:r w:rsidRPr="001F0493">
        <w:rPr>
          <w:sz w:val="16"/>
        </w:rPr>
        <w:t>ey</w:t>
      </w:r>
      <w:proofErr w:type="spellEnd"/>
      <w:proofErr w:type="gramEnd"/>
      <w:r w:rsidRPr="001F0493">
        <w:rPr>
          <w:sz w:val="16"/>
        </w:rPr>
        <w:t xml:space="preserve"> use schooling for their own purposes: educational achievements that garner individual gains with social implications beyond the classroom, such as economic mobility, gender equality, and racial parity. </w:t>
      </w:r>
      <w:r w:rsidRPr="001F0493">
        <w:rPr>
          <w:sz w:val="16"/>
        </w:rPr>
        <w:lastRenderedPageBreak/>
        <w:t xml:space="preserve">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7E73E9">
        <w:rPr>
          <w:rStyle w:val="Emphasis"/>
          <w:highlight w:val="green"/>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1F0493">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1F0493">
        <w:rPr>
          <w:sz w:val="16"/>
        </w:rPr>
        <w:t>Bourgois</w:t>
      </w:r>
      <w:proofErr w:type="spellEnd"/>
      <w:r w:rsidRPr="001F0493">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7E73E9">
        <w:rPr>
          <w:rStyle w:val="StyleUnderline"/>
          <w:highlight w:val="green"/>
        </w:rPr>
        <w:t xml:space="preserve">search for resistance can be </w:t>
      </w:r>
      <w:r w:rsidRPr="007E73E9">
        <w:rPr>
          <w:rStyle w:val="Emphasis"/>
          <w:highlight w:val="green"/>
        </w:rPr>
        <w:t>mobilized toward justice.</w:t>
      </w:r>
      <w:r w:rsidRPr="007E73E9">
        <w:rPr>
          <w:rStyle w:val="StyleUnderline"/>
          <w:highlight w:val="green"/>
        </w:rPr>
        <w:t xml:space="preserve"> </w:t>
      </w:r>
      <w:r w:rsidRPr="00C81C93">
        <w:rPr>
          <w:rStyle w:val="StyleUnderline"/>
        </w:rPr>
        <w:t xml:space="preserve">A key question is whether resistance can </w:t>
      </w:r>
      <w:r w:rsidRPr="00C81C93">
        <w:rPr>
          <w:rStyle w:val="Emphasis"/>
        </w:rPr>
        <w:t xml:space="preserve">develop within formal </w:t>
      </w:r>
      <w:proofErr w:type="spellStart"/>
      <w:r w:rsidRPr="00C81C93">
        <w:rPr>
          <w:rStyle w:val="Emphasis"/>
        </w:rPr>
        <w:t>proces</w:t>
      </w:r>
      <w:proofErr w:type="spellEnd"/>
      <w:r w:rsidRPr="00C81C93">
        <w:rPr>
          <w:rStyle w:val="Emphasis"/>
        </w:rPr>
        <w:t xml:space="preserve"> </w:t>
      </w:r>
      <w:proofErr w:type="spellStart"/>
      <w:r w:rsidRPr="00C81C93">
        <w:rPr>
          <w:rStyle w:val="Emphasis"/>
        </w:rPr>
        <w:t>ses</w:t>
      </w:r>
      <w:proofErr w:type="spellEnd"/>
      <w:r w:rsidRPr="00C81C93">
        <w:rPr>
          <w:rStyle w:val="Emphasis"/>
        </w:rPr>
        <w:t xml:space="preserve"> </w:t>
      </w:r>
      <w:r w:rsidRPr="00C81C93">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C81C93">
        <w:rPr>
          <w:sz w:val="16"/>
        </w:rPr>
        <w:t>fixxed</w:t>
      </w:r>
      <w:proofErr w:type="spellEnd"/>
      <w:r w:rsidRPr="00C81C93">
        <w:rPr>
          <w:sz w:val="16"/>
        </w:rPr>
        <w:t xml:space="preserve">, cultural sensibility. This perspective of young people sustains the ridged essentialization trap that has plagued studies of youth for years (Anderson, 1990; Newman, 1999; </w:t>
      </w:r>
      <w:proofErr w:type="spellStart"/>
      <w:r w:rsidRPr="00C81C93">
        <w:rPr>
          <w:sz w:val="16"/>
        </w:rPr>
        <w:t>Ogbu</w:t>
      </w:r>
      <w:proofErr w:type="spellEnd"/>
      <w:r w:rsidRPr="00C81C93">
        <w:rPr>
          <w:sz w:val="16"/>
        </w:rPr>
        <w:t>, 1978</w:t>
      </w:r>
      <w:r w:rsidRPr="001F0493">
        <w:rPr>
          <w:sz w:val="16"/>
        </w:rPr>
        <w:t xml:space="preserve">). The traditional essentialized view maintains that any problem (poverty, educational failure, </w:t>
      </w:r>
      <w:proofErr w:type="gramStart"/>
      <w:r w:rsidRPr="001F0493">
        <w:rPr>
          <w:sz w:val="16"/>
        </w:rPr>
        <w:t>drug</w:t>
      </w:r>
      <w:proofErr w:type="gramEnd"/>
      <w:r w:rsidRPr="001F0493">
        <w:rPr>
          <w:sz w:val="16"/>
        </w:rPr>
        <w:t xml:space="preserve"> and alcohol abuse, etc.) faced by youth results of their own volition, thereby blaming the victim for the victim’s problems. </w:t>
      </w:r>
      <w:r w:rsidRPr="00837A0F">
        <w:rPr>
          <w:rStyle w:val="StyleUnderline"/>
        </w:rPr>
        <w:t xml:space="preserve">Critical youth studies </w:t>
      </w:r>
      <w:proofErr w:type="gramStart"/>
      <w:r w:rsidRPr="00837A0F">
        <w:rPr>
          <w:rStyle w:val="StyleUnderline"/>
        </w:rPr>
        <w:t>goes</w:t>
      </w:r>
      <w:proofErr w:type="gramEnd"/>
      <w:r w:rsidRPr="00837A0F">
        <w:rPr>
          <w:rStyle w:val="StyleUnderline"/>
        </w:rPr>
        <w:t xml:space="preserve">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 xml:space="preserve">represents not only a formal pedagogy of resistance but also </w:t>
      </w:r>
      <w:proofErr w:type="gramStart"/>
      <w:r w:rsidRPr="005A26A1">
        <w:rPr>
          <w:rStyle w:val="Emphasis"/>
        </w:rPr>
        <w:t>the means by</w:t>
      </w:r>
      <w:r>
        <w:rPr>
          <w:rStyle w:val="Emphasis"/>
        </w:rPr>
        <w:t xml:space="preserve"> </w:t>
      </w:r>
      <w:r w:rsidRPr="005A26A1">
        <w:rPr>
          <w:rStyle w:val="Emphasis"/>
        </w:rPr>
        <w:t>which</w:t>
      </w:r>
      <w:proofErr w:type="gramEnd"/>
      <w:r w:rsidRPr="005A26A1">
        <w:rPr>
          <w:rStyle w:val="Emphasis"/>
        </w:rPr>
        <w:t xml:space="preserve"> young people engage transformational resistance</w:t>
      </w:r>
      <w:r w:rsidRPr="001F0493">
        <w:rPr>
          <w:sz w:val="16"/>
        </w:rPr>
        <w:t>. (1-4)</w:t>
      </w:r>
    </w:p>
    <w:p w14:paraId="5518BCF8" w14:textId="77777777" w:rsidR="003C59FE" w:rsidRPr="00F601E6" w:rsidRDefault="003C59FE" w:rsidP="003C59FE"/>
    <w:p w14:paraId="00E20415" w14:textId="77777777" w:rsidR="003C59FE" w:rsidRDefault="003C59FE" w:rsidP="00E618EA">
      <w:pPr>
        <w:rPr>
          <w:b/>
          <w:iCs/>
          <w:szCs w:val="20"/>
          <w:u w:val="single"/>
          <w:bdr w:val="single" w:sz="8" w:space="0" w:color="auto" w:frame="1"/>
        </w:rPr>
      </w:pPr>
    </w:p>
    <w:p w14:paraId="20523230" w14:textId="77777777" w:rsidR="00E618EA" w:rsidRPr="00681667" w:rsidRDefault="00E618EA" w:rsidP="00E618EA"/>
    <w:p w14:paraId="1A316D69" w14:textId="77777777" w:rsidR="00E618EA" w:rsidRPr="00E618EA" w:rsidRDefault="00E618EA" w:rsidP="00E618EA"/>
    <w:p w14:paraId="3E5AFA3A" w14:textId="77777777" w:rsidR="00E618EA" w:rsidRPr="00612602" w:rsidRDefault="00E618EA" w:rsidP="00E618EA"/>
    <w:p w14:paraId="206DEA99" w14:textId="77777777" w:rsidR="00E618EA" w:rsidRPr="00E618EA" w:rsidRDefault="00E618EA" w:rsidP="00E618EA">
      <w:pPr>
        <w:pStyle w:val="Heading3"/>
      </w:pPr>
    </w:p>
    <w:sectPr w:rsidR="00E618EA" w:rsidRPr="00E618E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4BEC7" w14:textId="77777777" w:rsidR="00D00744" w:rsidRDefault="00D00744" w:rsidP="003C59FE">
      <w:pPr>
        <w:spacing w:after="0" w:line="240" w:lineRule="auto"/>
      </w:pPr>
      <w:r>
        <w:separator/>
      </w:r>
    </w:p>
  </w:endnote>
  <w:endnote w:type="continuationSeparator" w:id="0">
    <w:p w14:paraId="7CAA71D2" w14:textId="77777777" w:rsidR="00D00744" w:rsidRDefault="00D00744" w:rsidP="003C5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A34FE" w14:textId="77777777" w:rsidR="00D00744" w:rsidRDefault="00D00744" w:rsidP="003C59FE">
      <w:pPr>
        <w:spacing w:after="0" w:line="240" w:lineRule="auto"/>
      </w:pPr>
      <w:r>
        <w:separator/>
      </w:r>
    </w:p>
  </w:footnote>
  <w:footnote w:type="continuationSeparator" w:id="0">
    <w:p w14:paraId="0D8195A0" w14:textId="77777777" w:rsidR="00D00744" w:rsidRDefault="00D00744" w:rsidP="003C59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E1E369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0"/>
  </w:num>
  <w:num w:numId="14">
    <w:abstractNumId w:val="17"/>
  </w:num>
  <w:num w:numId="15">
    <w:abstractNumId w:val="13"/>
  </w:num>
  <w:num w:numId="16">
    <w:abstractNumId w:val="15"/>
  </w:num>
  <w:num w:numId="17">
    <w:abstractNumId w:val="18"/>
  </w:num>
  <w:num w:numId="18">
    <w:abstractNumId w:val="14"/>
  </w:num>
  <w:num w:numId="19">
    <w:abstractNumId w:val="11"/>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18EA"/>
    <w:rsid w:val="000029E3"/>
    <w:rsid w:val="000029E8"/>
    <w:rsid w:val="00004225"/>
    <w:rsid w:val="000066CA"/>
    <w:rsid w:val="00007264"/>
    <w:rsid w:val="000076A9"/>
    <w:rsid w:val="00013EE7"/>
    <w:rsid w:val="00014FAD"/>
    <w:rsid w:val="00015D2A"/>
    <w:rsid w:val="0002490B"/>
    <w:rsid w:val="00025682"/>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B3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9F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23D10"/>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277"/>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C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744"/>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8EA"/>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E4E1B1"/>
  <w14:defaultImageDpi w14:val="300"/>
  <w15:docId w15:val="{5D885D3C-4196-644F-9C49-96E7704D3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18EA"/>
    <w:pPr>
      <w:spacing w:after="160" w:line="259" w:lineRule="auto"/>
    </w:p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E618EA"/>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E618EA"/>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E618EA"/>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618EA"/>
    <w:pPr>
      <w:keepNext/>
      <w:keepLines/>
      <w:spacing w:before="40"/>
      <w:outlineLvl w:val="3"/>
    </w:pPr>
    <w:rPr>
      <w:rFonts w:eastAsiaTheme="majorEastAsia" w:cstheme="majorBidi"/>
      <w:b/>
      <w:bCs/>
      <w:sz w:val="26"/>
    </w:rPr>
  </w:style>
  <w:style w:type="paragraph" w:styleId="Heading5">
    <w:name w:val="heading 5"/>
    <w:aliases w:val="Text"/>
    <w:basedOn w:val="Normal"/>
    <w:next w:val="Normal"/>
    <w:link w:val="Heading5Char"/>
    <w:qFormat/>
    <w:rsid w:val="00E618EA"/>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E618EA"/>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E618EA"/>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E618EA"/>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E618EA"/>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618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18EA"/>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E618EA"/>
    <w:rPr>
      <w:rFonts w:eastAsiaTheme="majorEastAsia"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E618EA"/>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E618EA"/>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618EA"/>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618E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E618EA"/>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E618EA"/>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E618EA"/>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618EA"/>
    <w:rPr>
      <w:color w:val="auto"/>
      <w:u w:val="none"/>
    </w:rPr>
  </w:style>
  <w:style w:type="paragraph" w:styleId="DocumentMap">
    <w:name w:val="Document Map"/>
    <w:basedOn w:val="Normal"/>
    <w:link w:val="DocumentMapChar"/>
    <w:uiPriority w:val="99"/>
    <w:unhideWhenUsed/>
    <w:rsid w:val="00E618EA"/>
    <w:rPr>
      <w:rFonts w:ascii="Lucida Grande" w:hAnsi="Lucida Grande" w:cs="Lucida Grande"/>
    </w:rPr>
  </w:style>
  <w:style w:type="character" w:customStyle="1" w:styleId="DocumentMapChar">
    <w:name w:val="Document Map Char"/>
    <w:basedOn w:val="DefaultParagraphFont"/>
    <w:link w:val="DocumentMap"/>
    <w:uiPriority w:val="99"/>
    <w:rsid w:val="00E618EA"/>
    <w:rPr>
      <w:rFonts w:ascii="Lucida Grande" w:hAnsi="Lucida Grande" w:cs="Lucida Grande"/>
    </w:rPr>
  </w:style>
  <w:style w:type="paragraph" w:customStyle="1" w:styleId="Emphasis1">
    <w:name w:val="Emphasis1"/>
    <w:basedOn w:val="Normal"/>
    <w:link w:val="Emphasis"/>
    <w:autoRedefine/>
    <w:uiPriority w:val="20"/>
    <w:qFormat/>
    <w:rsid w:val="00E618E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E618E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customStyle="1" w:styleId="Heading5Char">
    <w:name w:val="Heading 5 Char"/>
    <w:aliases w:val="Text Char"/>
    <w:basedOn w:val="DefaultParagraphFont"/>
    <w:link w:val="Heading5"/>
    <w:rsid w:val="00E618EA"/>
    <w:rPr>
      <w:rFonts w:ascii="Cambria" w:eastAsia="Times New Roman" w:hAnsi="Cambria"/>
      <w:b/>
      <w:bCs/>
      <w:i/>
      <w:iCs/>
      <w:sz w:val="20"/>
      <w:lang w:bidi="en-US"/>
    </w:rPr>
  </w:style>
  <w:style w:type="character" w:customStyle="1" w:styleId="Heading6Char">
    <w:name w:val="Heading 6 Char"/>
    <w:basedOn w:val="DefaultParagraphFont"/>
    <w:link w:val="Heading6"/>
    <w:rsid w:val="00E618EA"/>
    <w:rPr>
      <w:rFonts w:ascii="Cambria" w:eastAsia="Times New Roman" w:hAnsi="Cambria"/>
      <w:b/>
      <w:bCs/>
      <w:i/>
      <w:iCs/>
      <w:sz w:val="20"/>
      <w:lang w:bidi="en-US"/>
    </w:rPr>
  </w:style>
  <w:style w:type="character" w:customStyle="1" w:styleId="Heading7Char">
    <w:name w:val="Heading 7 Char"/>
    <w:basedOn w:val="DefaultParagraphFont"/>
    <w:link w:val="Heading7"/>
    <w:rsid w:val="00E618EA"/>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E618EA"/>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E618EA"/>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E618EA"/>
    <w:rPr>
      <w:color w:val="605E5C"/>
      <w:shd w:val="clear" w:color="auto" w:fill="E1DFDD"/>
    </w:rPr>
  </w:style>
  <w:style w:type="paragraph" w:styleId="ListParagraph">
    <w:name w:val="List Paragraph"/>
    <w:aliases w:val="6 font"/>
    <w:basedOn w:val="Normal"/>
    <w:uiPriority w:val="99"/>
    <w:unhideWhenUsed/>
    <w:qFormat/>
    <w:rsid w:val="00E618EA"/>
    <w:pPr>
      <w:ind w:left="720"/>
      <w:contextualSpacing/>
    </w:pPr>
  </w:style>
  <w:style w:type="paragraph" w:customStyle="1" w:styleId="textbold">
    <w:name w:val="text bold"/>
    <w:basedOn w:val="Normal"/>
    <w:uiPriority w:val="20"/>
    <w:qFormat/>
    <w:rsid w:val="00E618E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E618EA"/>
    <w:rPr>
      <w:u w:val="single"/>
    </w:rPr>
  </w:style>
  <w:style w:type="paragraph" w:styleId="Title">
    <w:name w:val="Title"/>
    <w:aliases w:val="Cites and Cards,UNDERLINE,Bold Underlined,title,Block Heading,Read This"/>
    <w:basedOn w:val="Normal"/>
    <w:next w:val="Normal"/>
    <w:link w:val="TitleChar"/>
    <w:uiPriority w:val="1"/>
    <w:qFormat/>
    <w:rsid w:val="00E618EA"/>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E618EA"/>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E618EA"/>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E618EA"/>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E618EA"/>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E618EA"/>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E618EA"/>
    <w:rPr>
      <w:rFonts w:ascii="Tahoma" w:hAnsi="Tahoma" w:cs="Tahoma"/>
      <w:szCs w:val="16"/>
    </w:rPr>
  </w:style>
  <w:style w:type="character" w:customStyle="1" w:styleId="BalloonTextChar">
    <w:name w:val="Balloon Text Char"/>
    <w:basedOn w:val="DefaultParagraphFont"/>
    <w:link w:val="BalloonText"/>
    <w:uiPriority w:val="99"/>
    <w:rsid w:val="00E618EA"/>
    <w:rPr>
      <w:rFonts w:ascii="Tahoma" w:hAnsi="Tahoma" w:cs="Tahoma"/>
      <w:szCs w:val="16"/>
    </w:rPr>
  </w:style>
  <w:style w:type="paragraph" w:styleId="Header">
    <w:name w:val="header"/>
    <w:basedOn w:val="Normal"/>
    <w:link w:val="HeaderChar"/>
    <w:uiPriority w:val="99"/>
    <w:unhideWhenUsed/>
    <w:qFormat/>
    <w:rsid w:val="00E618EA"/>
    <w:pPr>
      <w:tabs>
        <w:tab w:val="center" w:pos="4680"/>
        <w:tab w:val="right" w:pos="9360"/>
      </w:tabs>
    </w:pPr>
  </w:style>
  <w:style w:type="character" w:customStyle="1" w:styleId="HeaderChar">
    <w:name w:val="Header Char"/>
    <w:basedOn w:val="DefaultParagraphFont"/>
    <w:link w:val="Header"/>
    <w:uiPriority w:val="99"/>
    <w:rsid w:val="00E618EA"/>
  </w:style>
  <w:style w:type="paragraph" w:styleId="Footer">
    <w:name w:val="footer"/>
    <w:basedOn w:val="Normal"/>
    <w:link w:val="FooterChar"/>
    <w:uiPriority w:val="99"/>
    <w:unhideWhenUsed/>
    <w:rsid w:val="00E618EA"/>
    <w:pPr>
      <w:tabs>
        <w:tab w:val="center" w:pos="4680"/>
        <w:tab w:val="right" w:pos="9360"/>
      </w:tabs>
    </w:pPr>
  </w:style>
  <w:style w:type="character" w:customStyle="1" w:styleId="FooterChar">
    <w:name w:val="Footer Char"/>
    <w:basedOn w:val="DefaultParagraphFont"/>
    <w:link w:val="Footer"/>
    <w:uiPriority w:val="99"/>
    <w:rsid w:val="00E618EA"/>
  </w:style>
  <w:style w:type="character" w:customStyle="1" w:styleId="m4841727538114946087gmail-styleunderline">
    <w:name w:val="m_4841727538114946087gmail-styleunderline"/>
    <w:basedOn w:val="DefaultParagraphFont"/>
    <w:rsid w:val="00E618EA"/>
  </w:style>
  <w:style w:type="paragraph" w:customStyle="1" w:styleId="Analytic">
    <w:name w:val="Analytic"/>
    <w:basedOn w:val="Normal"/>
    <w:link w:val="AnalyticChar"/>
    <w:autoRedefine/>
    <w:rsid w:val="00E618EA"/>
    <w:rPr>
      <w:b/>
      <w:sz w:val="24"/>
    </w:rPr>
  </w:style>
  <w:style w:type="paragraph" w:customStyle="1" w:styleId="BreakTag">
    <w:name w:val="Break Tag"/>
    <w:basedOn w:val="Normal"/>
    <w:autoRedefine/>
    <w:uiPriority w:val="4"/>
    <w:qFormat/>
    <w:rsid w:val="00E618EA"/>
    <w:pPr>
      <w:spacing w:before="240"/>
    </w:pPr>
    <w:rPr>
      <w:b/>
      <w:sz w:val="26"/>
    </w:rPr>
  </w:style>
  <w:style w:type="paragraph" w:customStyle="1" w:styleId="BreakBlock">
    <w:name w:val="Break Block"/>
    <w:basedOn w:val="Normal"/>
    <w:link w:val="BreakBlockChar"/>
    <w:autoRedefine/>
    <w:qFormat/>
    <w:rsid w:val="00E618EA"/>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E618EA"/>
    <w:rPr>
      <w:rFonts w:ascii="Arial Bold" w:hAnsi="Arial Bold"/>
      <w:b/>
      <w:caps/>
      <w:sz w:val="32"/>
      <w:u w:val="single"/>
    </w:rPr>
  </w:style>
  <w:style w:type="character" w:customStyle="1" w:styleId="Mention1">
    <w:name w:val="Mention1"/>
    <w:basedOn w:val="DefaultParagraphFont"/>
    <w:uiPriority w:val="99"/>
    <w:semiHidden/>
    <w:unhideWhenUsed/>
    <w:rsid w:val="00E618EA"/>
    <w:rPr>
      <w:color w:val="2B579A"/>
      <w:shd w:val="clear" w:color="auto" w:fill="E6E6E6"/>
    </w:rPr>
  </w:style>
  <w:style w:type="character" w:customStyle="1" w:styleId="UnresolvedMention1">
    <w:name w:val="Unresolved Mention1"/>
    <w:basedOn w:val="DefaultParagraphFont"/>
    <w:uiPriority w:val="99"/>
    <w:unhideWhenUsed/>
    <w:rsid w:val="00E618EA"/>
    <w:rPr>
      <w:color w:val="808080"/>
      <w:shd w:val="clear" w:color="auto" w:fill="E6E6E6"/>
    </w:rPr>
  </w:style>
  <w:style w:type="paragraph" w:customStyle="1" w:styleId="evidencetext">
    <w:name w:val="evidence text"/>
    <w:basedOn w:val="Normal"/>
    <w:link w:val="evidencetextChar1"/>
    <w:qFormat/>
    <w:rsid w:val="00E618EA"/>
    <w:pPr>
      <w:ind w:left="432" w:right="432"/>
    </w:pPr>
    <w:rPr>
      <w:color w:val="000000"/>
      <w:lang w:val="x-none" w:eastAsia="x-none"/>
    </w:rPr>
  </w:style>
  <w:style w:type="character" w:customStyle="1" w:styleId="evidencetextChar1">
    <w:name w:val="evidence text Char1"/>
    <w:link w:val="evidencetext"/>
    <w:rsid w:val="00E618EA"/>
    <w:rPr>
      <w:color w:val="000000"/>
      <w:lang w:val="x-none" w:eastAsia="x-none"/>
    </w:rPr>
  </w:style>
  <w:style w:type="character" w:customStyle="1" w:styleId="Author-Date">
    <w:name w:val="Author-Date"/>
    <w:qFormat/>
    <w:rsid w:val="00E618EA"/>
    <w:rPr>
      <w:b/>
      <w:sz w:val="24"/>
    </w:rPr>
  </w:style>
  <w:style w:type="paragraph" w:customStyle="1" w:styleId="Nothing">
    <w:name w:val="Nothing"/>
    <w:link w:val="NothingChar"/>
    <w:qFormat/>
    <w:rsid w:val="00E618EA"/>
    <w:pPr>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E618EA"/>
    <w:rPr>
      <w:rFonts w:eastAsia="Times New Roman"/>
      <w:u w:val="single"/>
    </w:rPr>
  </w:style>
  <w:style w:type="character" w:customStyle="1" w:styleId="Style4Char">
    <w:name w:val="Style4 Char"/>
    <w:link w:val="Style4"/>
    <w:rsid w:val="00E618EA"/>
    <w:rPr>
      <w:rFonts w:eastAsia="Times New Roman"/>
      <w:u w:val="single"/>
    </w:rPr>
  </w:style>
  <w:style w:type="character" w:customStyle="1" w:styleId="cardChar">
    <w:name w:val="card Char"/>
    <w:aliases w:val="Bold Cite Char Char,Speed Cite Char"/>
    <w:basedOn w:val="DefaultParagraphFont"/>
    <w:rsid w:val="00E618EA"/>
    <w:rPr>
      <w:rFonts w:ascii="Calibri" w:hAnsi="Calibri" w:cs="Calibri"/>
      <w:u w:val="single"/>
    </w:rPr>
  </w:style>
  <w:style w:type="character" w:customStyle="1" w:styleId="term">
    <w:name w:val="term"/>
    <w:basedOn w:val="DefaultParagraphFont"/>
    <w:rsid w:val="00E618EA"/>
  </w:style>
  <w:style w:type="character" w:customStyle="1" w:styleId="Style1Char">
    <w:name w:val="Style1 Char"/>
    <w:rsid w:val="00E618EA"/>
    <w:rPr>
      <w:rFonts w:ascii="Times New Roman" w:eastAsia="SimSun" w:hAnsi="Times New Roman" w:cs="Times New Roman"/>
      <w:sz w:val="20"/>
      <w:szCs w:val="24"/>
      <w:u w:val="single"/>
      <w:lang w:eastAsia="zh-CN"/>
    </w:rPr>
  </w:style>
  <w:style w:type="character" w:customStyle="1" w:styleId="Styleunderline11pt">
    <w:name w:val="Style underline + 11 pt"/>
    <w:rsid w:val="00E618EA"/>
    <w:rPr>
      <w:rFonts w:ascii="Times New Roman" w:hAnsi="Times New Roman"/>
      <w:sz w:val="20"/>
      <w:u w:val="single"/>
    </w:rPr>
  </w:style>
  <w:style w:type="paragraph" w:customStyle="1" w:styleId="Stylecard11pt">
    <w:name w:val="Style card + 11 pt"/>
    <w:basedOn w:val="Normal"/>
    <w:link w:val="Stylecard11ptChar"/>
    <w:qFormat/>
    <w:rsid w:val="00E618EA"/>
    <w:pPr>
      <w:ind w:left="288" w:right="288"/>
    </w:pPr>
    <w:rPr>
      <w:rFonts w:eastAsia="SimSun"/>
      <w:lang w:eastAsia="zh-CN"/>
    </w:rPr>
  </w:style>
  <w:style w:type="character" w:customStyle="1" w:styleId="Stylecard11ptChar">
    <w:name w:val="Style card + 11 pt Char"/>
    <w:link w:val="Stylecard11pt"/>
    <w:rsid w:val="00E618EA"/>
    <w:rPr>
      <w:rFonts w:eastAsia="SimSun"/>
      <w:lang w:eastAsia="zh-CN"/>
    </w:rPr>
  </w:style>
  <w:style w:type="paragraph" w:customStyle="1" w:styleId="Minimize">
    <w:name w:val="Minimize"/>
    <w:basedOn w:val="Normal"/>
    <w:next w:val="Normal"/>
    <w:link w:val="MinimizeChar"/>
    <w:qFormat/>
    <w:rsid w:val="00E618EA"/>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E618EA"/>
    <w:rPr>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E618EA"/>
    <w:rPr>
      <w:rFonts w:ascii="Arial" w:eastAsiaTheme="minorHAnsi" w:hAnsi="Arial" w:cs="Arial"/>
      <w:u w:val="single"/>
    </w:rPr>
  </w:style>
  <w:style w:type="paragraph" w:customStyle="1" w:styleId="cardtext">
    <w:name w:val="card text"/>
    <w:basedOn w:val="Normal"/>
    <w:link w:val="cardtextChar"/>
    <w:qFormat/>
    <w:rsid w:val="00E618EA"/>
    <w:pPr>
      <w:ind w:left="288" w:right="288"/>
    </w:pPr>
  </w:style>
  <w:style w:type="character" w:customStyle="1" w:styleId="cardtextChar">
    <w:name w:val="card text Char"/>
    <w:basedOn w:val="DefaultParagraphFont"/>
    <w:link w:val="cardtext"/>
    <w:rsid w:val="00E618EA"/>
  </w:style>
  <w:style w:type="character" w:customStyle="1" w:styleId="byline">
    <w:name w:val="byline"/>
    <w:basedOn w:val="DefaultParagraphFont"/>
    <w:rsid w:val="00E618EA"/>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E618EA"/>
    <w:rPr>
      <w:rFonts w:ascii="Arial" w:hAnsi="Arial"/>
      <w:b/>
      <w:sz w:val="24"/>
      <w:szCs w:val="22"/>
      <w:u w:val="single"/>
    </w:rPr>
  </w:style>
  <w:style w:type="paragraph" w:customStyle="1" w:styleId="StyleStyle411pt">
    <w:name w:val="Style Style4 + 11 pt"/>
    <w:basedOn w:val="Normal"/>
    <w:link w:val="StyleStyle411ptChar"/>
    <w:qFormat/>
    <w:rsid w:val="00E618EA"/>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E618EA"/>
    <w:rPr>
      <w:rFonts w:eastAsia="Times New Roman"/>
      <w:u w:val="single"/>
    </w:rPr>
  </w:style>
  <w:style w:type="character" w:customStyle="1" w:styleId="Style11ptUnderline">
    <w:name w:val="Style 11 pt Underline"/>
    <w:rsid w:val="00E618EA"/>
    <w:rPr>
      <w:sz w:val="20"/>
      <w:u w:val="single"/>
    </w:rPr>
  </w:style>
  <w:style w:type="character" w:customStyle="1" w:styleId="Style11ptBoldUnderline">
    <w:name w:val="Style 11 pt Bold Underline"/>
    <w:rsid w:val="00E618EA"/>
    <w:rPr>
      <w:b/>
      <w:bCs/>
      <w:sz w:val="20"/>
      <w:u w:val="single"/>
    </w:rPr>
  </w:style>
  <w:style w:type="character" w:customStyle="1" w:styleId="Style11pt">
    <w:name w:val="Style 11 pt"/>
    <w:rsid w:val="00E618EA"/>
    <w:rPr>
      <w:sz w:val="20"/>
    </w:rPr>
  </w:style>
  <w:style w:type="paragraph" w:customStyle="1" w:styleId="StyleStyle411ptBold">
    <w:name w:val="Style Style4 + 11 pt Bold"/>
    <w:basedOn w:val="Normal"/>
    <w:link w:val="StyleStyle411ptBoldChar"/>
    <w:qFormat/>
    <w:rsid w:val="00E618EA"/>
    <w:rPr>
      <w:rFonts w:eastAsia="Times New Roman"/>
      <w:b/>
      <w:bCs/>
      <w:u w:val="single"/>
    </w:rPr>
  </w:style>
  <w:style w:type="character" w:customStyle="1" w:styleId="StyleStyle411ptBoldChar">
    <w:name w:val="Style Style4 + 11 pt Bold Char"/>
    <w:basedOn w:val="DefaultParagraphFont"/>
    <w:link w:val="StyleStyle411ptBold"/>
    <w:rsid w:val="00E618EA"/>
    <w:rPr>
      <w:rFonts w:eastAsia="Times New Roman"/>
      <w:b/>
      <w:bCs/>
      <w:u w:val="single"/>
    </w:rPr>
  </w:style>
  <w:style w:type="paragraph" w:customStyle="1" w:styleId="BlockTitle">
    <w:name w:val="Block Title"/>
    <w:basedOn w:val="Normal"/>
    <w:next w:val="Normal"/>
    <w:qFormat/>
    <w:rsid w:val="00E618EA"/>
    <w:pPr>
      <w:spacing w:after="120"/>
      <w:jc w:val="center"/>
      <w:outlineLvl w:val="0"/>
    </w:pPr>
    <w:rPr>
      <w:rFonts w:eastAsia="Times New Roman"/>
      <w:b/>
      <w:sz w:val="32"/>
      <w:szCs w:val="20"/>
      <w:u w:val="single"/>
    </w:rPr>
  </w:style>
  <w:style w:type="character" w:customStyle="1" w:styleId="Emphasis2">
    <w:name w:val="Emphasis2"/>
    <w:basedOn w:val="DefaultParagraphFont"/>
    <w:rsid w:val="00E618EA"/>
    <w:rPr>
      <w:rFonts w:ascii="Franklin Gothic Heavy" w:hAnsi="Franklin Gothic Heavy"/>
      <w:iCs/>
      <w:u w:val="single"/>
    </w:rPr>
  </w:style>
  <w:style w:type="paragraph" w:customStyle="1" w:styleId="Cards">
    <w:name w:val="Cards"/>
    <w:basedOn w:val="Normal"/>
    <w:link w:val="CardsChar1"/>
    <w:qFormat/>
    <w:rsid w:val="00E618EA"/>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E618EA"/>
    <w:rPr>
      <w:rFonts w:ascii="Times New Roman" w:eastAsia="Times New Roman" w:hAnsi="Times New Roman" w:cs="Times New Roman"/>
      <w:sz w:val="20"/>
      <w:szCs w:val="24"/>
    </w:rPr>
  </w:style>
  <w:style w:type="character" w:customStyle="1" w:styleId="pmterms1">
    <w:name w:val="pmterms1"/>
    <w:basedOn w:val="DefaultParagraphFont"/>
    <w:rsid w:val="00E618EA"/>
  </w:style>
  <w:style w:type="character" w:customStyle="1" w:styleId="hilite1">
    <w:name w:val="hilite1"/>
    <w:basedOn w:val="DefaultParagraphFont"/>
    <w:rsid w:val="00E618EA"/>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E618EA"/>
    <w:pPr>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E618EA"/>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E618EA"/>
    <w:rPr>
      <w:rFonts w:eastAsia="Times New Roman"/>
      <w:b/>
      <w:szCs w:val="20"/>
    </w:rPr>
  </w:style>
  <w:style w:type="character" w:customStyle="1" w:styleId="NormaltagChar">
    <w:name w:val="Normal tag Char"/>
    <w:basedOn w:val="DefaultParagraphFont"/>
    <w:link w:val="Normaltag"/>
    <w:uiPriority w:val="99"/>
    <w:locked/>
    <w:rsid w:val="00E618EA"/>
    <w:rPr>
      <w:rFonts w:eastAsia="Times New Roman"/>
      <w:b/>
      <w:szCs w:val="20"/>
    </w:rPr>
  </w:style>
  <w:style w:type="character" w:customStyle="1" w:styleId="DebateUnderline">
    <w:name w:val="Debate Underline"/>
    <w:qFormat/>
    <w:rsid w:val="00E618EA"/>
    <w:rPr>
      <w:rFonts w:ascii="Times New Roman" w:hAnsi="Times New Roman"/>
      <w:sz w:val="20"/>
      <w:szCs w:val="24"/>
      <w:u w:val="thick"/>
    </w:rPr>
  </w:style>
  <w:style w:type="character" w:customStyle="1" w:styleId="blue">
    <w:name w:val="blue"/>
    <w:basedOn w:val="DefaultParagraphFont"/>
    <w:rsid w:val="00E618EA"/>
    <w:rPr>
      <w:rFonts w:cs="Times New Roman"/>
    </w:rPr>
  </w:style>
  <w:style w:type="paragraph" w:customStyle="1" w:styleId="cites">
    <w:name w:val="cites"/>
    <w:link w:val="Heading1Char3"/>
    <w:autoRedefine/>
    <w:qFormat/>
    <w:rsid w:val="00E618EA"/>
    <w:pPr>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E618EA"/>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E618EA"/>
    <w:pPr>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E618EA"/>
    <w:rPr>
      <w:rFonts w:ascii="Times New Roman" w:eastAsia="Malgun Gothic" w:hAnsi="Times New Roman" w:cs="Times New Roman"/>
      <w:sz w:val="12"/>
      <w:szCs w:val="24"/>
    </w:rPr>
  </w:style>
  <w:style w:type="character" w:customStyle="1" w:styleId="CitesChar2">
    <w:name w:val="Cites Char2"/>
    <w:link w:val="Cites0"/>
    <w:rsid w:val="00E618EA"/>
    <w:rPr>
      <w:rFonts w:eastAsia="Times New Roman" w:cs="Times New Roman"/>
      <w:b/>
      <w:bCs/>
      <w:sz w:val="20"/>
      <w:szCs w:val="20"/>
    </w:rPr>
  </w:style>
  <w:style w:type="paragraph" w:customStyle="1" w:styleId="BlockTitle2">
    <w:name w:val="Block Title2"/>
    <w:basedOn w:val="Normal"/>
    <w:next w:val="Normal"/>
    <w:qFormat/>
    <w:rsid w:val="00E618EA"/>
    <w:pPr>
      <w:spacing w:after="240"/>
      <w:jc w:val="center"/>
    </w:pPr>
    <w:rPr>
      <w:rFonts w:eastAsia="Times New Roman"/>
      <w:b/>
      <w:sz w:val="32"/>
      <w:u w:val="single"/>
      <w:lang w:bidi="en-US"/>
    </w:rPr>
  </w:style>
  <w:style w:type="paragraph" w:styleId="TOC1">
    <w:name w:val="toc 1"/>
    <w:basedOn w:val="Normal"/>
    <w:next w:val="Normal"/>
    <w:autoRedefine/>
    <w:uiPriority w:val="39"/>
    <w:rsid w:val="00E618EA"/>
    <w:pPr>
      <w:spacing w:before="120" w:after="120"/>
    </w:pPr>
    <w:rPr>
      <w:rFonts w:eastAsia="Times New Roman"/>
      <w:b/>
      <w:u w:val="single"/>
      <w:lang w:bidi="en-US"/>
    </w:rPr>
  </w:style>
  <w:style w:type="paragraph" w:styleId="TOC9">
    <w:name w:val="toc 9"/>
    <w:basedOn w:val="Normal"/>
    <w:next w:val="Normal"/>
    <w:autoRedefine/>
    <w:rsid w:val="00E618EA"/>
    <w:pPr>
      <w:ind w:left="1600"/>
    </w:pPr>
    <w:rPr>
      <w:rFonts w:eastAsia="Times New Roman"/>
      <w:sz w:val="20"/>
      <w:lang w:bidi="en-US"/>
    </w:rPr>
  </w:style>
  <w:style w:type="paragraph" w:customStyle="1" w:styleId="TxBrp1">
    <w:name w:val="TxBr_p1"/>
    <w:basedOn w:val="Normal"/>
    <w:qFormat/>
    <w:rsid w:val="00E618EA"/>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E618EA"/>
    <w:pPr>
      <w:spacing w:before="100" w:beforeAutospacing="1" w:after="100" w:afterAutospacing="1"/>
    </w:pPr>
    <w:rPr>
      <w:rFonts w:eastAsia="Times New Roman"/>
      <w:lang w:bidi="en-US"/>
    </w:rPr>
  </w:style>
  <w:style w:type="paragraph" w:customStyle="1" w:styleId="fullstory">
    <w:name w:val="fullstory"/>
    <w:basedOn w:val="Normal"/>
    <w:qFormat/>
    <w:rsid w:val="00E618EA"/>
    <w:pPr>
      <w:spacing w:before="100" w:beforeAutospacing="1" w:after="100" w:afterAutospacing="1"/>
    </w:pPr>
    <w:rPr>
      <w:rFonts w:eastAsia="Times New Roman"/>
      <w:lang w:bidi="en-US"/>
    </w:rPr>
  </w:style>
  <w:style w:type="character" w:customStyle="1" w:styleId="standardcontent">
    <w:name w:val="standardcontent"/>
    <w:basedOn w:val="DefaultParagraphFont"/>
    <w:rsid w:val="00E618EA"/>
  </w:style>
  <w:style w:type="paragraph" w:customStyle="1" w:styleId="hat">
    <w:name w:val="hat"/>
    <w:basedOn w:val="Normal"/>
    <w:next w:val="Normal"/>
    <w:link w:val="hatChar"/>
    <w:qFormat/>
    <w:rsid w:val="00E618EA"/>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E618EA"/>
  </w:style>
  <w:style w:type="paragraph" w:customStyle="1" w:styleId="HotRouteChar">
    <w:name w:val="Hot Route! Char"/>
    <w:basedOn w:val="Normal"/>
    <w:qFormat/>
    <w:rsid w:val="00E618EA"/>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E618EA"/>
    <w:rPr>
      <w:rFonts w:cs="Times New Roman"/>
      <w:b/>
      <w:bCs/>
    </w:rPr>
  </w:style>
  <w:style w:type="paragraph" w:customStyle="1" w:styleId="Default">
    <w:name w:val="Default"/>
    <w:qFormat/>
    <w:rsid w:val="00E618EA"/>
    <w:pPr>
      <w:autoSpaceDE w:val="0"/>
      <w:autoSpaceDN w:val="0"/>
      <w:adjustRightInd w:val="0"/>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E618EA"/>
    <w:rPr>
      <w:rFonts w:ascii="Cambria" w:hAnsi="Cambria" w:cs="Times New Roman"/>
      <w:b/>
      <w:bCs/>
      <w:sz w:val="26"/>
      <w:szCs w:val="26"/>
    </w:rPr>
  </w:style>
  <w:style w:type="character" w:customStyle="1" w:styleId="UnderliningChar">
    <w:name w:val="Underlining Char"/>
    <w:basedOn w:val="DefaultParagraphFont"/>
    <w:link w:val="Underlining"/>
    <w:rsid w:val="00E618EA"/>
    <w:rPr>
      <w:rFonts w:ascii="Arial Narrow" w:hAnsi="Arial Narrow" w:cs="Times New Roman"/>
      <w:u w:val="single"/>
    </w:rPr>
  </w:style>
  <w:style w:type="character" w:customStyle="1" w:styleId="CardCharChar1">
    <w:name w:val="Card Char Char1"/>
    <w:basedOn w:val="DefaultParagraphFont"/>
    <w:rsid w:val="00E618EA"/>
    <w:rPr>
      <w:rFonts w:cs="Times New Roman"/>
      <w:b/>
      <w:bCs/>
      <w:sz w:val="28"/>
      <w:szCs w:val="28"/>
    </w:rPr>
  </w:style>
  <w:style w:type="paragraph" w:customStyle="1" w:styleId="Cites0">
    <w:name w:val="Cites"/>
    <w:basedOn w:val="Normal"/>
    <w:link w:val="CitesChar2"/>
    <w:qFormat/>
    <w:rsid w:val="00E618EA"/>
    <w:pPr>
      <w:widowControl w:val="0"/>
      <w:autoSpaceDE w:val="0"/>
      <w:autoSpaceDN w:val="0"/>
      <w:adjustRightInd w:val="0"/>
      <w:jc w:val="both"/>
      <w:outlineLvl w:val="2"/>
    </w:pPr>
    <w:rPr>
      <w:rFonts w:eastAsia="Times New Roman" w:cs="Times New Roman"/>
      <w:b/>
      <w:bCs/>
      <w:sz w:val="20"/>
      <w:szCs w:val="20"/>
    </w:rPr>
  </w:style>
  <w:style w:type="character" w:customStyle="1" w:styleId="CitesChar">
    <w:name w:val="Cites Char"/>
    <w:locked/>
    <w:rsid w:val="00E618EA"/>
    <w:rPr>
      <w:rFonts w:ascii="Times New Roman" w:eastAsia="Calibri" w:hAnsi="Times New Roman" w:cs="Times New Roman"/>
      <w:sz w:val="24"/>
      <w:szCs w:val="24"/>
    </w:rPr>
  </w:style>
  <w:style w:type="character" w:customStyle="1" w:styleId="apple-converted-space">
    <w:name w:val="apple-converted-space"/>
    <w:basedOn w:val="DefaultParagraphFont"/>
    <w:rsid w:val="00E618EA"/>
  </w:style>
  <w:style w:type="character" w:customStyle="1" w:styleId="hit">
    <w:name w:val="hit"/>
    <w:basedOn w:val="DefaultParagraphFont"/>
    <w:rsid w:val="00E618EA"/>
    <w:rPr>
      <w:rFonts w:cs="Times New Roman"/>
    </w:rPr>
  </w:style>
  <w:style w:type="paragraph" w:customStyle="1" w:styleId="SmallFont">
    <w:name w:val="Small Font"/>
    <w:basedOn w:val="Normal"/>
    <w:link w:val="SmallFontChar"/>
    <w:qFormat/>
    <w:rsid w:val="00E618EA"/>
    <w:pPr>
      <w:spacing w:after="200"/>
      <w:jc w:val="both"/>
    </w:pPr>
    <w:rPr>
      <w:rFonts w:eastAsia="Calibri"/>
      <w:szCs w:val="18"/>
    </w:rPr>
  </w:style>
  <w:style w:type="character" w:customStyle="1" w:styleId="SmallFontChar">
    <w:name w:val="Small Font Char"/>
    <w:basedOn w:val="DefaultParagraphFont"/>
    <w:link w:val="SmallFont"/>
    <w:locked/>
    <w:rsid w:val="00E618EA"/>
    <w:rPr>
      <w:rFonts w:eastAsia="Calibri"/>
      <w:szCs w:val="18"/>
    </w:rPr>
  </w:style>
  <w:style w:type="character" w:customStyle="1" w:styleId="CircleChar1">
    <w:name w:val="Circle Char1"/>
    <w:basedOn w:val="DefaultParagraphFont"/>
    <w:rsid w:val="00E618EA"/>
    <w:rPr>
      <w:rFonts w:cs="Times New Roman"/>
      <w:b/>
      <w:i/>
      <w:sz w:val="18"/>
      <w:szCs w:val="18"/>
      <w:u w:val="single"/>
      <w:lang w:val="en-US" w:eastAsia="en-US" w:bidi="ar-SA"/>
    </w:rPr>
  </w:style>
  <w:style w:type="paragraph" w:styleId="BodyText">
    <w:name w:val="Body Text"/>
    <w:basedOn w:val="Normal"/>
    <w:link w:val="BodyTextChar"/>
    <w:uiPriority w:val="99"/>
    <w:unhideWhenUsed/>
    <w:rsid w:val="00E618EA"/>
    <w:pPr>
      <w:spacing w:after="120"/>
    </w:pPr>
  </w:style>
  <w:style w:type="character" w:customStyle="1" w:styleId="BodyTextChar">
    <w:name w:val="Body Text Char"/>
    <w:basedOn w:val="DefaultParagraphFont"/>
    <w:link w:val="BodyText"/>
    <w:uiPriority w:val="99"/>
    <w:rsid w:val="00E618EA"/>
  </w:style>
  <w:style w:type="character" w:customStyle="1" w:styleId="verdana">
    <w:name w:val="verdana"/>
    <w:basedOn w:val="DefaultParagraphFont"/>
    <w:rsid w:val="00E618EA"/>
  </w:style>
  <w:style w:type="character" w:customStyle="1" w:styleId="CardsChar1">
    <w:name w:val="Cards Char1"/>
    <w:link w:val="Cards"/>
    <w:rsid w:val="00E618EA"/>
    <w:rPr>
      <w:rFonts w:eastAsia="Times New Roman" w:cs="Times New Roman"/>
      <w:sz w:val="20"/>
      <w:szCs w:val="20"/>
    </w:rPr>
  </w:style>
  <w:style w:type="paragraph" w:customStyle="1" w:styleId="BlockHeadings">
    <w:name w:val="Block Headings"/>
    <w:basedOn w:val="Normal"/>
    <w:link w:val="BlockHeadingsChar"/>
    <w:qFormat/>
    <w:rsid w:val="00E618EA"/>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E618EA"/>
    <w:rPr>
      <w:rFonts w:eastAsia="Times New Roman" w:cs="Times New Roman"/>
      <w:b/>
      <w:sz w:val="20"/>
      <w:szCs w:val="20"/>
    </w:rPr>
  </w:style>
  <w:style w:type="paragraph" w:customStyle="1" w:styleId="loose">
    <w:name w:val="loose"/>
    <w:basedOn w:val="Normal"/>
    <w:qFormat/>
    <w:rsid w:val="00E618EA"/>
    <w:pPr>
      <w:spacing w:before="210"/>
    </w:pPr>
    <w:rPr>
      <w:rFonts w:eastAsia="Times New Roman"/>
      <w:lang w:eastAsia="zh-CN" w:bidi="he-IL"/>
    </w:rPr>
  </w:style>
  <w:style w:type="character" w:customStyle="1" w:styleId="hit1">
    <w:name w:val="hit1"/>
    <w:basedOn w:val="DefaultParagraphFont"/>
    <w:rsid w:val="00E618EA"/>
    <w:rPr>
      <w:b/>
      <w:bCs/>
      <w:color w:val="CC0033"/>
    </w:rPr>
  </w:style>
  <w:style w:type="character" w:customStyle="1" w:styleId="upper">
    <w:name w:val="upper"/>
    <w:basedOn w:val="DefaultParagraphFont"/>
    <w:rsid w:val="00E618EA"/>
  </w:style>
  <w:style w:type="character" w:customStyle="1" w:styleId="Author">
    <w:name w:val="Author"/>
    <w:aliases w:val="Style Date"/>
    <w:basedOn w:val="DefaultParagraphFont"/>
    <w:qFormat/>
    <w:rsid w:val="00E618EA"/>
    <w:rPr>
      <w:b/>
      <w:sz w:val="24"/>
    </w:rPr>
  </w:style>
  <w:style w:type="character" w:customStyle="1" w:styleId="SmallFont7pt">
    <w:name w:val="Small Font (7 pt)"/>
    <w:basedOn w:val="DefaultParagraphFont"/>
    <w:rsid w:val="00E618EA"/>
    <w:rPr>
      <w:sz w:val="14"/>
    </w:rPr>
  </w:style>
  <w:style w:type="paragraph" w:customStyle="1" w:styleId="UnderlinedText">
    <w:name w:val="Underlined Text"/>
    <w:basedOn w:val="Normal"/>
    <w:qFormat/>
    <w:rsid w:val="00E618EA"/>
    <w:rPr>
      <w:rFonts w:eastAsia="Times New Roman"/>
      <w:b/>
      <w:szCs w:val="20"/>
    </w:rPr>
  </w:style>
  <w:style w:type="character" w:customStyle="1" w:styleId="SmallText-New">
    <w:name w:val="Small Text - New"/>
    <w:basedOn w:val="DefaultParagraphFont"/>
    <w:rsid w:val="00E618EA"/>
    <w:rPr>
      <w:rFonts w:ascii="Arial Narrow" w:hAnsi="Arial Narrow"/>
      <w:sz w:val="14"/>
    </w:rPr>
  </w:style>
  <w:style w:type="paragraph" w:customStyle="1" w:styleId="Smalltext">
    <w:name w:val="Small text"/>
    <w:aliases w:val="Quote1,Quote11"/>
    <w:basedOn w:val="Normal"/>
    <w:link w:val="SmalltextChar"/>
    <w:qFormat/>
    <w:rsid w:val="00E618EA"/>
    <w:rPr>
      <w:rFonts w:ascii="Arial Narrow" w:eastAsia="Times New Roman" w:hAnsi="Arial Narrow"/>
    </w:rPr>
  </w:style>
  <w:style w:type="character" w:customStyle="1" w:styleId="Underlined-New">
    <w:name w:val="Underlined - New"/>
    <w:basedOn w:val="DefaultParagraphFont"/>
    <w:rsid w:val="00E618EA"/>
    <w:rPr>
      <w:rFonts w:ascii="Arial Narrow" w:hAnsi="Arial Narrow"/>
      <w:sz w:val="16"/>
      <w:u w:val="single"/>
    </w:rPr>
  </w:style>
  <w:style w:type="paragraph" w:styleId="TOC2">
    <w:name w:val="toc 2"/>
    <w:basedOn w:val="Normal"/>
    <w:next w:val="Normal"/>
    <w:autoRedefine/>
    <w:uiPriority w:val="39"/>
    <w:rsid w:val="00E618EA"/>
    <w:pPr>
      <w:ind w:left="200"/>
    </w:pPr>
    <w:rPr>
      <w:rFonts w:eastAsia="Times New Roman"/>
      <w:sz w:val="20"/>
      <w:lang w:bidi="en-US"/>
    </w:rPr>
  </w:style>
  <w:style w:type="paragraph" w:styleId="Caption">
    <w:name w:val="caption"/>
    <w:basedOn w:val="Normal"/>
    <w:next w:val="Normal"/>
    <w:qFormat/>
    <w:rsid w:val="00E618EA"/>
    <w:rPr>
      <w:rFonts w:eastAsia="Times New Roman"/>
      <w:b/>
      <w:bCs/>
      <w:sz w:val="18"/>
      <w:szCs w:val="18"/>
      <w:lang w:bidi="en-US"/>
    </w:rPr>
  </w:style>
  <w:style w:type="paragraph" w:styleId="TOCHeading">
    <w:name w:val="TOC Heading"/>
    <w:basedOn w:val="Heading1"/>
    <w:next w:val="Normal"/>
    <w:uiPriority w:val="39"/>
    <w:qFormat/>
    <w:rsid w:val="00E618E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E618EA"/>
    <w:rPr>
      <w:rFonts w:ascii="Arial Narrow" w:hAnsi="Arial Narrow"/>
      <w:dstrike w:val="0"/>
      <w:sz w:val="20"/>
      <w:bdr w:val="single" w:sz="2" w:space="0" w:color="auto"/>
      <w:vertAlign w:val="baseline"/>
    </w:rPr>
  </w:style>
  <w:style w:type="character" w:customStyle="1" w:styleId="style65">
    <w:name w:val="style65"/>
    <w:basedOn w:val="DefaultParagraphFont"/>
    <w:rsid w:val="00E618EA"/>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E618EA"/>
    <w:rPr>
      <w:rFonts w:cs="Arial"/>
      <w:bCs/>
      <w:szCs w:val="26"/>
      <w:u w:val="single"/>
      <w:lang w:val="en-US" w:eastAsia="en-US" w:bidi="ar-SA"/>
    </w:rPr>
  </w:style>
  <w:style w:type="character" w:customStyle="1" w:styleId="qlabel">
    <w:name w:val="q_label"/>
    <w:basedOn w:val="DefaultParagraphFont"/>
    <w:rsid w:val="00E618EA"/>
  </w:style>
  <w:style w:type="character" w:customStyle="1" w:styleId="alabel">
    <w:name w:val="a_label"/>
    <w:basedOn w:val="DefaultParagraphFont"/>
    <w:rsid w:val="00E618EA"/>
  </w:style>
  <w:style w:type="character" w:customStyle="1" w:styleId="Style1Char1">
    <w:name w:val="Style1 Char1"/>
    <w:basedOn w:val="DefaultParagraphFont"/>
    <w:rsid w:val="00E618EA"/>
    <w:rPr>
      <w:rFonts w:eastAsia="SimSun"/>
      <w:sz w:val="20"/>
      <w:szCs w:val="24"/>
      <w:u w:val="single"/>
      <w:lang w:val="en-US" w:eastAsia="zh-CN" w:bidi="ar-SA"/>
    </w:rPr>
  </w:style>
  <w:style w:type="character" w:customStyle="1" w:styleId="UnderlineCharChar">
    <w:name w:val="Underline Char Char"/>
    <w:basedOn w:val="DefaultParagraphFont"/>
    <w:rsid w:val="00E618EA"/>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E618EA"/>
    <w:rPr>
      <w:rFonts w:eastAsia="MS Mincho"/>
      <w:b/>
      <w:u w:val="single"/>
      <w:lang w:val="en-US" w:eastAsia="en-US" w:bidi="ar-SA"/>
    </w:rPr>
  </w:style>
  <w:style w:type="character" w:customStyle="1" w:styleId="CardTextChar0">
    <w:name w:val="Card Text Char"/>
    <w:basedOn w:val="DefaultParagraphFont"/>
    <w:rsid w:val="00E618EA"/>
    <w:rPr>
      <w:rFonts w:ascii="Times New Roman" w:eastAsia="Times New Roman" w:hAnsi="Times New Roman" w:cs="Times New Roman"/>
      <w:szCs w:val="24"/>
    </w:rPr>
  </w:style>
  <w:style w:type="character" w:customStyle="1" w:styleId="reduce2">
    <w:name w:val="reduce2"/>
    <w:basedOn w:val="DefaultParagraphFont"/>
    <w:rsid w:val="00E618EA"/>
    <w:rPr>
      <w:rFonts w:ascii="Arial" w:hAnsi="Arial" w:cs="Arial"/>
      <w:color w:val="000000"/>
      <w:sz w:val="10"/>
      <w:szCs w:val="22"/>
    </w:rPr>
  </w:style>
  <w:style w:type="paragraph" w:customStyle="1" w:styleId="BoldUnderline">
    <w:name w:val="BoldUnderline"/>
    <w:link w:val="BoldUnderlineChar"/>
    <w:uiPriority w:val="99"/>
    <w:qFormat/>
    <w:rsid w:val="00E618EA"/>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E618EA"/>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E618EA"/>
    <w:rPr>
      <w:rFonts w:cs="Arial"/>
      <w:bCs/>
      <w:szCs w:val="26"/>
      <w:u w:val="single"/>
      <w:lang w:val="en-US" w:eastAsia="en-US" w:bidi="ar-SA"/>
    </w:rPr>
  </w:style>
  <w:style w:type="paragraph" w:customStyle="1" w:styleId="evidencetextChar">
    <w:name w:val="evidence text Char"/>
    <w:basedOn w:val="Normal"/>
    <w:qFormat/>
    <w:rsid w:val="00E618EA"/>
    <w:pPr>
      <w:ind w:left="1728" w:right="1008"/>
    </w:pPr>
    <w:rPr>
      <w:rFonts w:eastAsia="Times New Roman"/>
      <w:color w:val="000000"/>
      <w:sz w:val="18"/>
    </w:rPr>
  </w:style>
  <w:style w:type="character" w:customStyle="1" w:styleId="underline2">
    <w:name w:val="underline2"/>
    <w:basedOn w:val="DefaultParagraphFont"/>
    <w:rsid w:val="00E618EA"/>
    <w:rPr>
      <w:u w:val="single"/>
    </w:rPr>
  </w:style>
  <w:style w:type="character" w:customStyle="1" w:styleId="Style11ptUnderlineBorderSinglesolidlineAuto05pt">
    <w:name w:val="Style 11 pt Underline Border: : (Single solid line Auto  0.5 pt..."/>
    <w:rsid w:val="00E618EA"/>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E618EA"/>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E618EA"/>
    <w:rPr>
      <w:rFonts w:eastAsia="Times New Roman" w:cs="Times New Roman"/>
      <w:u w:val="single"/>
      <w:bdr w:val="single" w:sz="4" w:space="0" w:color="auto"/>
    </w:rPr>
  </w:style>
  <w:style w:type="character" w:customStyle="1" w:styleId="UnderlineChar4Char">
    <w:name w:val="Underline Char4 Char"/>
    <w:basedOn w:val="DefaultParagraphFont"/>
    <w:link w:val="UnderlineChar4"/>
    <w:rsid w:val="00E618EA"/>
    <w:rPr>
      <w:u w:val="single"/>
    </w:rPr>
  </w:style>
  <w:style w:type="paragraph" w:customStyle="1" w:styleId="UnderlineChar4">
    <w:name w:val="Underline Char4"/>
    <w:basedOn w:val="Normal"/>
    <w:link w:val="UnderlineChar4Char"/>
    <w:qFormat/>
    <w:rsid w:val="00E618EA"/>
    <w:rPr>
      <w:u w:val="single"/>
    </w:rPr>
  </w:style>
  <w:style w:type="character" w:customStyle="1" w:styleId="BoldandUnderlineChar3Char2">
    <w:name w:val="Bold and Underline Char3 Char2"/>
    <w:basedOn w:val="DefaultParagraphFont"/>
    <w:link w:val="BoldandUnderlineChar3"/>
    <w:rsid w:val="00E618EA"/>
    <w:rPr>
      <w:b/>
      <w:u w:val="single"/>
    </w:rPr>
  </w:style>
  <w:style w:type="paragraph" w:customStyle="1" w:styleId="BoldandUnderlineChar3">
    <w:name w:val="Bold and Underline Char3"/>
    <w:basedOn w:val="Normal"/>
    <w:link w:val="BoldandUnderlineChar3Char2"/>
    <w:qFormat/>
    <w:rsid w:val="00E618EA"/>
    <w:rPr>
      <w:b/>
      <w:u w:val="single"/>
    </w:rPr>
  </w:style>
  <w:style w:type="paragraph" w:customStyle="1" w:styleId="StyleUnderlineChar11pt">
    <w:name w:val="Style Underline Char + 11 pt"/>
    <w:basedOn w:val="Normal"/>
    <w:link w:val="StyleUnderlineChar11ptChar"/>
    <w:qFormat/>
    <w:rsid w:val="00E618EA"/>
    <w:rPr>
      <w:rFonts w:eastAsia="Times New Roman"/>
      <w:u w:val="single"/>
    </w:rPr>
  </w:style>
  <w:style w:type="character" w:customStyle="1" w:styleId="StyleUnderlineChar11ptChar">
    <w:name w:val="Style Underline Char + 11 pt Char"/>
    <w:basedOn w:val="DefaultParagraphFont"/>
    <w:link w:val="StyleUnderlineChar11pt"/>
    <w:rsid w:val="00E618EA"/>
    <w:rPr>
      <w:rFonts w:eastAsia="Times New Roman"/>
      <w:u w:val="single"/>
    </w:rPr>
  </w:style>
  <w:style w:type="paragraph" w:customStyle="1" w:styleId="StyleUnderlineChar11ptBold">
    <w:name w:val="Style Underline Char + 11 pt Bold"/>
    <w:basedOn w:val="Normal"/>
    <w:link w:val="StyleUnderlineChar11ptBoldChar"/>
    <w:qFormat/>
    <w:rsid w:val="00E618EA"/>
    <w:rPr>
      <w:rFonts w:eastAsia="Times New Roman"/>
      <w:b/>
      <w:bCs/>
      <w:u w:val="single"/>
    </w:rPr>
  </w:style>
  <w:style w:type="character" w:customStyle="1" w:styleId="StyleUnderlineChar11ptBoldChar">
    <w:name w:val="Style Underline Char + 11 pt Bold Char"/>
    <w:basedOn w:val="DefaultParagraphFont"/>
    <w:link w:val="StyleUnderlineChar11ptBold"/>
    <w:rsid w:val="00E618EA"/>
    <w:rPr>
      <w:rFonts w:eastAsia="Times New Roman"/>
      <w:b/>
      <w:bCs/>
      <w:u w:val="single"/>
    </w:rPr>
  </w:style>
  <w:style w:type="character" w:customStyle="1" w:styleId="inside-head">
    <w:name w:val="inside-head"/>
    <w:basedOn w:val="DefaultParagraphFont"/>
    <w:rsid w:val="00E618EA"/>
  </w:style>
  <w:style w:type="paragraph" w:customStyle="1" w:styleId="Style3">
    <w:name w:val="Style3"/>
    <w:basedOn w:val="Normal"/>
    <w:link w:val="Style3Char"/>
    <w:qFormat/>
    <w:rsid w:val="00E618EA"/>
    <w:rPr>
      <w:rFonts w:ascii="Arial Narrow" w:eastAsia="Times New Roman" w:hAnsi="Arial Narrow"/>
      <w:b/>
    </w:rPr>
  </w:style>
  <w:style w:type="character" w:customStyle="1" w:styleId="Style3Char">
    <w:name w:val="Style3 Char"/>
    <w:basedOn w:val="DefaultParagraphFont"/>
    <w:link w:val="Style3"/>
    <w:rsid w:val="00E618EA"/>
    <w:rPr>
      <w:rFonts w:ascii="Arial Narrow" w:eastAsia="Times New Roman" w:hAnsi="Arial Narrow"/>
      <w:b/>
    </w:rPr>
  </w:style>
  <w:style w:type="character" w:customStyle="1" w:styleId="7TimesNewRoman">
    <w:name w:val="7 Times New Roman"/>
    <w:rsid w:val="00E618EA"/>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E618EA"/>
  </w:style>
  <w:style w:type="character" w:customStyle="1" w:styleId="officialsbureau">
    <w:name w:val="official_s_bureau"/>
    <w:basedOn w:val="DefaultParagraphFont"/>
    <w:rsid w:val="00E618EA"/>
  </w:style>
  <w:style w:type="paragraph" w:customStyle="1" w:styleId="Stylecard11ptUnderline">
    <w:name w:val="Style card + 11 pt Underline"/>
    <w:basedOn w:val="Normal"/>
    <w:link w:val="Stylecard11ptUnderlineChar"/>
    <w:qFormat/>
    <w:rsid w:val="00E618EA"/>
    <w:pPr>
      <w:ind w:left="288" w:right="288"/>
    </w:pPr>
    <w:rPr>
      <w:rFonts w:eastAsia="SimSun"/>
      <w:u w:val="single"/>
      <w:lang w:eastAsia="zh-CN"/>
    </w:rPr>
  </w:style>
  <w:style w:type="character" w:customStyle="1" w:styleId="Stylecard11ptUnderlineChar">
    <w:name w:val="Style card + 11 pt Underline Char"/>
    <w:link w:val="Stylecard11ptUnderline"/>
    <w:rsid w:val="00E618EA"/>
    <w:rPr>
      <w:rFonts w:eastAsia="SimSun"/>
      <w:u w:val="single"/>
      <w:lang w:eastAsia="zh-CN"/>
    </w:rPr>
  </w:style>
  <w:style w:type="paragraph" w:customStyle="1" w:styleId="Stylecard11ptBoldUnderline">
    <w:name w:val="Style card + 11 pt Bold Underline"/>
    <w:basedOn w:val="Normal"/>
    <w:link w:val="Stylecard11ptBoldUnderlineChar"/>
    <w:qFormat/>
    <w:rsid w:val="00E618EA"/>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E618EA"/>
    <w:rPr>
      <w:rFonts w:eastAsia="SimSun"/>
      <w:b/>
      <w:bCs/>
      <w:u w:val="single"/>
      <w:lang w:eastAsia="zh-CN"/>
    </w:rPr>
  </w:style>
  <w:style w:type="character" w:customStyle="1" w:styleId="StyleStyle11ptBoldUnderlineBorderSinglesolidlineAuto">
    <w:name w:val="Style Style 11 pt Bold Underline Border: : (Single solid line Auto ..."/>
    <w:basedOn w:val="DefaultParagraphFont"/>
    <w:rsid w:val="00E618EA"/>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E618EA"/>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E618EA"/>
    <w:rPr>
      <w:rFonts w:ascii="Calibri" w:eastAsia="SimSun" w:hAnsi="Calibri" w:cs="Calibri"/>
      <w:u w:val="single"/>
      <w:lang w:eastAsia="zh-CN"/>
    </w:rPr>
  </w:style>
  <w:style w:type="paragraph" w:styleId="HTMLPreformatted">
    <w:name w:val="HTML Preformatted"/>
    <w:basedOn w:val="Normal"/>
    <w:link w:val="HTMLPreformattedChar"/>
    <w:rsid w:val="00E61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E618EA"/>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E618EA"/>
    <w:rPr>
      <w:u w:val="single"/>
    </w:rPr>
  </w:style>
  <w:style w:type="character" w:customStyle="1" w:styleId="StyleUnderlining11ptChar">
    <w:name w:val="Style Underlining + 11 pt Char"/>
    <w:basedOn w:val="DefaultParagraphFont"/>
    <w:link w:val="StyleUnderlining11pt"/>
    <w:rsid w:val="00E618EA"/>
    <w:rPr>
      <w:u w:val="single"/>
    </w:rPr>
  </w:style>
  <w:style w:type="paragraph" w:customStyle="1" w:styleId="StyleCardText9pt">
    <w:name w:val="Style Card Text + 9 pt"/>
    <w:basedOn w:val="Normal"/>
    <w:link w:val="StyleCardText9ptChar"/>
    <w:qFormat/>
    <w:rsid w:val="00E618EA"/>
    <w:pPr>
      <w:spacing w:after="200"/>
      <w:contextualSpacing/>
    </w:pPr>
    <w:rPr>
      <w:rFonts w:eastAsia="Calibri"/>
    </w:rPr>
  </w:style>
  <w:style w:type="character" w:customStyle="1" w:styleId="StyleCardText9ptChar">
    <w:name w:val="Style Card Text + 9 pt Char"/>
    <w:basedOn w:val="DefaultParagraphFont"/>
    <w:link w:val="StyleCardText9pt"/>
    <w:rsid w:val="00E618EA"/>
    <w:rPr>
      <w:rFonts w:eastAsia="Calibri"/>
    </w:rPr>
  </w:style>
  <w:style w:type="paragraph" w:styleId="Quote">
    <w:name w:val="Quote"/>
    <w:basedOn w:val="Normal"/>
    <w:next w:val="Normal"/>
    <w:link w:val="QuoteChar"/>
    <w:uiPriority w:val="29"/>
    <w:qFormat/>
    <w:rsid w:val="00E618EA"/>
    <w:pPr>
      <w:widowControl w:val="0"/>
    </w:pPr>
    <w:rPr>
      <w:rFonts w:eastAsia="Times New Roman"/>
      <w:iCs/>
      <w:color w:val="000000"/>
      <w:lang w:bidi="en-US"/>
    </w:rPr>
  </w:style>
  <w:style w:type="character" w:customStyle="1" w:styleId="QuoteChar">
    <w:name w:val="Quote Char"/>
    <w:basedOn w:val="DefaultParagraphFont"/>
    <w:link w:val="Quote"/>
    <w:uiPriority w:val="29"/>
    <w:rsid w:val="00E618EA"/>
    <w:rPr>
      <w:rFonts w:eastAsia="Times New Roman"/>
      <w:iCs/>
      <w:color w:val="000000"/>
      <w:lang w:bidi="en-US"/>
    </w:rPr>
  </w:style>
  <w:style w:type="paragraph" w:customStyle="1" w:styleId="Underlining">
    <w:name w:val="Underlining"/>
    <w:basedOn w:val="Normal"/>
    <w:link w:val="UnderliningChar"/>
    <w:qFormat/>
    <w:rsid w:val="00E618EA"/>
    <w:rPr>
      <w:rFonts w:ascii="Arial Narrow" w:hAnsi="Arial Narrow" w:cs="Times New Roman"/>
      <w:u w:val="single"/>
    </w:rPr>
  </w:style>
  <w:style w:type="character" w:customStyle="1" w:styleId="ital-inline">
    <w:name w:val="ital-inline"/>
    <w:basedOn w:val="DefaultParagraphFont"/>
    <w:rsid w:val="00E618EA"/>
  </w:style>
  <w:style w:type="character" w:customStyle="1" w:styleId="underlineChar">
    <w:name w:val="underline Char"/>
    <w:basedOn w:val="DefaultParagraphFont"/>
    <w:rsid w:val="00E618EA"/>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E618EA"/>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E618EA"/>
    <w:rPr>
      <w:sz w:val="20"/>
      <w:u w:val="single"/>
    </w:rPr>
  </w:style>
  <w:style w:type="paragraph" w:styleId="BodyTextIndent2">
    <w:name w:val="Body Text Indent 2"/>
    <w:basedOn w:val="Normal"/>
    <w:link w:val="BodyTextIndent2Char"/>
    <w:unhideWhenUsed/>
    <w:rsid w:val="00E618EA"/>
    <w:pPr>
      <w:spacing w:after="120" w:line="480" w:lineRule="auto"/>
      <w:ind w:left="360"/>
    </w:pPr>
  </w:style>
  <w:style w:type="character" w:customStyle="1" w:styleId="BodyTextIndent2Char">
    <w:name w:val="Body Text Indent 2 Char"/>
    <w:basedOn w:val="DefaultParagraphFont"/>
    <w:link w:val="BodyTextIndent2"/>
    <w:rsid w:val="00E618EA"/>
  </w:style>
  <w:style w:type="paragraph" w:styleId="BodyTextIndent3">
    <w:name w:val="Body Text Indent 3"/>
    <w:basedOn w:val="Normal"/>
    <w:link w:val="BodyTextIndent3Char"/>
    <w:uiPriority w:val="99"/>
    <w:semiHidden/>
    <w:unhideWhenUsed/>
    <w:rsid w:val="00E618EA"/>
    <w:pPr>
      <w:spacing w:after="120"/>
      <w:ind w:left="360"/>
    </w:pPr>
    <w:rPr>
      <w:szCs w:val="16"/>
    </w:rPr>
  </w:style>
  <w:style w:type="character" w:customStyle="1" w:styleId="BodyTextIndent3Char">
    <w:name w:val="Body Text Indent 3 Char"/>
    <w:basedOn w:val="DefaultParagraphFont"/>
    <w:link w:val="BodyTextIndent3"/>
    <w:uiPriority w:val="99"/>
    <w:semiHidden/>
    <w:rsid w:val="00E618EA"/>
    <w:rPr>
      <w:szCs w:val="16"/>
    </w:rPr>
  </w:style>
  <w:style w:type="paragraph" w:styleId="BodyText2">
    <w:name w:val="Body Text 2"/>
    <w:basedOn w:val="Normal"/>
    <w:link w:val="BodyText2Char"/>
    <w:unhideWhenUsed/>
    <w:rsid w:val="00E618EA"/>
    <w:pPr>
      <w:spacing w:after="120" w:line="480" w:lineRule="auto"/>
    </w:pPr>
  </w:style>
  <w:style w:type="character" w:customStyle="1" w:styleId="BodyText2Char">
    <w:name w:val="Body Text 2 Char"/>
    <w:basedOn w:val="DefaultParagraphFont"/>
    <w:link w:val="BodyText2"/>
    <w:rsid w:val="00E618EA"/>
  </w:style>
  <w:style w:type="paragraph" w:styleId="BodyTextIndent">
    <w:name w:val="Body Text Indent"/>
    <w:basedOn w:val="Normal"/>
    <w:link w:val="BodyTextIndentChar"/>
    <w:uiPriority w:val="99"/>
    <w:unhideWhenUsed/>
    <w:rsid w:val="00E618EA"/>
    <w:pPr>
      <w:spacing w:after="120"/>
      <w:ind w:left="360"/>
    </w:pPr>
  </w:style>
  <w:style w:type="character" w:customStyle="1" w:styleId="BodyTextIndentChar">
    <w:name w:val="Body Text Indent Char"/>
    <w:basedOn w:val="DefaultParagraphFont"/>
    <w:link w:val="BodyTextIndent"/>
    <w:uiPriority w:val="99"/>
    <w:rsid w:val="00E618EA"/>
  </w:style>
  <w:style w:type="paragraph" w:styleId="BodyText3">
    <w:name w:val="Body Text 3"/>
    <w:basedOn w:val="Normal"/>
    <w:link w:val="BodyText3Char"/>
    <w:unhideWhenUsed/>
    <w:rsid w:val="00E618EA"/>
    <w:pPr>
      <w:spacing w:after="120"/>
    </w:pPr>
    <w:rPr>
      <w:szCs w:val="16"/>
    </w:rPr>
  </w:style>
  <w:style w:type="character" w:customStyle="1" w:styleId="BodyText3Char">
    <w:name w:val="Body Text 3 Char"/>
    <w:basedOn w:val="DefaultParagraphFont"/>
    <w:link w:val="BodyText3"/>
    <w:rsid w:val="00E618EA"/>
    <w:rPr>
      <w:szCs w:val="16"/>
    </w:rPr>
  </w:style>
  <w:style w:type="character" w:customStyle="1" w:styleId="StyleBold">
    <w:name w:val="Style Bold"/>
    <w:basedOn w:val="DefaultParagraphFont"/>
    <w:uiPriority w:val="9"/>
    <w:semiHidden/>
    <w:rsid w:val="00E618EA"/>
    <w:rPr>
      <w:b/>
      <w:bCs/>
    </w:rPr>
  </w:style>
  <w:style w:type="character" w:customStyle="1" w:styleId="body-text">
    <w:name w:val="body-text"/>
    <w:basedOn w:val="DefaultParagraphFont"/>
    <w:rsid w:val="00E618EA"/>
  </w:style>
  <w:style w:type="paragraph" w:customStyle="1" w:styleId="StyleStyle411ptBoldBorderSinglesolidlineAuto0">
    <w:name w:val="Style Style4 + 11 pt Bold Border: : (Single solid line Auto  0...."/>
    <w:basedOn w:val="Normal"/>
    <w:link w:val="StyleStyle411ptBoldBorderSinglesolidlineAuto0Char"/>
    <w:qFormat/>
    <w:rsid w:val="00E618EA"/>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E618EA"/>
    <w:rPr>
      <w:rFonts w:eastAsia="Times New Roman"/>
      <w:b/>
      <w:bCs/>
      <w:u w:val="single"/>
      <w:bdr w:val="single" w:sz="4" w:space="0" w:color="auto"/>
    </w:rPr>
  </w:style>
  <w:style w:type="character" w:customStyle="1" w:styleId="BalloonTextChar1">
    <w:name w:val="Balloon Text Char1"/>
    <w:basedOn w:val="DefaultParagraphFont"/>
    <w:uiPriority w:val="99"/>
    <w:rsid w:val="00E618EA"/>
    <w:rPr>
      <w:rFonts w:ascii="Tahoma" w:hAnsi="Tahoma" w:cs="Tahoma"/>
      <w:sz w:val="16"/>
      <w:szCs w:val="16"/>
    </w:rPr>
  </w:style>
  <w:style w:type="character" w:customStyle="1" w:styleId="globalcontentbody">
    <w:name w:val="globalcontentbody"/>
    <w:basedOn w:val="DefaultParagraphFont"/>
    <w:rsid w:val="00E618EA"/>
  </w:style>
  <w:style w:type="paragraph" w:customStyle="1" w:styleId="StyleStyle112pt">
    <w:name w:val="Style Style1 + 12 pt"/>
    <w:basedOn w:val="Normal"/>
    <w:link w:val="StyleStyle112ptChar"/>
    <w:qFormat/>
    <w:rsid w:val="00E618EA"/>
    <w:rPr>
      <w:rFonts w:eastAsia="SimSun"/>
      <w:u w:val="single"/>
      <w:lang w:eastAsia="zh-CN"/>
    </w:rPr>
  </w:style>
  <w:style w:type="character" w:customStyle="1" w:styleId="StyleStyle112ptChar">
    <w:name w:val="Style Style1 + 12 pt Char"/>
    <w:basedOn w:val="DefaultParagraphFont"/>
    <w:link w:val="StyleStyle112pt"/>
    <w:rsid w:val="00E618EA"/>
    <w:rPr>
      <w:rFonts w:eastAsia="SimSun"/>
      <w:u w:val="single"/>
      <w:lang w:eastAsia="zh-CN"/>
    </w:rPr>
  </w:style>
  <w:style w:type="paragraph" w:customStyle="1" w:styleId="MinimizedText">
    <w:name w:val="Minimized Text"/>
    <w:basedOn w:val="Normal"/>
    <w:link w:val="MinimizedTextChar"/>
    <w:qFormat/>
    <w:rsid w:val="00E618EA"/>
    <w:rPr>
      <w:rFonts w:eastAsia="Times New Roman"/>
    </w:rPr>
  </w:style>
  <w:style w:type="character" w:customStyle="1" w:styleId="MinimizedTextChar">
    <w:name w:val="Minimized Text Char"/>
    <w:basedOn w:val="DefaultParagraphFont"/>
    <w:link w:val="MinimizedText"/>
    <w:rsid w:val="00E618EA"/>
    <w:rPr>
      <w:rFonts w:eastAsia="Times New Roman"/>
    </w:rPr>
  </w:style>
  <w:style w:type="character" w:customStyle="1" w:styleId="term1">
    <w:name w:val="term1"/>
    <w:basedOn w:val="DefaultParagraphFont"/>
    <w:rsid w:val="00E618EA"/>
    <w:rPr>
      <w:b/>
      <w:bCs/>
    </w:rPr>
  </w:style>
  <w:style w:type="character" w:customStyle="1" w:styleId="Styleterm111ptUnderline">
    <w:name w:val="Style term1 + 11 pt Underline"/>
    <w:basedOn w:val="term1"/>
    <w:rsid w:val="00E618EA"/>
    <w:rPr>
      <w:b/>
      <w:bCs/>
      <w:sz w:val="20"/>
      <w:u w:val="single"/>
    </w:rPr>
  </w:style>
  <w:style w:type="paragraph" w:customStyle="1" w:styleId="StyleMinimizedTextArialNarrow10pt">
    <w:name w:val="Style Minimized Text + Arial Narrow 10 pt"/>
    <w:basedOn w:val="MinimizedText"/>
    <w:link w:val="StyleMinimizedTextArialNarrow10ptChar"/>
    <w:qFormat/>
    <w:rsid w:val="00E618EA"/>
    <w:rPr>
      <w:sz w:val="20"/>
    </w:rPr>
  </w:style>
  <w:style w:type="character" w:customStyle="1" w:styleId="StyleMinimizedTextArialNarrow10ptChar">
    <w:name w:val="Style Minimized Text + Arial Narrow 10 pt Char"/>
    <w:basedOn w:val="MinimizedTextChar"/>
    <w:link w:val="StyleMinimizedTextArialNarrow10pt"/>
    <w:rsid w:val="00E618EA"/>
    <w:rPr>
      <w:rFonts w:eastAsia="Times New Roman"/>
      <w:sz w:val="20"/>
    </w:rPr>
  </w:style>
  <w:style w:type="character" w:customStyle="1" w:styleId="Styleunderline11ptBold">
    <w:name w:val="Style underline + 11 pt Bold"/>
    <w:basedOn w:val="underline"/>
    <w:rsid w:val="00E618EA"/>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E618EA"/>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E618EA"/>
    <w:rPr>
      <w:rFonts w:eastAsia="Times New Roman"/>
      <w:u w:val="single"/>
      <w:bdr w:val="single" w:sz="4" w:space="0" w:color="auto"/>
    </w:rPr>
  </w:style>
  <w:style w:type="character" w:customStyle="1" w:styleId="Style9pt">
    <w:name w:val="Style 9 pt"/>
    <w:basedOn w:val="DefaultParagraphFont"/>
    <w:rsid w:val="00E618EA"/>
    <w:rPr>
      <w:rFonts w:ascii="Times New Roman" w:hAnsi="Times New Roman"/>
      <w:sz w:val="20"/>
    </w:rPr>
  </w:style>
  <w:style w:type="paragraph" w:customStyle="1" w:styleId="StyleStyle49pt3">
    <w:name w:val="Style Style4 + 9 pt3"/>
    <w:basedOn w:val="Style4"/>
    <w:link w:val="StyleStyle49pt3Char"/>
    <w:qFormat/>
    <w:rsid w:val="00E618EA"/>
    <w:rPr>
      <w:rFonts w:cs="Times New Roman"/>
    </w:rPr>
  </w:style>
  <w:style w:type="character" w:customStyle="1" w:styleId="StyleStyle49pt3Char">
    <w:name w:val="Style Style4 + 9 pt3 Char"/>
    <w:basedOn w:val="Style4Char"/>
    <w:link w:val="StyleStyle49pt3"/>
    <w:rsid w:val="00E618EA"/>
    <w:rPr>
      <w:rFonts w:eastAsia="Times New Roman" w:cs="Times New Roman"/>
      <w:u w:val="single"/>
    </w:rPr>
  </w:style>
  <w:style w:type="paragraph" w:customStyle="1" w:styleId="StyleStyle4Bold">
    <w:name w:val="Style Style4 + Bold"/>
    <w:basedOn w:val="Style4"/>
    <w:link w:val="StyleStyle4BoldChar"/>
    <w:qFormat/>
    <w:rsid w:val="00E618EA"/>
    <w:rPr>
      <w:rFonts w:cs="Times New Roman"/>
      <w:b/>
      <w:bCs/>
    </w:rPr>
  </w:style>
  <w:style w:type="character" w:customStyle="1" w:styleId="StyleStyle4BoldChar">
    <w:name w:val="Style Style4 + Bold Char"/>
    <w:basedOn w:val="Style4Char"/>
    <w:link w:val="StyleStyle4Bold"/>
    <w:rsid w:val="00E618EA"/>
    <w:rPr>
      <w:rFonts w:eastAsia="Times New Roman" w:cs="Times New Roman"/>
      <w:b/>
      <w:bCs/>
      <w:u w:val="single"/>
    </w:rPr>
  </w:style>
  <w:style w:type="character" w:customStyle="1" w:styleId="CharChar11">
    <w:name w:val="Char Char11"/>
    <w:basedOn w:val="DefaultParagraphFont"/>
    <w:rsid w:val="00E618EA"/>
    <w:rPr>
      <w:rFonts w:cs="Arial"/>
      <w:bCs/>
      <w:szCs w:val="26"/>
      <w:u w:val="single"/>
      <w:lang w:val="en-US" w:eastAsia="en-US" w:bidi="ar-SA"/>
    </w:rPr>
  </w:style>
  <w:style w:type="character" w:customStyle="1" w:styleId="authorbio">
    <w:name w:val="authorbio"/>
    <w:basedOn w:val="DefaultParagraphFont"/>
    <w:rsid w:val="00E618EA"/>
  </w:style>
  <w:style w:type="character" w:customStyle="1" w:styleId="a">
    <w:name w:val="a"/>
    <w:basedOn w:val="DefaultParagraphFont"/>
    <w:rsid w:val="00E618EA"/>
  </w:style>
  <w:style w:type="character" w:customStyle="1" w:styleId="StyleStyleUnderline411pt">
    <w:name w:val="Style Style Underline4 + 11 pt"/>
    <w:basedOn w:val="DefaultParagraphFont"/>
    <w:rsid w:val="00E618EA"/>
    <w:rPr>
      <w:sz w:val="20"/>
      <w:u w:val="single"/>
    </w:rPr>
  </w:style>
  <w:style w:type="character" w:customStyle="1" w:styleId="StyleStyleUnderline411ptBold">
    <w:name w:val="Style Style Underline4 + 11 pt Bold"/>
    <w:basedOn w:val="DefaultParagraphFont"/>
    <w:rsid w:val="00E618EA"/>
    <w:rPr>
      <w:b/>
      <w:bCs/>
      <w:sz w:val="20"/>
      <w:u w:val="single"/>
    </w:rPr>
  </w:style>
  <w:style w:type="character" w:customStyle="1" w:styleId="StyleStyleUnderline311pt">
    <w:name w:val="Style Style Underline3 + 11 pt"/>
    <w:basedOn w:val="DefaultParagraphFont"/>
    <w:rsid w:val="00E618EA"/>
    <w:rPr>
      <w:sz w:val="20"/>
      <w:u w:val="single"/>
    </w:rPr>
  </w:style>
  <w:style w:type="character" w:customStyle="1" w:styleId="StyleStyleUnderline311ptBold">
    <w:name w:val="Style Style Underline3 + 11 pt Bold"/>
    <w:basedOn w:val="DefaultParagraphFont"/>
    <w:rsid w:val="00E618EA"/>
    <w:rPr>
      <w:b/>
      <w:bCs/>
      <w:sz w:val="20"/>
      <w:u w:val="single"/>
    </w:rPr>
  </w:style>
  <w:style w:type="character" w:customStyle="1" w:styleId="StyleUnderline3">
    <w:name w:val="Style Underline3"/>
    <w:basedOn w:val="DefaultParagraphFont"/>
    <w:rsid w:val="00E618EA"/>
    <w:rPr>
      <w:u w:val="single"/>
    </w:rPr>
  </w:style>
  <w:style w:type="paragraph" w:customStyle="1" w:styleId="StyleStyle111ptBorderSinglesolidlineAuto05ptL">
    <w:name w:val="Style Style1 + 11 pt Border: : (Single solid line Auto  0.5 pt L..."/>
    <w:link w:val="StyleStyle111ptBorderSinglesolidlineAuto05ptLChar"/>
    <w:qFormat/>
    <w:rsid w:val="00E618EA"/>
    <w:pPr>
      <w:spacing w:after="160" w:line="259" w:lineRule="auto"/>
    </w:pPr>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E618EA"/>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E618EA"/>
    <w:rPr>
      <w:u w:val="single"/>
    </w:rPr>
  </w:style>
  <w:style w:type="character" w:customStyle="1" w:styleId="NothingChar">
    <w:name w:val="Nothing Char"/>
    <w:basedOn w:val="DefaultParagraphFont"/>
    <w:link w:val="Nothing"/>
    <w:rsid w:val="00E618EA"/>
    <w:rPr>
      <w:rFonts w:ascii="Times New Roman" w:eastAsia="Times New Roman" w:hAnsi="Times New Roman" w:cs="Times New Roman"/>
      <w:sz w:val="20"/>
      <w:szCs w:val="24"/>
    </w:rPr>
  </w:style>
  <w:style w:type="character" w:customStyle="1" w:styleId="CardsFont12pt0">
    <w:name w:val="Cards + Font 12pt"/>
    <w:basedOn w:val="DefaultParagraphFont"/>
    <w:rsid w:val="00E618EA"/>
    <w:rPr>
      <w:rFonts w:ascii="Times New Roman" w:eastAsia="Calibri" w:hAnsi="Times New Roman" w:cs="Times New Roman"/>
      <w:sz w:val="24"/>
      <w:szCs w:val="20"/>
      <w:u w:val="single"/>
    </w:rPr>
  </w:style>
  <w:style w:type="character" w:customStyle="1" w:styleId="SmallTextChar0">
    <w:name w:val="Small Text Char"/>
    <w:basedOn w:val="CardTextChar0"/>
    <w:rsid w:val="00E618EA"/>
    <w:rPr>
      <w:rFonts w:ascii="Times New Roman" w:eastAsia="MS Mincho" w:hAnsi="Times New Roman" w:cs="Times New Roman"/>
      <w:sz w:val="15"/>
      <w:szCs w:val="24"/>
      <w:lang w:eastAsia="ja-JP"/>
    </w:rPr>
  </w:style>
  <w:style w:type="paragraph" w:customStyle="1" w:styleId="Circled">
    <w:name w:val="Circled"/>
    <w:link w:val="CircledChar"/>
    <w:qFormat/>
    <w:rsid w:val="00E618EA"/>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E618EA"/>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E618EA"/>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E618EA"/>
  </w:style>
  <w:style w:type="character" w:customStyle="1" w:styleId="part-of-speech">
    <w:name w:val="part-of-speech"/>
    <w:basedOn w:val="DefaultParagraphFont"/>
    <w:rsid w:val="00E618EA"/>
  </w:style>
  <w:style w:type="character" w:customStyle="1" w:styleId="sep">
    <w:name w:val="sep"/>
    <w:basedOn w:val="DefaultParagraphFont"/>
    <w:rsid w:val="00E618EA"/>
  </w:style>
  <w:style w:type="character" w:customStyle="1" w:styleId="pron">
    <w:name w:val="pron"/>
    <w:basedOn w:val="DefaultParagraphFont"/>
    <w:rsid w:val="00E618EA"/>
  </w:style>
  <w:style w:type="paragraph" w:customStyle="1" w:styleId="StyleStyle4LatinTimesNewRomanAsianSimSun">
    <w:name w:val="Style Style4 + (Latin) Times New Roman (Asian) SimSun"/>
    <w:basedOn w:val="Normal"/>
    <w:link w:val="StyleStyle4LatinTimesNewRomanAsianSimSunChar"/>
    <w:qFormat/>
    <w:rsid w:val="00E618EA"/>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E618EA"/>
    <w:rPr>
      <w:rFonts w:eastAsia="SimSu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E618EA"/>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E618EA"/>
    <w:rPr>
      <w:rFonts w:eastAsia="SimSun"/>
      <w:b/>
      <w:bCs/>
      <w:u w:val="single"/>
    </w:rPr>
  </w:style>
  <w:style w:type="character" w:customStyle="1" w:styleId="CharChar3">
    <w:name w:val="Char Char3"/>
    <w:basedOn w:val="DefaultParagraphFont"/>
    <w:rsid w:val="00E618EA"/>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E618EA"/>
    <w:rPr>
      <w:bCs/>
      <w:szCs w:val="26"/>
      <w:u w:val="single"/>
    </w:rPr>
  </w:style>
  <w:style w:type="paragraph" w:styleId="Subtitle">
    <w:name w:val="Subtitle"/>
    <w:aliases w:val="Underlined card text"/>
    <w:basedOn w:val="Normal"/>
    <w:next w:val="Normal"/>
    <w:link w:val="SubtitleChar"/>
    <w:uiPriority w:val="99"/>
    <w:qFormat/>
    <w:rsid w:val="00E618EA"/>
    <w:pPr>
      <w:spacing w:after="60"/>
      <w:outlineLvl w:val="1"/>
    </w:pPr>
    <w:rPr>
      <w:bCs/>
      <w:szCs w:val="26"/>
      <w:u w:val="single"/>
    </w:rPr>
  </w:style>
  <w:style w:type="character" w:customStyle="1" w:styleId="SubtitleChar1">
    <w:name w:val="Subtitle Char1"/>
    <w:aliases w:val="Underlined card text Char1"/>
    <w:basedOn w:val="DefaultParagraphFont"/>
    <w:rsid w:val="00E618EA"/>
    <w:rPr>
      <w:rFonts w:asciiTheme="minorHAnsi" w:hAnsiTheme="minorHAnsi" w:cstheme="minorBidi"/>
      <w:color w:val="5A5A5A" w:themeColor="text1" w:themeTint="A5"/>
      <w:spacing w:val="15"/>
    </w:rPr>
  </w:style>
  <w:style w:type="paragraph" w:customStyle="1" w:styleId="StyleStyle411pt1">
    <w:name w:val="Style Style4 + 11 pt1"/>
    <w:basedOn w:val="Style4"/>
    <w:link w:val="StyleStyle411pt1Char"/>
    <w:qFormat/>
    <w:rsid w:val="00E618EA"/>
    <w:rPr>
      <w:rFonts w:cs="Times New Roman"/>
    </w:rPr>
  </w:style>
  <w:style w:type="character" w:customStyle="1" w:styleId="StyleStyle411pt1Char">
    <w:name w:val="Style Style4 + 11 pt1 Char"/>
    <w:basedOn w:val="Style4Char"/>
    <w:link w:val="StyleStyle411pt1"/>
    <w:rsid w:val="00E618EA"/>
    <w:rPr>
      <w:rFonts w:eastAsia="Times New Roman" w:cs="Times New Roman"/>
      <w:u w:val="single"/>
    </w:rPr>
  </w:style>
  <w:style w:type="character" w:customStyle="1" w:styleId="BoldandUnderlineCharChar2">
    <w:name w:val="Bold and Underline Char Char2"/>
    <w:basedOn w:val="DefaultParagraphFont"/>
    <w:rsid w:val="00E618EA"/>
    <w:rPr>
      <w:b/>
      <w:u w:val="single"/>
      <w:lang w:val="en-US" w:eastAsia="en-US" w:bidi="ar-SA"/>
    </w:rPr>
  </w:style>
  <w:style w:type="character" w:customStyle="1" w:styleId="StyleUnderlineCharChar111pt">
    <w:name w:val="Style Underline Char Char1 + 11 pt"/>
    <w:basedOn w:val="DefaultParagraphFont"/>
    <w:rsid w:val="00E618EA"/>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E618EA"/>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E618EA"/>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E618EA"/>
    <w:rPr>
      <w:sz w:val="22"/>
      <w:u w:val="single"/>
    </w:rPr>
  </w:style>
  <w:style w:type="paragraph" w:customStyle="1" w:styleId="StyleMinimizedTextArialNarrow9pt">
    <w:name w:val="Style Minimized Text + Arial Narrow 9 pt"/>
    <w:basedOn w:val="Normal"/>
    <w:link w:val="StyleMinimizedTextArialNarrow9ptChar"/>
    <w:qFormat/>
    <w:rsid w:val="00E618EA"/>
    <w:rPr>
      <w:rFonts w:eastAsia="Times New Roman"/>
    </w:rPr>
  </w:style>
  <w:style w:type="character" w:customStyle="1" w:styleId="StyleMinimizedTextArialNarrow9ptChar">
    <w:name w:val="Style Minimized Text + Arial Narrow 9 pt Char"/>
    <w:basedOn w:val="DefaultParagraphFont"/>
    <w:link w:val="StyleMinimizedTextArialNarrow9pt"/>
    <w:rsid w:val="00E618EA"/>
    <w:rPr>
      <w:rFonts w:eastAsia="Times New Roman"/>
    </w:rPr>
  </w:style>
  <w:style w:type="paragraph" w:customStyle="1" w:styleId="StyleBoldandUnderlineChar11ptNotBold">
    <w:name w:val="Style Bold and Underline Char + 11 pt Not Bold"/>
    <w:link w:val="StyleBoldandUnderlineChar11ptNotBoldChar"/>
    <w:qFormat/>
    <w:rsid w:val="00E618EA"/>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E618EA"/>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E618EA"/>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E618EA"/>
    <w:pPr>
      <w:spacing w:after="160" w:line="259" w:lineRule="auto"/>
    </w:pPr>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E618EA"/>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E618EA"/>
    <w:rPr>
      <w:b w:val="0"/>
      <w:bCs/>
      <w:sz w:val="20"/>
      <w:u w:val="single"/>
      <w:lang w:val="en-US" w:eastAsia="en-US" w:bidi="ar-SA"/>
    </w:rPr>
  </w:style>
  <w:style w:type="character" w:customStyle="1" w:styleId="Styleunderline9pt">
    <w:name w:val="Style underline + 9 pt"/>
    <w:basedOn w:val="underline"/>
    <w:rsid w:val="00E618EA"/>
    <w:rPr>
      <w:rFonts w:ascii="Times New Roman" w:hAnsi="Times New Roman" w:cs="Times New Roman"/>
      <w:b/>
      <w:sz w:val="20"/>
      <w:u w:val="single"/>
    </w:rPr>
  </w:style>
  <w:style w:type="character" w:customStyle="1" w:styleId="StyleTimesNewRoman9pt">
    <w:name w:val="Style Times New Roman 9 pt"/>
    <w:basedOn w:val="DefaultParagraphFont"/>
    <w:rsid w:val="00E618EA"/>
    <w:rPr>
      <w:rFonts w:ascii="Times New Roman" w:hAnsi="Times New Roman"/>
      <w:sz w:val="20"/>
    </w:rPr>
  </w:style>
  <w:style w:type="character" w:customStyle="1" w:styleId="Styleunderline9pt1">
    <w:name w:val="Style underline + 9 pt1"/>
    <w:basedOn w:val="underline"/>
    <w:rsid w:val="00E618EA"/>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E618EA"/>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E618EA"/>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E618EA"/>
    <w:rPr>
      <w:b/>
      <w:bCs/>
      <w:noProof w:val="0"/>
      <w:sz w:val="20"/>
      <w:u w:val="single"/>
      <w:lang w:val="en-US" w:eastAsia="en-US" w:bidi="ar-SA"/>
    </w:rPr>
  </w:style>
  <w:style w:type="character" w:customStyle="1" w:styleId="Hyperlink23">
    <w:name w:val="Hyperlink23"/>
    <w:basedOn w:val="DefaultParagraphFont"/>
    <w:rsid w:val="00E618EA"/>
    <w:rPr>
      <w:color w:val="3300CC"/>
      <w:u w:val="single"/>
    </w:rPr>
  </w:style>
  <w:style w:type="paragraph" w:customStyle="1" w:styleId="cardCharChar">
    <w:name w:val="card Char Char"/>
    <w:basedOn w:val="Normal"/>
    <w:link w:val="cardCharCharChar"/>
    <w:qFormat/>
    <w:rsid w:val="00E618EA"/>
    <w:pPr>
      <w:ind w:left="288" w:right="288"/>
    </w:pPr>
    <w:rPr>
      <w:rFonts w:eastAsia="Times New Roman"/>
      <w:szCs w:val="20"/>
    </w:rPr>
  </w:style>
  <w:style w:type="character" w:customStyle="1" w:styleId="cardCharCharChar">
    <w:name w:val="card Char Char Char"/>
    <w:basedOn w:val="DefaultParagraphFont"/>
    <w:link w:val="cardCharChar"/>
    <w:rsid w:val="00E618EA"/>
    <w:rPr>
      <w:rFonts w:eastAsia="Times New Roman"/>
      <w:szCs w:val="20"/>
    </w:rPr>
  </w:style>
  <w:style w:type="character" w:customStyle="1" w:styleId="StyleunderlineArialNarrow9ptBold">
    <w:name w:val="Style underline + Arial Narrow 9 pt Bold"/>
    <w:basedOn w:val="underline"/>
    <w:rsid w:val="00E618EA"/>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E618EA"/>
  </w:style>
  <w:style w:type="character" w:customStyle="1" w:styleId="StylecardCharCharArialNarrow9ptChar">
    <w:name w:val="Style card Char Char + Arial Narrow 9 pt Char"/>
    <w:basedOn w:val="cardCharCharChar"/>
    <w:link w:val="StylecardCharCharArialNarrow9pt"/>
    <w:rsid w:val="00E618EA"/>
    <w:rPr>
      <w:rFonts w:eastAsia="Times New Roman"/>
      <w:szCs w:val="20"/>
    </w:rPr>
  </w:style>
  <w:style w:type="character" w:customStyle="1" w:styleId="UnderlineCharCharChar">
    <w:name w:val="Underline Char Char Char"/>
    <w:basedOn w:val="DefaultParagraphFont"/>
    <w:rsid w:val="00E618EA"/>
    <w:rPr>
      <w:noProof w:val="0"/>
      <w:u w:val="single"/>
      <w:lang w:val="en-US" w:eastAsia="en-US" w:bidi="ar-SA"/>
    </w:rPr>
  </w:style>
  <w:style w:type="character" w:customStyle="1" w:styleId="CardTextChar1">
    <w:name w:val="Card Text Char1"/>
    <w:basedOn w:val="DefaultParagraphFont"/>
    <w:rsid w:val="00E618EA"/>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E618EA"/>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E618EA"/>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E618EA"/>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E618EA"/>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E618EA"/>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E618EA"/>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E618EA"/>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E618EA"/>
    <w:rPr>
      <w:rFonts w:eastAsia="Times New Roman"/>
    </w:rPr>
  </w:style>
  <w:style w:type="character" w:customStyle="1" w:styleId="TextsmallChar">
    <w:name w:val="Textsmall Char"/>
    <w:basedOn w:val="DefaultParagraphFont"/>
    <w:link w:val="Textsmall"/>
    <w:rsid w:val="00E618EA"/>
    <w:rPr>
      <w:rFonts w:eastAsia="Times New Roman"/>
    </w:rPr>
  </w:style>
  <w:style w:type="character" w:customStyle="1" w:styleId="CharChar111">
    <w:name w:val="Char Char111"/>
    <w:basedOn w:val="DefaultParagraphFont"/>
    <w:rsid w:val="00E618EA"/>
    <w:rPr>
      <w:rFonts w:cs="Arial"/>
      <w:bCs/>
      <w:szCs w:val="26"/>
      <w:u w:val="single"/>
      <w:lang w:val="en-US" w:eastAsia="en-US" w:bidi="ar-SA"/>
    </w:rPr>
  </w:style>
  <w:style w:type="character" w:customStyle="1" w:styleId="UnderlineBold">
    <w:name w:val="Underline + Bold"/>
    <w:uiPriority w:val="1"/>
    <w:qFormat/>
    <w:rsid w:val="00E618EA"/>
    <w:rPr>
      <w:b/>
      <w:sz w:val="20"/>
      <w:u w:val="single"/>
    </w:rPr>
  </w:style>
  <w:style w:type="paragraph" w:customStyle="1" w:styleId="cardtextsmall">
    <w:name w:val="card text small"/>
    <w:basedOn w:val="Normal"/>
    <w:qFormat/>
    <w:rsid w:val="00E618EA"/>
    <w:rPr>
      <w:rFonts w:ascii="Arial Narrow" w:eastAsia="Times New Roman" w:hAnsi="Arial Narrow"/>
    </w:rPr>
  </w:style>
  <w:style w:type="character" w:customStyle="1" w:styleId="AUnterdline">
    <w:name w:val="AUnterdline"/>
    <w:rsid w:val="00E618EA"/>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E618EA"/>
    <w:rPr>
      <w:rFonts w:ascii="Times New Roman" w:hAnsi="Times New Roman"/>
      <w:b/>
      <w:bCs/>
      <w:sz w:val="20"/>
      <w:u w:val="single"/>
      <w:bdr w:val="single" w:sz="4" w:space="0" w:color="auto"/>
    </w:rPr>
  </w:style>
  <w:style w:type="character" w:customStyle="1" w:styleId="highlightedsearchterm">
    <w:name w:val="highlightedsearchterm"/>
    <w:rsid w:val="00E618EA"/>
  </w:style>
  <w:style w:type="character" w:customStyle="1" w:styleId="StyleUnderline1">
    <w:name w:val="Style Underline1"/>
    <w:basedOn w:val="DefaultParagraphFont"/>
    <w:rsid w:val="00E618EA"/>
    <w:rPr>
      <w:rFonts w:ascii="Times New Roman" w:hAnsi="Times New Roman"/>
      <w:sz w:val="20"/>
      <w:u w:val="single"/>
    </w:rPr>
  </w:style>
  <w:style w:type="paragraph" w:customStyle="1" w:styleId="CardIndented">
    <w:name w:val="Card (Indented)"/>
    <w:basedOn w:val="Normal"/>
    <w:link w:val="CardIndentedChar"/>
    <w:qFormat/>
    <w:rsid w:val="00E618EA"/>
    <w:pPr>
      <w:ind w:left="288"/>
    </w:pPr>
  </w:style>
  <w:style w:type="paragraph" w:customStyle="1" w:styleId="StyleStyle49pt10">
    <w:name w:val="Style Style4 + 9 pt10"/>
    <w:basedOn w:val="Style4"/>
    <w:link w:val="StyleStyle49pt10Char"/>
    <w:qFormat/>
    <w:rsid w:val="00E618EA"/>
    <w:rPr>
      <w:rFonts w:cs="Times New Roman"/>
    </w:rPr>
  </w:style>
  <w:style w:type="character" w:customStyle="1" w:styleId="StyleStyle49pt10Char">
    <w:name w:val="Style Style4 + 9 pt10 Char"/>
    <w:basedOn w:val="Style4Char"/>
    <w:link w:val="StyleStyle49pt10"/>
    <w:rsid w:val="00E618EA"/>
    <w:rPr>
      <w:rFonts w:eastAsia="Times New Roman" w:cs="Times New Roman"/>
      <w:u w:val="single"/>
    </w:rPr>
  </w:style>
  <w:style w:type="paragraph" w:customStyle="1" w:styleId="StyleStyle49ptBold7">
    <w:name w:val="Style Style4 + 9 pt Bold7"/>
    <w:basedOn w:val="Style4"/>
    <w:link w:val="StyleStyle49ptBold7Char"/>
    <w:qFormat/>
    <w:rsid w:val="00E618EA"/>
    <w:rPr>
      <w:rFonts w:cs="Times New Roman"/>
      <w:b/>
      <w:bCs/>
    </w:rPr>
  </w:style>
  <w:style w:type="character" w:customStyle="1" w:styleId="StyleStyle49ptBold7Char">
    <w:name w:val="Style Style4 + 9 pt Bold7 Char"/>
    <w:link w:val="StyleStyle49ptBold7"/>
    <w:rsid w:val="00E618EA"/>
    <w:rPr>
      <w:rFonts w:eastAsia="Times New Roman" w:cs="Times New Roman"/>
      <w:b/>
      <w:bCs/>
      <w:u w:val="single"/>
    </w:rPr>
  </w:style>
  <w:style w:type="paragraph" w:customStyle="1" w:styleId="NormalUnderline">
    <w:name w:val="Normal Underline"/>
    <w:basedOn w:val="Normal"/>
    <w:link w:val="NormalUnderlineChar"/>
    <w:qFormat/>
    <w:rsid w:val="00E618EA"/>
    <w:pPr>
      <w:ind w:left="288"/>
    </w:pPr>
    <w:rPr>
      <w:rFonts w:eastAsia="Times New Roman"/>
      <w:u w:val="single"/>
    </w:rPr>
  </w:style>
  <w:style w:type="character" w:customStyle="1" w:styleId="NormalUnderlineChar">
    <w:name w:val="Normal Underline Char"/>
    <w:link w:val="NormalUnderline"/>
    <w:rsid w:val="00E618EA"/>
    <w:rPr>
      <w:rFonts w:eastAsia="Times New Roman"/>
      <w:u w:val="single"/>
    </w:rPr>
  </w:style>
  <w:style w:type="character" w:customStyle="1" w:styleId="DontRead">
    <w:name w:val="Don't Read"/>
    <w:qFormat/>
    <w:rsid w:val="00E618EA"/>
    <w:rPr>
      <w:rFonts w:ascii="Times New Roman" w:hAnsi="Times New Roman"/>
      <w:sz w:val="16"/>
    </w:rPr>
  </w:style>
  <w:style w:type="paragraph" w:customStyle="1" w:styleId="Underlinestyle">
    <w:name w:val="Underline style"/>
    <w:basedOn w:val="Normal"/>
    <w:qFormat/>
    <w:rsid w:val="00E618EA"/>
    <w:rPr>
      <w:rFonts w:eastAsia="Times New Roman"/>
      <w:u w:val="single"/>
    </w:rPr>
  </w:style>
  <w:style w:type="character" w:customStyle="1" w:styleId="Style11ptUnderline3">
    <w:name w:val="Style 11 pt Underline3"/>
    <w:rsid w:val="00E618EA"/>
    <w:rPr>
      <w:sz w:val="20"/>
      <w:u w:val="single"/>
    </w:rPr>
  </w:style>
  <w:style w:type="character" w:customStyle="1" w:styleId="27">
    <w:name w:val="27"/>
    <w:rsid w:val="00E618EA"/>
    <w:rPr>
      <w:rFonts w:cs="Arial"/>
      <w:bCs/>
      <w:sz w:val="20"/>
      <w:u w:val="single"/>
      <w:lang w:val="en-US" w:eastAsia="en-US" w:bidi="ar-SA"/>
    </w:rPr>
  </w:style>
  <w:style w:type="character" w:customStyle="1" w:styleId="2">
    <w:name w:val="2"/>
    <w:rsid w:val="00E618EA"/>
    <w:rPr>
      <w:rFonts w:cs="Arial"/>
      <w:bCs/>
      <w:sz w:val="20"/>
      <w:u w:val="single"/>
      <w:lang w:val="en-US" w:eastAsia="en-US" w:bidi="ar-SA"/>
    </w:rPr>
  </w:style>
  <w:style w:type="character" w:customStyle="1" w:styleId="Style9ptUnderline11">
    <w:name w:val="Style 9 pt Underline11"/>
    <w:basedOn w:val="DefaultParagraphFont"/>
    <w:rsid w:val="00E618EA"/>
    <w:rPr>
      <w:sz w:val="20"/>
      <w:u w:val="single"/>
    </w:rPr>
  </w:style>
  <w:style w:type="character" w:customStyle="1" w:styleId="Style9ptBoldUnderline5">
    <w:name w:val="Style 9 pt Bold Underline5"/>
    <w:basedOn w:val="DefaultParagraphFont"/>
    <w:rsid w:val="00E618EA"/>
    <w:rPr>
      <w:b/>
      <w:bCs/>
      <w:sz w:val="20"/>
      <w:u w:val="single"/>
    </w:rPr>
  </w:style>
  <w:style w:type="character" w:customStyle="1" w:styleId="CharChar114">
    <w:name w:val="Char Char114"/>
    <w:basedOn w:val="DefaultParagraphFont"/>
    <w:rsid w:val="00E618EA"/>
    <w:rPr>
      <w:rFonts w:cs="Arial"/>
      <w:bCs/>
      <w:szCs w:val="26"/>
      <w:u w:val="single"/>
      <w:lang w:val="en-US" w:eastAsia="en-US" w:bidi="ar-SA"/>
    </w:rPr>
  </w:style>
  <w:style w:type="character" w:customStyle="1" w:styleId="CharChar113">
    <w:name w:val="Char Char113"/>
    <w:basedOn w:val="DefaultParagraphFont"/>
    <w:rsid w:val="00E618EA"/>
    <w:rPr>
      <w:rFonts w:cs="Arial"/>
      <w:bCs/>
      <w:szCs w:val="26"/>
      <w:u w:val="single"/>
      <w:lang w:val="en-US" w:eastAsia="en-US" w:bidi="ar-SA"/>
    </w:rPr>
  </w:style>
  <w:style w:type="character" w:customStyle="1" w:styleId="CharChar112">
    <w:name w:val="Char Char112"/>
    <w:basedOn w:val="DefaultParagraphFont"/>
    <w:rsid w:val="00E618EA"/>
    <w:rPr>
      <w:rFonts w:cs="Arial"/>
      <w:bCs/>
      <w:szCs w:val="26"/>
      <w:u w:val="single"/>
      <w:lang w:val="en-US" w:eastAsia="en-US" w:bidi="ar-SA"/>
    </w:rPr>
  </w:style>
  <w:style w:type="character" w:customStyle="1" w:styleId="ssl0">
    <w:name w:val="ss_l0"/>
    <w:basedOn w:val="DefaultParagraphFont"/>
    <w:rsid w:val="00E618EA"/>
  </w:style>
  <w:style w:type="paragraph" w:styleId="CommentText">
    <w:name w:val="annotation text"/>
    <w:basedOn w:val="Normal"/>
    <w:link w:val="CommentTextChar"/>
    <w:uiPriority w:val="99"/>
    <w:rsid w:val="00E618EA"/>
    <w:rPr>
      <w:szCs w:val="20"/>
    </w:rPr>
  </w:style>
  <w:style w:type="character" w:customStyle="1" w:styleId="CommentTextChar">
    <w:name w:val="Comment Text Char"/>
    <w:basedOn w:val="DefaultParagraphFont"/>
    <w:link w:val="CommentText"/>
    <w:uiPriority w:val="99"/>
    <w:rsid w:val="00E618EA"/>
    <w:rPr>
      <w:szCs w:val="20"/>
    </w:rPr>
  </w:style>
  <w:style w:type="character" w:customStyle="1" w:styleId="CommentSubjectChar">
    <w:name w:val="Comment Subject Char"/>
    <w:basedOn w:val="CommentTextChar"/>
    <w:link w:val="CommentSubject"/>
    <w:rsid w:val="00E618EA"/>
    <w:rPr>
      <w:rFonts w:ascii="Times New Roman" w:hAnsi="Times New Roman" w:cs="Times New Roman"/>
      <w:b/>
      <w:bCs/>
      <w:szCs w:val="20"/>
    </w:rPr>
  </w:style>
  <w:style w:type="paragraph" w:styleId="CommentSubject">
    <w:name w:val="annotation subject"/>
    <w:basedOn w:val="CommentText"/>
    <w:next w:val="CommentText"/>
    <w:link w:val="CommentSubjectChar"/>
    <w:rsid w:val="00E618EA"/>
    <w:rPr>
      <w:rFonts w:ascii="Times New Roman" w:hAnsi="Times New Roman" w:cs="Times New Roman"/>
      <w:b/>
      <w:bCs/>
    </w:rPr>
  </w:style>
  <w:style w:type="character" w:customStyle="1" w:styleId="CommentSubjectChar1">
    <w:name w:val="Comment Subject Char1"/>
    <w:basedOn w:val="CommentTextChar"/>
    <w:uiPriority w:val="99"/>
    <w:semiHidden/>
    <w:rsid w:val="00E618EA"/>
    <w:rPr>
      <w:b/>
      <w:bCs/>
      <w:szCs w:val="20"/>
    </w:rPr>
  </w:style>
  <w:style w:type="paragraph" w:customStyle="1" w:styleId="WW-Default1">
    <w:name w:val="WW-Default1"/>
    <w:basedOn w:val="Normal"/>
    <w:qFormat/>
    <w:rsid w:val="00E618EA"/>
    <w:pPr>
      <w:suppressAutoHyphens/>
    </w:pPr>
    <w:rPr>
      <w:rFonts w:eastAsia="Times New Roman"/>
      <w:b/>
      <w:bCs/>
      <w:szCs w:val="20"/>
      <w:lang w:eastAsia="ar-SA"/>
    </w:rPr>
  </w:style>
  <w:style w:type="paragraph" w:customStyle="1" w:styleId="Normal1">
    <w:name w:val="Normal1"/>
    <w:basedOn w:val="BodyText"/>
    <w:qFormat/>
    <w:rsid w:val="00E618EA"/>
  </w:style>
  <w:style w:type="character" w:customStyle="1" w:styleId="zoomme">
    <w:name w:val="zoomme"/>
    <w:basedOn w:val="DefaultParagraphFont"/>
    <w:rsid w:val="00E618EA"/>
  </w:style>
  <w:style w:type="character" w:customStyle="1" w:styleId="Date1">
    <w:name w:val="Date1"/>
    <w:basedOn w:val="DefaultParagraphFont"/>
    <w:rsid w:val="00E618EA"/>
  </w:style>
  <w:style w:type="character" w:customStyle="1" w:styleId="classauthor">
    <w:name w:val="class=&quot;author&quot;"/>
    <w:basedOn w:val="DefaultParagraphFont"/>
    <w:rsid w:val="00E618EA"/>
  </w:style>
  <w:style w:type="paragraph" w:customStyle="1" w:styleId="CardStyle">
    <w:name w:val="Card Style"/>
    <w:basedOn w:val="Normal"/>
    <w:link w:val="CardStyleChar"/>
    <w:qFormat/>
    <w:rsid w:val="00E618EA"/>
    <w:rPr>
      <w:rFonts w:eastAsia="Times New Roman"/>
    </w:rPr>
  </w:style>
  <w:style w:type="character" w:customStyle="1" w:styleId="CharCharChar">
    <w:name w:val="Char Char Char"/>
    <w:basedOn w:val="DefaultParagraphFont"/>
    <w:rsid w:val="00E618EA"/>
    <w:rPr>
      <w:rFonts w:cs="Arial"/>
      <w:bCs/>
      <w:szCs w:val="26"/>
      <w:u w:val="single"/>
      <w:lang w:val="en-US" w:eastAsia="en-US" w:bidi="ar-SA"/>
    </w:rPr>
  </w:style>
  <w:style w:type="character" w:customStyle="1" w:styleId="BoldUnderlineChar0">
    <w:name w:val="Bold Underline Char"/>
    <w:rsid w:val="00E618EA"/>
    <w:rPr>
      <w:rFonts w:ascii="Times New Roman" w:eastAsia="Times New Roman" w:hAnsi="Times New Roman"/>
      <w:b/>
      <w:bCs/>
      <w:szCs w:val="24"/>
      <w:u w:val="single"/>
    </w:rPr>
  </w:style>
  <w:style w:type="character" w:customStyle="1" w:styleId="texto1">
    <w:name w:val="texto1"/>
    <w:rsid w:val="00E618EA"/>
  </w:style>
  <w:style w:type="character" w:customStyle="1" w:styleId="apple-style-span">
    <w:name w:val="apple-style-span"/>
    <w:rsid w:val="00E618EA"/>
  </w:style>
  <w:style w:type="paragraph" w:customStyle="1" w:styleId="citenon-bold">
    <w:name w:val="cite non-bold"/>
    <w:basedOn w:val="Normal"/>
    <w:link w:val="citenon-boldChar"/>
    <w:qFormat/>
    <w:rsid w:val="00E618EA"/>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618EA"/>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E618EA"/>
    <w:rPr>
      <w:rFonts w:eastAsia="Times New Roman" w:cs="Arial"/>
      <w:b/>
      <w:sz w:val="24"/>
      <w:szCs w:val="28"/>
    </w:rPr>
  </w:style>
  <w:style w:type="paragraph" w:customStyle="1" w:styleId="Style23">
    <w:name w:val="Style23"/>
    <w:basedOn w:val="Normal"/>
    <w:uiPriority w:val="99"/>
    <w:qFormat/>
    <w:rsid w:val="00E618EA"/>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E618EA"/>
    <w:rPr>
      <w:rFonts w:eastAsia="Times New Roman"/>
      <w:lang w:bidi="en-US"/>
    </w:rPr>
  </w:style>
  <w:style w:type="character" w:customStyle="1" w:styleId="gray">
    <w:name w:val="gray"/>
    <w:basedOn w:val="DefaultParagraphFont"/>
    <w:rsid w:val="00E618EA"/>
  </w:style>
  <w:style w:type="paragraph" w:customStyle="1" w:styleId="Tagtemplate">
    <w:name w:val="Tagtemplate"/>
    <w:basedOn w:val="Normal"/>
    <w:link w:val="TagtemplateChar"/>
    <w:autoRedefine/>
    <w:qFormat/>
    <w:rsid w:val="00E618EA"/>
    <w:pPr>
      <w:keepNext/>
      <w:keepLines/>
    </w:pPr>
    <w:rPr>
      <w:rFonts w:eastAsia="Calibri"/>
      <w:b/>
    </w:rPr>
  </w:style>
  <w:style w:type="character" w:customStyle="1" w:styleId="TagtemplateChar">
    <w:name w:val="Tagtemplate Char"/>
    <w:basedOn w:val="DefaultParagraphFont"/>
    <w:link w:val="Tagtemplate"/>
    <w:rsid w:val="00E618EA"/>
    <w:rPr>
      <w:rFonts w:eastAsia="Calibri"/>
      <w:b/>
    </w:rPr>
  </w:style>
  <w:style w:type="character" w:customStyle="1" w:styleId="Styleunderline11ptBorderSinglesolidlineAuto05p">
    <w:name w:val="Style underline + 11 pt Border: : (Single solid line Auto  0.5 p..."/>
    <w:rsid w:val="00E618EA"/>
    <w:rPr>
      <w:sz w:val="20"/>
      <w:u w:val="single"/>
      <w:bdr w:val="single" w:sz="4" w:space="0" w:color="auto"/>
    </w:rPr>
  </w:style>
  <w:style w:type="paragraph" w:customStyle="1" w:styleId="Citation-FirstLine">
    <w:name w:val="Citation - First Line"/>
    <w:basedOn w:val="Normal"/>
    <w:next w:val="Normal"/>
    <w:autoRedefine/>
    <w:qFormat/>
    <w:rsid w:val="00E618EA"/>
    <w:pPr>
      <w:spacing w:line="240" w:lineRule="atLeast"/>
      <w:jc w:val="both"/>
    </w:pPr>
    <w:rPr>
      <w:rFonts w:ascii="Book Antiqua" w:eastAsia="Times New Roman" w:hAnsi="Book Antiqua"/>
    </w:rPr>
  </w:style>
  <w:style w:type="character" w:customStyle="1" w:styleId="CardText-Underlined">
    <w:name w:val="Card Text - Underlined"/>
    <w:rsid w:val="00E618EA"/>
    <w:rPr>
      <w:b/>
      <w:sz w:val="20"/>
      <w:u w:val="single"/>
    </w:rPr>
  </w:style>
  <w:style w:type="paragraph" w:customStyle="1" w:styleId="Citation-Complete">
    <w:name w:val="Citation - Complete"/>
    <w:basedOn w:val="Normal"/>
    <w:next w:val="Normal"/>
    <w:link w:val="Citation-CompleteChar"/>
    <w:autoRedefine/>
    <w:qFormat/>
    <w:rsid w:val="00E618EA"/>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E618EA"/>
    <w:rPr>
      <w:rFonts w:ascii="Book Antiqua" w:eastAsia="Times New Roman" w:hAnsi="Book Antiqua"/>
    </w:rPr>
  </w:style>
  <w:style w:type="character" w:customStyle="1" w:styleId="MicroTextChar">
    <w:name w:val="MicroText Char"/>
    <w:link w:val="MicroText"/>
    <w:rsid w:val="00E618EA"/>
    <w:rPr>
      <w:rFonts w:ascii="Arial Narrow" w:hAnsi="Arial Narrow"/>
      <w:sz w:val="12"/>
    </w:rPr>
  </w:style>
  <w:style w:type="paragraph" w:customStyle="1" w:styleId="TagCite">
    <w:name w:val="Tag/Cite"/>
    <w:basedOn w:val="Normal"/>
    <w:qFormat/>
    <w:rsid w:val="00E618EA"/>
    <w:rPr>
      <w:rFonts w:eastAsia="Times New Roman"/>
      <w:b/>
    </w:rPr>
  </w:style>
  <w:style w:type="character" w:customStyle="1" w:styleId="Style11ptItalicUnderline">
    <w:name w:val="Style 11 pt Italic Underline"/>
    <w:basedOn w:val="DefaultParagraphFont"/>
    <w:rsid w:val="00E618EA"/>
    <w:rPr>
      <w:i/>
      <w:iCs/>
      <w:sz w:val="20"/>
      <w:u w:val="single"/>
    </w:rPr>
  </w:style>
  <w:style w:type="character" w:customStyle="1" w:styleId="Style11ptItalic">
    <w:name w:val="Style 11 pt Italic"/>
    <w:basedOn w:val="DefaultParagraphFont"/>
    <w:rsid w:val="00E618EA"/>
    <w:rPr>
      <w:rFonts w:ascii="Times New Roman" w:hAnsi="Times New Roman"/>
      <w:i/>
      <w:iCs/>
      <w:sz w:val="20"/>
    </w:rPr>
  </w:style>
  <w:style w:type="character" w:customStyle="1" w:styleId="BoldandUnderlineChar">
    <w:name w:val="Bold and Underline Char"/>
    <w:basedOn w:val="DefaultParagraphFont"/>
    <w:link w:val="BoldandUnderline"/>
    <w:locked/>
    <w:rsid w:val="00E618EA"/>
    <w:rPr>
      <w:b/>
      <w:u w:val="single"/>
    </w:rPr>
  </w:style>
  <w:style w:type="paragraph" w:customStyle="1" w:styleId="BoldandUnderline">
    <w:name w:val="Bold and Underline"/>
    <w:basedOn w:val="Normal"/>
    <w:link w:val="BoldandUnderlineChar"/>
    <w:qFormat/>
    <w:rsid w:val="00E618EA"/>
    <w:rPr>
      <w:b/>
      <w:u w:val="single"/>
    </w:rPr>
  </w:style>
  <w:style w:type="character" w:customStyle="1" w:styleId="hdr">
    <w:name w:val="hdr"/>
    <w:basedOn w:val="DefaultParagraphFont"/>
    <w:rsid w:val="00E618EA"/>
  </w:style>
  <w:style w:type="paragraph" w:customStyle="1" w:styleId="StyleStyle49ptBold3">
    <w:name w:val="Style Style4 + 9 pt Bold3"/>
    <w:basedOn w:val="Style4"/>
    <w:link w:val="StyleStyle49ptBold3Char"/>
    <w:qFormat/>
    <w:rsid w:val="00E618EA"/>
    <w:rPr>
      <w:rFonts w:cs="Times New Roman"/>
      <w:b/>
      <w:bCs/>
    </w:rPr>
  </w:style>
  <w:style w:type="character" w:customStyle="1" w:styleId="StyleStyle49ptBold3Char">
    <w:name w:val="Style Style4 + 9 pt Bold3 Char"/>
    <w:basedOn w:val="Style4Char"/>
    <w:link w:val="StyleStyle49ptBold3"/>
    <w:rsid w:val="00E618EA"/>
    <w:rPr>
      <w:rFonts w:eastAsia="Times New Roman" w:cs="Times New Roman"/>
      <w:b/>
      <w:bCs/>
      <w:u w:val="single"/>
    </w:rPr>
  </w:style>
  <w:style w:type="character" w:customStyle="1" w:styleId="Style9ptUnderline6">
    <w:name w:val="Style 9 pt Underline6"/>
    <w:basedOn w:val="DefaultParagraphFont"/>
    <w:rsid w:val="00E618EA"/>
    <w:rPr>
      <w:sz w:val="20"/>
      <w:u w:val="single"/>
    </w:rPr>
  </w:style>
  <w:style w:type="character" w:customStyle="1" w:styleId="ct-with-fmlt">
    <w:name w:val="ct-with-fmlt"/>
    <w:basedOn w:val="DefaultParagraphFont"/>
    <w:rsid w:val="00E618EA"/>
  </w:style>
  <w:style w:type="paragraph" w:customStyle="1" w:styleId="TagText">
    <w:name w:val="TagText"/>
    <w:basedOn w:val="Normal"/>
    <w:uiPriority w:val="99"/>
    <w:qFormat/>
    <w:rsid w:val="00E618EA"/>
    <w:rPr>
      <w:b/>
    </w:rPr>
  </w:style>
  <w:style w:type="paragraph" w:customStyle="1" w:styleId="StyleStyle49pt">
    <w:name w:val="Style Style4 + 9 pt"/>
    <w:basedOn w:val="Normal"/>
    <w:link w:val="StyleStyle49ptChar"/>
    <w:qFormat/>
    <w:rsid w:val="00E618EA"/>
    <w:rPr>
      <w:rFonts w:eastAsia="Times New Roman"/>
      <w:u w:val="single"/>
    </w:rPr>
  </w:style>
  <w:style w:type="character" w:customStyle="1" w:styleId="StyleStyle49ptChar">
    <w:name w:val="Style Style4 + 9 pt Char"/>
    <w:basedOn w:val="DefaultParagraphFont"/>
    <w:link w:val="StyleStyle49pt"/>
    <w:rsid w:val="00E618EA"/>
    <w:rPr>
      <w:rFonts w:eastAsia="Times New Roman"/>
      <w:u w:val="single"/>
    </w:rPr>
  </w:style>
  <w:style w:type="paragraph" w:customStyle="1" w:styleId="StyleStyle49ptBold">
    <w:name w:val="Style Style4 + 9 pt Bold"/>
    <w:basedOn w:val="Normal"/>
    <w:link w:val="StyleStyle49ptBoldChar"/>
    <w:qFormat/>
    <w:rsid w:val="00E618EA"/>
    <w:rPr>
      <w:rFonts w:eastAsia="Times New Roman"/>
      <w:b/>
      <w:bCs/>
      <w:u w:val="single"/>
    </w:rPr>
  </w:style>
  <w:style w:type="character" w:customStyle="1" w:styleId="StyleStyle49ptBoldChar">
    <w:name w:val="Style Style4 + 9 pt Bold Char"/>
    <w:basedOn w:val="DefaultParagraphFont"/>
    <w:link w:val="StyleStyle49ptBold"/>
    <w:rsid w:val="00E618EA"/>
    <w:rPr>
      <w:rFonts w:eastAsia="Times New Roman"/>
      <w:b/>
      <w:bCs/>
      <w:u w:val="single"/>
    </w:rPr>
  </w:style>
  <w:style w:type="paragraph" w:customStyle="1" w:styleId="StyleStyle49ptBoldItalic">
    <w:name w:val="Style Style4 + 9 pt Bold Italic"/>
    <w:basedOn w:val="Normal"/>
    <w:link w:val="StyleStyle49ptBoldItalicChar"/>
    <w:qFormat/>
    <w:rsid w:val="00E618EA"/>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E618EA"/>
    <w:rPr>
      <w:rFonts w:eastAsia="Times New Roman"/>
      <w:b/>
      <w:bCs/>
      <w:i/>
      <w:iCs/>
      <w:u w:val="single"/>
    </w:rPr>
  </w:style>
  <w:style w:type="paragraph" w:customStyle="1" w:styleId="StyleUnderlined11ptBold">
    <w:name w:val="Style Underlined + 11 pt Bold"/>
    <w:link w:val="StyleUnderlined11ptBoldChar"/>
    <w:qFormat/>
    <w:rsid w:val="00E618EA"/>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E618EA"/>
    <w:rPr>
      <w:rFonts w:ascii="Arial" w:eastAsia="Times New Roman" w:hAnsi="Arial" w:cs="Arial"/>
      <w:b/>
      <w:bCs/>
      <w:szCs w:val="24"/>
      <w:u w:val="single"/>
    </w:rPr>
  </w:style>
  <w:style w:type="paragraph" w:customStyle="1" w:styleId="StyleUnderlined11pt">
    <w:name w:val="Style Underlined + 11 pt"/>
    <w:link w:val="StyleUnderlined11ptChar"/>
    <w:qFormat/>
    <w:rsid w:val="00E618EA"/>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E618EA"/>
    <w:rPr>
      <w:rFonts w:ascii="Arial" w:eastAsia="Times New Roman" w:hAnsi="Arial" w:cs="Arial"/>
      <w:szCs w:val="24"/>
      <w:u w:val="single"/>
    </w:rPr>
  </w:style>
  <w:style w:type="character" w:customStyle="1" w:styleId="newscontent">
    <w:name w:val="newscontent"/>
    <w:rsid w:val="00E618EA"/>
  </w:style>
  <w:style w:type="character" w:customStyle="1" w:styleId="StyleUnderlinePatternClearYellow">
    <w:name w:val="Style Underline Pattern: Clear (Yellow)"/>
    <w:basedOn w:val="DefaultParagraphFont"/>
    <w:rsid w:val="00E618EA"/>
    <w:rPr>
      <w:u w:val="single"/>
      <w:shd w:val="clear" w:color="auto" w:fill="00FF00"/>
    </w:rPr>
  </w:style>
  <w:style w:type="paragraph" w:customStyle="1" w:styleId="StyleUnderlineChar11pt3">
    <w:name w:val="Style Underline Char + 11 pt3"/>
    <w:link w:val="StyleUnderlineChar11pt3Char"/>
    <w:qFormat/>
    <w:rsid w:val="00E618EA"/>
    <w:pPr>
      <w:spacing w:after="160" w:line="259" w:lineRule="auto"/>
    </w:pPr>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E618EA"/>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E618EA"/>
    <w:rPr>
      <w:b w:val="0"/>
      <w:bCs/>
      <w:u w:val="single"/>
    </w:rPr>
  </w:style>
  <w:style w:type="character" w:customStyle="1" w:styleId="date-display-single">
    <w:name w:val="date-display-single"/>
    <w:basedOn w:val="DefaultParagraphFont"/>
    <w:rsid w:val="00E618EA"/>
  </w:style>
  <w:style w:type="character" w:customStyle="1" w:styleId="CommentTextChar1">
    <w:name w:val="Comment Text Char1"/>
    <w:basedOn w:val="DefaultParagraphFont"/>
    <w:uiPriority w:val="99"/>
    <w:rsid w:val="00E618EA"/>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E618EA"/>
    <w:rPr>
      <w:rFonts w:ascii="Times New Roman" w:hAnsi="Times New Roman" w:cs="Times New Roman"/>
      <w:sz w:val="20"/>
    </w:rPr>
  </w:style>
  <w:style w:type="paragraph" w:customStyle="1" w:styleId="Cite2">
    <w:name w:val="Cite 2"/>
    <w:basedOn w:val="Normal"/>
    <w:qFormat/>
    <w:rsid w:val="00E618EA"/>
    <w:rPr>
      <w:rFonts w:eastAsia="MS Mincho"/>
      <w:b/>
      <w:u w:val="single"/>
    </w:rPr>
  </w:style>
  <w:style w:type="character" w:customStyle="1" w:styleId="StyleunderlineBold">
    <w:name w:val="Style underline + Bold"/>
    <w:basedOn w:val="underline"/>
    <w:rsid w:val="00E618EA"/>
    <w:rPr>
      <w:rFonts w:ascii="Times New Roman" w:hAnsi="Times New Roman" w:cs="Times New Roman"/>
      <w:bCs/>
      <w:sz w:val="20"/>
      <w:u w:val="single"/>
    </w:rPr>
  </w:style>
  <w:style w:type="paragraph" w:customStyle="1" w:styleId="cards0">
    <w:name w:val="cards"/>
    <w:basedOn w:val="Cites0"/>
    <w:qFormat/>
    <w:rsid w:val="00E618EA"/>
    <w:pPr>
      <w:widowControl/>
      <w:jc w:val="left"/>
    </w:pPr>
    <w:rPr>
      <w:szCs w:val="22"/>
    </w:rPr>
  </w:style>
  <w:style w:type="character" w:customStyle="1" w:styleId="Style10ptUnderline">
    <w:name w:val="Style 10 pt Underline"/>
    <w:basedOn w:val="DefaultParagraphFont"/>
    <w:rsid w:val="00E618EA"/>
    <w:rPr>
      <w:sz w:val="20"/>
      <w:u w:val="single"/>
    </w:rPr>
  </w:style>
  <w:style w:type="character" w:styleId="HTMLCite">
    <w:name w:val="HTML Cite"/>
    <w:uiPriority w:val="99"/>
    <w:rsid w:val="00E618EA"/>
    <w:rPr>
      <w:i/>
      <w:iCs/>
    </w:rPr>
  </w:style>
  <w:style w:type="character" w:customStyle="1" w:styleId="slug-pub-date">
    <w:name w:val="slug-pub-date"/>
    <w:basedOn w:val="DefaultParagraphFont"/>
    <w:rsid w:val="00E618EA"/>
  </w:style>
  <w:style w:type="character" w:customStyle="1" w:styleId="slug-vol">
    <w:name w:val="slug-vol"/>
    <w:basedOn w:val="DefaultParagraphFont"/>
    <w:rsid w:val="00E618EA"/>
  </w:style>
  <w:style w:type="character" w:customStyle="1" w:styleId="slug-issue">
    <w:name w:val="slug-issue"/>
    <w:basedOn w:val="DefaultParagraphFont"/>
    <w:rsid w:val="00E618EA"/>
  </w:style>
  <w:style w:type="character" w:customStyle="1" w:styleId="slug-pages">
    <w:name w:val="slug-pages"/>
    <w:basedOn w:val="DefaultParagraphFont"/>
    <w:rsid w:val="00E618EA"/>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E618EA"/>
    <w:rPr>
      <w:b/>
      <w:bCs/>
      <w:strike w:val="0"/>
      <w:dstrike w:val="0"/>
      <w:sz w:val="24"/>
      <w:u w:val="none"/>
      <w:effect w:val="none"/>
    </w:rPr>
  </w:style>
  <w:style w:type="paragraph" w:customStyle="1" w:styleId="Tag2">
    <w:name w:val="Tag2"/>
    <w:basedOn w:val="Normal"/>
    <w:autoRedefine/>
    <w:qFormat/>
    <w:rsid w:val="00E618EA"/>
    <w:pPr>
      <w:spacing w:before="120"/>
    </w:pPr>
    <w:rPr>
      <w:b/>
      <w:sz w:val="26"/>
    </w:rPr>
  </w:style>
  <w:style w:type="character" w:customStyle="1" w:styleId="tagchar">
    <w:name w:val="tagchar"/>
    <w:basedOn w:val="DefaultParagraphFont"/>
    <w:rsid w:val="00E618EA"/>
  </w:style>
  <w:style w:type="paragraph" w:customStyle="1" w:styleId="NormalText">
    <w:name w:val="Normal Text"/>
    <w:basedOn w:val="Normal"/>
    <w:link w:val="NormalTextChar"/>
    <w:autoRedefine/>
    <w:qFormat/>
    <w:rsid w:val="00E618EA"/>
    <w:pPr>
      <w:jc w:val="both"/>
    </w:pPr>
    <w:rPr>
      <w:rFonts w:eastAsia="Times New Roman"/>
      <w:szCs w:val="26"/>
    </w:rPr>
  </w:style>
  <w:style w:type="character" w:customStyle="1" w:styleId="pmterms11">
    <w:name w:val="pmterms11"/>
    <w:basedOn w:val="DefaultParagraphFont"/>
    <w:rsid w:val="00E618EA"/>
    <w:rPr>
      <w:b/>
      <w:bCs/>
      <w:i w:val="0"/>
      <w:iCs w:val="0"/>
      <w:color w:val="000000"/>
    </w:rPr>
  </w:style>
  <w:style w:type="character" w:customStyle="1" w:styleId="StyleUnderlineChar9ptBold">
    <w:name w:val="Style Underline Char + 9 pt Bold"/>
    <w:basedOn w:val="DefaultParagraphFont"/>
    <w:rsid w:val="00E618EA"/>
    <w:rPr>
      <w:rFonts w:ascii="Times New Roman" w:hAnsi="Times New Roman"/>
      <w:b/>
      <w:bCs/>
      <w:sz w:val="20"/>
      <w:u w:val="single"/>
      <w:lang w:val="en-US" w:eastAsia="en-US" w:bidi="ar-SA"/>
    </w:rPr>
  </w:style>
  <w:style w:type="character" w:customStyle="1" w:styleId="Style8pt">
    <w:name w:val="Style 8 pt"/>
    <w:basedOn w:val="DefaultParagraphFont"/>
    <w:rsid w:val="00E618EA"/>
    <w:rPr>
      <w:sz w:val="20"/>
    </w:rPr>
  </w:style>
  <w:style w:type="character" w:customStyle="1" w:styleId="UnderlineChar5Char">
    <w:name w:val="Underline Char5 Char"/>
    <w:basedOn w:val="DefaultParagraphFont"/>
    <w:rsid w:val="00E618EA"/>
    <w:rPr>
      <w:szCs w:val="24"/>
      <w:u w:val="single"/>
      <w:lang w:val="en-US" w:eastAsia="en-US" w:bidi="ar-SA"/>
    </w:rPr>
  </w:style>
  <w:style w:type="character" w:customStyle="1" w:styleId="BoldandUnderlineChar2Char1">
    <w:name w:val="Bold and Underline Char2 Char1"/>
    <w:basedOn w:val="DefaultParagraphFont"/>
    <w:rsid w:val="00E618EA"/>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E618EA"/>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E618EA"/>
    <w:rPr>
      <w:szCs w:val="24"/>
      <w:u w:val="single"/>
      <w:lang w:val="en-US" w:eastAsia="en-US" w:bidi="ar-SA"/>
    </w:rPr>
  </w:style>
  <w:style w:type="paragraph" w:customStyle="1" w:styleId="Language">
    <w:name w:val="Language"/>
    <w:basedOn w:val="Normal"/>
    <w:link w:val="LanguageChar"/>
    <w:qFormat/>
    <w:rsid w:val="00E618EA"/>
    <w:rPr>
      <w:rFonts w:eastAsia="Times New Roman"/>
      <w:strike/>
      <w:szCs w:val="20"/>
    </w:rPr>
  </w:style>
  <w:style w:type="character" w:customStyle="1" w:styleId="LanguageChar">
    <w:name w:val="Language Char"/>
    <w:basedOn w:val="DefaultParagraphFont"/>
    <w:link w:val="Language"/>
    <w:rsid w:val="00E618EA"/>
    <w:rPr>
      <w:rFonts w:eastAsia="Times New Roman"/>
      <w:strike/>
      <w:szCs w:val="20"/>
    </w:rPr>
  </w:style>
  <w:style w:type="paragraph" w:customStyle="1" w:styleId="UnderlineChar3">
    <w:name w:val="Underline Char3"/>
    <w:basedOn w:val="Normal"/>
    <w:link w:val="UnderlineChar3Char"/>
    <w:qFormat/>
    <w:rsid w:val="00E618EA"/>
    <w:rPr>
      <w:rFonts w:eastAsia="Times New Roman"/>
      <w:u w:val="single"/>
    </w:rPr>
  </w:style>
  <w:style w:type="character" w:customStyle="1" w:styleId="UnderlineChar3Char">
    <w:name w:val="Underline Char3 Char"/>
    <w:basedOn w:val="DefaultParagraphFont"/>
    <w:link w:val="UnderlineChar3"/>
    <w:rsid w:val="00E618EA"/>
    <w:rPr>
      <w:rFonts w:eastAsia="Times New Roman"/>
      <w:u w:val="single"/>
    </w:rPr>
  </w:style>
  <w:style w:type="paragraph" w:customStyle="1" w:styleId="BoldandUnderlineChar3Char">
    <w:name w:val="Bold and Underline Char3 Char"/>
    <w:basedOn w:val="Normal"/>
    <w:link w:val="BoldandUnderlineChar3CharChar"/>
    <w:qFormat/>
    <w:rsid w:val="00E618EA"/>
    <w:rPr>
      <w:rFonts w:eastAsia="Times New Roman"/>
      <w:b/>
      <w:u w:val="single"/>
    </w:rPr>
  </w:style>
  <w:style w:type="character" w:customStyle="1" w:styleId="BoldandUnderlineChar3CharChar">
    <w:name w:val="Bold and Underline Char3 Char Char"/>
    <w:basedOn w:val="DefaultParagraphFont"/>
    <w:link w:val="BoldandUnderlineChar3Char"/>
    <w:rsid w:val="00E618EA"/>
    <w:rPr>
      <w:rFonts w:eastAsia="Times New Roman"/>
      <w:b/>
      <w:u w:val="single"/>
    </w:rPr>
  </w:style>
  <w:style w:type="character" w:customStyle="1" w:styleId="UnderlineChar1">
    <w:name w:val="Underline Char1"/>
    <w:basedOn w:val="DefaultParagraphFont"/>
    <w:rsid w:val="00E618EA"/>
    <w:rPr>
      <w:szCs w:val="24"/>
      <w:u w:val="single"/>
      <w:lang w:val="en-US" w:eastAsia="en-US" w:bidi="ar-SA"/>
    </w:rPr>
  </w:style>
  <w:style w:type="character" w:customStyle="1" w:styleId="BoldandUnderlineChar1Char2Char">
    <w:name w:val="Bold and Underline Char1 Char2 Char"/>
    <w:basedOn w:val="DefaultParagraphFont"/>
    <w:rsid w:val="00E618EA"/>
    <w:rPr>
      <w:b/>
      <w:szCs w:val="24"/>
      <w:u w:val="single"/>
      <w:lang w:val="en-US" w:eastAsia="en-US" w:bidi="ar-SA"/>
    </w:rPr>
  </w:style>
  <w:style w:type="character" w:customStyle="1" w:styleId="SmalltextChar">
    <w:name w:val="Small text Char"/>
    <w:aliases w:val="Quote1 Char1"/>
    <w:link w:val="Smalltext"/>
    <w:rsid w:val="00E618EA"/>
    <w:rPr>
      <w:rFonts w:ascii="Arial Narrow" w:eastAsia="Times New Roman" w:hAnsi="Arial Narrow"/>
    </w:rPr>
  </w:style>
  <w:style w:type="paragraph" w:customStyle="1" w:styleId="HotRoute">
    <w:name w:val="Hot Route"/>
    <w:basedOn w:val="Normal"/>
    <w:link w:val="HotRouteChar0"/>
    <w:qFormat/>
    <w:rsid w:val="00E618EA"/>
    <w:pPr>
      <w:ind w:left="144"/>
    </w:pPr>
    <w:rPr>
      <w:rFonts w:eastAsia="Times New Roman"/>
    </w:rPr>
  </w:style>
  <w:style w:type="paragraph" w:customStyle="1" w:styleId="Cardstyle0">
    <w:name w:val="Cardstyle"/>
    <w:basedOn w:val="Normal"/>
    <w:next w:val="Normal"/>
    <w:qFormat/>
    <w:rsid w:val="00E618EA"/>
    <w:rPr>
      <w:rFonts w:eastAsia="Times New Roman"/>
    </w:rPr>
  </w:style>
  <w:style w:type="character" w:customStyle="1" w:styleId="Style12ptBoldUnderline1">
    <w:name w:val="Style 12 pt Bold Underline1"/>
    <w:basedOn w:val="DefaultParagraphFont"/>
    <w:rsid w:val="00E618EA"/>
    <w:rPr>
      <w:b/>
      <w:bCs/>
      <w:sz w:val="24"/>
      <w:u w:val="single"/>
    </w:rPr>
  </w:style>
  <w:style w:type="character" w:customStyle="1" w:styleId="StyleEmphasisArial12ptBoldNotItalic">
    <w:name w:val="Style Emphasis + Arial 12 pt Bold Not Italic"/>
    <w:basedOn w:val="Emphasis"/>
    <w:rsid w:val="00E618EA"/>
    <w:rPr>
      <w:rFonts w:ascii="Arial" w:hAnsi="Arial" w:cs="Times New Roman"/>
      <w:b w:val="0"/>
      <w:bCs/>
      <w:i/>
      <w:iCs/>
      <w:sz w:val="24"/>
      <w:u w:val="single"/>
      <w:bdr w:val="single" w:sz="8" w:space="0" w:color="auto"/>
    </w:rPr>
  </w:style>
  <w:style w:type="character" w:customStyle="1" w:styleId="DebateHighlighted">
    <w:name w:val="Debate Highlighted"/>
    <w:qFormat/>
    <w:rsid w:val="00E618EA"/>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E618EA"/>
    <w:rPr>
      <w:rFonts w:ascii="SimSun" w:eastAsia="SimSun" w:hAnsi="SimSun"/>
      <w:sz w:val="15"/>
      <w:lang w:eastAsia="zh-CN"/>
    </w:rPr>
  </w:style>
  <w:style w:type="paragraph" w:customStyle="1" w:styleId="UnreadText">
    <w:name w:val="Unread Text"/>
    <w:basedOn w:val="Normal"/>
    <w:next w:val="Normal"/>
    <w:link w:val="UnreadTextChar"/>
    <w:autoRedefine/>
    <w:qFormat/>
    <w:rsid w:val="00E618EA"/>
    <w:pPr>
      <w:ind w:left="360"/>
    </w:pPr>
    <w:rPr>
      <w:rFonts w:ascii="SimSun" w:eastAsia="SimSun" w:hAnsi="SimSun"/>
      <w:sz w:val="15"/>
      <w:lang w:eastAsia="zh-CN"/>
    </w:rPr>
  </w:style>
  <w:style w:type="paragraph" w:customStyle="1" w:styleId="AuthorDate">
    <w:name w:val="AuthorDate"/>
    <w:next w:val="Normal"/>
    <w:link w:val="AuthorDateChar"/>
    <w:qFormat/>
    <w:rsid w:val="00E618EA"/>
    <w:pPr>
      <w:widowControl w:val="0"/>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E618EA"/>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E618EA"/>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E618EA"/>
    <w:rPr>
      <w:rFonts w:ascii="Times New Roman" w:hAnsi="Times New Roman"/>
      <w:sz w:val="20"/>
      <w:u w:val="single"/>
      <w:bdr w:val="none" w:sz="0" w:space="0" w:color="auto"/>
      <w:shd w:val="clear" w:color="auto" w:fill="C0C0C0"/>
    </w:rPr>
  </w:style>
  <w:style w:type="character" w:customStyle="1" w:styleId="smallChar">
    <w:name w:val="small Char"/>
    <w:rsid w:val="00E618EA"/>
    <w:rPr>
      <w:rFonts w:ascii="Calibri" w:eastAsia="Calibri" w:hAnsi="Calibri" w:cs="Calibri"/>
      <w:sz w:val="16"/>
      <w:szCs w:val="20"/>
      <w:lang w:val="x-none" w:eastAsia="x-none"/>
    </w:rPr>
  </w:style>
  <w:style w:type="paragraph" w:customStyle="1" w:styleId="HotRoute0">
    <w:name w:val="Hot Route!"/>
    <w:basedOn w:val="Normal"/>
    <w:qFormat/>
    <w:rsid w:val="00E618EA"/>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E618EA"/>
    <w:rPr>
      <w:rFonts w:ascii="Times New Roman" w:hAnsi="Times New Roman" w:cs="Times New Roman"/>
      <w:sz w:val="16"/>
      <w:szCs w:val="16"/>
    </w:rPr>
  </w:style>
  <w:style w:type="character" w:customStyle="1" w:styleId="BodyText2Char1">
    <w:name w:val="Body Text 2 Char1"/>
    <w:basedOn w:val="DefaultParagraphFont"/>
    <w:semiHidden/>
    <w:rsid w:val="00E618EA"/>
    <w:rPr>
      <w:rFonts w:ascii="Times New Roman" w:hAnsi="Times New Roman" w:cs="Times New Roman"/>
      <w:sz w:val="20"/>
    </w:rPr>
  </w:style>
  <w:style w:type="character" w:customStyle="1" w:styleId="Heading2Char1CharCharCharCharCharC">
    <w:name w:val="Heading 2 Char1 Char Char Char Char Char C"/>
    <w:rsid w:val="00E618EA"/>
    <w:rPr>
      <w:rFonts w:cs="Arial"/>
      <w:b/>
      <w:bCs/>
      <w:iCs/>
      <w:sz w:val="24"/>
      <w:szCs w:val="28"/>
      <w:lang w:val="en-US" w:eastAsia="en-US" w:bidi="ar-SA"/>
    </w:rPr>
  </w:style>
  <w:style w:type="character" w:customStyle="1" w:styleId="underline1">
    <w:name w:val="underline1"/>
    <w:basedOn w:val="DefaultParagraphFont"/>
    <w:rsid w:val="00E618EA"/>
    <w:rPr>
      <w:u w:val="single"/>
    </w:rPr>
  </w:style>
  <w:style w:type="character" w:customStyle="1" w:styleId="author0">
    <w:name w:val="author"/>
    <w:basedOn w:val="DefaultParagraphFont"/>
    <w:rsid w:val="00E618EA"/>
    <w:rPr>
      <w:rFonts w:ascii="Times New Roman" w:hAnsi="Times New Roman"/>
      <w:b/>
      <w:sz w:val="24"/>
    </w:rPr>
  </w:style>
  <w:style w:type="character" w:customStyle="1" w:styleId="FontStyle291">
    <w:name w:val="Font Style291"/>
    <w:basedOn w:val="DefaultParagraphFont"/>
    <w:uiPriority w:val="99"/>
    <w:rsid w:val="00E618EA"/>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E618EA"/>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E618EA"/>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E618EA"/>
    <w:rPr>
      <w:rFonts w:eastAsia="Times New Roman"/>
    </w:rPr>
  </w:style>
  <w:style w:type="paragraph" w:customStyle="1" w:styleId="Cards1">
    <w:name w:val="Cards1"/>
    <w:basedOn w:val="Normal"/>
    <w:link w:val="Cards1Char"/>
    <w:qFormat/>
    <w:rsid w:val="00E618EA"/>
    <w:pPr>
      <w:ind w:left="288"/>
    </w:pPr>
    <w:rPr>
      <w:rFonts w:eastAsia="Times New Roman"/>
      <w:u w:val="single"/>
    </w:rPr>
  </w:style>
  <w:style w:type="character" w:customStyle="1" w:styleId="Cards1Char">
    <w:name w:val="Cards1 Char"/>
    <w:basedOn w:val="DefaultParagraphFont"/>
    <w:link w:val="Cards1"/>
    <w:rsid w:val="00E618EA"/>
    <w:rPr>
      <w:rFonts w:eastAsia="Times New Roman"/>
      <w:u w:val="single"/>
    </w:rPr>
  </w:style>
  <w:style w:type="paragraph" w:customStyle="1" w:styleId="StyleCardTextTimesNewRoman11ptUnderline">
    <w:name w:val="Style Card Text + Times New Roman 11 pt Underline"/>
    <w:link w:val="StyleCardTextTimesNewRoman11ptUnderlineChar"/>
    <w:qFormat/>
    <w:rsid w:val="00E618EA"/>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E618EA"/>
    <w:rPr>
      <w:rFonts w:ascii="Arial" w:eastAsia="Calibri" w:hAnsi="Arial" w:cs="Arial"/>
      <w:u w:val="single"/>
    </w:rPr>
  </w:style>
  <w:style w:type="character" w:customStyle="1" w:styleId="EmphasizeThis">
    <w:name w:val="EmphasizeThis"/>
    <w:rsid w:val="00E618EA"/>
    <w:rPr>
      <w:rFonts w:ascii="Georgia" w:hAnsi="Georgia"/>
      <w:b/>
      <w:iCs/>
      <w:sz w:val="24"/>
      <w:u w:val="thick"/>
    </w:rPr>
  </w:style>
  <w:style w:type="paragraph" w:customStyle="1" w:styleId="Stylecard8pt">
    <w:name w:val="Style card + 8 pt"/>
    <w:basedOn w:val="Normal"/>
    <w:link w:val="Stylecard8ptChar"/>
    <w:qFormat/>
    <w:rsid w:val="00E618EA"/>
    <w:pPr>
      <w:ind w:left="288" w:right="288"/>
    </w:pPr>
    <w:rPr>
      <w:rFonts w:cs="Calibri"/>
      <w:color w:val="000000"/>
      <w:u w:val="single"/>
      <w:lang w:eastAsia="ar-SA"/>
    </w:rPr>
  </w:style>
  <w:style w:type="character" w:customStyle="1" w:styleId="Stylecard8ptChar">
    <w:name w:val="Style card + 8 pt Char"/>
    <w:basedOn w:val="cardChar"/>
    <w:link w:val="Stylecard8pt"/>
    <w:rsid w:val="00E618EA"/>
    <w:rPr>
      <w:rFonts w:ascii="Calibri" w:hAnsi="Calibri" w:cs="Calibri"/>
      <w:color w:val="000000"/>
      <w:u w:val="single"/>
      <w:lang w:eastAsia="ar-SA"/>
    </w:rPr>
  </w:style>
  <w:style w:type="character" w:customStyle="1" w:styleId="bhl">
    <w:name w:val="bhl"/>
    <w:basedOn w:val="DefaultParagraphFont"/>
    <w:rsid w:val="00E618EA"/>
  </w:style>
  <w:style w:type="paragraph" w:customStyle="1" w:styleId="TagGA11">
    <w:name w:val="Tag GA 11"/>
    <w:basedOn w:val="TOC1"/>
    <w:qFormat/>
    <w:rsid w:val="00E618EA"/>
    <w:pPr>
      <w:spacing w:before="0" w:after="160"/>
    </w:pPr>
    <w:rPr>
      <w:rFonts w:eastAsia="Calibri"/>
      <w:u w:val="none"/>
      <w:lang w:bidi="ar-SA"/>
    </w:rPr>
  </w:style>
  <w:style w:type="paragraph" w:customStyle="1" w:styleId="CiteCard">
    <w:name w:val="Cite/Card"/>
    <w:basedOn w:val="TOC2"/>
    <w:qFormat/>
    <w:rsid w:val="00E618EA"/>
    <w:pPr>
      <w:tabs>
        <w:tab w:val="left" w:pos="4360"/>
      </w:tabs>
      <w:ind w:left="220"/>
    </w:pPr>
    <w:rPr>
      <w:rFonts w:eastAsia="Calibri"/>
      <w:sz w:val="22"/>
      <w:lang w:bidi="ar-SA"/>
    </w:rPr>
  </w:style>
  <w:style w:type="character" w:customStyle="1" w:styleId="CardTextUnderlinedChar">
    <w:name w:val="Card Text Underlined Char"/>
    <w:basedOn w:val="DefaultParagraphFont"/>
    <w:rsid w:val="00E618EA"/>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E618EA"/>
    <w:rPr>
      <w:sz w:val="16"/>
      <w:szCs w:val="16"/>
    </w:rPr>
  </w:style>
  <w:style w:type="character" w:customStyle="1" w:styleId="DocumentMapChar1">
    <w:name w:val="Document Map Char1"/>
    <w:basedOn w:val="DefaultParagraphFont"/>
    <w:uiPriority w:val="99"/>
    <w:rsid w:val="00E618EA"/>
    <w:rPr>
      <w:rFonts w:ascii="Tahoma" w:hAnsi="Tahoma" w:cs="Tahoma"/>
      <w:sz w:val="16"/>
      <w:szCs w:val="16"/>
    </w:rPr>
  </w:style>
  <w:style w:type="character" w:customStyle="1" w:styleId="addmd">
    <w:name w:val="addmd"/>
    <w:basedOn w:val="DefaultParagraphFont"/>
    <w:rsid w:val="00E618EA"/>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E618EA"/>
    <w:rPr>
      <w:rFonts w:ascii="Arial" w:hAnsi="Arial"/>
      <w:b/>
      <w:sz w:val="26"/>
    </w:rPr>
  </w:style>
  <w:style w:type="paragraph" w:styleId="FootnoteText">
    <w:name w:val="footnote text"/>
    <w:basedOn w:val="Normal"/>
    <w:link w:val="FootnoteTextChar"/>
    <w:unhideWhenUsed/>
    <w:rsid w:val="00E618EA"/>
    <w:rPr>
      <w:rFonts w:eastAsia="Calibri"/>
      <w:szCs w:val="20"/>
      <w:lang w:eastAsia="zh-CN"/>
    </w:rPr>
  </w:style>
  <w:style w:type="character" w:customStyle="1" w:styleId="FootnoteTextChar">
    <w:name w:val="Footnote Text Char"/>
    <w:basedOn w:val="DefaultParagraphFont"/>
    <w:link w:val="FootnoteText"/>
    <w:rsid w:val="00E618EA"/>
    <w:rPr>
      <w:rFonts w:eastAsia="Calibri"/>
      <w:szCs w:val="20"/>
      <w:lang w:eastAsia="zh-CN"/>
    </w:rPr>
  </w:style>
  <w:style w:type="character" w:customStyle="1" w:styleId="UnderlinedTextCharChar">
    <w:name w:val="Underlined Text Char Char"/>
    <w:basedOn w:val="DefaultParagraphFont"/>
    <w:rsid w:val="00E618EA"/>
    <w:rPr>
      <w:rFonts w:cs="Arial"/>
      <w:bCs/>
      <w:noProof w:val="0"/>
      <w:szCs w:val="26"/>
      <w:u w:val="single"/>
      <w:lang w:val="en-US" w:eastAsia="en-US" w:bidi="ar-SA"/>
    </w:rPr>
  </w:style>
  <w:style w:type="character" w:customStyle="1" w:styleId="StyleTimesNewRoman12ptBold">
    <w:name w:val="Style Times New Roman 12 pt Bold"/>
    <w:rsid w:val="00E618EA"/>
    <w:rPr>
      <w:b/>
      <w:bCs/>
      <w:sz w:val="24"/>
    </w:rPr>
  </w:style>
  <w:style w:type="character" w:customStyle="1" w:styleId="CardText1Char">
    <w:name w:val="Card Text 1 Char"/>
    <w:rsid w:val="00E618EA"/>
    <w:rPr>
      <w:rFonts w:ascii="Georgia" w:hAnsi="Georgia"/>
      <w:color w:val="000000"/>
      <w:sz w:val="22"/>
      <w:szCs w:val="22"/>
      <w:u w:val="single"/>
    </w:rPr>
  </w:style>
  <w:style w:type="character" w:customStyle="1" w:styleId="BoldUnderlining">
    <w:name w:val="Bold Underlining"/>
    <w:rsid w:val="00E618EA"/>
    <w:rPr>
      <w:u w:val="single"/>
    </w:rPr>
  </w:style>
  <w:style w:type="character" w:customStyle="1" w:styleId="Intemphasis">
    <w:name w:val="Intemphasis"/>
    <w:uiPriority w:val="1"/>
    <w:qFormat/>
    <w:rsid w:val="00E618EA"/>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E618EA"/>
    <w:pPr>
      <w:ind w:left="288" w:right="288"/>
    </w:pPr>
    <w:rPr>
      <w:szCs w:val="16"/>
    </w:rPr>
  </w:style>
  <w:style w:type="character" w:customStyle="1" w:styleId="cardtextChar2">
    <w:name w:val="cardtext Char"/>
    <w:basedOn w:val="DefaultParagraphFont"/>
    <w:link w:val="cardtext0"/>
    <w:rsid w:val="00E618EA"/>
    <w:rPr>
      <w:szCs w:val="16"/>
    </w:rPr>
  </w:style>
  <w:style w:type="character" w:customStyle="1" w:styleId="BoldUnderlineChar1">
    <w:name w:val="BoldUnderline Char1"/>
    <w:rsid w:val="00E618EA"/>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E618EA"/>
    <w:pPr>
      <w:spacing w:after="200"/>
      <w:contextualSpacing/>
    </w:pPr>
    <w:rPr>
      <w:rFonts w:eastAsia="Calibri"/>
      <w:u w:val="single"/>
    </w:rPr>
  </w:style>
  <w:style w:type="character" w:customStyle="1" w:styleId="UnderlinedCardTextChar">
    <w:name w:val="Underlined Card Text Char"/>
    <w:link w:val="UnderlinedCardText"/>
    <w:rsid w:val="00E618EA"/>
    <w:rPr>
      <w:rFonts w:eastAsia="Calibri"/>
      <w:u w:val="single"/>
    </w:rPr>
  </w:style>
  <w:style w:type="character" w:customStyle="1" w:styleId="Hyperlink6">
    <w:name w:val="Hyperlink6"/>
    <w:basedOn w:val="DefaultParagraphFont"/>
    <w:rsid w:val="00E618EA"/>
    <w:rPr>
      <w:color w:val="3300CC"/>
      <w:u w:val="single"/>
    </w:rPr>
  </w:style>
  <w:style w:type="paragraph" w:customStyle="1" w:styleId="Tag12">
    <w:name w:val="Tag12"/>
    <w:basedOn w:val="Normal"/>
    <w:qFormat/>
    <w:rsid w:val="00E618EA"/>
    <w:pPr>
      <w:contextualSpacing/>
    </w:pPr>
    <w:rPr>
      <w:rFonts w:eastAsia="Cambria"/>
      <w:b/>
    </w:rPr>
  </w:style>
  <w:style w:type="paragraph" w:customStyle="1" w:styleId="Shrink8">
    <w:name w:val="Shrink8"/>
    <w:basedOn w:val="Normal"/>
    <w:qFormat/>
    <w:rsid w:val="00E618EA"/>
    <w:rPr>
      <w:rFonts w:eastAsia="Cambria"/>
    </w:rPr>
  </w:style>
  <w:style w:type="character" w:customStyle="1" w:styleId="highlight2">
    <w:name w:val="highlight2"/>
    <w:rsid w:val="00E618EA"/>
    <w:rPr>
      <w:rFonts w:ascii="Arial" w:hAnsi="Arial"/>
      <w:b/>
      <w:sz w:val="19"/>
      <w:u w:val="thick"/>
      <w:bdr w:val="none" w:sz="0" w:space="0" w:color="auto"/>
      <w:shd w:val="clear" w:color="auto" w:fill="auto"/>
    </w:rPr>
  </w:style>
  <w:style w:type="character" w:customStyle="1" w:styleId="citation">
    <w:name w:val="citation"/>
    <w:basedOn w:val="DefaultParagraphFont"/>
    <w:rsid w:val="00E618EA"/>
  </w:style>
  <w:style w:type="paragraph" w:customStyle="1" w:styleId="UnderlineText">
    <w:name w:val="Underline Text"/>
    <w:basedOn w:val="Normal"/>
    <w:link w:val="UnderlineTextChar"/>
    <w:qFormat/>
    <w:rsid w:val="00E618EA"/>
    <w:pPr>
      <w:ind w:left="288"/>
    </w:pPr>
    <w:rPr>
      <w:rFonts w:eastAsia="Times New Roman"/>
      <w:u w:val="single"/>
    </w:rPr>
  </w:style>
  <w:style w:type="character" w:customStyle="1" w:styleId="UnderlineTextChar">
    <w:name w:val="Underline Text Char"/>
    <w:basedOn w:val="DefaultParagraphFont"/>
    <w:link w:val="UnderlineText"/>
    <w:rsid w:val="00E618EA"/>
    <w:rPr>
      <w:rFonts w:eastAsia="Times New Roman"/>
      <w:u w:val="single"/>
    </w:rPr>
  </w:style>
  <w:style w:type="character" w:customStyle="1" w:styleId="il">
    <w:name w:val="il"/>
    <w:basedOn w:val="DefaultParagraphFont"/>
    <w:rsid w:val="00E618EA"/>
  </w:style>
  <w:style w:type="character" w:customStyle="1" w:styleId="commentstext">
    <w:name w:val="comments_text"/>
    <w:uiPriority w:val="99"/>
    <w:rsid w:val="00E618EA"/>
    <w:rPr>
      <w:rFonts w:cs="Times New Roman"/>
    </w:rPr>
  </w:style>
  <w:style w:type="paragraph" w:customStyle="1" w:styleId="Heading42">
    <w:name w:val="Heading 42"/>
    <w:basedOn w:val="Normal"/>
    <w:qFormat/>
    <w:rsid w:val="00E618EA"/>
    <w:rPr>
      <w:rFonts w:eastAsia="Times New Roman"/>
    </w:rPr>
  </w:style>
  <w:style w:type="paragraph" w:customStyle="1" w:styleId="DebateNormal">
    <w:name w:val="DebateNormal"/>
    <w:basedOn w:val="Normal"/>
    <w:link w:val="DebateNormalChar"/>
    <w:qFormat/>
    <w:rsid w:val="00E618EA"/>
    <w:pPr>
      <w:spacing w:line="276" w:lineRule="auto"/>
    </w:pPr>
    <w:rPr>
      <w:rFonts w:eastAsia="Calibri"/>
      <w:szCs w:val="20"/>
    </w:rPr>
  </w:style>
  <w:style w:type="character" w:customStyle="1" w:styleId="DebateNormalChar">
    <w:name w:val="DebateNormal Char"/>
    <w:basedOn w:val="DefaultParagraphFont"/>
    <w:link w:val="DebateNormal"/>
    <w:rsid w:val="00E618EA"/>
    <w:rPr>
      <w:rFonts w:eastAsia="Calibri"/>
      <w:szCs w:val="20"/>
    </w:rPr>
  </w:style>
  <w:style w:type="paragraph" w:customStyle="1" w:styleId="DebateEmphasis">
    <w:name w:val="DebateEmphasis"/>
    <w:basedOn w:val="Normal"/>
    <w:link w:val="DebateEmphasisChar"/>
    <w:qFormat/>
    <w:rsid w:val="00E618EA"/>
    <w:pPr>
      <w:spacing w:line="276" w:lineRule="auto"/>
    </w:pPr>
    <w:rPr>
      <w:rFonts w:eastAsia="Calibri"/>
      <w:b/>
      <w:szCs w:val="20"/>
      <w:u w:val="single"/>
    </w:rPr>
  </w:style>
  <w:style w:type="character" w:customStyle="1" w:styleId="DebateEmphasisChar">
    <w:name w:val="DebateEmphasis Char"/>
    <w:basedOn w:val="DefaultParagraphFont"/>
    <w:link w:val="DebateEmphasis"/>
    <w:rsid w:val="00E618EA"/>
    <w:rPr>
      <w:rFonts w:eastAsia="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E618EA"/>
    <w:rPr>
      <w:rFonts w:ascii="Times New Roman" w:eastAsia="Cambria" w:hAnsi="Times New Roman" w:cs="Times New Roman"/>
      <w:sz w:val="20"/>
      <w:szCs w:val="22"/>
    </w:rPr>
  </w:style>
  <w:style w:type="paragraph" w:customStyle="1" w:styleId="NormalCite">
    <w:name w:val="NormalCite"/>
    <w:link w:val="NormalCiteChar"/>
    <w:qFormat/>
    <w:rsid w:val="00E618EA"/>
    <w:rPr>
      <w:rFonts w:ascii="Times New Roman" w:eastAsiaTheme="minorHAnsi" w:hAnsi="Times New Roman" w:cs="Times New Roman"/>
      <w:sz w:val="18"/>
    </w:rPr>
  </w:style>
  <w:style w:type="character" w:customStyle="1" w:styleId="NormalCiteChar">
    <w:name w:val="NormalCite Char"/>
    <w:basedOn w:val="DefaultParagraphFont"/>
    <w:link w:val="NormalCite"/>
    <w:rsid w:val="00E618EA"/>
    <w:rPr>
      <w:rFonts w:ascii="Times New Roman" w:eastAsiaTheme="minorHAnsi" w:hAnsi="Times New Roman" w:cs="Times New Roman"/>
      <w:sz w:val="18"/>
    </w:rPr>
  </w:style>
  <w:style w:type="character" w:customStyle="1" w:styleId="articletext">
    <w:name w:val="articletext"/>
    <w:basedOn w:val="DefaultParagraphFont"/>
    <w:rsid w:val="00E618EA"/>
  </w:style>
  <w:style w:type="character" w:customStyle="1" w:styleId="grey10">
    <w:name w:val="grey10"/>
    <w:basedOn w:val="DefaultParagraphFont"/>
    <w:rsid w:val="00E618EA"/>
  </w:style>
  <w:style w:type="character" w:customStyle="1" w:styleId="navy13bd">
    <w:name w:val="navy13bd"/>
    <w:basedOn w:val="DefaultParagraphFont"/>
    <w:rsid w:val="00E618EA"/>
  </w:style>
  <w:style w:type="character" w:customStyle="1" w:styleId="Style9ptUnderline2">
    <w:name w:val="Style 9 pt Underline2"/>
    <w:basedOn w:val="DefaultParagraphFont"/>
    <w:rsid w:val="00E618EA"/>
    <w:rPr>
      <w:sz w:val="20"/>
      <w:u w:val="single"/>
    </w:rPr>
  </w:style>
  <w:style w:type="character" w:customStyle="1" w:styleId="Style9ptBoldUnderline1">
    <w:name w:val="Style 9 pt Bold Underline1"/>
    <w:basedOn w:val="DefaultParagraphFont"/>
    <w:rsid w:val="00E618EA"/>
    <w:rPr>
      <w:b/>
      <w:bCs/>
      <w:sz w:val="20"/>
      <w:u w:val="single"/>
    </w:rPr>
  </w:style>
  <w:style w:type="character" w:customStyle="1" w:styleId="TagsCharChar">
    <w:name w:val="Tags Char Char"/>
    <w:basedOn w:val="DefaultParagraphFont"/>
    <w:rsid w:val="00E618EA"/>
    <w:rPr>
      <w:rFonts w:eastAsia="SimSun"/>
      <w:b/>
      <w:sz w:val="24"/>
      <w:lang w:val="en-US" w:eastAsia="zh-CN" w:bidi="ar-SA"/>
    </w:rPr>
  </w:style>
  <w:style w:type="paragraph" w:customStyle="1" w:styleId="cardCharCharCharChar">
    <w:name w:val="card Char Char Char Char"/>
    <w:basedOn w:val="Normal"/>
    <w:qFormat/>
    <w:rsid w:val="00E618EA"/>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E618EA"/>
    <w:rPr>
      <w:rFonts w:ascii="Times" w:eastAsia="Times New Roman" w:hAnsi="Times"/>
    </w:rPr>
  </w:style>
  <w:style w:type="paragraph" w:customStyle="1" w:styleId="CARD0">
    <w:name w:val="CARD"/>
    <w:basedOn w:val="Normal"/>
    <w:link w:val="CARDChar1"/>
    <w:qFormat/>
    <w:rsid w:val="00E618EA"/>
    <w:rPr>
      <w:rFonts w:eastAsia="Times New Roman"/>
      <w:u w:val="single"/>
    </w:rPr>
  </w:style>
  <w:style w:type="character" w:customStyle="1" w:styleId="CARDChar1">
    <w:name w:val="CARD Char"/>
    <w:basedOn w:val="DefaultParagraphFont"/>
    <w:link w:val="CARD0"/>
    <w:rsid w:val="00E618EA"/>
    <w:rPr>
      <w:rFonts w:eastAsia="Times New Roman"/>
      <w:u w:val="single"/>
    </w:rPr>
  </w:style>
  <w:style w:type="paragraph" w:customStyle="1" w:styleId="Normal2">
    <w:name w:val="Normal2"/>
    <w:basedOn w:val="Normal"/>
    <w:qFormat/>
    <w:rsid w:val="00E618EA"/>
    <w:rPr>
      <w:rFonts w:eastAsia="Times New Roman"/>
    </w:rPr>
  </w:style>
  <w:style w:type="character" w:customStyle="1" w:styleId="Style11ptThickunderline">
    <w:name w:val="Style 11 pt Thick underline"/>
    <w:rsid w:val="00E618EA"/>
    <w:rPr>
      <w:rFonts w:ascii="Times New Roman" w:hAnsi="Times New Roman"/>
      <w:sz w:val="20"/>
      <w:u w:val="single"/>
    </w:rPr>
  </w:style>
  <w:style w:type="character" w:customStyle="1" w:styleId="Style11ptBoldThickunderline">
    <w:name w:val="Style 11 pt Bold Thick underline"/>
    <w:rsid w:val="00E618EA"/>
    <w:rPr>
      <w:rFonts w:ascii="Times New Roman" w:hAnsi="Times New Roman"/>
      <w:b/>
      <w:bCs/>
      <w:sz w:val="20"/>
      <w:u w:val="single"/>
    </w:rPr>
  </w:style>
  <w:style w:type="character" w:styleId="FootnoteReference">
    <w:name w:val="footnote reference"/>
    <w:unhideWhenUsed/>
    <w:rsid w:val="00E618EA"/>
    <w:rPr>
      <w:vertAlign w:val="superscript"/>
    </w:rPr>
  </w:style>
  <w:style w:type="character" w:customStyle="1" w:styleId="CharChar5">
    <w:name w:val="Char Char5"/>
    <w:rsid w:val="00E618EA"/>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E618EA"/>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E618EA"/>
    <w:rPr>
      <w:rFonts w:eastAsia="Times New Roman"/>
      <w:szCs w:val="20"/>
      <w:u w:val="thick"/>
    </w:rPr>
  </w:style>
  <w:style w:type="paragraph" w:customStyle="1" w:styleId="StyleUnderlineBoldIndent11pt">
    <w:name w:val="Style Underline + Bold Indent + 11 pt"/>
    <w:basedOn w:val="UnderlineBoldIndent"/>
    <w:link w:val="StyleUnderlineBoldIndent11ptChar"/>
    <w:qFormat/>
    <w:rsid w:val="00E618EA"/>
    <w:rPr>
      <w:u w:val="single"/>
    </w:rPr>
  </w:style>
  <w:style w:type="character" w:customStyle="1" w:styleId="StyleUnderlineBoldIndent11ptChar">
    <w:name w:val="Style Underline + Bold Indent + 11 pt Char"/>
    <w:link w:val="StyleUnderlineBoldIndent11pt"/>
    <w:rsid w:val="00E618EA"/>
    <w:rPr>
      <w:rFonts w:eastAsia="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E618EA"/>
    <w:rPr>
      <w:b/>
      <w:bCs/>
      <w:u w:val="single"/>
    </w:rPr>
  </w:style>
  <w:style w:type="character" w:customStyle="1" w:styleId="StyleUnderlineBoldIndent11ptBoldChar">
    <w:name w:val="Style Underline + Bold Indent + 11 pt Bold Char"/>
    <w:link w:val="StyleUnderlineBoldIndent11ptBold"/>
    <w:rsid w:val="00E618EA"/>
    <w:rPr>
      <w:rFonts w:eastAsia="Times New Roman"/>
      <w:b/>
      <w:bCs/>
      <w:szCs w:val="20"/>
      <w:u w:val="single"/>
    </w:rPr>
  </w:style>
  <w:style w:type="paragraph" w:customStyle="1" w:styleId="Normal20pt">
    <w:name w:val="Normal  + 20 pt"/>
    <w:basedOn w:val="Normal"/>
    <w:uiPriority w:val="6"/>
    <w:qFormat/>
    <w:rsid w:val="00E618EA"/>
    <w:rPr>
      <w:bCs/>
      <w:u w:val="single"/>
    </w:rPr>
  </w:style>
  <w:style w:type="character" w:customStyle="1" w:styleId="StyleStyle4CharTimesNewRoman11pt">
    <w:name w:val="Style Style4 Char + Times New Roman 11 pt"/>
    <w:basedOn w:val="DefaultParagraphFont"/>
    <w:rsid w:val="00E618EA"/>
    <w:rPr>
      <w:rFonts w:ascii="Times New Roman" w:hAnsi="Times New Roman"/>
      <w:sz w:val="20"/>
      <w:szCs w:val="24"/>
      <w:u w:val="single"/>
      <w:lang w:val="en-US" w:eastAsia="en-US" w:bidi="ar-SA"/>
    </w:rPr>
  </w:style>
  <w:style w:type="paragraph" w:customStyle="1" w:styleId="author-name">
    <w:name w:val="author-name"/>
    <w:basedOn w:val="Normal"/>
    <w:qFormat/>
    <w:rsid w:val="00E618EA"/>
    <w:pPr>
      <w:spacing w:before="100" w:beforeAutospacing="1" w:after="100" w:afterAutospacing="1"/>
    </w:pPr>
    <w:rPr>
      <w:rFonts w:eastAsia="Times New Roman"/>
    </w:rPr>
  </w:style>
  <w:style w:type="paragraph" w:customStyle="1" w:styleId="author-credentials">
    <w:name w:val="author-credentials"/>
    <w:basedOn w:val="Normal"/>
    <w:rsid w:val="00E618EA"/>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E618EA"/>
    <w:rPr>
      <w:rFonts w:ascii="Consolas" w:hAnsi="Consolas" w:cs="Consolas"/>
      <w:sz w:val="20"/>
      <w:szCs w:val="20"/>
    </w:rPr>
  </w:style>
  <w:style w:type="character" w:customStyle="1" w:styleId="StyleStyle4CharTimesNewRoman11ptBold">
    <w:name w:val="Style Style4 Char + Times New Roman 11 pt Bold"/>
    <w:basedOn w:val="DefaultParagraphFont"/>
    <w:rsid w:val="00E618EA"/>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E618EA"/>
    <w:rPr>
      <w:rFonts w:ascii="Times New Roman" w:hAnsi="Times New Roman"/>
      <w:i/>
      <w:iCs/>
      <w:sz w:val="20"/>
      <w:szCs w:val="24"/>
      <w:u w:val="single"/>
      <w:lang w:val="en-US" w:eastAsia="en-US" w:bidi="ar-SA"/>
    </w:rPr>
  </w:style>
  <w:style w:type="character" w:customStyle="1" w:styleId="headline">
    <w:name w:val="headline"/>
    <w:basedOn w:val="DefaultParagraphFont"/>
    <w:rsid w:val="00E618EA"/>
  </w:style>
  <w:style w:type="character" w:customStyle="1" w:styleId="CharChar4">
    <w:name w:val="Char Char4"/>
    <w:basedOn w:val="DefaultParagraphFont"/>
    <w:rsid w:val="00E618EA"/>
    <w:rPr>
      <w:rFonts w:cs="Arial"/>
      <w:b/>
      <w:bCs/>
      <w:iCs/>
      <w:szCs w:val="28"/>
      <w:lang w:val="en-US" w:eastAsia="en-US" w:bidi="ar-SA"/>
    </w:rPr>
  </w:style>
  <w:style w:type="character" w:customStyle="1" w:styleId="yshortcuts">
    <w:name w:val="yshortcuts"/>
    <w:basedOn w:val="DefaultParagraphFont"/>
    <w:rsid w:val="00E618EA"/>
  </w:style>
  <w:style w:type="character" w:customStyle="1" w:styleId="HotRouteChar0">
    <w:name w:val="Hot Route Char"/>
    <w:link w:val="HotRoute"/>
    <w:rsid w:val="00E618EA"/>
    <w:rPr>
      <w:rFonts w:eastAsia="Times New Roman"/>
    </w:rPr>
  </w:style>
  <w:style w:type="paragraph" w:styleId="PlainText">
    <w:name w:val="Plain Text"/>
    <w:basedOn w:val="Normal"/>
    <w:link w:val="PlainTextChar"/>
    <w:rsid w:val="00E618EA"/>
    <w:rPr>
      <w:rFonts w:ascii="Courier New" w:eastAsia="Times New Roman" w:hAnsi="Courier New" w:cs="Courier New"/>
      <w:szCs w:val="20"/>
    </w:rPr>
  </w:style>
  <w:style w:type="character" w:customStyle="1" w:styleId="PlainTextChar">
    <w:name w:val="Plain Text Char"/>
    <w:basedOn w:val="DefaultParagraphFont"/>
    <w:link w:val="PlainText"/>
    <w:rsid w:val="00E618EA"/>
    <w:rPr>
      <w:rFonts w:ascii="Courier New" w:eastAsia="Times New Roman" w:hAnsi="Courier New" w:cs="Courier New"/>
      <w:szCs w:val="20"/>
    </w:rPr>
  </w:style>
  <w:style w:type="character" w:customStyle="1" w:styleId="senselabelstart">
    <w:name w:val="sense_label start"/>
    <w:basedOn w:val="DefaultParagraphFont"/>
    <w:rsid w:val="00E618EA"/>
  </w:style>
  <w:style w:type="character" w:customStyle="1" w:styleId="sensecontent">
    <w:name w:val="sense_content"/>
    <w:basedOn w:val="DefaultParagraphFont"/>
    <w:rsid w:val="00E618EA"/>
  </w:style>
  <w:style w:type="character" w:customStyle="1" w:styleId="vi">
    <w:name w:val="vi"/>
    <w:basedOn w:val="DefaultParagraphFont"/>
    <w:rsid w:val="00E618EA"/>
  </w:style>
  <w:style w:type="character" w:customStyle="1" w:styleId="italic">
    <w:name w:val="italic"/>
    <w:basedOn w:val="DefaultParagraphFont"/>
    <w:rsid w:val="00E618EA"/>
  </w:style>
  <w:style w:type="paragraph" w:customStyle="1" w:styleId="Microtext0">
    <w:name w:val="Microtext"/>
    <w:basedOn w:val="Normal"/>
    <w:next w:val="Normal"/>
    <w:link w:val="MicrotextChar0"/>
    <w:qFormat/>
    <w:rsid w:val="00E618EA"/>
    <w:rPr>
      <w:sz w:val="12"/>
    </w:rPr>
  </w:style>
  <w:style w:type="character" w:customStyle="1" w:styleId="MicrotextChar0">
    <w:name w:val="Microtext Char"/>
    <w:link w:val="Microtext0"/>
    <w:rsid w:val="00E618EA"/>
    <w:rPr>
      <w:sz w:val="12"/>
    </w:rPr>
  </w:style>
  <w:style w:type="character" w:customStyle="1" w:styleId="st">
    <w:name w:val="st"/>
    <w:basedOn w:val="DefaultParagraphFont"/>
    <w:rsid w:val="00E618EA"/>
  </w:style>
  <w:style w:type="paragraph" w:customStyle="1" w:styleId="Style6">
    <w:name w:val="Style6"/>
    <w:basedOn w:val="Normal"/>
    <w:link w:val="Style6Char"/>
    <w:autoRedefine/>
    <w:qFormat/>
    <w:rsid w:val="00E618EA"/>
    <w:rPr>
      <w:b/>
    </w:rPr>
  </w:style>
  <w:style w:type="character" w:customStyle="1" w:styleId="Style6Char">
    <w:name w:val="Style6 Char"/>
    <w:basedOn w:val="DefaultParagraphFont"/>
    <w:link w:val="Style6"/>
    <w:rsid w:val="00E618EA"/>
    <w:rPr>
      <w:b/>
    </w:rPr>
  </w:style>
  <w:style w:type="paragraph" w:customStyle="1" w:styleId="Style11">
    <w:name w:val="Style11"/>
    <w:basedOn w:val="Normal"/>
    <w:link w:val="Style11Char"/>
    <w:qFormat/>
    <w:rsid w:val="00E618EA"/>
    <w:rPr>
      <w:rFonts w:eastAsia="Times New Roman"/>
      <w:b/>
      <w:szCs w:val="20"/>
      <w:u w:val="thick"/>
    </w:rPr>
  </w:style>
  <w:style w:type="paragraph" w:customStyle="1" w:styleId="Style12">
    <w:name w:val="Style12"/>
    <w:basedOn w:val="Normal"/>
    <w:link w:val="Style12Char"/>
    <w:qFormat/>
    <w:rsid w:val="00E618EA"/>
    <w:rPr>
      <w:rFonts w:eastAsia="Times New Roman"/>
      <w:b/>
      <w:u w:val="thick"/>
    </w:rPr>
  </w:style>
  <w:style w:type="character" w:customStyle="1" w:styleId="Style11Char">
    <w:name w:val="Style11 Char"/>
    <w:basedOn w:val="DefaultParagraphFont"/>
    <w:link w:val="Style11"/>
    <w:rsid w:val="00E618EA"/>
    <w:rPr>
      <w:rFonts w:eastAsia="Times New Roman"/>
      <w:b/>
      <w:szCs w:val="20"/>
      <w:u w:val="thick"/>
    </w:rPr>
  </w:style>
  <w:style w:type="character" w:customStyle="1" w:styleId="Style12Char">
    <w:name w:val="Style12 Char"/>
    <w:basedOn w:val="DefaultParagraphFont"/>
    <w:link w:val="Style12"/>
    <w:rsid w:val="00E618EA"/>
    <w:rPr>
      <w:rFonts w:eastAsia="Times New Roman"/>
      <w:b/>
      <w:u w:val="thick"/>
    </w:rPr>
  </w:style>
  <w:style w:type="character" w:customStyle="1" w:styleId="caps-label">
    <w:name w:val="caps-label"/>
    <w:basedOn w:val="DefaultParagraphFont"/>
    <w:rsid w:val="00E618EA"/>
  </w:style>
  <w:style w:type="character" w:customStyle="1" w:styleId="wikiexternallink">
    <w:name w:val="wikiexternallink"/>
    <w:basedOn w:val="DefaultParagraphFont"/>
    <w:rsid w:val="00E618EA"/>
  </w:style>
  <w:style w:type="character" w:customStyle="1" w:styleId="wikigeneratedlinkcontent">
    <w:name w:val="wikigeneratedlinkcontent"/>
    <w:basedOn w:val="DefaultParagraphFont"/>
    <w:rsid w:val="00E618EA"/>
  </w:style>
  <w:style w:type="character" w:customStyle="1" w:styleId="ShrinkChar">
    <w:name w:val="Shrink Char"/>
    <w:link w:val="Shrink"/>
    <w:locked/>
    <w:rsid w:val="00E618EA"/>
    <w:rPr>
      <w:rFonts w:ascii="Garamond" w:eastAsia="Times New Roman" w:hAnsi="Garamond"/>
      <w:sz w:val="12"/>
    </w:rPr>
  </w:style>
  <w:style w:type="paragraph" w:customStyle="1" w:styleId="Shrink">
    <w:name w:val="Shrink"/>
    <w:link w:val="ShrinkChar"/>
    <w:qFormat/>
    <w:rsid w:val="00E618EA"/>
    <w:pPr>
      <w:ind w:left="288" w:right="288"/>
    </w:pPr>
    <w:rPr>
      <w:rFonts w:ascii="Garamond" w:eastAsia="Times New Roman" w:hAnsi="Garamond"/>
      <w:sz w:val="12"/>
    </w:rPr>
  </w:style>
  <w:style w:type="character" w:customStyle="1" w:styleId="aqj">
    <w:name w:val="aqj"/>
    <w:basedOn w:val="DefaultParagraphFont"/>
    <w:rsid w:val="00E618EA"/>
  </w:style>
  <w:style w:type="character" w:customStyle="1" w:styleId="StyleStyleBoldUnderlineIntenseEmphasisUnderlineapple-style-s">
    <w:name w:val="Style Style Bold UnderlineIntense EmphasisUnderlineapple-style-s..."/>
    <w:basedOn w:val="DefaultParagraphFont"/>
    <w:rsid w:val="00E618EA"/>
    <w:rPr>
      <w:b w:val="0"/>
      <w:bCs w:val="0"/>
      <w:sz w:val="22"/>
      <w:u w:val="single"/>
      <w:bdr w:val="none" w:sz="0" w:space="0" w:color="auto"/>
    </w:rPr>
  </w:style>
  <w:style w:type="paragraph" w:customStyle="1" w:styleId="blocktitle0">
    <w:name w:val="block title"/>
    <w:basedOn w:val="Normal"/>
    <w:link w:val="blocktitleChar"/>
    <w:autoRedefine/>
    <w:qFormat/>
    <w:rsid w:val="00E618EA"/>
    <w:pPr>
      <w:spacing w:after="240"/>
      <w:jc w:val="center"/>
      <w:outlineLvl w:val="0"/>
    </w:pPr>
    <w:rPr>
      <w:rFonts w:eastAsia="Calibri"/>
      <w:b/>
      <w:caps/>
      <w:sz w:val="28"/>
      <w:szCs w:val="28"/>
      <w:lang w:val="es-ES"/>
    </w:rPr>
  </w:style>
  <w:style w:type="character" w:customStyle="1" w:styleId="Boxed">
    <w:name w:val="Boxed"/>
    <w:qFormat/>
    <w:rsid w:val="00E618EA"/>
    <w:rPr>
      <w:rFonts w:ascii="Times New Roman" w:hAnsi="Times New Roman"/>
      <w:sz w:val="20"/>
      <w:bdr w:val="single" w:sz="6" w:space="0" w:color="auto"/>
    </w:rPr>
  </w:style>
  <w:style w:type="character" w:customStyle="1" w:styleId="UnderlineCard">
    <w:name w:val="Underline Card"/>
    <w:uiPriority w:val="6"/>
    <w:qFormat/>
    <w:rsid w:val="00E618EA"/>
    <w:rPr>
      <w:rFonts w:ascii="Arial" w:hAnsi="Arial"/>
      <w:b w:val="0"/>
      <w:bCs/>
      <w:sz w:val="20"/>
      <w:u w:val="single"/>
    </w:rPr>
  </w:style>
  <w:style w:type="character" w:customStyle="1" w:styleId="story-author">
    <w:name w:val="story-author"/>
    <w:basedOn w:val="DefaultParagraphFont"/>
    <w:rsid w:val="00E618EA"/>
  </w:style>
  <w:style w:type="paragraph" w:customStyle="1" w:styleId="type">
    <w:name w:val="type"/>
    <w:basedOn w:val="Normal"/>
    <w:qFormat/>
    <w:rsid w:val="00E618EA"/>
    <w:pPr>
      <w:spacing w:before="100" w:beforeAutospacing="1" w:after="100" w:afterAutospacing="1"/>
    </w:pPr>
    <w:rPr>
      <w:rFonts w:eastAsia="Times New Roman"/>
    </w:rPr>
  </w:style>
  <w:style w:type="character" w:customStyle="1" w:styleId="institution">
    <w:name w:val="institution"/>
    <w:basedOn w:val="DefaultParagraphFont"/>
    <w:rsid w:val="00E618EA"/>
  </w:style>
  <w:style w:type="character" w:customStyle="1" w:styleId="abodyblack3">
    <w:name w:val="abodyblack3"/>
    <w:basedOn w:val="DefaultParagraphFont"/>
    <w:rsid w:val="00E618EA"/>
  </w:style>
  <w:style w:type="paragraph" w:customStyle="1" w:styleId="UnderlineChar2CharChar">
    <w:name w:val="Underline Char2 Char Char"/>
    <w:basedOn w:val="Normal"/>
    <w:link w:val="UnderlineChar2CharCharChar"/>
    <w:qFormat/>
    <w:rsid w:val="00E618EA"/>
    <w:rPr>
      <w:rFonts w:eastAsia="MS Mincho"/>
      <w:szCs w:val="20"/>
      <w:u w:val="single"/>
    </w:rPr>
  </w:style>
  <w:style w:type="character" w:customStyle="1" w:styleId="UnderlineChar2CharCharChar">
    <w:name w:val="Underline Char2 Char Char Char"/>
    <w:link w:val="UnderlineChar2CharChar"/>
    <w:rsid w:val="00E618EA"/>
    <w:rPr>
      <w:rFonts w:eastAsia="MS Mincho"/>
      <w:szCs w:val="20"/>
      <w:u w:val="single"/>
    </w:rPr>
  </w:style>
  <w:style w:type="character" w:customStyle="1" w:styleId="CharacterStyle1">
    <w:name w:val="Character Style 1"/>
    <w:rsid w:val="00E618EA"/>
    <w:rPr>
      <w:sz w:val="20"/>
      <w:szCs w:val="20"/>
    </w:rPr>
  </w:style>
  <w:style w:type="character" w:customStyle="1" w:styleId="FontStyle177">
    <w:name w:val="Font Style177"/>
    <w:basedOn w:val="DefaultParagraphFont"/>
    <w:uiPriority w:val="99"/>
    <w:rsid w:val="00E618EA"/>
    <w:rPr>
      <w:rFonts w:ascii="Times New Roman" w:hAnsi="Times New Roman" w:cs="Times New Roman"/>
      <w:sz w:val="20"/>
      <w:szCs w:val="20"/>
    </w:rPr>
  </w:style>
  <w:style w:type="character" w:customStyle="1" w:styleId="FontStyle173">
    <w:name w:val="Font Style173"/>
    <w:basedOn w:val="DefaultParagraphFont"/>
    <w:uiPriority w:val="99"/>
    <w:rsid w:val="00E618EA"/>
    <w:rPr>
      <w:rFonts w:ascii="Times New Roman" w:hAnsi="Times New Roman" w:cs="Times New Roman"/>
      <w:sz w:val="14"/>
      <w:szCs w:val="14"/>
    </w:rPr>
  </w:style>
  <w:style w:type="character" w:customStyle="1" w:styleId="FontStyle151">
    <w:name w:val="Font Style151"/>
    <w:basedOn w:val="DefaultParagraphFont"/>
    <w:uiPriority w:val="99"/>
    <w:rsid w:val="00E618EA"/>
    <w:rPr>
      <w:rFonts w:ascii="Arial Narrow" w:hAnsi="Arial Narrow" w:cs="Arial Narrow"/>
      <w:b/>
      <w:bCs/>
      <w:sz w:val="12"/>
      <w:szCs w:val="12"/>
    </w:rPr>
  </w:style>
  <w:style w:type="character" w:customStyle="1" w:styleId="FontStyle156">
    <w:name w:val="Font Style156"/>
    <w:basedOn w:val="DefaultParagraphFont"/>
    <w:uiPriority w:val="99"/>
    <w:rsid w:val="00E618EA"/>
    <w:rPr>
      <w:rFonts w:ascii="Arial Narrow" w:hAnsi="Arial Narrow" w:cs="Arial Narrow"/>
      <w:sz w:val="8"/>
      <w:szCs w:val="8"/>
    </w:rPr>
  </w:style>
  <w:style w:type="character" w:customStyle="1" w:styleId="FontStyle160">
    <w:name w:val="Font Style160"/>
    <w:basedOn w:val="DefaultParagraphFont"/>
    <w:uiPriority w:val="99"/>
    <w:rsid w:val="00E618EA"/>
    <w:rPr>
      <w:rFonts w:ascii="Times New Roman" w:hAnsi="Times New Roman" w:cs="Times New Roman"/>
      <w:b/>
      <w:bCs/>
      <w:sz w:val="20"/>
      <w:szCs w:val="20"/>
    </w:rPr>
  </w:style>
  <w:style w:type="character" w:customStyle="1" w:styleId="FontStyle178">
    <w:name w:val="Font Style178"/>
    <w:basedOn w:val="DefaultParagraphFont"/>
    <w:uiPriority w:val="99"/>
    <w:rsid w:val="00E618EA"/>
    <w:rPr>
      <w:rFonts w:ascii="Times New Roman" w:hAnsi="Times New Roman" w:cs="Times New Roman"/>
      <w:sz w:val="18"/>
      <w:szCs w:val="18"/>
    </w:rPr>
  </w:style>
  <w:style w:type="paragraph" w:customStyle="1" w:styleId="Style14">
    <w:name w:val="Style14"/>
    <w:basedOn w:val="Normal"/>
    <w:uiPriority w:val="99"/>
    <w:qFormat/>
    <w:rsid w:val="00E618EA"/>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E618EA"/>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E618EA"/>
    <w:rPr>
      <w:rFonts w:ascii="Times New Roman" w:hAnsi="Times New Roman" w:cs="Times New Roman"/>
      <w:sz w:val="12"/>
      <w:szCs w:val="12"/>
    </w:rPr>
  </w:style>
  <w:style w:type="paragraph" w:customStyle="1" w:styleId="Style9">
    <w:name w:val="Style9"/>
    <w:basedOn w:val="Normal"/>
    <w:uiPriority w:val="99"/>
    <w:qFormat/>
    <w:rsid w:val="00E618EA"/>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E618EA"/>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E618EA"/>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E618EA"/>
    <w:rPr>
      <w:rFonts w:ascii="Times New Roman" w:hAnsi="Times New Roman" w:cs="Times New Roman"/>
      <w:sz w:val="16"/>
      <w:szCs w:val="16"/>
    </w:rPr>
  </w:style>
  <w:style w:type="character" w:customStyle="1" w:styleId="f">
    <w:name w:val="f"/>
    <w:basedOn w:val="DefaultParagraphFont"/>
    <w:rsid w:val="00E618EA"/>
  </w:style>
  <w:style w:type="character" w:customStyle="1" w:styleId="TagsChar2">
    <w:name w:val="Tags Char2"/>
    <w:rsid w:val="00E618EA"/>
    <w:rPr>
      <w:b/>
      <w:sz w:val="24"/>
    </w:rPr>
  </w:style>
  <w:style w:type="paragraph" w:customStyle="1" w:styleId="CardsFont6ptChar">
    <w:name w:val="Cards + Font: 6 pt Char"/>
    <w:basedOn w:val="Normal"/>
    <w:link w:val="CardsFont6ptCharChar"/>
    <w:qFormat/>
    <w:rsid w:val="00E618EA"/>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E618EA"/>
    <w:rPr>
      <w:rFonts w:eastAsia="Times New Roman"/>
      <w:sz w:val="12"/>
    </w:rPr>
  </w:style>
  <w:style w:type="character" w:customStyle="1" w:styleId="FontStyle172">
    <w:name w:val="Font Style172"/>
    <w:basedOn w:val="DefaultParagraphFont"/>
    <w:uiPriority w:val="99"/>
    <w:rsid w:val="00E618EA"/>
    <w:rPr>
      <w:rFonts w:ascii="Times New Roman" w:hAnsi="Times New Roman" w:cs="Times New Roman"/>
      <w:b/>
      <w:bCs/>
      <w:sz w:val="16"/>
      <w:szCs w:val="16"/>
    </w:rPr>
  </w:style>
  <w:style w:type="paragraph" w:customStyle="1" w:styleId="Style18">
    <w:name w:val="Style18"/>
    <w:basedOn w:val="Normal"/>
    <w:uiPriority w:val="99"/>
    <w:qFormat/>
    <w:rsid w:val="00E618EA"/>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E618EA"/>
    <w:rPr>
      <w:rFonts w:ascii="Times New Roman" w:hAnsi="Times New Roman" w:cs="Times New Roman"/>
      <w:i/>
      <w:iCs/>
      <w:sz w:val="16"/>
      <w:szCs w:val="16"/>
    </w:rPr>
  </w:style>
  <w:style w:type="character" w:customStyle="1" w:styleId="FontStyle162">
    <w:name w:val="Font Style162"/>
    <w:basedOn w:val="DefaultParagraphFont"/>
    <w:uiPriority w:val="99"/>
    <w:rsid w:val="00E618EA"/>
    <w:rPr>
      <w:rFonts w:ascii="Times New Roman" w:hAnsi="Times New Roman" w:cs="Times New Roman"/>
      <w:b/>
      <w:bCs/>
      <w:sz w:val="18"/>
      <w:szCs w:val="18"/>
    </w:rPr>
  </w:style>
  <w:style w:type="character" w:customStyle="1" w:styleId="FontStyle167">
    <w:name w:val="Font Style167"/>
    <w:basedOn w:val="DefaultParagraphFont"/>
    <w:uiPriority w:val="99"/>
    <w:rsid w:val="00E618EA"/>
    <w:rPr>
      <w:rFonts w:ascii="Times New Roman" w:hAnsi="Times New Roman" w:cs="Times New Roman"/>
      <w:sz w:val="10"/>
      <w:szCs w:val="10"/>
    </w:rPr>
  </w:style>
  <w:style w:type="character" w:customStyle="1" w:styleId="FontStyle174">
    <w:name w:val="Font Style174"/>
    <w:basedOn w:val="DefaultParagraphFont"/>
    <w:uiPriority w:val="99"/>
    <w:rsid w:val="00E618EA"/>
    <w:rPr>
      <w:rFonts w:ascii="Arial Narrow" w:hAnsi="Arial Narrow" w:cs="Arial Narrow"/>
      <w:b/>
      <w:bCs/>
      <w:sz w:val="18"/>
      <w:szCs w:val="18"/>
    </w:rPr>
  </w:style>
  <w:style w:type="paragraph" w:customStyle="1" w:styleId="Style47">
    <w:name w:val="Style47"/>
    <w:basedOn w:val="Normal"/>
    <w:uiPriority w:val="99"/>
    <w:qFormat/>
    <w:rsid w:val="00E618EA"/>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E618EA"/>
    <w:rPr>
      <w:rFonts w:ascii="Times New Roman" w:hAnsi="Times New Roman" w:cs="Times New Roman"/>
      <w:sz w:val="12"/>
      <w:szCs w:val="12"/>
    </w:rPr>
  </w:style>
  <w:style w:type="paragraph" w:customStyle="1" w:styleId="Style24">
    <w:name w:val="Style24"/>
    <w:basedOn w:val="Normal"/>
    <w:uiPriority w:val="99"/>
    <w:qFormat/>
    <w:rsid w:val="00E618EA"/>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E618EA"/>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E618EA"/>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E618EA"/>
    <w:rPr>
      <w:rFonts w:ascii="Times New Roman" w:hAnsi="Times New Roman" w:cs="Times New Roman"/>
      <w:b/>
      <w:bCs/>
      <w:sz w:val="18"/>
      <w:szCs w:val="18"/>
    </w:rPr>
  </w:style>
  <w:style w:type="paragraph" w:customStyle="1" w:styleId="Style21">
    <w:name w:val="Style21"/>
    <w:basedOn w:val="Normal"/>
    <w:uiPriority w:val="99"/>
    <w:qFormat/>
    <w:rsid w:val="00E618EA"/>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E618EA"/>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E618EA"/>
    <w:rPr>
      <w:rFonts w:ascii="Calibri" w:hAnsi="Calibri"/>
      <w:sz w:val="20"/>
      <w:szCs w:val="20"/>
    </w:rPr>
  </w:style>
  <w:style w:type="paragraph" w:customStyle="1" w:styleId="Standard">
    <w:name w:val="Standard"/>
    <w:qFormat/>
    <w:rsid w:val="00E618EA"/>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E618EA"/>
    <w:rPr>
      <w:color w:val="000000"/>
      <w:sz w:val="32"/>
      <w:szCs w:val="32"/>
    </w:rPr>
  </w:style>
  <w:style w:type="paragraph" w:customStyle="1" w:styleId="Cardnon-underlined">
    <w:name w:val="Card non-underlined"/>
    <w:basedOn w:val="Normal"/>
    <w:link w:val="Cardnon-underlinedChar"/>
    <w:autoRedefine/>
    <w:uiPriority w:val="99"/>
    <w:qFormat/>
    <w:rsid w:val="00E618EA"/>
    <w:rPr>
      <w:rFonts w:eastAsia="Times New Roman"/>
      <w:szCs w:val="20"/>
    </w:rPr>
  </w:style>
  <w:style w:type="character" w:customStyle="1" w:styleId="Cardnon-underlinedChar">
    <w:name w:val="Card non-underlined Char"/>
    <w:basedOn w:val="DefaultParagraphFont"/>
    <w:link w:val="Cardnon-underlined"/>
    <w:uiPriority w:val="99"/>
    <w:rsid w:val="00E618EA"/>
    <w:rPr>
      <w:rFonts w:eastAsia="Times New Roman"/>
      <w:szCs w:val="20"/>
    </w:rPr>
  </w:style>
  <w:style w:type="numbering" w:customStyle="1" w:styleId="NoList1">
    <w:name w:val="No List1"/>
    <w:next w:val="NoList"/>
    <w:semiHidden/>
    <w:unhideWhenUsed/>
    <w:rsid w:val="00E618EA"/>
  </w:style>
  <w:style w:type="character" w:customStyle="1" w:styleId="TitleChar2">
    <w:name w:val="Title Char2"/>
    <w:basedOn w:val="DefaultParagraphFont"/>
    <w:uiPriority w:val="10"/>
    <w:qFormat/>
    <w:locked/>
    <w:rsid w:val="00E618EA"/>
    <w:rPr>
      <w:b/>
      <w:bCs/>
      <w:u w:val="single"/>
    </w:rPr>
  </w:style>
  <w:style w:type="paragraph" w:styleId="TOC3">
    <w:name w:val="toc 3"/>
    <w:basedOn w:val="Normal"/>
    <w:next w:val="Normal"/>
    <w:autoRedefine/>
    <w:rsid w:val="00E618EA"/>
    <w:pPr>
      <w:ind w:left="400"/>
    </w:pPr>
    <w:rPr>
      <w:rFonts w:eastAsia="Times New Roman"/>
      <w:szCs w:val="20"/>
    </w:rPr>
  </w:style>
  <w:style w:type="paragraph" w:styleId="TOC4">
    <w:name w:val="toc 4"/>
    <w:basedOn w:val="Normal"/>
    <w:next w:val="Normal"/>
    <w:autoRedefine/>
    <w:rsid w:val="00E618EA"/>
    <w:pPr>
      <w:ind w:left="600"/>
    </w:pPr>
    <w:rPr>
      <w:rFonts w:eastAsia="Times New Roman"/>
      <w:szCs w:val="20"/>
    </w:rPr>
  </w:style>
  <w:style w:type="paragraph" w:styleId="TOC5">
    <w:name w:val="toc 5"/>
    <w:basedOn w:val="Normal"/>
    <w:next w:val="Normal"/>
    <w:autoRedefine/>
    <w:rsid w:val="00E618EA"/>
    <w:pPr>
      <w:ind w:left="800"/>
    </w:pPr>
    <w:rPr>
      <w:rFonts w:eastAsia="Times New Roman"/>
      <w:szCs w:val="20"/>
    </w:rPr>
  </w:style>
  <w:style w:type="paragraph" w:styleId="TOC6">
    <w:name w:val="toc 6"/>
    <w:basedOn w:val="Normal"/>
    <w:next w:val="Normal"/>
    <w:autoRedefine/>
    <w:rsid w:val="00E618EA"/>
    <w:pPr>
      <w:ind w:left="1000"/>
    </w:pPr>
    <w:rPr>
      <w:rFonts w:eastAsia="Times New Roman"/>
      <w:szCs w:val="20"/>
    </w:rPr>
  </w:style>
  <w:style w:type="paragraph" w:styleId="TOC7">
    <w:name w:val="toc 7"/>
    <w:basedOn w:val="Normal"/>
    <w:next w:val="Normal"/>
    <w:autoRedefine/>
    <w:rsid w:val="00E618EA"/>
    <w:pPr>
      <w:ind w:left="1200"/>
    </w:pPr>
    <w:rPr>
      <w:rFonts w:eastAsia="Times New Roman"/>
      <w:szCs w:val="20"/>
    </w:rPr>
  </w:style>
  <w:style w:type="paragraph" w:styleId="TOC8">
    <w:name w:val="toc 8"/>
    <w:basedOn w:val="Normal"/>
    <w:next w:val="Normal"/>
    <w:autoRedefine/>
    <w:rsid w:val="00E618EA"/>
    <w:pPr>
      <w:ind w:left="1400"/>
    </w:pPr>
    <w:rPr>
      <w:rFonts w:eastAsia="Times New Roman"/>
      <w:szCs w:val="20"/>
    </w:rPr>
  </w:style>
  <w:style w:type="character" w:customStyle="1" w:styleId="allocatoragentsleft">
    <w:name w:val="al_locatoragentsleft"/>
    <w:basedOn w:val="DefaultParagraphFont"/>
    <w:rsid w:val="00E618EA"/>
  </w:style>
  <w:style w:type="character" w:styleId="HTMLTypewriter">
    <w:name w:val="HTML Typewriter"/>
    <w:basedOn w:val="DefaultParagraphFont"/>
    <w:unhideWhenUsed/>
    <w:rsid w:val="00E618EA"/>
    <w:rPr>
      <w:rFonts w:ascii="Courier New" w:eastAsia="Times New Roman" w:hAnsi="Courier New" w:cs="Courier New"/>
      <w:sz w:val="20"/>
      <w:szCs w:val="20"/>
    </w:rPr>
  </w:style>
  <w:style w:type="character" w:customStyle="1" w:styleId="caps">
    <w:name w:val="caps"/>
    <w:basedOn w:val="DefaultParagraphFont"/>
    <w:rsid w:val="00E618EA"/>
  </w:style>
  <w:style w:type="character" w:customStyle="1" w:styleId="UnderlinesCharChar">
    <w:name w:val="Underlines Char Char"/>
    <w:basedOn w:val="DefaultParagraphFont"/>
    <w:rsid w:val="00E618EA"/>
    <w:rPr>
      <w:rFonts w:cs="Arial"/>
      <w:b/>
      <w:bCs/>
      <w:noProof w:val="0"/>
      <w:sz w:val="22"/>
      <w:szCs w:val="26"/>
      <w:u w:val="single"/>
      <w:lang w:val="en-US" w:eastAsia="en-US" w:bidi="ar-SA"/>
    </w:rPr>
  </w:style>
  <w:style w:type="paragraph" w:customStyle="1" w:styleId="Carding">
    <w:name w:val="Carding"/>
    <w:basedOn w:val="Normal"/>
    <w:uiPriority w:val="99"/>
    <w:qFormat/>
    <w:rsid w:val="00E618EA"/>
    <w:rPr>
      <w:rFonts w:eastAsia="Times New Roman"/>
      <w:sz w:val="18"/>
    </w:rPr>
  </w:style>
  <w:style w:type="character" w:customStyle="1" w:styleId="aunderline">
    <w:name w:val="aunderline"/>
    <w:basedOn w:val="DefaultParagraphFont"/>
    <w:rsid w:val="00E618EA"/>
    <w:rPr>
      <w:rFonts w:ascii="Times New Roman" w:hAnsi="Times New Roman"/>
      <w:sz w:val="20"/>
      <w:szCs w:val="24"/>
      <w:u w:val="thick"/>
    </w:rPr>
  </w:style>
  <w:style w:type="character" w:customStyle="1" w:styleId="tagChar1">
    <w:name w:val="tag Char1"/>
    <w:basedOn w:val="DefaultParagraphFont"/>
    <w:rsid w:val="00E618EA"/>
    <w:rPr>
      <w:b/>
      <w:noProof w:val="0"/>
      <w:sz w:val="24"/>
      <w:lang w:val="en-US" w:eastAsia="en-US" w:bidi="ar-SA"/>
    </w:rPr>
  </w:style>
  <w:style w:type="character" w:customStyle="1" w:styleId="tagChar2">
    <w:name w:val="tag Char2"/>
    <w:basedOn w:val="DefaultParagraphFont"/>
    <w:qFormat/>
    <w:rsid w:val="00E618EA"/>
    <w:rPr>
      <w:b/>
      <w:noProof w:val="0"/>
      <w:sz w:val="24"/>
      <w:lang w:val="en-US" w:eastAsia="en-US" w:bidi="ar-SA"/>
    </w:rPr>
  </w:style>
  <w:style w:type="character" w:customStyle="1" w:styleId="Taggin-New">
    <w:name w:val="Taggin - New"/>
    <w:basedOn w:val="DefaultParagraphFont"/>
    <w:rsid w:val="00E618EA"/>
    <w:rPr>
      <w:rFonts w:ascii="Arial Narrow" w:hAnsi="Arial Narrow"/>
      <w:b/>
      <w:sz w:val="22"/>
    </w:rPr>
  </w:style>
  <w:style w:type="character" w:customStyle="1" w:styleId="Boxing-New">
    <w:name w:val="Boxing - New"/>
    <w:basedOn w:val="DefaultParagraphFont"/>
    <w:rsid w:val="00E618EA"/>
    <w:rPr>
      <w:rFonts w:ascii="Arial Narrow" w:hAnsi="Arial Narrow"/>
      <w:sz w:val="16"/>
      <w:u w:val="none"/>
      <w:bdr w:val="single" w:sz="4" w:space="0" w:color="auto"/>
    </w:rPr>
  </w:style>
  <w:style w:type="character" w:customStyle="1" w:styleId="ilad">
    <w:name w:val="il_ad"/>
    <w:rsid w:val="00E618EA"/>
  </w:style>
  <w:style w:type="paragraph" w:customStyle="1" w:styleId="CardsHighlighted">
    <w:name w:val="Cards Highlighted"/>
    <w:next w:val="Normal"/>
    <w:link w:val="CardsHighlightedChar"/>
    <w:qFormat/>
    <w:rsid w:val="00E618EA"/>
    <w:pPr>
      <w:shd w:val="clear" w:color="auto" w:fill="00FFFF"/>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E618EA"/>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E618EA"/>
    <w:rPr>
      <w:rFonts w:ascii="Garamond" w:hAnsi="Garamond"/>
      <w:sz w:val="22"/>
      <w:szCs w:val="24"/>
      <w:u w:val="single"/>
      <w:lang w:val="en-US" w:eastAsia="en-US" w:bidi="ar-SA"/>
    </w:rPr>
  </w:style>
  <w:style w:type="paragraph" w:customStyle="1" w:styleId="Style2">
    <w:name w:val="Style2"/>
    <w:basedOn w:val="Heading4"/>
    <w:qFormat/>
    <w:rsid w:val="00E618EA"/>
    <w:pPr>
      <w:spacing w:before="0"/>
    </w:pPr>
    <w:rPr>
      <w:rFonts w:eastAsia="Times New Roman" w:cs="Times New Roman"/>
      <w:iCs/>
      <w:caps/>
      <w:szCs w:val="20"/>
    </w:rPr>
  </w:style>
  <w:style w:type="character" w:customStyle="1" w:styleId="pagetitle">
    <w:name w:val="pagetitle"/>
    <w:basedOn w:val="DefaultParagraphFont"/>
    <w:rsid w:val="00E618EA"/>
  </w:style>
  <w:style w:type="paragraph" w:customStyle="1" w:styleId="text">
    <w:name w:val="text"/>
    <w:basedOn w:val="Normal"/>
    <w:uiPriority w:val="99"/>
    <w:qFormat/>
    <w:rsid w:val="00E618EA"/>
    <w:pPr>
      <w:spacing w:before="100" w:beforeAutospacing="1" w:after="100" w:afterAutospacing="1"/>
    </w:pPr>
    <w:rPr>
      <w:rFonts w:eastAsia="Times New Roman"/>
    </w:rPr>
  </w:style>
  <w:style w:type="character" w:customStyle="1" w:styleId="StyleUnderlineCharChar9ptBold1">
    <w:name w:val="Style Underline Char Char + 9 pt Bold1"/>
    <w:rsid w:val="00E618E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618EA"/>
    <w:rPr>
      <w:rFonts w:ascii="Times New Roman" w:hAnsi="Times New Roman"/>
      <w:sz w:val="20"/>
      <w:szCs w:val="24"/>
      <w:u w:val="single"/>
      <w:lang w:val="en-US" w:eastAsia="en-US" w:bidi="ar-SA"/>
    </w:rPr>
  </w:style>
  <w:style w:type="character" w:customStyle="1" w:styleId="Style9ptBoldUnderline">
    <w:name w:val="Style 9 pt Bold Underline"/>
    <w:rsid w:val="00E618EA"/>
    <w:rPr>
      <w:b/>
      <w:bCs/>
      <w:sz w:val="20"/>
      <w:u w:val="single"/>
    </w:rPr>
  </w:style>
  <w:style w:type="paragraph" w:customStyle="1" w:styleId="StyleUnderline9pt0">
    <w:name w:val="Style Underline + 9 pt"/>
    <w:link w:val="StyleUnderline9ptChar"/>
    <w:qFormat/>
    <w:rsid w:val="00E618EA"/>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E618EA"/>
    <w:rPr>
      <w:rFonts w:ascii="Arial" w:eastAsia="Times New Roman" w:hAnsi="Arial" w:cs="Times New Roman"/>
      <w:szCs w:val="20"/>
      <w:u w:val="single"/>
    </w:rPr>
  </w:style>
  <w:style w:type="character" w:customStyle="1" w:styleId="StyleUnderlineChar1Bold">
    <w:name w:val="Style Underline Char1 + Bold"/>
    <w:rsid w:val="00E618EA"/>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E618EA"/>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E618EA"/>
    <w:rPr>
      <w:rFonts w:ascii="Calibri" w:hAnsi="Calibri" w:cs="Calibri"/>
      <w:kern w:val="32"/>
      <w:szCs w:val="20"/>
      <w:u w:val="single"/>
      <w:lang w:eastAsia="ar-SA"/>
    </w:rPr>
  </w:style>
  <w:style w:type="character" w:customStyle="1" w:styleId="TagsCharCharChar">
    <w:name w:val="Tags Char Char Char"/>
    <w:basedOn w:val="DefaultParagraphFont"/>
    <w:rsid w:val="00E618EA"/>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E618EA"/>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E618EA"/>
    <w:rPr>
      <w:color w:val="000000"/>
      <w:sz w:val="20"/>
      <w:u w:val="single"/>
    </w:rPr>
  </w:style>
  <w:style w:type="character" w:customStyle="1" w:styleId="Style11ptBlack">
    <w:name w:val="Style 11 pt Black"/>
    <w:basedOn w:val="DefaultParagraphFont"/>
    <w:rsid w:val="00E618EA"/>
    <w:rPr>
      <w:color w:val="000000"/>
      <w:sz w:val="20"/>
    </w:rPr>
  </w:style>
  <w:style w:type="character" w:customStyle="1" w:styleId="StyleUnderlineCharTimesBold">
    <w:name w:val="Style Underline Char + Times Bold"/>
    <w:basedOn w:val="DefaultParagraphFont"/>
    <w:rsid w:val="00E618EA"/>
    <w:rPr>
      <w:rFonts w:ascii="Times" w:hAnsi="Times"/>
      <w:b w:val="0"/>
      <w:bCs/>
      <w:sz w:val="20"/>
      <w:u w:val="single"/>
    </w:rPr>
  </w:style>
  <w:style w:type="character" w:customStyle="1" w:styleId="blubigktbiz">
    <w:name w:val="blubigktbiz"/>
    <w:rsid w:val="00E618EA"/>
  </w:style>
  <w:style w:type="paragraph" w:customStyle="1" w:styleId="StyleevidencetextBorderSinglesolidlineAuto05ptL">
    <w:name w:val="Style evidence text + Border: : (Single solid line Auto  0.5 pt L..."/>
    <w:basedOn w:val="evidencetext"/>
    <w:link w:val="StyleevidencetextBorderSinglesolidlineAuto05ptLChar"/>
    <w:qFormat/>
    <w:rsid w:val="00E618EA"/>
  </w:style>
  <w:style w:type="character" w:customStyle="1" w:styleId="StyleevidencetextBorderSinglesolidlineAuto05ptLChar">
    <w:name w:val="Style evidence text + Border: : (Single solid line Auto  0.5 pt L... Char"/>
    <w:link w:val="StyleevidencetextBorderSinglesolidlineAuto05ptL"/>
    <w:rsid w:val="00E618EA"/>
    <w:rPr>
      <w:color w:val="000000"/>
      <w:lang w:val="x-none" w:eastAsia="x-none"/>
    </w:rPr>
  </w:style>
  <w:style w:type="character" w:customStyle="1" w:styleId="Style4CharChar">
    <w:name w:val="Style4 Char Char"/>
    <w:basedOn w:val="DefaultParagraphFont"/>
    <w:rsid w:val="00E618EA"/>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E618EA"/>
    <w:rPr>
      <w:rFonts w:ascii="Times New Roman" w:hAnsi="Times New Roman" w:cs="Times New Roman"/>
      <w:sz w:val="16"/>
      <w:szCs w:val="16"/>
    </w:rPr>
  </w:style>
  <w:style w:type="character" w:customStyle="1" w:styleId="StyleEmphasisArial12ptBold">
    <w:name w:val="Style Emphasis + Arial 12 pt Bold"/>
    <w:rsid w:val="00E618EA"/>
    <w:rPr>
      <w:rFonts w:ascii="Arial" w:hAnsi="Arial"/>
      <w:b/>
      <w:bCs/>
      <w:i/>
      <w:iCs/>
      <w:sz w:val="24"/>
    </w:rPr>
  </w:style>
  <w:style w:type="character" w:customStyle="1" w:styleId="super">
    <w:name w:val="super"/>
    <w:rsid w:val="00E618EA"/>
  </w:style>
  <w:style w:type="character" w:customStyle="1" w:styleId="text30">
    <w:name w:val="text30"/>
    <w:rsid w:val="00E618EA"/>
  </w:style>
  <w:style w:type="character" w:customStyle="1" w:styleId="uppercase">
    <w:name w:val="uppercase"/>
    <w:rsid w:val="00E618EA"/>
  </w:style>
  <w:style w:type="character" w:customStyle="1" w:styleId="bodytext0">
    <w:name w:val="bodytext"/>
    <w:rsid w:val="00E618EA"/>
  </w:style>
  <w:style w:type="character" w:customStyle="1" w:styleId="entry-title">
    <w:name w:val="entry-title"/>
    <w:rsid w:val="00E618EA"/>
  </w:style>
  <w:style w:type="character" w:customStyle="1" w:styleId="BodyTextIndentChar1">
    <w:name w:val="Body Text Indent Char1"/>
    <w:basedOn w:val="DefaultParagraphFont"/>
    <w:uiPriority w:val="99"/>
    <w:semiHidden/>
    <w:rsid w:val="00E618EA"/>
    <w:rPr>
      <w:rFonts w:ascii="Times New Roman" w:hAnsi="Times New Roman" w:cs="Times New Roman"/>
      <w:sz w:val="20"/>
    </w:rPr>
  </w:style>
  <w:style w:type="character" w:customStyle="1" w:styleId="Style6pt">
    <w:name w:val="Style 6 pt"/>
    <w:basedOn w:val="DefaultParagraphFont"/>
    <w:qFormat/>
    <w:rsid w:val="00E618EA"/>
    <w:rPr>
      <w:sz w:val="12"/>
    </w:rPr>
  </w:style>
  <w:style w:type="character" w:customStyle="1" w:styleId="CiteCharCharCharCharCharChar">
    <w:name w:val="Cite Char Char Char Char Char Char"/>
    <w:basedOn w:val="DefaultParagraphFont"/>
    <w:rsid w:val="00E618EA"/>
    <w:rPr>
      <w:b/>
      <w:noProof w:val="0"/>
      <w:sz w:val="22"/>
      <w:szCs w:val="24"/>
      <w:u w:val="single"/>
      <w:lang w:val="en-US" w:eastAsia="en-US" w:bidi="ar-SA"/>
    </w:rPr>
  </w:style>
  <w:style w:type="character" w:customStyle="1" w:styleId="mainbody1">
    <w:name w:val="mainbody1"/>
    <w:basedOn w:val="DefaultParagraphFont"/>
    <w:rsid w:val="00E618EA"/>
    <w:rPr>
      <w:rFonts w:ascii="Verdana" w:hAnsi="Verdana" w:hint="default"/>
      <w:color w:val="000000"/>
      <w:sz w:val="22"/>
      <w:szCs w:val="22"/>
    </w:rPr>
  </w:style>
  <w:style w:type="character" w:customStyle="1" w:styleId="ssl4">
    <w:name w:val="ss_l4"/>
    <w:basedOn w:val="DefaultParagraphFont"/>
    <w:rsid w:val="00E618EA"/>
  </w:style>
  <w:style w:type="paragraph" w:customStyle="1" w:styleId="StyleNormalWeb11ptUnderline">
    <w:name w:val="Style Normal (Web) + 11 pt Underline"/>
    <w:basedOn w:val="NormalWeb"/>
    <w:link w:val="StyleNormalWeb11ptUnderlineChar"/>
    <w:qFormat/>
    <w:rsid w:val="00E618EA"/>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E618EA"/>
    <w:rPr>
      <w:rFonts w:eastAsia="Calibri"/>
      <w:u w:val="single"/>
    </w:rPr>
  </w:style>
  <w:style w:type="character" w:customStyle="1" w:styleId="cit-first-element">
    <w:name w:val="cit-first-element"/>
    <w:basedOn w:val="DefaultParagraphFont"/>
    <w:rsid w:val="00E618EA"/>
  </w:style>
  <w:style w:type="character" w:customStyle="1" w:styleId="title1">
    <w:name w:val="title1"/>
    <w:basedOn w:val="DefaultParagraphFont"/>
    <w:rsid w:val="00E618EA"/>
  </w:style>
  <w:style w:type="character" w:customStyle="1" w:styleId="StyleThickunderline1">
    <w:name w:val="Style Thick underline1"/>
    <w:basedOn w:val="DefaultParagraphFont"/>
    <w:rsid w:val="00E618EA"/>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E618EA"/>
    <w:rPr>
      <w:rFonts w:ascii="Georgia" w:hAnsi="Georgia"/>
    </w:rPr>
  </w:style>
  <w:style w:type="character" w:customStyle="1" w:styleId="FooterChar1">
    <w:name w:val="Footer Char1"/>
    <w:basedOn w:val="DefaultParagraphFont"/>
    <w:uiPriority w:val="99"/>
    <w:semiHidden/>
    <w:rsid w:val="00E618EA"/>
    <w:rPr>
      <w:rFonts w:ascii="Georgia" w:hAnsi="Georgia"/>
    </w:rPr>
  </w:style>
  <w:style w:type="character" w:customStyle="1" w:styleId="AnalyticChar">
    <w:name w:val="Analytic Char"/>
    <w:basedOn w:val="DefaultParagraphFont"/>
    <w:link w:val="Analytic"/>
    <w:rsid w:val="00E618EA"/>
    <w:rPr>
      <w:b/>
      <w:sz w:val="24"/>
    </w:rPr>
  </w:style>
  <w:style w:type="character" w:customStyle="1" w:styleId="UnderlineBold0">
    <w:name w:val="Underline Bold"/>
    <w:uiPriority w:val="6"/>
    <w:qFormat/>
    <w:rsid w:val="00E618EA"/>
    <w:rPr>
      <w:b/>
      <w:sz w:val="20"/>
      <w:u w:val="single"/>
    </w:rPr>
  </w:style>
  <w:style w:type="paragraph" w:customStyle="1" w:styleId="Underline20">
    <w:name w:val="Underline2"/>
    <w:basedOn w:val="Normal"/>
    <w:link w:val="Underline2Char"/>
    <w:autoRedefine/>
    <w:uiPriority w:val="4"/>
    <w:qFormat/>
    <w:rsid w:val="00E618EA"/>
    <w:rPr>
      <w:b/>
      <w:u w:val="single"/>
    </w:rPr>
  </w:style>
  <w:style w:type="character" w:customStyle="1" w:styleId="Underline2Char">
    <w:name w:val="Underline2 Char"/>
    <w:basedOn w:val="DefaultParagraphFont"/>
    <w:link w:val="Underline20"/>
    <w:uiPriority w:val="4"/>
    <w:rsid w:val="00E618EA"/>
    <w:rPr>
      <w:b/>
      <w:u w:val="single"/>
    </w:rPr>
  </w:style>
  <w:style w:type="character" w:customStyle="1" w:styleId="NormalTextChar">
    <w:name w:val="Normal Text Char"/>
    <w:link w:val="NormalText"/>
    <w:rsid w:val="00E618EA"/>
    <w:rPr>
      <w:rFonts w:eastAsia="Times New Roman"/>
      <w:szCs w:val="26"/>
    </w:rPr>
  </w:style>
  <w:style w:type="paragraph" w:customStyle="1" w:styleId="TableParagraph">
    <w:name w:val="Table Paragraph"/>
    <w:basedOn w:val="Normal"/>
    <w:uiPriority w:val="1"/>
    <w:qFormat/>
    <w:rsid w:val="00E618EA"/>
    <w:pPr>
      <w:widowControl w:val="0"/>
    </w:pPr>
  </w:style>
  <w:style w:type="character" w:customStyle="1" w:styleId="UnderlineChar0">
    <w:name w:val="UnderlineChar"/>
    <w:rsid w:val="00E618EA"/>
    <w:rPr>
      <w:sz w:val="24"/>
      <w:u w:val="single"/>
      <w:shd w:val="clear" w:color="auto" w:fill="auto"/>
    </w:rPr>
  </w:style>
  <w:style w:type="character" w:customStyle="1" w:styleId="foreground">
    <w:name w:val="foreground"/>
    <w:basedOn w:val="DefaultParagraphFont"/>
    <w:rsid w:val="00E618EA"/>
  </w:style>
  <w:style w:type="paragraph" w:customStyle="1" w:styleId="StyleCircled11pt">
    <w:name w:val="Style Circled + 11 pt"/>
    <w:basedOn w:val="Normal"/>
    <w:link w:val="StyleCircled11ptChar"/>
    <w:qFormat/>
    <w:rsid w:val="00E618EA"/>
    <w:rPr>
      <w:rFonts w:eastAsia="Times New Roman"/>
      <w:b/>
      <w:bCs/>
      <w:sz w:val="20"/>
      <w:u w:val="single"/>
    </w:rPr>
  </w:style>
  <w:style w:type="character" w:customStyle="1" w:styleId="StyleCircled11ptChar">
    <w:name w:val="Style Circled + 11 pt Char"/>
    <w:link w:val="StyleCircled11pt"/>
    <w:rsid w:val="00E618EA"/>
    <w:rPr>
      <w:rFonts w:eastAsia="Times New Roman"/>
      <w:b/>
      <w:bCs/>
      <w:sz w:val="20"/>
      <w:u w:val="single"/>
    </w:rPr>
  </w:style>
  <w:style w:type="paragraph" w:customStyle="1" w:styleId="StyleUnunderlined10ptThickunderline">
    <w:name w:val="Style Ununderlined + 10 pt Thick underline"/>
    <w:basedOn w:val="Normal"/>
    <w:link w:val="StyleUnunderlined10ptThickunderlineChar"/>
    <w:rsid w:val="00E618EA"/>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E618EA"/>
    <w:rPr>
      <w:rFonts w:ascii="Times" w:eastAsia="Times New Roman" w:hAnsi="Times"/>
      <w:sz w:val="20"/>
      <w:szCs w:val="28"/>
      <w:u w:val="single"/>
    </w:rPr>
  </w:style>
  <w:style w:type="paragraph" w:customStyle="1" w:styleId="cite20">
    <w:name w:val="cite2"/>
    <w:basedOn w:val="Normal"/>
    <w:uiPriority w:val="99"/>
    <w:qFormat/>
    <w:rsid w:val="00E618EA"/>
    <w:rPr>
      <w:rFonts w:eastAsia="Times New Roman"/>
      <w:color w:val="000000"/>
      <w:sz w:val="20"/>
      <w:szCs w:val="20"/>
    </w:rPr>
  </w:style>
  <w:style w:type="character" w:customStyle="1" w:styleId="postby">
    <w:name w:val="post_by"/>
    <w:basedOn w:val="DefaultParagraphFont"/>
    <w:rsid w:val="00E618EA"/>
  </w:style>
  <w:style w:type="character" w:customStyle="1" w:styleId="Style11ptBorderSinglesolidlineAuto05ptLinewidth">
    <w:name w:val="Style 11 pt Border: : (Single solid line Auto  0.5 pt Line width)"/>
    <w:rsid w:val="00E618EA"/>
    <w:rPr>
      <w:sz w:val="20"/>
      <w:bdr w:val="single" w:sz="4" w:space="0" w:color="auto" w:frame="1"/>
    </w:rPr>
  </w:style>
  <w:style w:type="character" w:customStyle="1" w:styleId="StyleUnderlineChar9ptBorderSinglesolidlineAuto0">
    <w:name w:val="Style Underline Char + 9 pt Border: : (Single solid line Auto  0..."/>
    <w:rsid w:val="00E618EA"/>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E618E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618E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618E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618EA"/>
    <w:rPr>
      <w:sz w:val="20"/>
      <w:szCs w:val="24"/>
      <w:u w:val="single"/>
      <w:bdr w:val="single" w:sz="4" w:space="0" w:color="auto"/>
      <w:lang w:val="en-US" w:eastAsia="en-US" w:bidi="ar-SA"/>
    </w:rPr>
  </w:style>
  <w:style w:type="character" w:customStyle="1" w:styleId="StyleLatinGaramondUnderline">
    <w:name w:val="Style (Latin) Garamond Underline"/>
    <w:rsid w:val="00E618EA"/>
    <w:rPr>
      <w:rFonts w:ascii="Times New Roman" w:hAnsi="Times New Roman"/>
      <w:sz w:val="20"/>
      <w:u w:val="single"/>
    </w:rPr>
  </w:style>
  <w:style w:type="character" w:customStyle="1" w:styleId="StyleLatinGaramond">
    <w:name w:val="Style (Latin) Garamond"/>
    <w:rsid w:val="00E618EA"/>
    <w:rPr>
      <w:rFonts w:ascii="Times New Roman" w:hAnsi="Times New Roman"/>
      <w:sz w:val="20"/>
    </w:rPr>
  </w:style>
  <w:style w:type="character" w:customStyle="1" w:styleId="styletimesnewroman12ptbold0">
    <w:name w:val="styletimesnewroman12ptbold"/>
    <w:basedOn w:val="DefaultParagraphFont"/>
    <w:rsid w:val="00E618EA"/>
  </w:style>
  <w:style w:type="character" w:customStyle="1" w:styleId="CharCharCharCharChar">
    <w:name w:val="Char Char Char Char Char"/>
    <w:aliases w:val="Char Char Char Char,Char Char Char Char Char Char Char1,Heading 2 Char1 Char Char Char Char Char Char"/>
    <w:basedOn w:val="DefaultParagraphFont"/>
    <w:rsid w:val="00E618EA"/>
    <w:rPr>
      <w:rFonts w:cs="Arial"/>
      <w:b/>
      <w:bCs/>
      <w:iCs/>
      <w:sz w:val="24"/>
      <w:szCs w:val="28"/>
      <w:lang w:val="en-US" w:eastAsia="en-US" w:bidi="ar-SA"/>
    </w:rPr>
  </w:style>
  <w:style w:type="character" w:customStyle="1" w:styleId="mainheading">
    <w:name w:val="mainheading"/>
    <w:basedOn w:val="DefaultParagraphFont"/>
    <w:rsid w:val="00E618EA"/>
  </w:style>
  <w:style w:type="paragraph" w:customStyle="1" w:styleId="BoldandUnderlineChar2CharChar">
    <w:name w:val="Bold and Underline Char2 Char Char"/>
    <w:basedOn w:val="Normal"/>
    <w:link w:val="BoldandUnderlineChar2CharCharChar"/>
    <w:qFormat/>
    <w:rsid w:val="00E618EA"/>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E618EA"/>
    <w:rPr>
      <w:rFonts w:eastAsia="Times New Roman"/>
      <w:b/>
      <w:u w:val="single"/>
    </w:rPr>
  </w:style>
  <w:style w:type="character" w:customStyle="1" w:styleId="StyleUnderlineChar9ptChar">
    <w:name w:val="Style Underline Char + 9 pt Char"/>
    <w:basedOn w:val="UnderlineCharChar"/>
    <w:rsid w:val="00E618EA"/>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E618EA"/>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E618EA"/>
    <w:rPr>
      <w:sz w:val="16"/>
    </w:rPr>
  </w:style>
  <w:style w:type="paragraph" w:customStyle="1" w:styleId="Reduce8pt">
    <w:name w:val="Reduce 8pt"/>
    <w:basedOn w:val="Normal"/>
    <w:link w:val="Reduce8ptCharChar"/>
    <w:qFormat/>
    <w:rsid w:val="00E618EA"/>
    <w:pPr>
      <w:autoSpaceDE w:val="0"/>
      <w:autoSpaceDN w:val="0"/>
      <w:adjustRightInd w:val="0"/>
      <w:jc w:val="both"/>
    </w:pPr>
    <w:rPr>
      <w:sz w:val="16"/>
    </w:rPr>
  </w:style>
  <w:style w:type="paragraph" w:styleId="List">
    <w:name w:val="List"/>
    <w:basedOn w:val="Normal"/>
    <w:uiPriority w:val="99"/>
    <w:unhideWhenUsed/>
    <w:rsid w:val="00E618EA"/>
    <w:pPr>
      <w:contextualSpacing/>
    </w:pPr>
    <w:rPr>
      <w:rFonts w:eastAsia="Calibri"/>
    </w:rPr>
  </w:style>
  <w:style w:type="character" w:customStyle="1" w:styleId="CardIndentedChar">
    <w:name w:val="Card (Indented) Char"/>
    <w:link w:val="CardIndented"/>
    <w:locked/>
    <w:rsid w:val="00E618EA"/>
  </w:style>
  <w:style w:type="character" w:customStyle="1" w:styleId="citenon-boldChar">
    <w:name w:val="cite non-bold Char"/>
    <w:basedOn w:val="DefaultParagraphFont"/>
    <w:link w:val="citenon-bold"/>
    <w:locked/>
    <w:rsid w:val="00E618EA"/>
    <w:rPr>
      <w:rFonts w:ascii="Garamond" w:eastAsia="Times New Roman" w:hAnsi="Garamond"/>
      <w:szCs w:val="20"/>
    </w:rPr>
  </w:style>
  <w:style w:type="character" w:customStyle="1" w:styleId="boldciteChar4">
    <w:name w:val="bold cite Char4"/>
    <w:link w:val="boldcite"/>
    <w:locked/>
    <w:rsid w:val="00E618EA"/>
    <w:rPr>
      <w:rFonts w:eastAsia="Times New Roman" w:cs="Times New Roman"/>
      <w:b/>
      <w:color w:val="000000"/>
      <w:sz w:val="20"/>
      <w:u w:val="thick" w:color="000000"/>
    </w:rPr>
  </w:style>
  <w:style w:type="paragraph" w:customStyle="1" w:styleId="boldcite">
    <w:name w:val="bold cite"/>
    <w:basedOn w:val="Normal"/>
    <w:link w:val="boldciteChar4"/>
    <w:qFormat/>
    <w:rsid w:val="00E618EA"/>
    <w:rPr>
      <w:rFonts w:eastAsia="Times New Roman" w:cs="Times New Roman"/>
      <w:b/>
      <w:color w:val="000000"/>
      <w:sz w:val="20"/>
      <w:u w:val="thick" w:color="000000"/>
    </w:rPr>
  </w:style>
  <w:style w:type="paragraph" w:customStyle="1" w:styleId="Style7">
    <w:name w:val="Style7"/>
    <w:basedOn w:val="Normal"/>
    <w:uiPriority w:val="99"/>
    <w:qFormat/>
    <w:rsid w:val="00E618EA"/>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E618EA"/>
    <w:rPr>
      <w:rFonts w:eastAsia="Calibri"/>
      <w:b/>
    </w:rPr>
  </w:style>
  <w:style w:type="character" w:customStyle="1" w:styleId="HeadingsBaseChar">
    <w:name w:val="Headings Base Char"/>
    <w:basedOn w:val="DefaultParagraphFont"/>
    <w:link w:val="HeadingsBase"/>
    <w:locked/>
    <w:rsid w:val="00E618EA"/>
    <w:rPr>
      <w:rFonts w:ascii="Times New Roman" w:hAnsi="Times New Roman" w:cs="Times New Roman"/>
      <w:b/>
      <w:sz w:val="32"/>
    </w:rPr>
  </w:style>
  <w:style w:type="paragraph" w:customStyle="1" w:styleId="HeadingsBase">
    <w:name w:val="Headings Base"/>
    <w:basedOn w:val="Normal"/>
    <w:link w:val="HeadingsBaseChar"/>
    <w:qFormat/>
    <w:rsid w:val="00E618EA"/>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E618EA"/>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E618EA"/>
    <w:pPr>
      <w:spacing w:line="480" w:lineRule="auto"/>
      <w:ind w:firstLine="720"/>
    </w:pPr>
    <w:rPr>
      <w:rFonts w:eastAsia="Calibri"/>
    </w:rPr>
  </w:style>
  <w:style w:type="paragraph" w:customStyle="1" w:styleId="SchoolBlockQuote">
    <w:name w:val="School Block Quote"/>
    <w:basedOn w:val="SchoolPaper"/>
    <w:qFormat/>
    <w:rsid w:val="00E618EA"/>
  </w:style>
  <w:style w:type="paragraph" w:customStyle="1" w:styleId="SchoolWorksCited">
    <w:name w:val="School Works Cited"/>
    <w:basedOn w:val="SchoolPaper"/>
    <w:qFormat/>
    <w:rsid w:val="00E618EA"/>
  </w:style>
  <w:style w:type="paragraph" w:customStyle="1" w:styleId="BlockQuote">
    <w:name w:val="Block Quote"/>
    <w:basedOn w:val="Normal"/>
    <w:qFormat/>
    <w:rsid w:val="00E618EA"/>
    <w:pPr>
      <w:ind w:left="720" w:right="720"/>
    </w:pPr>
    <w:rPr>
      <w:rFonts w:eastAsia="Calibri"/>
    </w:rPr>
  </w:style>
  <w:style w:type="paragraph" w:customStyle="1" w:styleId="PaperBody">
    <w:name w:val="Paper Body"/>
    <w:basedOn w:val="Normal"/>
    <w:qFormat/>
    <w:rsid w:val="00E618EA"/>
    <w:pPr>
      <w:spacing w:line="480" w:lineRule="auto"/>
      <w:ind w:firstLine="720"/>
    </w:pPr>
    <w:rPr>
      <w:rFonts w:eastAsia="Calibri"/>
    </w:rPr>
  </w:style>
  <w:style w:type="paragraph" w:customStyle="1" w:styleId="PaperCitation">
    <w:name w:val="Paper Citation"/>
    <w:basedOn w:val="Normal"/>
    <w:qFormat/>
    <w:rsid w:val="00E618EA"/>
    <w:pPr>
      <w:spacing w:line="480" w:lineRule="auto"/>
      <w:ind w:left="720" w:hanging="720"/>
    </w:pPr>
    <w:rPr>
      <w:rFonts w:eastAsia="Calibri"/>
    </w:rPr>
  </w:style>
  <w:style w:type="character" w:customStyle="1" w:styleId="hatChar">
    <w:name w:val="hat Char"/>
    <w:basedOn w:val="DefaultParagraphFont"/>
    <w:link w:val="hat"/>
    <w:locked/>
    <w:rsid w:val="00E618EA"/>
    <w:rPr>
      <w:rFonts w:eastAsia="Times New Roman"/>
      <w:b/>
      <w:bCs/>
      <w:sz w:val="32"/>
      <w:u w:val="single"/>
      <w:lang w:bidi="en-US"/>
    </w:rPr>
  </w:style>
  <w:style w:type="paragraph" w:customStyle="1" w:styleId="WW-Default">
    <w:name w:val="WW-Default"/>
    <w:qFormat/>
    <w:rsid w:val="00E618EA"/>
    <w:pPr>
      <w:suppressAutoHyphens/>
    </w:pPr>
    <w:rPr>
      <w:rFonts w:ascii="Georgia" w:eastAsia="Calibri" w:hAnsi="Georgia" w:cs="Calibri"/>
      <w:lang w:eastAsia="ar-SA"/>
    </w:rPr>
  </w:style>
  <w:style w:type="paragraph" w:customStyle="1" w:styleId="B-TagCite">
    <w:name w:val="B-TagCite"/>
    <w:qFormat/>
    <w:rsid w:val="00E618EA"/>
    <w:pPr>
      <w:keepNext/>
      <w:widowControl w:val="0"/>
      <w:tabs>
        <w:tab w:val="num" w:pos="0"/>
      </w:tabs>
      <w:suppressAutoHyphens/>
    </w:pPr>
    <w:rPr>
      <w:rFonts w:ascii="Garamond" w:eastAsia="MS Gothic" w:hAnsi="Garamond" w:cs="Times New Roman"/>
      <w:b/>
      <w:sz w:val="24"/>
      <w:szCs w:val="24"/>
      <w:lang w:eastAsia="ar-SA"/>
    </w:rPr>
  </w:style>
  <w:style w:type="character" w:customStyle="1" w:styleId="AuthorChar">
    <w:name w:val="Author Char"/>
    <w:basedOn w:val="DefaultParagraphFont"/>
    <w:locked/>
    <w:rsid w:val="00E618EA"/>
    <w:rPr>
      <w:rFonts w:ascii="Times New Roman" w:hAnsi="Times New Roman" w:cs="Times New Roman"/>
      <w:b/>
      <w:sz w:val="20"/>
    </w:rPr>
  </w:style>
  <w:style w:type="paragraph" w:customStyle="1" w:styleId="MicroText">
    <w:name w:val="MicroText"/>
    <w:basedOn w:val="Normal"/>
    <w:next w:val="Normal"/>
    <w:link w:val="MicroTextChar"/>
    <w:qFormat/>
    <w:rsid w:val="00E618EA"/>
    <w:rPr>
      <w:rFonts w:ascii="Arial Narrow" w:hAnsi="Arial Narrow"/>
      <w:sz w:val="12"/>
    </w:rPr>
  </w:style>
  <w:style w:type="character" w:customStyle="1" w:styleId="Footnote2Char">
    <w:name w:val="Footnote2 Char"/>
    <w:link w:val="Footnote2"/>
    <w:locked/>
    <w:rsid w:val="00E618EA"/>
  </w:style>
  <w:style w:type="paragraph" w:customStyle="1" w:styleId="Footnote2">
    <w:name w:val="Footnote2"/>
    <w:basedOn w:val="Normal"/>
    <w:next w:val="Normal"/>
    <w:link w:val="Footnote2Char"/>
    <w:autoRedefine/>
    <w:qFormat/>
    <w:rsid w:val="00E618EA"/>
    <w:pPr>
      <w:spacing w:after="120" w:line="480" w:lineRule="auto"/>
    </w:pPr>
  </w:style>
  <w:style w:type="paragraph" w:customStyle="1" w:styleId="indent">
    <w:name w:val="indent"/>
    <w:basedOn w:val="Normal"/>
    <w:qFormat/>
    <w:rsid w:val="00E618EA"/>
    <w:pPr>
      <w:spacing w:before="100" w:beforeAutospacing="1" w:after="100" w:afterAutospacing="1"/>
    </w:pPr>
    <w:rPr>
      <w:rFonts w:eastAsia="Times New Roman"/>
    </w:rPr>
  </w:style>
  <w:style w:type="paragraph" w:customStyle="1" w:styleId="PageHeaderLine1">
    <w:name w:val="PageHeaderLine1"/>
    <w:basedOn w:val="Normal"/>
    <w:qFormat/>
    <w:rsid w:val="00E618EA"/>
    <w:pPr>
      <w:tabs>
        <w:tab w:val="right" w:pos="10800"/>
      </w:tabs>
    </w:pPr>
    <w:rPr>
      <w:rFonts w:eastAsia="Calibri"/>
      <w:b/>
    </w:rPr>
  </w:style>
  <w:style w:type="paragraph" w:customStyle="1" w:styleId="PageHeaderLine2">
    <w:name w:val="PageHeaderLine2"/>
    <w:basedOn w:val="Normal"/>
    <w:next w:val="Normal"/>
    <w:link w:val="PageHeaderLine2Char"/>
    <w:qFormat/>
    <w:rsid w:val="00E618EA"/>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E618EA"/>
    <w:rPr>
      <w:rFonts w:ascii="Times New Roman" w:hAnsi="Times New Roman" w:cs="Times New Roman"/>
      <w:sz w:val="20"/>
    </w:rPr>
  </w:style>
  <w:style w:type="paragraph" w:customStyle="1" w:styleId="CardText1">
    <w:name w:val="CardText"/>
    <w:basedOn w:val="Normal"/>
    <w:link w:val="CardTextChar3"/>
    <w:qFormat/>
    <w:rsid w:val="00E618EA"/>
    <w:pPr>
      <w:ind w:left="288"/>
    </w:pPr>
    <w:rPr>
      <w:rFonts w:ascii="Times New Roman" w:hAnsi="Times New Roman" w:cs="Times New Roman"/>
      <w:sz w:val="20"/>
    </w:rPr>
  </w:style>
  <w:style w:type="character" w:customStyle="1" w:styleId="stylestylebold12pt">
    <w:name w:val="stylestylebold12pt"/>
    <w:basedOn w:val="DefaultParagraphFont"/>
    <w:rsid w:val="00E618EA"/>
  </w:style>
  <w:style w:type="character" w:customStyle="1" w:styleId="styleboldunderline">
    <w:name w:val="styleboldunderline"/>
    <w:basedOn w:val="DefaultParagraphFont"/>
    <w:rsid w:val="00E618EA"/>
  </w:style>
  <w:style w:type="character" w:customStyle="1" w:styleId="box">
    <w:name w:val="box"/>
    <w:basedOn w:val="DefaultParagraphFont"/>
    <w:rsid w:val="00E618EA"/>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E618EA"/>
    <w:rPr>
      <w:rFonts w:ascii="Arial Narrow" w:hAnsi="Arial Narrow" w:cs="Arial Narrow" w:hint="default"/>
      <w:sz w:val="18"/>
      <w:szCs w:val="18"/>
    </w:rPr>
  </w:style>
  <w:style w:type="character" w:customStyle="1" w:styleId="FontStyle14">
    <w:name w:val="Font Style14"/>
    <w:basedOn w:val="DefaultParagraphFont"/>
    <w:uiPriority w:val="99"/>
    <w:rsid w:val="00E618EA"/>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E618EA"/>
    <w:rPr>
      <w:rFonts w:ascii="Arial Narrow" w:hAnsi="Arial Narrow" w:cs="Arial Narrow" w:hint="default"/>
      <w:b/>
      <w:bCs/>
      <w:sz w:val="10"/>
      <w:szCs w:val="10"/>
    </w:rPr>
  </w:style>
  <w:style w:type="character" w:customStyle="1" w:styleId="CardTagandCiteChar">
    <w:name w:val="Card Tag and Cite Char"/>
    <w:basedOn w:val="DefaultParagraphFont"/>
    <w:rsid w:val="00E618EA"/>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E618EA"/>
    <w:rPr>
      <w:rFonts w:ascii="Arial Narrow" w:hAnsi="Arial Narrow"/>
      <w:b/>
      <w:color w:val="000000"/>
      <w:sz w:val="22"/>
      <w:szCs w:val="22"/>
      <w:u w:val="single"/>
    </w:rPr>
  </w:style>
  <w:style w:type="character" w:customStyle="1" w:styleId="SmallText0">
    <w:name w:val="SmallText"/>
    <w:rsid w:val="00E618EA"/>
    <w:rPr>
      <w:color w:val="000000"/>
    </w:rPr>
  </w:style>
  <w:style w:type="character" w:customStyle="1" w:styleId="CitesChar1">
    <w:name w:val="Cites Char1"/>
    <w:basedOn w:val="DefaultParagraphFont"/>
    <w:rsid w:val="00E618EA"/>
    <w:rPr>
      <w:b/>
      <w:bCs w:val="0"/>
      <w:szCs w:val="24"/>
      <w:u w:val="single"/>
      <w:lang w:val="en-US" w:eastAsia="en-US" w:bidi="ar-SA"/>
    </w:rPr>
  </w:style>
  <w:style w:type="character" w:customStyle="1" w:styleId="CardUnderlinedChar">
    <w:name w:val="Card Underlined Char"/>
    <w:basedOn w:val="DefaultParagraphFont"/>
    <w:rsid w:val="00E618EA"/>
    <w:rPr>
      <w:rFonts w:ascii="Arial Narrow" w:hAnsi="Arial Narrow" w:hint="default"/>
      <w:sz w:val="22"/>
      <w:szCs w:val="24"/>
      <w:u w:val="single"/>
      <w:lang w:val="en-US" w:eastAsia="en-US" w:bidi="ar-SA"/>
    </w:rPr>
  </w:style>
  <w:style w:type="character" w:customStyle="1" w:styleId="underline3">
    <w:name w:val="underline3"/>
    <w:basedOn w:val="underline2"/>
    <w:rsid w:val="00E618EA"/>
    <w:rPr>
      <w:rFonts w:ascii="Arial" w:hAnsi="Arial"/>
      <w:sz w:val="18"/>
      <w:u w:val="single"/>
      <w:bdr w:val="none" w:sz="0" w:space="0" w:color="auto" w:frame="1"/>
      <w:shd w:val="clear" w:color="auto" w:fill="FFFF00"/>
    </w:rPr>
  </w:style>
  <w:style w:type="character" w:customStyle="1" w:styleId="menu">
    <w:name w:val="menu"/>
    <w:basedOn w:val="DefaultParagraphFont"/>
    <w:rsid w:val="00E618EA"/>
  </w:style>
  <w:style w:type="character" w:customStyle="1" w:styleId="itxtrst">
    <w:name w:val="itxtrst"/>
    <w:rsid w:val="00E618EA"/>
  </w:style>
  <w:style w:type="character" w:customStyle="1" w:styleId="A-Underlining">
    <w:name w:val="A-Underlining"/>
    <w:basedOn w:val="DefaultParagraphFont"/>
    <w:rsid w:val="00E618EA"/>
    <w:rPr>
      <w:rFonts w:ascii="Garamond" w:hAnsi="Garamond" w:hint="default"/>
      <w:color w:val="auto"/>
      <w:sz w:val="24"/>
      <w:u w:val="single"/>
    </w:rPr>
  </w:style>
  <w:style w:type="character" w:customStyle="1" w:styleId="StyleUnderlineBold0">
    <w:name w:val="Style Underline + Bold"/>
    <w:rsid w:val="00E618EA"/>
    <w:rPr>
      <w:b/>
      <w:bCs/>
      <w:u w:val="single"/>
    </w:rPr>
  </w:style>
  <w:style w:type="character" w:customStyle="1" w:styleId="Underline-Highlighted">
    <w:name w:val="Underline-Highlighted"/>
    <w:uiPriority w:val="1"/>
    <w:qFormat/>
    <w:rsid w:val="00E618EA"/>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E618EA"/>
  </w:style>
  <w:style w:type="character" w:customStyle="1" w:styleId="newsmain">
    <w:name w:val="news_main"/>
    <w:basedOn w:val="DefaultParagraphFont"/>
    <w:rsid w:val="00E618EA"/>
  </w:style>
  <w:style w:type="character" w:customStyle="1" w:styleId="vitstoryheadline">
    <w:name w:val="vitstoryheadline"/>
    <w:rsid w:val="00E618EA"/>
  </w:style>
  <w:style w:type="character" w:customStyle="1" w:styleId="AuthorDate0">
    <w:name w:val="Author Date"/>
    <w:rsid w:val="00E618EA"/>
    <w:rPr>
      <w:b/>
      <w:bCs w:val="0"/>
      <w:sz w:val="24"/>
      <w:u w:val="thick"/>
    </w:rPr>
  </w:style>
  <w:style w:type="character" w:customStyle="1" w:styleId="red">
    <w:name w:val="red"/>
    <w:basedOn w:val="DefaultParagraphFont"/>
    <w:rsid w:val="00E618EA"/>
  </w:style>
  <w:style w:type="character" w:customStyle="1" w:styleId="at">
    <w:name w:val="at"/>
    <w:rsid w:val="00E618EA"/>
  </w:style>
  <w:style w:type="character" w:customStyle="1" w:styleId="org">
    <w:name w:val="org"/>
    <w:rsid w:val="00E618EA"/>
  </w:style>
  <w:style w:type="character" w:customStyle="1" w:styleId="pnumber">
    <w:name w:val="pnumber"/>
    <w:rsid w:val="00E618EA"/>
  </w:style>
  <w:style w:type="character" w:customStyle="1" w:styleId="ital">
    <w:name w:val="ital"/>
    <w:rsid w:val="00E618EA"/>
  </w:style>
  <w:style w:type="character" w:customStyle="1" w:styleId="orgdiv">
    <w:name w:val="orgdiv"/>
    <w:rsid w:val="00E618EA"/>
  </w:style>
  <w:style w:type="character" w:customStyle="1" w:styleId="orgname">
    <w:name w:val="orgname"/>
    <w:rsid w:val="00E618EA"/>
  </w:style>
  <w:style w:type="character" w:customStyle="1" w:styleId="city">
    <w:name w:val="city"/>
    <w:rsid w:val="00E618EA"/>
  </w:style>
  <w:style w:type="character" w:customStyle="1" w:styleId="state">
    <w:name w:val="state"/>
    <w:rsid w:val="00E618EA"/>
  </w:style>
  <w:style w:type="character" w:customStyle="1" w:styleId="country">
    <w:name w:val="country"/>
    <w:rsid w:val="00E618EA"/>
  </w:style>
  <w:style w:type="character" w:customStyle="1" w:styleId="articletitle">
    <w:name w:val="articletitle"/>
    <w:rsid w:val="00E618EA"/>
    <w:rPr>
      <w:rFonts w:ascii="Times New Roman" w:hAnsi="Times New Roman" w:cs="Times New Roman" w:hint="default"/>
    </w:rPr>
  </w:style>
  <w:style w:type="character" w:customStyle="1" w:styleId="6pointChar">
    <w:name w:val="6 point Char"/>
    <w:rsid w:val="00E618EA"/>
    <w:rPr>
      <w:rFonts w:ascii="Times New Roman" w:hAnsi="Times New Roman" w:cs="Times New Roman" w:hint="default"/>
      <w:sz w:val="12"/>
      <w:lang w:val="en-US" w:eastAsia="en-US"/>
    </w:rPr>
  </w:style>
  <w:style w:type="character" w:customStyle="1" w:styleId="StyleThickunderline">
    <w:name w:val="Style Thick underline"/>
    <w:qFormat/>
    <w:rsid w:val="00E618EA"/>
    <w:rPr>
      <w:u w:val="thick"/>
    </w:rPr>
  </w:style>
  <w:style w:type="character" w:customStyle="1" w:styleId="Box0">
    <w:name w:val="Box!"/>
    <w:rsid w:val="00E618EA"/>
    <w:rPr>
      <w:rFonts w:ascii="Garamond" w:hAnsi="Garamond" w:hint="default"/>
      <w:sz w:val="24"/>
      <w:u w:val="single"/>
      <w:bdr w:val="single" w:sz="4" w:space="0" w:color="auto" w:frame="1"/>
    </w:rPr>
  </w:style>
  <w:style w:type="character" w:customStyle="1" w:styleId="citechar">
    <w:name w:val="citechar"/>
    <w:basedOn w:val="DefaultParagraphFont"/>
    <w:rsid w:val="00E618EA"/>
  </w:style>
  <w:style w:type="character" w:customStyle="1" w:styleId="underlinechar2">
    <w:name w:val="underlinechar"/>
    <w:basedOn w:val="DefaultParagraphFont"/>
    <w:rsid w:val="00E618EA"/>
  </w:style>
  <w:style w:type="character" w:customStyle="1" w:styleId="CardUnderlineChar">
    <w:name w:val="Card Underline Char"/>
    <w:rsid w:val="00E618EA"/>
    <w:rPr>
      <w:szCs w:val="24"/>
      <w:u w:val="single"/>
      <w:lang w:val="en-US" w:eastAsia="en-US" w:bidi="ar-SA"/>
    </w:rPr>
  </w:style>
  <w:style w:type="character" w:customStyle="1" w:styleId="tagciteChar">
    <w:name w:val="tag/cite Char"/>
    <w:basedOn w:val="DefaultParagraphFont"/>
    <w:rsid w:val="00E618EA"/>
    <w:rPr>
      <w:b/>
      <w:bCs w:val="0"/>
      <w:sz w:val="24"/>
      <w:lang w:val="en-US" w:eastAsia="en-US" w:bidi="ar-SA"/>
    </w:rPr>
  </w:style>
  <w:style w:type="character" w:customStyle="1" w:styleId="8pointChar">
    <w:name w:val="8 point Char"/>
    <w:basedOn w:val="DefaultParagraphFont"/>
    <w:rsid w:val="00E618EA"/>
    <w:rPr>
      <w:sz w:val="16"/>
      <w:lang w:val="en-US" w:eastAsia="en-US" w:bidi="ar-SA"/>
    </w:rPr>
  </w:style>
  <w:style w:type="character" w:customStyle="1" w:styleId="BoldText12pt">
    <w:name w:val="Bold Text 12 pt"/>
    <w:rsid w:val="00E618EA"/>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E618EA"/>
  </w:style>
  <w:style w:type="table" w:styleId="TableGrid">
    <w:name w:val="Table Grid"/>
    <w:basedOn w:val="TableNormal"/>
    <w:rsid w:val="00E618EA"/>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E618EA"/>
    <w:rPr>
      <w:b/>
      <w:bCs w:val="0"/>
      <w:sz w:val="24"/>
      <w:lang w:val="en-US" w:eastAsia="en-US" w:bidi="ar-SA"/>
    </w:rPr>
  </w:style>
  <w:style w:type="character" w:customStyle="1" w:styleId="Mention11">
    <w:name w:val="Mention11"/>
    <w:basedOn w:val="DefaultParagraphFont"/>
    <w:uiPriority w:val="99"/>
    <w:semiHidden/>
    <w:unhideWhenUsed/>
    <w:rsid w:val="00E618EA"/>
    <w:rPr>
      <w:color w:val="2B579A"/>
      <w:shd w:val="clear" w:color="auto" w:fill="E6E6E6"/>
    </w:rPr>
  </w:style>
  <w:style w:type="paragraph" w:customStyle="1" w:styleId="Emphasize">
    <w:name w:val="Emphasize"/>
    <w:basedOn w:val="Normal"/>
    <w:uiPriority w:val="7"/>
    <w:qFormat/>
    <w:rsid w:val="00E618E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E618EA"/>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E618EA"/>
  </w:style>
  <w:style w:type="character" w:customStyle="1" w:styleId="Heading3Char2">
    <w:name w:val="Heading 3 Char2"/>
    <w:aliases w:val="Heading 3 Char Char Char4, Char Char1, Char Char Char4"/>
    <w:basedOn w:val="DefaultParagraphFont"/>
    <w:rsid w:val="00E618EA"/>
    <w:rPr>
      <w:rFonts w:cs="Arial"/>
      <w:bCs/>
      <w:szCs w:val="26"/>
      <w:u w:val="single"/>
      <w:lang w:val="en-US" w:eastAsia="en-US" w:bidi="ar-SA"/>
    </w:rPr>
  </w:style>
  <w:style w:type="character" w:customStyle="1" w:styleId="Mention2">
    <w:name w:val="Mention2"/>
    <w:basedOn w:val="DefaultParagraphFont"/>
    <w:uiPriority w:val="99"/>
    <w:semiHidden/>
    <w:unhideWhenUsed/>
    <w:rsid w:val="00E618EA"/>
    <w:rPr>
      <w:color w:val="2B579A"/>
      <w:shd w:val="clear" w:color="auto" w:fill="E6E6E6"/>
    </w:rPr>
  </w:style>
  <w:style w:type="paragraph" w:customStyle="1" w:styleId="FlashTag">
    <w:name w:val="FlashTag"/>
    <w:basedOn w:val="Normal"/>
    <w:link w:val="FlashTagChar"/>
    <w:autoRedefine/>
    <w:uiPriority w:val="4"/>
    <w:qFormat/>
    <w:rsid w:val="00E618EA"/>
    <w:rPr>
      <w:rFonts w:asciiTheme="majorHAnsi" w:hAnsiTheme="majorHAnsi"/>
      <w:b/>
      <w:sz w:val="28"/>
    </w:rPr>
  </w:style>
  <w:style w:type="character" w:customStyle="1" w:styleId="FlashTagChar">
    <w:name w:val="FlashTag Char"/>
    <w:basedOn w:val="DefaultParagraphFont"/>
    <w:link w:val="FlashTag"/>
    <w:uiPriority w:val="4"/>
    <w:rsid w:val="00E618EA"/>
    <w:rPr>
      <w:rFonts w:asciiTheme="majorHAnsi" w:hAnsiTheme="majorHAnsi"/>
      <w:b/>
      <w:sz w:val="28"/>
    </w:rPr>
  </w:style>
  <w:style w:type="paragraph" w:customStyle="1" w:styleId="Warrant">
    <w:name w:val="Warrant"/>
    <w:autoRedefine/>
    <w:uiPriority w:val="4"/>
    <w:qFormat/>
    <w:rsid w:val="00E618EA"/>
    <w:pPr>
      <w:spacing w:after="160" w:line="259" w:lineRule="auto"/>
      <w:ind w:left="720"/>
    </w:pPr>
    <w:rPr>
      <w:rFonts w:eastAsiaTheme="minorHAnsi" w:cs="Arial"/>
    </w:rPr>
  </w:style>
  <w:style w:type="character" w:customStyle="1" w:styleId="m-8793234324905335251gmail-style13ptbold">
    <w:name w:val="m_-8793234324905335251gmail-style13ptbold"/>
    <w:basedOn w:val="DefaultParagraphFont"/>
    <w:rsid w:val="00E618EA"/>
  </w:style>
  <w:style w:type="character" w:customStyle="1" w:styleId="m3965771245576658108gmail-styleunderline">
    <w:name w:val="m_3965771245576658108gmail-styleunderline"/>
    <w:basedOn w:val="DefaultParagraphFont"/>
    <w:rsid w:val="00E618EA"/>
  </w:style>
  <w:style w:type="paragraph" w:customStyle="1" w:styleId="Header1">
    <w:name w:val="Header1"/>
    <w:aliases w:val="Header Char Char,Header Char Char Char Char Char Char Char Cha,Header Char2,Header Char1 Char,Char Char Char Cha"/>
    <w:basedOn w:val="Normal"/>
    <w:qFormat/>
    <w:rsid w:val="00E618EA"/>
    <w:pPr>
      <w:tabs>
        <w:tab w:val="center" w:pos="4680"/>
        <w:tab w:val="right" w:pos="9360"/>
      </w:tabs>
    </w:pPr>
  </w:style>
  <w:style w:type="character" w:customStyle="1" w:styleId="EndnoteTextChar">
    <w:name w:val="Endnote Text Char"/>
    <w:basedOn w:val="DefaultParagraphFont"/>
    <w:link w:val="EndnoteText"/>
    <w:locked/>
    <w:rsid w:val="00E618EA"/>
    <w:rPr>
      <w:rFonts w:ascii="Georgia" w:eastAsia="Times New Roman" w:hAnsi="Georgia"/>
      <w:szCs w:val="20"/>
    </w:rPr>
  </w:style>
  <w:style w:type="paragraph" w:styleId="EndnoteText">
    <w:name w:val="endnote text"/>
    <w:basedOn w:val="Normal"/>
    <w:link w:val="EndnoteTextChar"/>
    <w:unhideWhenUsed/>
    <w:rsid w:val="00E618EA"/>
    <w:rPr>
      <w:rFonts w:ascii="Georgia" w:eastAsia="Times New Roman" w:hAnsi="Georgia"/>
      <w:szCs w:val="20"/>
    </w:rPr>
  </w:style>
  <w:style w:type="character" w:customStyle="1" w:styleId="EndnoteTextChar1">
    <w:name w:val="Endnote Text Char1"/>
    <w:basedOn w:val="DefaultParagraphFont"/>
    <w:semiHidden/>
    <w:rsid w:val="00E618EA"/>
    <w:rPr>
      <w:sz w:val="20"/>
      <w:szCs w:val="20"/>
    </w:rPr>
  </w:style>
  <w:style w:type="character" w:customStyle="1" w:styleId="DateChar">
    <w:name w:val="Date Char"/>
    <w:aliases w:val="date Char"/>
    <w:basedOn w:val="DefaultParagraphFont"/>
    <w:link w:val="Date"/>
    <w:uiPriority w:val="99"/>
    <w:locked/>
    <w:rsid w:val="00E618EA"/>
    <w:rPr>
      <w:rFonts w:ascii="Georgia" w:eastAsia="Times New Roman" w:hAnsi="Georgia"/>
    </w:rPr>
  </w:style>
  <w:style w:type="paragraph" w:styleId="Date">
    <w:name w:val="Date"/>
    <w:aliases w:val="date"/>
    <w:basedOn w:val="Normal"/>
    <w:next w:val="Normal"/>
    <w:link w:val="DateChar"/>
    <w:uiPriority w:val="99"/>
    <w:unhideWhenUsed/>
    <w:rsid w:val="00E618EA"/>
    <w:rPr>
      <w:rFonts w:ascii="Georgia" w:eastAsia="Times New Roman" w:hAnsi="Georgia"/>
    </w:rPr>
  </w:style>
  <w:style w:type="character" w:customStyle="1" w:styleId="DateChar1">
    <w:name w:val="Date Char1"/>
    <w:basedOn w:val="DefaultParagraphFont"/>
    <w:uiPriority w:val="99"/>
    <w:semiHidden/>
    <w:rsid w:val="00E618EA"/>
  </w:style>
  <w:style w:type="character" w:customStyle="1" w:styleId="BodyTextFirstIndentChar">
    <w:name w:val="Body Text First Indent Char"/>
    <w:basedOn w:val="BodyTextChar"/>
    <w:link w:val="BodyTextFirstIndent"/>
    <w:locked/>
    <w:rsid w:val="00E618EA"/>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E618EA"/>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E618EA"/>
  </w:style>
  <w:style w:type="character" w:customStyle="1" w:styleId="BodyTextIndent2Char1">
    <w:name w:val="Body Text Indent 2 Char1"/>
    <w:basedOn w:val="DefaultParagraphFont"/>
    <w:semiHidden/>
    <w:rsid w:val="00E618EA"/>
    <w:rPr>
      <w:rFonts w:ascii="Calibri" w:hAnsi="Calibri" w:cs="Calibri"/>
    </w:rPr>
  </w:style>
  <w:style w:type="character" w:customStyle="1" w:styleId="PlainTextChar1">
    <w:name w:val="Plain Text Char1"/>
    <w:basedOn w:val="DefaultParagraphFont"/>
    <w:semiHidden/>
    <w:rsid w:val="00E618EA"/>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
    <w:link w:val="NoSpacing"/>
    <w:uiPriority w:val="1"/>
    <w:qFormat/>
    <w:locked/>
    <w:rsid w:val="00E618EA"/>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E618EA"/>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E618EA"/>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E618EA"/>
    <w:rPr>
      <w:rFonts w:ascii="Calibri" w:hAnsi="Calibri" w:cs="Calibri"/>
      <w:i/>
      <w:iCs/>
      <w:color w:val="000000" w:themeColor="text1"/>
    </w:rPr>
  </w:style>
  <w:style w:type="paragraph" w:customStyle="1" w:styleId="CiteSpacing">
    <w:name w:val="Cite Spacing"/>
    <w:basedOn w:val="Normal"/>
    <w:uiPriority w:val="4"/>
    <w:qFormat/>
    <w:rsid w:val="00E618EA"/>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E618EA"/>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E618EA"/>
    <w:rPr>
      <w:rFonts w:eastAsia="Calibri"/>
      <w:b/>
    </w:rPr>
  </w:style>
  <w:style w:type="paragraph" w:customStyle="1" w:styleId="Heading2-Bold">
    <w:name w:val="Heading 2 - Bold"/>
    <w:basedOn w:val="Normal"/>
    <w:autoRedefine/>
    <w:uiPriority w:val="99"/>
    <w:qFormat/>
    <w:rsid w:val="00E618EA"/>
    <w:rPr>
      <w:rFonts w:ascii="Garamond" w:eastAsia="Calibri" w:hAnsi="Garamond"/>
      <w:b/>
    </w:rPr>
  </w:style>
  <w:style w:type="paragraph" w:customStyle="1" w:styleId="tag">
    <w:name w:val="%tag"/>
    <w:basedOn w:val="Normal"/>
    <w:next w:val="Normal"/>
    <w:uiPriority w:val="99"/>
    <w:qFormat/>
    <w:rsid w:val="00E618EA"/>
    <w:rPr>
      <w:rFonts w:ascii="Garamond" w:eastAsia="Calibri" w:hAnsi="Garamond"/>
      <w:bCs/>
      <w:sz w:val="18"/>
    </w:rPr>
  </w:style>
  <w:style w:type="character" w:customStyle="1" w:styleId="Style2Char">
    <w:name w:val="Style 2 Char"/>
    <w:link w:val="Style20"/>
    <w:uiPriority w:val="99"/>
    <w:locked/>
    <w:rsid w:val="00E618EA"/>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E618EA"/>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E618EA"/>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E618EA"/>
    <w:rPr>
      <w:rFonts w:ascii="Garamond" w:eastAsia="Times New Roman" w:hAnsi="Garamond"/>
      <w:szCs w:val="20"/>
      <w:u w:val="single"/>
      <w:lang w:val="x-none" w:eastAsia="x-none"/>
    </w:rPr>
  </w:style>
  <w:style w:type="character" w:customStyle="1" w:styleId="textsmallChar0">
    <w:name w:val="textsmall Char"/>
    <w:link w:val="textsmall0"/>
    <w:locked/>
    <w:rsid w:val="00E618EA"/>
    <w:rPr>
      <w:rFonts w:ascii="Georgia" w:eastAsia="Times New Roman" w:hAnsi="Georgia"/>
      <w:sz w:val="18"/>
      <w:szCs w:val="20"/>
      <w:lang w:val="x-none" w:eastAsia="x-none"/>
    </w:rPr>
  </w:style>
  <w:style w:type="paragraph" w:customStyle="1" w:styleId="textsmall0">
    <w:name w:val="textsmall"/>
    <w:basedOn w:val="Normal"/>
    <w:link w:val="textsmallChar0"/>
    <w:qFormat/>
    <w:rsid w:val="00E618EA"/>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E618EA"/>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E618EA"/>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E618EA"/>
    <w:rPr>
      <w:rFonts w:ascii="Arial" w:eastAsia="Times New Roman" w:hAnsi="Arial" w:cs="Arial"/>
      <w:sz w:val="12"/>
    </w:rPr>
  </w:style>
  <w:style w:type="paragraph" w:customStyle="1" w:styleId="Micro">
    <w:name w:val="Micro"/>
    <w:basedOn w:val="Normal"/>
    <w:next w:val="Normal"/>
    <w:link w:val="MicroChar"/>
    <w:qFormat/>
    <w:rsid w:val="00E618EA"/>
    <w:rPr>
      <w:rFonts w:ascii="Arial" w:eastAsia="Times New Roman" w:hAnsi="Arial" w:cs="Arial"/>
      <w:sz w:val="12"/>
    </w:rPr>
  </w:style>
  <w:style w:type="character" w:customStyle="1" w:styleId="CardNotUnderlinedChar1">
    <w:name w:val="Card Not Underlined Char1"/>
    <w:link w:val="CardNotUnderlined"/>
    <w:locked/>
    <w:rsid w:val="00E618EA"/>
    <w:rPr>
      <w:rFonts w:ascii="Bell MT" w:eastAsia="Calibri" w:hAnsi="Bell MT"/>
      <w:szCs w:val="20"/>
    </w:rPr>
  </w:style>
  <w:style w:type="paragraph" w:customStyle="1" w:styleId="CardNotUnderlined">
    <w:name w:val="Card Not Underlined"/>
    <w:basedOn w:val="Normal"/>
    <w:link w:val="CardNotUnderlinedChar1"/>
    <w:autoRedefine/>
    <w:qFormat/>
    <w:rsid w:val="00E618EA"/>
    <w:rPr>
      <w:rFonts w:ascii="Bell MT" w:eastAsia="Calibri" w:hAnsi="Bell MT"/>
      <w:szCs w:val="20"/>
    </w:rPr>
  </w:style>
  <w:style w:type="paragraph" w:customStyle="1" w:styleId="h-lead">
    <w:name w:val="h-lead"/>
    <w:basedOn w:val="Normal"/>
    <w:uiPriority w:val="99"/>
    <w:qFormat/>
    <w:rsid w:val="00E618EA"/>
    <w:pPr>
      <w:spacing w:before="100" w:beforeAutospacing="1" w:after="100" w:afterAutospacing="1"/>
    </w:pPr>
    <w:rPr>
      <w:rFonts w:eastAsia="Times New Roman"/>
      <w:sz w:val="24"/>
    </w:rPr>
  </w:style>
  <w:style w:type="paragraph" w:customStyle="1" w:styleId="intro">
    <w:name w:val="intro"/>
    <w:basedOn w:val="Normal"/>
    <w:uiPriority w:val="99"/>
    <w:qFormat/>
    <w:rsid w:val="00E618EA"/>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E618EA"/>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E618EA"/>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E618EA"/>
    <w:pPr>
      <w:keepNext w:val="0"/>
      <w:keepLines w:val="0"/>
      <w:pageBreakBefore w:val="0"/>
      <w:widowControl w:val="0"/>
      <w:spacing w:before="60" w:after="60"/>
      <w:jc w:val="left"/>
    </w:pPr>
    <w:rPr>
      <w:rFonts w:ascii="Bell MT" w:eastAsia="Times New Roman" w:hAnsi="Bell MT" w:cs="Times New Roman"/>
      <w:bCs w:val="0"/>
      <w:sz w:val="22"/>
      <w:szCs w:val="28"/>
      <w:u w:val="none"/>
    </w:rPr>
  </w:style>
  <w:style w:type="paragraph" w:customStyle="1" w:styleId="F4-NormalText">
    <w:name w:val="F4 - Normal Text"/>
    <w:basedOn w:val="Normal"/>
    <w:uiPriority w:val="99"/>
    <w:qFormat/>
    <w:rsid w:val="00E618EA"/>
    <w:rPr>
      <w:rFonts w:eastAsia="Calibri"/>
    </w:rPr>
  </w:style>
  <w:style w:type="paragraph" w:customStyle="1" w:styleId="F3-TagAuthor">
    <w:name w:val="F3 - Tag/Author"/>
    <w:basedOn w:val="Normal"/>
    <w:uiPriority w:val="99"/>
    <w:qFormat/>
    <w:rsid w:val="00E618EA"/>
    <w:rPr>
      <w:rFonts w:eastAsia="Times New Roman"/>
      <w:b/>
    </w:rPr>
  </w:style>
  <w:style w:type="paragraph" w:customStyle="1" w:styleId="F5-UnderlineNormal">
    <w:name w:val="F5 - Underline Normal"/>
    <w:basedOn w:val="Normal"/>
    <w:uiPriority w:val="99"/>
    <w:qFormat/>
    <w:rsid w:val="00E618EA"/>
    <w:rPr>
      <w:rFonts w:eastAsia="Calibri"/>
      <w:u w:val="single"/>
    </w:rPr>
  </w:style>
  <w:style w:type="paragraph" w:customStyle="1" w:styleId="Brief-PrimarySource">
    <w:name w:val="Brief - Primary Source"/>
    <w:basedOn w:val="Normal"/>
    <w:uiPriority w:val="99"/>
    <w:qFormat/>
    <w:rsid w:val="00E618EA"/>
    <w:rPr>
      <w:rFonts w:eastAsia="Times New Roman"/>
      <w:b/>
      <w:sz w:val="24"/>
      <w:u w:val="single"/>
    </w:rPr>
  </w:style>
  <w:style w:type="paragraph" w:customStyle="1" w:styleId="Brief-Underline">
    <w:name w:val="Brief - Underline"/>
    <w:basedOn w:val="Normal"/>
    <w:uiPriority w:val="99"/>
    <w:qFormat/>
    <w:rsid w:val="00E618EA"/>
    <w:rPr>
      <w:rFonts w:eastAsia="Times New Roman"/>
      <w:u w:val="single"/>
    </w:rPr>
  </w:style>
  <w:style w:type="paragraph" w:customStyle="1" w:styleId="Brief">
    <w:name w:val="Brief"/>
    <w:basedOn w:val="Brief-PrimarySource"/>
    <w:uiPriority w:val="99"/>
    <w:qFormat/>
    <w:rsid w:val="00E618EA"/>
    <w:rPr>
      <w:b w:val="0"/>
    </w:rPr>
  </w:style>
  <w:style w:type="paragraph" w:customStyle="1" w:styleId="CM2">
    <w:name w:val="CM2"/>
    <w:basedOn w:val="Normal"/>
    <w:next w:val="Normal"/>
    <w:uiPriority w:val="99"/>
    <w:qFormat/>
    <w:rsid w:val="00E618EA"/>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E618EA"/>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E618EA"/>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E618EA"/>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E618EA"/>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E618EA"/>
    <w:pPr>
      <w:widowControl w:val="0"/>
      <w:spacing w:line="276" w:lineRule="atLeast"/>
    </w:pPr>
    <w:rPr>
      <w:color w:val="auto"/>
    </w:rPr>
  </w:style>
  <w:style w:type="paragraph" w:customStyle="1" w:styleId="CM34">
    <w:name w:val="CM34"/>
    <w:basedOn w:val="Default"/>
    <w:next w:val="Default"/>
    <w:uiPriority w:val="99"/>
    <w:qFormat/>
    <w:rsid w:val="00E618EA"/>
    <w:pPr>
      <w:widowControl w:val="0"/>
    </w:pPr>
    <w:rPr>
      <w:color w:val="auto"/>
    </w:rPr>
  </w:style>
  <w:style w:type="paragraph" w:customStyle="1" w:styleId="CM56">
    <w:name w:val="CM56"/>
    <w:basedOn w:val="Default"/>
    <w:next w:val="Default"/>
    <w:uiPriority w:val="99"/>
    <w:qFormat/>
    <w:rsid w:val="00E618EA"/>
    <w:pPr>
      <w:widowControl w:val="0"/>
    </w:pPr>
    <w:rPr>
      <w:rFonts w:eastAsia="Calibri"/>
      <w:color w:val="auto"/>
    </w:rPr>
  </w:style>
  <w:style w:type="paragraph" w:customStyle="1" w:styleId="CM58">
    <w:name w:val="CM58"/>
    <w:basedOn w:val="Default"/>
    <w:next w:val="Default"/>
    <w:uiPriority w:val="99"/>
    <w:qFormat/>
    <w:rsid w:val="00E618EA"/>
    <w:pPr>
      <w:widowControl w:val="0"/>
    </w:pPr>
    <w:rPr>
      <w:rFonts w:eastAsia="Calibri"/>
      <w:color w:val="auto"/>
    </w:rPr>
  </w:style>
  <w:style w:type="paragraph" w:customStyle="1" w:styleId="CM57">
    <w:name w:val="CM57"/>
    <w:basedOn w:val="Default"/>
    <w:next w:val="Default"/>
    <w:uiPriority w:val="99"/>
    <w:qFormat/>
    <w:rsid w:val="00E618EA"/>
    <w:pPr>
      <w:widowControl w:val="0"/>
    </w:pPr>
    <w:rPr>
      <w:rFonts w:eastAsia="Calibri"/>
      <w:color w:val="auto"/>
    </w:rPr>
  </w:style>
  <w:style w:type="paragraph" w:customStyle="1" w:styleId="CM1">
    <w:name w:val="CM1"/>
    <w:basedOn w:val="Default"/>
    <w:next w:val="Default"/>
    <w:uiPriority w:val="99"/>
    <w:qFormat/>
    <w:rsid w:val="00E618EA"/>
    <w:pPr>
      <w:widowControl w:val="0"/>
    </w:pPr>
    <w:rPr>
      <w:rFonts w:eastAsia="Calibri"/>
      <w:color w:val="auto"/>
    </w:rPr>
  </w:style>
  <w:style w:type="paragraph" w:customStyle="1" w:styleId="CM49">
    <w:name w:val="CM49"/>
    <w:basedOn w:val="Default"/>
    <w:next w:val="Default"/>
    <w:uiPriority w:val="99"/>
    <w:qFormat/>
    <w:rsid w:val="00E618EA"/>
    <w:pPr>
      <w:widowControl w:val="0"/>
    </w:pPr>
    <w:rPr>
      <w:rFonts w:eastAsia="Calibri"/>
      <w:color w:val="auto"/>
    </w:rPr>
  </w:style>
  <w:style w:type="paragraph" w:customStyle="1" w:styleId="CM41">
    <w:name w:val="CM41"/>
    <w:basedOn w:val="Default"/>
    <w:next w:val="Default"/>
    <w:uiPriority w:val="99"/>
    <w:qFormat/>
    <w:rsid w:val="00E618EA"/>
    <w:pPr>
      <w:widowControl w:val="0"/>
    </w:pPr>
    <w:rPr>
      <w:rFonts w:eastAsia="Calibri"/>
      <w:color w:val="auto"/>
    </w:rPr>
  </w:style>
  <w:style w:type="paragraph" w:customStyle="1" w:styleId="3rdOrderPara">
    <w:name w:val="3rd Order Para"/>
    <w:basedOn w:val="Default"/>
    <w:next w:val="Default"/>
    <w:rsid w:val="00E618EA"/>
    <w:pPr>
      <w:widowControl w:val="0"/>
    </w:pPr>
    <w:rPr>
      <w:rFonts w:eastAsia="Calibri"/>
      <w:color w:val="auto"/>
    </w:rPr>
  </w:style>
  <w:style w:type="paragraph" w:customStyle="1" w:styleId="2ndOrderPara">
    <w:name w:val="2nd Order Para"/>
    <w:basedOn w:val="Default"/>
    <w:next w:val="Default"/>
    <w:rsid w:val="00E618EA"/>
    <w:pPr>
      <w:widowControl w:val="0"/>
    </w:pPr>
    <w:rPr>
      <w:rFonts w:eastAsia="Calibri"/>
      <w:color w:val="auto"/>
    </w:rPr>
  </w:style>
  <w:style w:type="paragraph" w:customStyle="1" w:styleId="Normal-SIGN2">
    <w:name w:val="Normal-SIGN2"/>
    <w:basedOn w:val="Default"/>
    <w:next w:val="Default"/>
    <w:qFormat/>
    <w:rsid w:val="00E618EA"/>
    <w:pPr>
      <w:widowControl w:val="0"/>
    </w:pPr>
    <w:rPr>
      <w:rFonts w:eastAsia="Calibri"/>
      <w:color w:val="auto"/>
    </w:rPr>
  </w:style>
  <w:style w:type="paragraph" w:customStyle="1" w:styleId="Normal-SIGN1">
    <w:name w:val="Normal-SIGN1"/>
    <w:basedOn w:val="Default"/>
    <w:next w:val="Default"/>
    <w:uiPriority w:val="99"/>
    <w:qFormat/>
    <w:rsid w:val="00E618EA"/>
    <w:pPr>
      <w:widowControl w:val="0"/>
    </w:pPr>
    <w:rPr>
      <w:rFonts w:eastAsia="Calibri"/>
      <w:color w:val="auto"/>
    </w:rPr>
  </w:style>
  <w:style w:type="paragraph" w:customStyle="1" w:styleId="CM3">
    <w:name w:val="CM3"/>
    <w:basedOn w:val="Default"/>
    <w:next w:val="Default"/>
    <w:uiPriority w:val="99"/>
    <w:qFormat/>
    <w:rsid w:val="00E618EA"/>
    <w:pPr>
      <w:widowControl w:val="0"/>
      <w:spacing w:line="553" w:lineRule="atLeast"/>
    </w:pPr>
    <w:rPr>
      <w:rFonts w:eastAsia="Calibri"/>
      <w:color w:val="auto"/>
    </w:rPr>
  </w:style>
  <w:style w:type="paragraph" w:customStyle="1" w:styleId="CM33">
    <w:name w:val="CM33"/>
    <w:basedOn w:val="Default"/>
    <w:next w:val="Default"/>
    <w:uiPriority w:val="99"/>
    <w:qFormat/>
    <w:rsid w:val="00E618EA"/>
    <w:pPr>
      <w:widowControl w:val="0"/>
    </w:pPr>
    <w:rPr>
      <w:rFonts w:eastAsia="Calibri"/>
      <w:color w:val="auto"/>
    </w:rPr>
  </w:style>
  <w:style w:type="paragraph" w:customStyle="1" w:styleId="CM37">
    <w:name w:val="CM37"/>
    <w:basedOn w:val="Default"/>
    <w:next w:val="Default"/>
    <w:uiPriority w:val="99"/>
    <w:qFormat/>
    <w:rsid w:val="00E618EA"/>
    <w:pPr>
      <w:widowControl w:val="0"/>
    </w:pPr>
    <w:rPr>
      <w:rFonts w:eastAsia="Calibri"/>
      <w:color w:val="auto"/>
    </w:rPr>
  </w:style>
  <w:style w:type="paragraph" w:customStyle="1" w:styleId="CM7">
    <w:name w:val="CM7"/>
    <w:basedOn w:val="Default"/>
    <w:next w:val="Default"/>
    <w:uiPriority w:val="99"/>
    <w:qFormat/>
    <w:rsid w:val="00E618EA"/>
    <w:pPr>
      <w:widowControl w:val="0"/>
      <w:spacing w:line="553" w:lineRule="atLeast"/>
    </w:pPr>
    <w:rPr>
      <w:rFonts w:eastAsia="Calibri"/>
      <w:color w:val="auto"/>
    </w:rPr>
  </w:style>
  <w:style w:type="paragraph" w:customStyle="1" w:styleId="Brief-SecondarySource">
    <w:name w:val="Brief - Secondary Source"/>
    <w:basedOn w:val="Normal"/>
    <w:qFormat/>
    <w:rsid w:val="00E618EA"/>
    <w:rPr>
      <w:rFonts w:eastAsia="Times New Roman"/>
      <w:sz w:val="14"/>
      <w:szCs w:val="20"/>
    </w:rPr>
  </w:style>
  <w:style w:type="paragraph" w:customStyle="1" w:styleId="Brief-Card">
    <w:name w:val="Brief - Card"/>
    <w:basedOn w:val="Normal"/>
    <w:uiPriority w:val="99"/>
    <w:qFormat/>
    <w:rsid w:val="00E618EA"/>
    <w:rPr>
      <w:rFonts w:eastAsia="Times New Roman"/>
    </w:rPr>
  </w:style>
  <w:style w:type="paragraph" w:customStyle="1" w:styleId="Pa2">
    <w:name w:val="Pa2"/>
    <w:basedOn w:val="Default"/>
    <w:next w:val="Default"/>
    <w:uiPriority w:val="99"/>
    <w:qFormat/>
    <w:rsid w:val="00E618E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E618EA"/>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E618EA"/>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E618EA"/>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E618EA"/>
    <w:pPr>
      <w:widowControl w:val="0"/>
    </w:pPr>
    <w:rPr>
      <w:rFonts w:ascii="Arial Black" w:hAnsi="Arial Black"/>
      <w:color w:val="auto"/>
    </w:rPr>
  </w:style>
  <w:style w:type="paragraph" w:customStyle="1" w:styleId="Cover1">
    <w:name w:val="Cover 1"/>
    <w:basedOn w:val="Normal"/>
    <w:next w:val="Normal"/>
    <w:uiPriority w:val="99"/>
    <w:qFormat/>
    <w:rsid w:val="00E618EA"/>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E618EA"/>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E618EA"/>
    <w:pPr>
      <w:widowControl w:val="0"/>
    </w:pPr>
    <w:rPr>
      <w:color w:val="auto"/>
    </w:rPr>
  </w:style>
  <w:style w:type="paragraph" w:customStyle="1" w:styleId="Pa11">
    <w:name w:val="Pa11"/>
    <w:basedOn w:val="Normal"/>
    <w:next w:val="Normal"/>
    <w:uiPriority w:val="99"/>
    <w:qFormat/>
    <w:rsid w:val="00E618EA"/>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E618EA"/>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E618EA"/>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E618EA"/>
    <w:pPr>
      <w:widowControl w:val="0"/>
    </w:pPr>
    <w:rPr>
      <w:rFonts w:eastAsia="Calibri"/>
      <w:color w:val="auto"/>
    </w:rPr>
  </w:style>
  <w:style w:type="paragraph" w:customStyle="1" w:styleId="CM5">
    <w:name w:val="CM5"/>
    <w:basedOn w:val="Default"/>
    <w:next w:val="Default"/>
    <w:qFormat/>
    <w:rsid w:val="00E618EA"/>
    <w:pPr>
      <w:widowControl w:val="0"/>
      <w:spacing w:line="553" w:lineRule="atLeast"/>
    </w:pPr>
    <w:rPr>
      <w:rFonts w:eastAsia="Calibri"/>
      <w:color w:val="auto"/>
    </w:rPr>
  </w:style>
  <w:style w:type="paragraph" w:customStyle="1" w:styleId="CM28">
    <w:name w:val="CM28"/>
    <w:basedOn w:val="Default"/>
    <w:next w:val="Default"/>
    <w:uiPriority w:val="99"/>
    <w:qFormat/>
    <w:rsid w:val="00E618EA"/>
    <w:pPr>
      <w:widowControl w:val="0"/>
    </w:pPr>
    <w:rPr>
      <w:rFonts w:eastAsia="Calibri"/>
      <w:color w:val="auto"/>
    </w:rPr>
  </w:style>
  <w:style w:type="paragraph" w:customStyle="1" w:styleId="CM8">
    <w:name w:val="CM8"/>
    <w:basedOn w:val="Default"/>
    <w:next w:val="Default"/>
    <w:uiPriority w:val="99"/>
    <w:qFormat/>
    <w:rsid w:val="00E618EA"/>
    <w:pPr>
      <w:widowControl w:val="0"/>
    </w:pPr>
    <w:rPr>
      <w:rFonts w:eastAsia="Calibri"/>
      <w:color w:val="auto"/>
    </w:rPr>
  </w:style>
  <w:style w:type="paragraph" w:customStyle="1" w:styleId="CM6">
    <w:name w:val="CM6"/>
    <w:basedOn w:val="Default"/>
    <w:next w:val="Default"/>
    <w:uiPriority w:val="99"/>
    <w:qFormat/>
    <w:rsid w:val="00E618EA"/>
    <w:pPr>
      <w:widowControl w:val="0"/>
      <w:spacing w:line="553" w:lineRule="atLeast"/>
    </w:pPr>
    <w:rPr>
      <w:rFonts w:eastAsia="Calibri"/>
      <w:color w:val="auto"/>
    </w:rPr>
  </w:style>
  <w:style w:type="paragraph" w:customStyle="1" w:styleId="CM22">
    <w:name w:val="CM22"/>
    <w:basedOn w:val="Default"/>
    <w:next w:val="Default"/>
    <w:uiPriority w:val="99"/>
    <w:qFormat/>
    <w:rsid w:val="00E618EA"/>
    <w:pPr>
      <w:widowControl w:val="0"/>
    </w:pPr>
    <w:rPr>
      <w:rFonts w:eastAsia="Calibri"/>
      <w:color w:val="auto"/>
    </w:rPr>
  </w:style>
  <w:style w:type="paragraph" w:customStyle="1" w:styleId="DoubleUnderlined">
    <w:name w:val="Double Underlined"/>
    <w:basedOn w:val="Heading2"/>
    <w:autoRedefine/>
    <w:uiPriority w:val="99"/>
    <w:qFormat/>
    <w:rsid w:val="00E618EA"/>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E618EA"/>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E618EA"/>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E618EA"/>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E618EA"/>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E618EA"/>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E618EA"/>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E618EA"/>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E618EA"/>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E618EA"/>
  </w:style>
  <w:style w:type="paragraph" w:customStyle="1" w:styleId="StyleUnderliningTimesNewRomanBoldNounderlineKernat16">
    <w:name w:val="Style Underlining + Times New Roman Bold No underline Kern at 16..."/>
    <w:basedOn w:val="Normal"/>
    <w:uiPriority w:val="99"/>
    <w:qFormat/>
    <w:rsid w:val="00E618EA"/>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E618EA"/>
    <w:rPr>
      <w:rFonts w:eastAsia="Times New Roman"/>
      <w:b/>
      <w:bCs/>
      <w:kern w:val="32"/>
      <w:sz w:val="32"/>
      <w:szCs w:val="32"/>
    </w:rPr>
  </w:style>
  <w:style w:type="paragraph" w:customStyle="1" w:styleId="StyleBoldUnderliningKernat16pt">
    <w:name w:val="Style Bold Underlining + Kern at 16 pt"/>
    <w:uiPriority w:val="99"/>
    <w:qFormat/>
    <w:rsid w:val="00E618EA"/>
    <w:pPr>
      <w:widowControl w:val="0"/>
      <w:tabs>
        <w:tab w:val="left" w:pos="8820"/>
      </w:tabs>
      <w:autoSpaceDE w:val="0"/>
      <w:autoSpaceDN w:val="0"/>
      <w:spacing w:before="100" w:after="100"/>
    </w:pPr>
    <w:rPr>
      <w:rFonts w:ascii="Times New Roman" w:eastAsia="Times New Roman" w:hAnsi="Times New Roman" w:cstheme="minorBidi"/>
      <w:b/>
      <w:bCs/>
      <w:kern w:val="32"/>
      <w:sz w:val="32"/>
      <w:szCs w:val="32"/>
      <w:u w:val="single"/>
      <w:lang w:val="en-GB" w:eastAsia="x-none"/>
    </w:rPr>
  </w:style>
  <w:style w:type="paragraph" w:customStyle="1" w:styleId="boldy">
    <w:name w:val="boldy"/>
    <w:basedOn w:val="Heading2"/>
    <w:uiPriority w:val="99"/>
    <w:qFormat/>
    <w:rsid w:val="00E618EA"/>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E618EA"/>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E618EA"/>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E618EA"/>
    <w:pPr>
      <w:ind w:left="400"/>
    </w:pPr>
    <w:rPr>
      <w:rFonts w:eastAsia="Times New Roman"/>
      <w:szCs w:val="20"/>
    </w:rPr>
  </w:style>
  <w:style w:type="paragraph" w:customStyle="1" w:styleId="Paste">
    <w:name w:val="Paste"/>
    <w:basedOn w:val="Normal"/>
    <w:qFormat/>
    <w:rsid w:val="00E618EA"/>
    <w:rPr>
      <w:rFonts w:ascii="Arial Narrow" w:eastAsia="Times New Roman" w:hAnsi="Arial Narrow"/>
      <w:szCs w:val="20"/>
      <w:lang w:val="x-none" w:eastAsia="x-none"/>
    </w:rPr>
  </w:style>
  <w:style w:type="character" w:customStyle="1" w:styleId="UnderlineStyleChar">
    <w:name w:val="Underline Style Char"/>
    <w:link w:val="UnderlineStyle0"/>
    <w:locked/>
    <w:rsid w:val="00E618EA"/>
    <w:rPr>
      <w:rFonts w:ascii="Georgia" w:eastAsia="Times New Roman" w:hAnsi="Georgia"/>
      <w:b/>
      <w:u w:val="single"/>
    </w:rPr>
  </w:style>
  <w:style w:type="paragraph" w:customStyle="1" w:styleId="UnderlineStyle0">
    <w:name w:val="Underline Style"/>
    <w:basedOn w:val="Normal"/>
    <w:link w:val="UnderlineStyleChar"/>
    <w:qFormat/>
    <w:rsid w:val="00E618EA"/>
    <w:rPr>
      <w:rFonts w:ascii="Georgia" w:eastAsia="Times New Roman" w:hAnsi="Georgia"/>
      <w:b/>
      <w:u w:val="single"/>
    </w:rPr>
  </w:style>
  <w:style w:type="paragraph" w:customStyle="1" w:styleId="Normalization">
    <w:name w:val="Normalization"/>
    <w:basedOn w:val="Normal"/>
    <w:uiPriority w:val="99"/>
    <w:qFormat/>
    <w:rsid w:val="00E618EA"/>
    <w:rPr>
      <w:rFonts w:eastAsia="Times New Roman"/>
      <w:sz w:val="18"/>
    </w:rPr>
  </w:style>
  <w:style w:type="paragraph" w:customStyle="1" w:styleId="BreifTitle">
    <w:name w:val="Breif Title"/>
    <w:basedOn w:val="Normal"/>
    <w:autoRedefine/>
    <w:uiPriority w:val="99"/>
    <w:qFormat/>
    <w:rsid w:val="00E618EA"/>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E618EA"/>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E618EA"/>
    <w:pPr>
      <w:spacing w:before="0" w:after="0"/>
      <w:jc w:val="center"/>
      <w:outlineLvl w:val="0"/>
    </w:pPr>
    <w:rPr>
      <w:sz w:val="32"/>
      <w:szCs w:val="32"/>
      <w:lang w:bidi="ar-SA"/>
    </w:rPr>
  </w:style>
  <w:style w:type="paragraph" w:customStyle="1" w:styleId="Tagandcite">
    <w:name w:val="Tag and cite"/>
    <w:basedOn w:val="Normal"/>
    <w:autoRedefine/>
    <w:uiPriority w:val="99"/>
    <w:qFormat/>
    <w:rsid w:val="00E618EA"/>
    <w:rPr>
      <w:rFonts w:eastAsia="Times New Roman"/>
      <w:color w:val="333333"/>
    </w:rPr>
  </w:style>
  <w:style w:type="paragraph" w:customStyle="1" w:styleId="StyleTagandCiteFranklinGothicDemi">
    <w:name w:val="Style Tag and Cite + Franklin Gothic Demi"/>
    <w:basedOn w:val="Normal"/>
    <w:autoRedefine/>
    <w:uiPriority w:val="99"/>
    <w:qFormat/>
    <w:rsid w:val="00E618EA"/>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E618EA"/>
    <w:rPr>
      <w:bCs/>
    </w:rPr>
  </w:style>
  <w:style w:type="paragraph" w:customStyle="1" w:styleId="tagCharCharCharCharCharCharChar">
    <w:name w:val="tag Char Char Char Char Char Char Char"/>
    <w:basedOn w:val="Normal"/>
    <w:uiPriority w:val="99"/>
    <w:qFormat/>
    <w:rsid w:val="00E618EA"/>
    <w:rPr>
      <w:rFonts w:eastAsia="Times New Roman"/>
      <w:b/>
      <w:sz w:val="24"/>
      <w:szCs w:val="20"/>
    </w:rPr>
  </w:style>
  <w:style w:type="paragraph" w:customStyle="1" w:styleId="title-bold-medium">
    <w:name w:val="title-bold-medium"/>
    <w:basedOn w:val="Normal"/>
    <w:uiPriority w:val="99"/>
    <w:qFormat/>
    <w:rsid w:val="00E618EA"/>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E618EA"/>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E618EA"/>
    <w:rPr>
      <w:rFonts w:ascii="Arial Narrow" w:eastAsia="Times New Roman" w:hAnsi="Arial Narrow"/>
      <w:b/>
      <w:sz w:val="24"/>
    </w:rPr>
  </w:style>
  <w:style w:type="paragraph" w:customStyle="1" w:styleId="BLOCKTITLE1">
    <w:name w:val="BLOCK TITLE"/>
    <w:basedOn w:val="Heading1"/>
    <w:uiPriority w:val="99"/>
    <w:qFormat/>
    <w:rsid w:val="00E618EA"/>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E618EA"/>
    <w:pPr>
      <w:widowControl w:val="0"/>
      <w:autoSpaceDE w:val="0"/>
      <w:autoSpaceDN w:val="0"/>
      <w:adjustRightInd w:val="0"/>
    </w:pPr>
    <w:rPr>
      <w:sz w:val="24"/>
      <w:szCs w:val="20"/>
    </w:rPr>
  </w:style>
  <w:style w:type="paragraph" w:customStyle="1" w:styleId="BriefTitle1">
    <w:name w:val="Brief Title 1"/>
    <w:basedOn w:val="Normal"/>
    <w:uiPriority w:val="99"/>
    <w:qFormat/>
    <w:rsid w:val="00E618EA"/>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E618EA"/>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E618EA"/>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E618EA"/>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E618EA"/>
    <w:pPr>
      <w:spacing w:before="100" w:beforeAutospacing="1" w:after="100" w:afterAutospacing="1"/>
    </w:pPr>
    <w:rPr>
      <w:rFonts w:eastAsia="Times New Roman"/>
    </w:rPr>
  </w:style>
  <w:style w:type="paragraph" w:customStyle="1" w:styleId="ToRead">
    <w:name w:val="To Read"/>
    <w:basedOn w:val="Normal"/>
    <w:uiPriority w:val="99"/>
    <w:qFormat/>
    <w:rsid w:val="00E618EA"/>
    <w:pPr>
      <w:ind w:left="720"/>
    </w:pPr>
    <w:rPr>
      <w:rFonts w:ascii="Verdana" w:eastAsia="Times New Roman" w:hAnsi="Verdana"/>
      <w:b/>
      <w:u w:val="single"/>
    </w:rPr>
  </w:style>
  <w:style w:type="paragraph" w:customStyle="1" w:styleId="Style1">
    <w:name w:val="Style 1"/>
    <w:basedOn w:val="Normal"/>
    <w:uiPriority w:val="99"/>
    <w:qFormat/>
    <w:rsid w:val="00E618EA"/>
    <w:pPr>
      <w:widowControl w:val="0"/>
      <w:ind w:firstLine="216"/>
    </w:pPr>
    <w:rPr>
      <w:rFonts w:eastAsia="Times New Roman"/>
      <w:noProof/>
      <w:color w:val="000000"/>
      <w:szCs w:val="20"/>
    </w:rPr>
  </w:style>
  <w:style w:type="paragraph" w:customStyle="1" w:styleId="Style40">
    <w:name w:val="Style 4"/>
    <w:basedOn w:val="Normal"/>
    <w:uiPriority w:val="99"/>
    <w:qFormat/>
    <w:rsid w:val="00E618EA"/>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E618EA"/>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E618EA"/>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E618EA"/>
    <w:pPr>
      <w:ind w:left="1660"/>
    </w:pPr>
  </w:style>
  <w:style w:type="paragraph" w:customStyle="1" w:styleId="PageNumber1">
    <w:name w:val="Page Number1"/>
    <w:basedOn w:val="Normal"/>
    <w:next w:val="Normal"/>
    <w:uiPriority w:val="99"/>
    <w:qFormat/>
    <w:rsid w:val="00E618EA"/>
    <w:rPr>
      <w:rFonts w:eastAsia="Times New Roman"/>
    </w:rPr>
  </w:style>
  <w:style w:type="paragraph" w:customStyle="1" w:styleId="Card1">
    <w:name w:val="Card1"/>
    <w:uiPriority w:val="99"/>
    <w:qFormat/>
    <w:rsid w:val="00E618EA"/>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E618EA"/>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E618EA"/>
    <w:pPr>
      <w:ind w:left="288" w:right="288"/>
    </w:pPr>
    <w:rPr>
      <w:rFonts w:eastAsia="Times New Roman"/>
    </w:rPr>
  </w:style>
  <w:style w:type="paragraph" w:customStyle="1" w:styleId="CaseListNormal">
    <w:name w:val="Case List Normal"/>
    <w:basedOn w:val="Normal"/>
    <w:uiPriority w:val="99"/>
    <w:qFormat/>
    <w:rsid w:val="00E618EA"/>
    <w:rPr>
      <w:rFonts w:ascii="Times" w:eastAsia="Times New Roman" w:hAnsi="Times"/>
      <w:szCs w:val="26"/>
    </w:rPr>
  </w:style>
  <w:style w:type="paragraph" w:customStyle="1" w:styleId="Body">
    <w:name w:val="Body"/>
    <w:basedOn w:val="Normal"/>
    <w:qFormat/>
    <w:rsid w:val="00E618EA"/>
    <w:pPr>
      <w:outlineLvl w:val="3"/>
    </w:pPr>
    <w:rPr>
      <w:rFonts w:eastAsia="Times New Roman"/>
      <w:szCs w:val="20"/>
    </w:rPr>
  </w:style>
  <w:style w:type="paragraph" w:customStyle="1" w:styleId="3text">
    <w:name w:val="3text"/>
    <w:basedOn w:val="Normal"/>
    <w:uiPriority w:val="99"/>
    <w:qFormat/>
    <w:rsid w:val="00E618EA"/>
    <w:pPr>
      <w:spacing w:before="100" w:beforeAutospacing="1" w:after="100" w:afterAutospacing="1"/>
    </w:pPr>
    <w:rPr>
      <w:rFonts w:eastAsia="Times New Roman"/>
      <w:sz w:val="24"/>
    </w:rPr>
  </w:style>
  <w:style w:type="paragraph" w:customStyle="1" w:styleId="TimesNewRoman12">
    <w:name w:val="TimesNewRoman12"/>
    <w:uiPriority w:val="99"/>
    <w:qFormat/>
    <w:rsid w:val="00E618EA"/>
    <w:pPr>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E618EA"/>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E618EA"/>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E618EA"/>
    <w:rPr>
      <w:rFonts w:eastAsia="Times New Roman"/>
      <w:color w:val="000000"/>
      <w:sz w:val="18"/>
    </w:rPr>
  </w:style>
  <w:style w:type="paragraph" w:customStyle="1" w:styleId="text1">
    <w:name w:val="text1"/>
    <w:basedOn w:val="Normal"/>
    <w:autoRedefine/>
    <w:uiPriority w:val="99"/>
    <w:qFormat/>
    <w:rsid w:val="00E618EA"/>
    <w:rPr>
      <w:rFonts w:eastAsia="Times New Roman"/>
      <w:szCs w:val="20"/>
    </w:rPr>
  </w:style>
  <w:style w:type="paragraph" w:customStyle="1" w:styleId="RepeatBlockHeading">
    <w:name w:val="Repeat Block Heading"/>
    <w:basedOn w:val="Normal"/>
    <w:autoRedefine/>
    <w:uiPriority w:val="99"/>
    <w:qFormat/>
    <w:rsid w:val="00E618EA"/>
    <w:pPr>
      <w:jc w:val="center"/>
    </w:pPr>
    <w:rPr>
      <w:rFonts w:eastAsia="Times New Roman"/>
      <w:b/>
      <w:smallCaps/>
      <w:color w:val="000000"/>
      <w:sz w:val="24"/>
      <w:u w:val="thick"/>
    </w:rPr>
  </w:style>
  <w:style w:type="paragraph" w:customStyle="1" w:styleId="story-headline">
    <w:name w:val="story-headline"/>
    <w:basedOn w:val="Normal"/>
    <w:uiPriority w:val="99"/>
    <w:qFormat/>
    <w:rsid w:val="00E618EA"/>
    <w:pPr>
      <w:spacing w:before="72" w:after="72"/>
    </w:pPr>
    <w:rPr>
      <w:rFonts w:eastAsia="Times New Roman"/>
      <w:b/>
      <w:bCs/>
      <w:sz w:val="26"/>
      <w:szCs w:val="26"/>
    </w:rPr>
  </w:style>
  <w:style w:type="paragraph" w:customStyle="1" w:styleId="story-body">
    <w:name w:val="story-body"/>
    <w:basedOn w:val="Normal"/>
    <w:uiPriority w:val="99"/>
    <w:qFormat/>
    <w:rsid w:val="00E618EA"/>
    <w:pPr>
      <w:spacing w:before="100" w:beforeAutospacing="1" w:after="100" w:afterAutospacing="1"/>
    </w:pPr>
    <w:rPr>
      <w:rFonts w:eastAsia="Times New Roman"/>
    </w:rPr>
  </w:style>
  <w:style w:type="paragraph" w:customStyle="1" w:styleId="story-dateline">
    <w:name w:val="story-dateline"/>
    <w:basedOn w:val="Normal"/>
    <w:uiPriority w:val="99"/>
    <w:qFormat/>
    <w:rsid w:val="00E618EA"/>
    <w:rPr>
      <w:rFonts w:eastAsia="Times New Roman"/>
      <w:b/>
      <w:bCs/>
    </w:rPr>
  </w:style>
  <w:style w:type="paragraph" w:customStyle="1" w:styleId="TextofCards">
    <w:name w:val="Text of Cards"/>
    <w:basedOn w:val="Normal"/>
    <w:uiPriority w:val="99"/>
    <w:qFormat/>
    <w:rsid w:val="00E618EA"/>
    <w:rPr>
      <w:rFonts w:eastAsia="Times New Roman"/>
      <w:color w:val="000000"/>
      <w:spacing w:val="6"/>
      <w:szCs w:val="23"/>
    </w:rPr>
  </w:style>
  <w:style w:type="paragraph" w:customStyle="1" w:styleId="Corpotesto">
    <w:name w:val="Corpo testo"/>
    <w:basedOn w:val="Normal"/>
    <w:uiPriority w:val="99"/>
    <w:qFormat/>
    <w:rsid w:val="00E618EA"/>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E618EA"/>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E618EA"/>
    <w:rPr>
      <w:rFonts w:asciiTheme="minorHAnsi" w:eastAsia="Times New Roman" w:hAnsiTheme="minorHAnsi" w:cs="Calibri"/>
      <w:b/>
      <w:bCs/>
      <w:sz w:val="24"/>
      <w:szCs w:val="24"/>
    </w:rPr>
  </w:style>
  <w:style w:type="paragraph" w:customStyle="1" w:styleId="inside-copy">
    <w:name w:val="inside-copy"/>
    <w:basedOn w:val="Normal"/>
    <w:uiPriority w:val="99"/>
    <w:qFormat/>
    <w:rsid w:val="00E618EA"/>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E618EA"/>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E618EA"/>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E618EA"/>
    <w:rPr>
      <w:rFonts w:ascii="Arial" w:hAnsi="Arial"/>
      <w:b w:val="0"/>
      <w:caps w:val="0"/>
      <w:sz w:val="20"/>
    </w:rPr>
  </w:style>
  <w:style w:type="paragraph" w:customStyle="1" w:styleId="ProjectTitleLine">
    <w:name w:val="Project Title Line"/>
    <w:basedOn w:val="Normal"/>
    <w:next w:val="Normal"/>
    <w:autoRedefine/>
    <w:uiPriority w:val="99"/>
    <w:qFormat/>
    <w:rsid w:val="00E618EA"/>
    <w:pPr>
      <w:jc w:val="center"/>
    </w:pPr>
    <w:rPr>
      <w:rFonts w:eastAsia="Times New Roman"/>
      <w:caps/>
      <w:szCs w:val="20"/>
    </w:rPr>
  </w:style>
  <w:style w:type="paragraph" w:customStyle="1" w:styleId="LanguageStrike">
    <w:name w:val="Language Strike"/>
    <w:basedOn w:val="Normal"/>
    <w:next w:val="Normal"/>
    <w:uiPriority w:val="99"/>
    <w:qFormat/>
    <w:rsid w:val="00E618EA"/>
    <w:rPr>
      <w:rFonts w:ascii="Arial Narrow" w:eastAsia="Times New Roman" w:hAnsi="Arial Narrow"/>
      <w:strike/>
    </w:rPr>
  </w:style>
  <w:style w:type="paragraph" w:customStyle="1" w:styleId="NormalVerdana">
    <w:name w:val="Normal + Verdana"/>
    <w:aliases w:val="10 pt,White,Normal + Arial"/>
    <w:basedOn w:val="Normal"/>
    <w:uiPriority w:val="99"/>
    <w:qFormat/>
    <w:rsid w:val="00E618EA"/>
    <w:rPr>
      <w:rFonts w:eastAsia="Times New Roman"/>
      <w:szCs w:val="20"/>
      <w:u w:val="single"/>
    </w:rPr>
  </w:style>
  <w:style w:type="paragraph" w:customStyle="1" w:styleId="Normal10pt">
    <w:name w:val="Normal + 10 pt"/>
    <w:basedOn w:val="Normal"/>
    <w:uiPriority w:val="99"/>
    <w:qFormat/>
    <w:rsid w:val="00E618EA"/>
    <w:rPr>
      <w:rFonts w:eastAsia="Times New Roman"/>
      <w:szCs w:val="20"/>
    </w:rPr>
  </w:style>
  <w:style w:type="paragraph" w:customStyle="1" w:styleId="cardChar1Char">
    <w:name w:val="card Char1 Char"/>
    <w:basedOn w:val="Normal"/>
    <w:uiPriority w:val="99"/>
    <w:qFormat/>
    <w:rsid w:val="00E618EA"/>
    <w:pPr>
      <w:ind w:left="288" w:right="288"/>
    </w:pPr>
    <w:rPr>
      <w:rFonts w:eastAsia="Times New Roman"/>
      <w:szCs w:val="20"/>
    </w:rPr>
  </w:style>
  <w:style w:type="paragraph" w:customStyle="1" w:styleId="CM12">
    <w:name w:val="CM12"/>
    <w:basedOn w:val="Default"/>
    <w:next w:val="Default"/>
    <w:uiPriority w:val="99"/>
    <w:qFormat/>
    <w:rsid w:val="00E618E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E618EA"/>
    <w:pPr>
      <w:widowControl w:val="0"/>
      <w:spacing w:after="480"/>
    </w:pPr>
    <w:rPr>
      <w:rFonts w:ascii="Granjon LT Std" w:hAnsi="Granjon LT Std"/>
      <w:color w:val="auto"/>
    </w:rPr>
  </w:style>
  <w:style w:type="paragraph" w:customStyle="1" w:styleId="CM10">
    <w:name w:val="CM10"/>
    <w:basedOn w:val="Default"/>
    <w:next w:val="Default"/>
    <w:uiPriority w:val="99"/>
    <w:qFormat/>
    <w:rsid w:val="00E618EA"/>
    <w:pPr>
      <w:widowControl w:val="0"/>
      <w:spacing w:line="320" w:lineRule="atLeast"/>
    </w:pPr>
    <w:rPr>
      <w:rFonts w:ascii="Granjon LT Std" w:hAnsi="Granjon LT Std"/>
      <w:color w:val="auto"/>
    </w:rPr>
  </w:style>
  <w:style w:type="paragraph" w:customStyle="1" w:styleId="bold">
    <w:name w:val="bold"/>
    <w:basedOn w:val="Normal"/>
    <w:uiPriority w:val="99"/>
    <w:qFormat/>
    <w:rsid w:val="00E618EA"/>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E618EA"/>
    <w:rPr>
      <w:rFonts w:ascii="Arial Narrow" w:eastAsia="Times New Roman" w:hAnsi="Arial Narrow"/>
      <w:strike/>
      <w:szCs w:val="20"/>
    </w:rPr>
  </w:style>
  <w:style w:type="paragraph" w:customStyle="1" w:styleId="textbodyblack">
    <w:name w:val="textbodyblack"/>
    <w:basedOn w:val="Normal"/>
    <w:uiPriority w:val="99"/>
    <w:qFormat/>
    <w:rsid w:val="00E618EA"/>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E618E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E618E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E618E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E618EA"/>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E618EA"/>
    <w:rPr>
      <w:rFonts w:ascii="Georgia" w:eastAsia="Times New Roman" w:hAnsi="Georgia"/>
      <w:b/>
      <w:bCs/>
      <w:szCs w:val="16"/>
      <w:u w:val="single"/>
    </w:rPr>
  </w:style>
  <w:style w:type="paragraph" w:customStyle="1" w:styleId="CiteCorrected">
    <w:name w:val="Cite Corrected"/>
    <w:basedOn w:val="Normal"/>
    <w:link w:val="CiteCorrectedChar"/>
    <w:qFormat/>
    <w:rsid w:val="00E618EA"/>
    <w:rPr>
      <w:rFonts w:ascii="Georgia" w:eastAsia="Times New Roman" w:hAnsi="Georgia"/>
      <w:b/>
      <w:bCs/>
      <w:szCs w:val="16"/>
      <w:u w:val="single"/>
    </w:rPr>
  </w:style>
  <w:style w:type="paragraph" w:customStyle="1" w:styleId="CardText2">
    <w:name w:val="Card Text 2"/>
    <w:basedOn w:val="CardText10"/>
    <w:link w:val="CardText2Char"/>
    <w:qFormat/>
    <w:rsid w:val="00E618EA"/>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rPr>
  </w:style>
  <w:style w:type="paragraph" w:customStyle="1" w:styleId="StyleLeft02">
    <w:name w:val="Style Left:  0.2&quot;"/>
    <w:basedOn w:val="Normal"/>
    <w:uiPriority w:val="99"/>
    <w:qFormat/>
    <w:rsid w:val="00E618EA"/>
    <w:pPr>
      <w:ind w:left="288"/>
    </w:pPr>
    <w:rPr>
      <w:rFonts w:eastAsia="SimSun"/>
      <w:szCs w:val="20"/>
      <w:lang w:eastAsia="zh-CN"/>
    </w:rPr>
  </w:style>
  <w:style w:type="paragraph" w:customStyle="1" w:styleId="story-body-text">
    <w:name w:val="story-body-text"/>
    <w:basedOn w:val="Normal"/>
    <w:uiPriority w:val="99"/>
    <w:qFormat/>
    <w:rsid w:val="00E618EA"/>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E618EA"/>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E618EA"/>
    <w:rPr>
      <w:u w:val="single"/>
    </w:rPr>
  </w:style>
  <w:style w:type="paragraph" w:customStyle="1" w:styleId="StyleCardText11ptUnderline">
    <w:name w:val="Style Card Text + 11 pt Underline"/>
    <w:link w:val="StyleCardText11ptUnderlineChar"/>
    <w:qFormat/>
    <w:rsid w:val="00E618EA"/>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E618EA"/>
    <w:rPr>
      <w:rFonts w:ascii="Georgia" w:hAnsi="Georgia"/>
      <w:sz w:val="16"/>
    </w:rPr>
  </w:style>
  <w:style w:type="paragraph" w:customStyle="1" w:styleId="StyleMinimizedText11pt">
    <w:name w:val="Style Minimized Text + 11 pt"/>
    <w:basedOn w:val="Normal"/>
    <w:link w:val="StyleMinimizedText11ptChar"/>
    <w:qFormat/>
    <w:rsid w:val="00E618EA"/>
    <w:rPr>
      <w:rFonts w:ascii="Georgia" w:hAnsi="Georgia"/>
      <w:sz w:val="16"/>
    </w:rPr>
  </w:style>
  <w:style w:type="character" w:customStyle="1" w:styleId="StyleMinimizedText11pt1Char">
    <w:name w:val="Style Minimized Text + 11 pt1 Char"/>
    <w:basedOn w:val="DefaultParagraphFont"/>
    <w:link w:val="StyleMinimizedText11pt1"/>
    <w:locked/>
    <w:rsid w:val="00E618EA"/>
    <w:rPr>
      <w:rFonts w:ascii="Georgia" w:hAnsi="Georgia"/>
      <w:sz w:val="16"/>
    </w:rPr>
  </w:style>
  <w:style w:type="paragraph" w:customStyle="1" w:styleId="StyleMinimizedText11pt1">
    <w:name w:val="Style Minimized Text + 11 pt1"/>
    <w:basedOn w:val="Normal"/>
    <w:link w:val="StyleMinimizedText11pt1Char"/>
    <w:qFormat/>
    <w:rsid w:val="00E618EA"/>
    <w:rPr>
      <w:rFonts w:ascii="Georgia" w:hAnsi="Georgia"/>
      <w:sz w:val="16"/>
    </w:rPr>
  </w:style>
  <w:style w:type="character" w:customStyle="1" w:styleId="Debate-CardSmalltextF2Char">
    <w:name w:val="Debate- Card Small text F2 Char"/>
    <w:link w:val="Debate-CardSmalltextF2"/>
    <w:locked/>
    <w:rsid w:val="00E618EA"/>
    <w:rPr>
      <w:rFonts w:ascii="Arial Narrow" w:hAnsi="Arial Narrow"/>
      <w:sz w:val="16"/>
    </w:rPr>
  </w:style>
  <w:style w:type="paragraph" w:customStyle="1" w:styleId="Debate-CardSmalltextF2">
    <w:name w:val="Debate- Card Small text F2"/>
    <w:basedOn w:val="Normal"/>
    <w:next w:val="Normal"/>
    <w:link w:val="Debate-CardSmalltextF2Char"/>
    <w:qFormat/>
    <w:rsid w:val="00E618EA"/>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E618EA"/>
    <w:rPr>
      <w:rFonts w:ascii="Arial Narrow" w:hAnsi="Arial Narrow"/>
      <w:b/>
      <w:sz w:val="18"/>
      <w:u w:val="single"/>
    </w:rPr>
  </w:style>
  <w:style w:type="paragraph" w:customStyle="1" w:styleId="Debate-EmphasizedText-F5">
    <w:name w:val="Debate- Emphasized Text- F5"/>
    <w:basedOn w:val="Normal"/>
    <w:link w:val="Debate-EmphasizedText-F5Char"/>
    <w:qFormat/>
    <w:rsid w:val="00E618EA"/>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E618E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618EA"/>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E618EA"/>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E618EA"/>
    <w:rPr>
      <w:rFonts w:ascii="Times New Roman" w:eastAsia="Times New Roman" w:hAnsi="Times New Roman" w:cs="Calibri"/>
      <w:sz w:val="16"/>
    </w:rPr>
  </w:style>
  <w:style w:type="character" w:customStyle="1" w:styleId="CardStyleChar">
    <w:name w:val="Card Style Char"/>
    <w:link w:val="CardStyle"/>
    <w:locked/>
    <w:rsid w:val="00E618EA"/>
    <w:rPr>
      <w:rFonts w:eastAsia="Times New Roman"/>
    </w:rPr>
  </w:style>
  <w:style w:type="paragraph" w:customStyle="1" w:styleId="emactive">
    <w:name w:val="emactive"/>
    <w:basedOn w:val="Normal"/>
    <w:uiPriority w:val="99"/>
    <w:qFormat/>
    <w:rsid w:val="00E618EA"/>
    <w:pPr>
      <w:spacing w:before="100" w:beforeAutospacing="1" w:after="100" w:afterAutospacing="1"/>
    </w:pPr>
    <w:rPr>
      <w:rFonts w:eastAsia="Times New Roman"/>
      <w:sz w:val="24"/>
    </w:rPr>
  </w:style>
  <w:style w:type="paragraph" w:customStyle="1" w:styleId="emready">
    <w:name w:val="emready"/>
    <w:basedOn w:val="Normal"/>
    <w:uiPriority w:val="99"/>
    <w:qFormat/>
    <w:rsid w:val="00E618EA"/>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E618EA"/>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E618EA"/>
    <w:rPr>
      <w:rFonts w:ascii="Georgia" w:eastAsia="Times New Roman" w:hAnsi="Georgia" w:cs="Times New Roman"/>
      <w:b/>
      <w:u w:val="single"/>
    </w:rPr>
  </w:style>
  <w:style w:type="character" w:customStyle="1" w:styleId="CardHighlightChar">
    <w:name w:val="Card Highlight Char"/>
    <w:link w:val="CardHighlight"/>
    <w:locked/>
    <w:rsid w:val="00E618EA"/>
    <w:rPr>
      <w:rFonts w:eastAsia="Calibri" w:cs="Calibri"/>
      <w:u w:val="single"/>
      <w:shd w:val="clear" w:color="auto" w:fill="66FFFF"/>
    </w:rPr>
  </w:style>
  <w:style w:type="paragraph" w:customStyle="1" w:styleId="CardHighlight">
    <w:name w:val="Card Highlight"/>
    <w:basedOn w:val="Normal"/>
    <w:link w:val="CardHighlightChar"/>
    <w:qFormat/>
    <w:rsid w:val="00E618EA"/>
    <w:pPr>
      <w:shd w:val="clear" w:color="auto" w:fill="66FFFF"/>
    </w:pPr>
    <w:rPr>
      <w:rFonts w:eastAsia="Calibri" w:cs="Calibri"/>
      <w:u w:val="single"/>
    </w:rPr>
  </w:style>
  <w:style w:type="character" w:customStyle="1" w:styleId="BlockHeaderHiddenChar">
    <w:name w:val="Block Header Hidden Char"/>
    <w:link w:val="BlockHeaderHidden"/>
    <w:locked/>
    <w:rsid w:val="00E618EA"/>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E618EA"/>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E618EA"/>
    <w:pPr>
      <w:spacing w:before="100" w:beforeAutospacing="1" w:after="100" w:afterAutospacing="1"/>
    </w:pPr>
    <w:rPr>
      <w:rFonts w:eastAsia="Times New Roman"/>
      <w:sz w:val="24"/>
    </w:rPr>
  </w:style>
  <w:style w:type="paragraph" w:customStyle="1" w:styleId="norma">
    <w:name w:val="norma"/>
    <w:basedOn w:val="Heading3"/>
    <w:uiPriority w:val="99"/>
    <w:qFormat/>
    <w:rsid w:val="00E618EA"/>
    <w:rPr>
      <w:rFonts w:eastAsia="MS Gothic" w:cs="Arial"/>
      <w:sz w:val="24"/>
    </w:rPr>
  </w:style>
  <w:style w:type="paragraph" w:customStyle="1" w:styleId="nromal">
    <w:name w:val="nromal"/>
    <w:basedOn w:val="Normal"/>
    <w:uiPriority w:val="99"/>
    <w:qFormat/>
    <w:rsid w:val="00E618EA"/>
    <w:pPr>
      <w:keepNext/>
      <w:keepLines/>
      <w:spacing w:before="200"/>
      <w:outlineLvl w:val="3"/>
    </w:pPr>
    <w:rPr>
      <w:rFonts w:eastAsia="Times New Roman" w:cs="Cambria"/>
      <w:b/>
      <w:iCs/>
    </w:rPr>
  </w:style>
  <w:style w:type="paragraph" w:customStyle="1" w:styleId="natural">
    <w:name w:val="natural"/>
    <w:basedOn w:val="Normal"/>
    <w:uiPriority w:val="99"/>
    <w:qFormat/>
    <w:rsid w:val="00E618EA"/>
    <w:pPr>
      <w:keepNext/>
      <w:keepLines/>
      <w:spacing w:before="200"/>
      <w:outlineLvl w:val="3"/>
    </w:pPr>
    <w:rPr>
      <w:rFonts w:eastAsia="Times New Roman"/>
      <w:b/>
      <w:iCs/>
    </w:rPr>
  </w:style>
  <w:style w:type="paragraph" w:customStyle="1" w:styleId="nroaml">
    <w:name w:val="nroaml"/>
    <w:basedOn w:val="Normal"/>
    <w:uiPriority w:val="99"/>
    <w:qFormat/>
    <w:rsid w:val="00E618EA"/>
    <w:pPr>
      <w:keepNext/>
      <w:keepLines/>
      <w:spacing w:before="200"/>
      <w:outlineLvl w:val="3"/>
    </w:pPr>
    <w:rPr>
      <w:rFonts w:eastAsia="Times New Roman"/>
      <w:b/>
      <w:iCs/>
    </w:rPr>
  </w:style>
  <w:style w:type="paragraph" w:customStyle="1" w:styleId="noraml">
    <w:name w:val="noraml"/>
    <w:basedOn w:val="Normal"/>
    <w:uiPriority w:val="99"/>
    <w:qFormat/>
    <w:rsid w:val="00E618EA"/>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E618EA"/>
    <w:rPr>
      <w:rFonts w:ascii="Georgia" w:eastAsia="Calibri" w:hAnsi="Georgia"/>
      <w:sz w:val="16"/>
      <w:szCs w:val="16"/>
    </w:rPr>
  </w:style>
  <w:style w:type="paragraph" w:customStyle="1" w:styleId="SmallSizeParagraph">
    <w:name w:val="Small Size Paragraph"/>
    <w:basedOn w:val="Normal"/>
    <w:link w:val="SmallSizeParagraphChar"/>
    <w:qFormat/>
    <w:rsid w:val="00E618EA"/>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E618EA"/>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E618EA"/>
    <w:pPr>
      <w:pBdr>
        <w:top w:val="single" w:sz="4" w:space="0" w:color="auto"/>
        <w:left w:val="single" w:sz="4" w:space="0" w:color="auto"/>
        <w:bottom w:val="single" w:sz="4" w:space="0" w:color="auto"/>
        <w:right w:val="single" w:sz="4" w:space="0" w:color="auto"/>
      </w:pBdr>
    </w:pPr>
    <w:rPr>
      <w:rFonts w:ascii="Georgia" w:eastAsiaTheme="minorEastAsia" w:hAnsi="Georgia"/>
      <w:b/>
      <w:bCs/>
      <w:bdr w:val="single" w:sz="4" w:space="0" w:color="auto" w:frame="1"/>
    </w:rPr>
  </w:style>
  <w:style w:type="character" w:customStyle="1" w:styleId="LanguageEditingChar">
    <w:name w:val="Language Editing Char"/>
    <w:link w:val="LanguageEditing"/>
    <w:locked/>
    <w:rsid w:val="00E618EA"/>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E618EA"/>
    <w:rPr>
      <w:rFonts w:ascii="Times New Roman" w:eastAsia="Times New Roman" w:hAnsi="Times New Roman" w:cs="Times New Roman"/>
      <w:strike/>
      <w:sz w:val="20"/>
    </w:rPr>
  </w:style>
  <w:style w:type="character" w:customStyle="1" w:styleId="CardT1Char">
    <w:name w:val="CardT1 Char"/>
    <w:link w:val="CardT1"/>
    <w:locked/>
    <w:rsid w:val="00E618EA"/>
    <w:rPr>
      <w:rFonts w:ascii="Arial" w:eastAsia="Calibri" w:hAnsi="Arial" w:cs="Arial"/>
      <w:kern w:val="2"/>
      <w:sz w:val="14"/>
      <w:szCs w:val="14"/>
      <w:lang w:eastAsia="zh-TW"/>
    </w:rPr>
  </w:style>
  <w:style w:type="paragraph" w:customStyle="1" w:styleId="CardT1">
    <w:name w:val="CardT1"/>
    <w:basedOn w:val="Normal"/>
    <w:link w:val="CardT1Char"/>
    <w:qFormat/>
    <w:rsid w:val="00E618EA"/>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E618EA"/>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E618EA"/>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E618EA"/>
    <w:pPr>
      <w:spacing w:before="100" w:beforeAutospacing="1" w:after="100" w:afterAutospacing="1"/>
    </w:pPr>
    <w:rPr>
      <w:rFonts w:eastAsia="Times New Roman"/>
      <w:sz w:val="24"/>
    </w:rPr>
  </w:style>
  <w:style w:type="paragraph" w:customStyle="1" w:styleId="CiteReal">
    <w:name w:val="Cite Real"/>
    <w:basedOn w:val="Normal"/>
    <w:next w:val="Normal"/>
    <w:qFormat/>
    <w:rsid w:val="00E618EA"/>
    <w:rPr>
      <w:rFonts w:eastAsia="MS Mincho"/>
      <w:b/>
      <w:sz w:val="24"/>
      <w:u w:val="single"/>
    </w:rPr>
  </w:style>
  <w:style w:type="paragraph" w:customStyle="1" w:styleId="2909F619802848F09E01365C32F34654">
    <w:name w:val="2909F619802848F09E01365C32F34654"/>
    <w:uiPriority w:val="99"/>
    <w:qFormat/>
    <w:rsid w:val="00E618EA"/>
    <w:pPr>
      <w:spacing w:after="200" w:line="276" w:lineRule="auto"/>
    </w:pPr>
    <w:rPr>
      <w:rFonts w:eastAsia="Times New Roman" w:cs="Times New Roman"/>
      <w:lang w:eastAsia="ja-JP"/>
    </w:rPr>
  </w:style>
  <w:style w:type="character" w:customStyle="1" w:styleId="UnderlineSChar">
    <w:name w:val="Underline S Char"/>
    <w:link w:val="UnderlineS"/>
    <w:locked/>
    <w:rsid w:val="00E618EA"/>
    <w:rPr>
      <w:rFonts w:ascii="Georgia" w:eastAsia="Calibri" w:hAnsi="Georgia"/>
      <w:u w:val="single"/>
      <w:lang w:val="x-none" w:eastAsia="zh-CN"/>
    </w:rPr>
  </w:style>
  <w:style w:type="paragraph" w:customStyle="1" w:styleId="UnderlineS">
    <w:name w:val="Underline S"/>
    <w:basedOn w:val="Normal"/>
    <w:link w:val="UnderlineSChar"/>
    <w:qFormat/>
    <w:rsid w:val="00E618EA"/>
    <w:pPr>
      <w:spacing w:after="200"/>
    </w:pPr>
    <w:rPr>
      <w:rFonts w:ascii="Georgia" w:eastAsia="Calibri" w:hAnsi="Georgia"/>
      <w:u w:val="single"/>
      <w:lang w:val="x-none" w:eastAsia="zh-CN"/>
    </w:rPr>
  </w:style>
  <w:style w:type="character" w:customStyle="1" w:styleId="UnunderlinedChar">
    <w:name w:val="Ununderlined Char"/>
    <w:link w:val="Ununderlined"/>
    <w:locked/>
    <w:rsid w:val="00E618EA"/>
    <w:rPr>
      <w:rFonts w:ascii="Georgia" w:eastAsia="SimSun" w:hAnsi="Georgia"/>
      <w:sz w:val="12"/>
    </w:rPr>
  </w:style>
  <w:style w:type="paragraph" w:customStyle="1" w:styleId="Ununderlined">
    <w:name w:val="Ununderlined"/>
    <w:basedOn w:val="Normal"/>
    <w:link w:val="UnunderlinedChar"/>
    <w:qFormat/>
    <w:rsid w:val="00E618EA"/>
    <w:rPr>
      <w:rFonts w:ascii="Georgia" w:eastAsia="SimSun" w:hAnsi="Georgia"/>
      <w:sz w:val="12"/>
    </w:rPr>
  </w:style>
  <w:style w:type="character" w:customStyle="1" w:styleId="HighlightingChar">
    <w:name w:val="Highlighting Char"/>
    <w:link w:val="Highlighting"/>
    <w:locked/>
    <w:rsid w:val="00E618EA"/>
    <w:rPr>
      <w:rFonts w:ascii="Georgia" w:eastAsia="SimSun" w:hAnsi="Georgia"/>
      <w:u w:val="thick"/>
    </w:rPr>
  </w:style>
  <w:style w:type="paragraph" w:customStyle="1" w:styleId="Highlighting">
    <w:name w:val="Highlighting"/>
    <w:basedOn w:val="Normal"/>
    <w:link w:val="HighlightingChar"/>
    <w:autoRedefine/>
    <w:qFormat/>
    <w:rsid w:val="00E618EA"/>
    <w:rPr>
      <w:rFonts w:ascii="Georgia" w:eastAsia="SimSun" w:hAnsi="Georgia"/>
      <w:u w:val="thick"/>
    </w:rPr>
  </w:style>
  <w:style w:type="character" w:customStyle="1" w:styleId="CITEChar0">
    <w:name w:val="CITE Char"/>
    <w:link w:val="CITE"/>
    <w:locked/>
    <w:rsid w:val="00E618EA"/>
    <w:rPr>
      <w:rFonts w:ascii="Arial" w:eastAsia="Times New Roman" w:hAnsi="Arial" w:cs="Arial"/>
      <w:iCs/>
      <w:smallCaps/>
      <w:sz w:val="20"/>
      <w:szCs w:val="20"/>
      <w:u w:val="double"/>
    </w:rPr>
  </w:style>
  <w:style w:type="paragraph" w:customStyle="1" w:styleId="CITE">
    <w:name w:val="CITE"/>
    <w:basedOn w:val="Heading2"/>
    <w:link w:val="CITEChar0"/>
    <w:autoRedefine/>
    <w:qFormat/>
    <w:rsid w:val="00E618EA"/>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E618EA"/>
    <w:pPr>
      <w:spacing w:before="100" w:beforeAutospacing="1" w:after="100" w:afterAutospacing="1"/>
    </w:pPr>
    <w:rPr>
      <w:rFonts w:eastAsia="Times New Roman"/>
      <w:sz w:val="24"/>
      <w:lang w:eastAsia="zh-CN"/>
    </w:rPr>
  </w:style>
  <w:style w:type="paragraph" w:customStyle="1" w:styleId="Analytics">
    <w:name w:val="Analytics"/>
    <w:basedOn w:val="Normal"/>
    <w:rsid w:val="00E618EA"/>
    <w:rPr>
      <w:rFonts w:eastAsia="Calibri"/>
      <w:b/>
      <w:sz w:val="24"/>
    </w:rPr>
  </w:style>
  <w:style w:type="paragraph" w:customStyle="1" w:styleId="D345FF3D873148C5AE3FBF3267827368">
    <w:name w:val="D345FF3D873148C5AE3FBF3267827368"/>
    <w:uiPriority w:val="99"/>
    <w:qFormat/>
    <w:rsid w:val="00E618EA"/>
    <w:pPr>
      <w:spacing w:after="200" w:line="276" w:lineRule="auto"/>
    </w:pPr>
    <w:rPr>
      <w:rFonts w:eastAsia="Times New Roman" w:cs="Times New Roman"/>
      <w:lang w:eastAsia="ja-JP"/>
    </w:rPr>
  </w:style>
  <w:style w:type="character" w:customStyle="1" w:styleId="NormaltextCharChar">
    <w:name w:val="Normal text Char Char"/>
    <w:link w:val="Normaltext0"/>
    <w:locked/>
    <w:rsid w:val="00E618EA"/>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E618EA"/>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E618EA"/>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E618EA"/>
    <w:rPr>
      <w:b/>
      <w:sz w:val="28"/>
    </w:rPr>
  </w:style>
  <w:style w:type="character" w:customStyle="1" w:styleId="SourcenameChar">
    <w:name w:val="Source name Char"/>
    <w:link w:val="Sourcename"/>
    <w:locked/>
    <w:rsid w:val="00E618EA"/>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E618EA"/>
    <w:rPr>
      <w:b/>
      <w:bCs/>
      <w:sz w:val="20"/>
    </w:rPr>
  </w:style>
  <w:style w:type="character" w:customStyle="1" w:styleId="underlinedcardChar">
    <w:name w:val="underlined card Char"/>
    <w:link w:val="underlinedcard0"/>
    <w:locked/>
    <w:rsid w:val="00E618EA"/>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E618EA"/>
    <w:rPr>
      <w:sz w:val="22"/>
      <w:u w:val="single"/>
    </w:rPr>
  </w:style>
  <w:style w:type="paragraph" w:customStyle="1" w:styleId="FullText">
    <w:name w:val="Full Text"/>
    <w:basedOn w:val="Normal"/>
    <w:uiPriority w:val="99"/>
    <w:qFormat/>
    <w:rsid w:val="00E618EA"/>
    <w:rPr>
      <w:rFonts w:eastAsia="Times New Roman"/>
    </w:rPr>
  </w:style>
  <w:style w:type="character" w:customStyle="1" w:styleId="TextUnderlineChar">
    <w:name w:val="Text Underline Char"/>
    <w:link w:val="TextUnderline"/>
    <w:locked/>
    <w:rsid w:val="00E618EA"/>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E618EA"/>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E618EA"/>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E618EA"/>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E618EA"/>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E618EA"/>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E618EA"/>
    <w:pPr>
      <w:spacing w:before="240"/>
      <w:outlineLvl w:val="2"/>
    </w:pPr>
    <w:rPr>
      <w:rFonts w:eastAsia="Times New Roman"/>
      <w:b/>
    </w:rPr>
  </w:style>
  <w:style w:type="character" w:customStyle="1" w:styleId="CiteCardChar">
    <w:name w:val="Cite_Card Char"/>
    <w:link w:val="CiteCard0"/>
    <w:locked/>
    <w:rsid w:val="00E618EA"/>
    <w:rPr>
      <w:rFonts w:ascii="Times New Roman" w:eastAsia="Times New Roman" w:hAnsi="Times New Roman" w:cs="Arial"/>
      <w:bCs/>
      <w:sz w:val="20"/>
      <w:szCs w:val="20"/>
    </w:rPr>
  </w:style>
  <w:style w:type="paragraph" w:customStyle="1" w:styleId="CiteCard0">
    <w:name w:val="Cite_Card"/>
    <w:link w:val="CiteCardChar"/>
    <w:qFormat/>
    <w:rsid w:val="00E618EA"/>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E618EA"/>
    <w:pPr>
      <w:widowControl w:val="0"/>
    </w:pPr>
    <w:rPr>
      <w:rFonts w:eastAsia="MS Mincho"/>
      <w:color w:val="auto"/>
    </w:rPr>
  </w:style>
  <w:style w:type="paragraph" w:customStyle="1" w:styleId="dropcap">
    <w:name w:val="dropcap"/>
    <w:basedOn w:val="Normal"/>
    <w:uiPriority w:val="99"/>
    <w:qFormat/>
    <w:rsid w:val="00E618EA"/>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E618EA"/>
    <w:rPr>
      <w:rFonts w:ascii="Georgia" w:eastAsia="Times New Roman" w:hAnsi="Georgia"/>
      <w:u w:val="single"/>
    </w:rPr>
  </w:style>
  <w:style w:type="paragraph" w:customStyle="1" w:styleId="StyleStyle49pt6">
    <w:name w:val="Style Style4 + 9 pt6"/>
    <w:basedOn w:val="Style4"/>
    <w:link w:val="StyleStyle49pt6Char"/>
    <w:qFormat/>
    <w:rsid w:val="00E618EA"/>
    <w:rPr>
      <w:rFonts w:ascii="Georgia" w:hAnsi="Georgia"/>
    </w:rPr>
  </w:style>
  <w:style w:type="character" w:customStyle="1" w:styleId="UnderlineCharCharCharCharChar">
    <w:name w:val="Underline Char Char Char Char Char"/>
    <w:link w:val="UnderlineCharCharCharChar"/>
    <w:locked/>
    <w:rsid w:val="00E618EA"/>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E618EA"/>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E618EA"/>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E618EA"/>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E618EA"/>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E618EA"/>
    <w:rPr>
      <w:rFonts w:ascii="Georgia" w:hAnsi="Georgia" w:cs="Calibri"/>
      <w:b/>
      <w:bCs/>
      <w:u w:val="single"/>
    </w:rPr>
  </w:style>
  <w:style w:type="character" w:customStyle="1" w:styleId="DebatenoramlChar">
    <w:name w:val="Debatenoraml Char"/>
    <w:link w:val="Debatenoraml"/>
    <w:locked/>
    <w:rsid w:val="00E618EA"/>
    <w:rPr>
      <w:rFonts w:ascii="Times New Roman" w:hAnsi="Times New Roman" w:cs="Times New Roman"/>
    </w:rPr>
  </w:style>
  <w:style w:type="paragraph" w:customStyle="1" w:styleId="Debatenoraml">
    <w:name w:val="Debatenoraml"/>
    <w:basedOn w:val="NoSpacing"/>
    <w:link w:val="DebatenoramlChar"/>
    <w:qFormat/>
    <w:rsid w:val="00E618EA"/>
    <w:rPr>
      <w:rFonts w:eastAsiaTheme="minorEastAsia"/>
      <w:sz w:val="22"/>
      <w:szCs w:val="22"/>
    </w:rPr>
  </w:style>
  <w:style w:type="paragraph" w:customStyle="1" w:styleId="SynergyTag">
    <w:name w:val="SynergyTag"/>
    <w:basedOn w:val="Normal"/>
    <w:uiPriority w:val="99"/>
    <w:qFormat/>
    <w:rsid w:val="00E618EA"/>
    <w:rPr>
      <w:rFonts w:eastAsia="Calibri"/>
      <w:b/>
    </w:rPr>
  </w:style>
  <w:style w:type="character" w:customStyle="1" w:styleId="QualsChar">
    <w:name w:val="Quals Char"/>
    <w:link w:val="Quals"/>
    <w:locked/>
    <w:rsid w:val="00E618EA"/>
    <w:rPr>
      <w:rFonts w:ascii="Georgia" w:eastAsia="Calibri" w:hAnsi="Georgia"/>
      <w:sz w:val="18"/>
    </w:rPr>
  </w:style>
  <w:style w:type="paragraph" w:customStyle="1" w:styleId="Quals">
    <w:name w:val="Quals"/>
    <w:basedOn w:val="Normal"/>
    <w:link w:val="QualsChar"/>
    <w:qFormat/>
    <w:rsid w:val="00E618EA"/>
    <w:rPr>
      <w:rFonts w:ascii="Georgia" w:eastAsia="Calibri" w:hAnsi="Georgia"/>
      <w:sz w:val="18"/>
    </w:rPr>
  </w:style>
  <w:style w:type="paragraph" w:customStyle="1" w:styleId="times">
    <w:name w:val="times"/>
    <w:basedOn w:val="Normal"/>
    <w:qFormat/>
    <w:rsid w:val="00E618EA"/>
    <w:pPr>
      <w:spacing w:before="100" w:beforeAutospacing="1" w:after="100" w:afterAutospacing="1"/>
    </w:pPr>
    <w:rPr>
      <w:rFonts w:eastAsia="Times New Roman"/>
      <w:sz w:val="24"/>
    </w:rPr>
  </w:style>
  <w:style w:type="paragraph" w:customStyle="1" w:styleId="BodyA">
    <w:name w:val="Body A"/>
    <w:uiPriority w:val="99"/>
    <w:qFormat/>
    <w:rsid w:val="00E618EA"/>
    <w:rPr>
      <w:rFonts w:ascii="Helvetica" w:eastAsia="ヒラギノ角ゴ Pro W3" w:hAnsi="Helvetica" w:cs="Times New Roman"/>
      <w:color w:val="000000"/>
      <w:sz w:val="24"/>
      <w:szCs w:val="20"/>
    </w:rPr>
  </w:style>
  <w:style w:type="character" w:customStyle="1" w:styleId="StarredChar">
    <w:name w:val="Starred Char"/>
    <w:link w:val="Starred"/>
    <w:locked/>
    <w:rsid w:val="00E618EA"/>
    <w:rPr>
      <w:rFonts w:ascii="Georgia" w:eastAsia="Times New Roman" w:hAnsi="Georgia"/>
      <w:b/>
      <w:caps/>
      <w:szCs w:val="28"/>
      <w:u w:val="single"/>
    </w:rPr>
  </w:style>
  <w:style w:type="paragraph" w:customStyle="1" w:styleId="Starred">
    <w:name w:val="Starred"/>
    <w:basedOn w:val="Normal"/>
    <w:link w:val="StarredChar"/>
    <w:qFormat/>
    <w:rsid w:val="00E618EA"/>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E618EA"/>
    <w:rPr>
      <w:rFonts w:ascii="Georgia" w:eastAsia="Times New Roman" w:hAnsi="Georgia"/>
      <w:b/>
      <w:caps/>
      <w:szCs w:val="28"/>
      <w:u w:val="single"/>
    </w:rPr>
  </w:style>
  <w:style w:type="paragraph" w:customStyle="1" w:styleId="NotStarred">
    <w:name w:val="NotStarred"/>
    <w:basedOn w:val="Normal"/>
    <w:link w:val="NotStarredChar"/>
    <w:qFormat/>
    <w:rsid w:val="00E618EA"/>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E618EA"/>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E618EA"/>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E618EA"/>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bdr w:val="single" w:sz="4" w:space="0" w:color="auto" w:frame="1"/>
    </w:rPr>
  </w:style>
  <w:style w:type="character" w:customStyle="1" w:styleId="H4TagChar1">
    <w:name w:val="H4 (Tag) Char1"/>
    <w:link w:val="H4Tag"/>
    <w:locked/>
    <w:rsid w:val="00E618EA"/>
    <w:rPr>
      <w:rFonts w:ascii="Georgia" w:eastAsia="Calibri" w:hAnsi="Georgia"/>
      <w:b/>
    </w:rPr>
  </w:style>
  <w:style w:type="paragraph" w:customStyle="1" w:styleId="H4Tag">
    <w:name w:val="H4 (Tag)"/>
    <w:basedOn w:val="Normal"/>
    <w:link w:val="H4TagChar1"/>
    <w:qFormat/>
    <w:rsid w:val="00E618EA"/>
    <w:rPr>
      <w:rFonts w:ascii="Georgia" w:eastAsia="Calibri" w:hAnsi="Georgia"/>
      <w:b/>
    </w:rPr>
  </w:style>
  <w:style w:type="paragraph" w:customStyle="1" w:styleId="CM25">
    <w:name w:val="CM25"/>
    <w:basedOn w:val="Default"/>
    <w:next w:val="Default"/>
    <w:qFormat/>
    <w:rsid w:val="00E618EA"/>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E618EA"/>
    <w:rPr>
      <w:rFonts w:ascii="Georgia" w:hAnsi="Georgia"/>
      <w:b/>
    </w:rPr>
  </w:style>
  <w:style w:type="paragraph" w:customStyle="1" w:styleId="Debate-CardTagandCite-F6">
    <w:name w:val="Debate- Card Tag and Cite- F6"/>
    <w:basedOn w:val="Normal"/>
    <w:link w:val="Debate-CardTagandCite-F6Char"/>
    <w:qFormat/>
    <w:rsid w:val="00E618EA"/>
    <w:pPr>
      <w:contextualSpacing/>
    </w:pPr>
    <w:rPr>
      <w:rFonts w:ascii="Georgia" w:hAnsi="Georgia"/>
      <w:b/>
    </w:rPr>
  </w:style>
  <w:style w:type="character" w:customStyle="1" w:styleId="CardtextChar4">
    <w:name w:val="Card text Char"/>
    <w:link w:val="Cardtext3"/>
    <w:locked/>
    <w:rsid w:val="00E618EA"/>
    <w:rPr>
      <w:rFonts w:ascii="Arial Narrow" w:hAnsi="Arial Narrow"/>
      <w:u w:val="single"/>
    </w:rPr>
  </w:style>
  <w:style w:type="paragraph" w:customStyle="1" w:styleId="Cardtext3">
    <w:name w:val="Card text"/>
    <w:link w:val="CardtextChar4"/>
    <w:qFormat/>
    <w:rsid w:val="00E618EA"/>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E618EA"/>
    <w:rPr>
      <w:rFonts w:ascii="Georgia" w:eastAsia="Times New Roman" w:hAnsi="Georgia"/>
      <w:b/>
      <w:szCs w:val="28"/>
      <w:u w:val="single"/>
    </w:rPr>
  </w:style>
  <w:style w:type="paragraph" w:customStyle="1" w:styleId="NewHeading2">
    <w:name w:val="NewHeading2"/>
    <w:basedOn w:val="Normal"/>
    <w:link w:val="NewHeading2Char"/>
    <w:qFormat/>
    <w:rsid w:val="00E618EA"/>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E618EA"/>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E618EA"/>
    <w:rPr>
      <w:rFonts w:eastAsia="Calibri"/>
    </w:rPr>
  </w:style>
  <w:style w:type="paragraph" w:customStyle="1" w:styleId="TagLine">
    <w:name w:val="Tag Line"/>
    <w:basedOn w:val="Normal"/>
    <w:next w:val="FullText"/>
    <w:uiPriority w:val="99"/>
    <w:qFormat/>
    <w:rsid w:val="00E618EA"/>
    <w:rPr>
      <w:rFonts w:ascii="Arial Narrow" w:eastAsia="Times New Roman" w:hAnsi="Arial Narrow"/>
      <w:b/>
      <w:sz w:val="28"/>
    </w:rPr>
  </w:style>
  <w:style w:type="paragraph" w:customStyle="1" w:styleId="Card6pt">
    <w:name w:val="Card 6pt"/>
    <w:basedOn w:val="Normal"/>
    <w:uiPriority w:val="99"/>
    <w:qFormat/>
    <w:rsid w:val="00E618EA"/>
    <w:pPr>
      <w:ind w:left="288" w:right="288"/>
    </w:pPr>
    <w:rPr>
      <w:rFonts w:eastAsia="Calibri"/>
      <w:color w:val="000000"/>
      <w:sz w:val="12"/>
      <w:szCs w:val="20"/>
    </w:rPr>
  </w:style>
  <w:style w:type="character" w:customStyle="1" w:styleId="FullCiteChar">
    <w:name w:val="Full Cite Char"/>
    <w:link w:val="FullCite"/>
    <w:locked/>
    <w:rsid w:val="00E618EA"/>
    <w:rPr>
      <w:rFonts w:ascii="Garamond" w:eastAsia="Calibri" w:hAnsi="Garamond"/>
    </w:rPr>
  </w:style>
  <w:style w:type="paragraph" w:customStyle="1" w:styleId="FullCite">
    <w:name w:val="Full Cite"/>
    <w:basedOn w:val="Normal"/>
    <w:next w:val="Normal"/>
    <w:link w:val="FullCiteChar"/>
    <w:qFormat/>
    <w:rsid w:val="00E618EA"/>
    <w:rPr>
      <w:rFonts w:ascii="Garamond" w:eastAsia="Calibri" w:hAnsi="Garamond"/>
    </w:rPr>
  </w:style>
  <w:style w:type="character" w:customStyle="1" w:styleId="StyleCardStyleBlackUnderlineChar">
    <w:name w:val="Style Card Style + Black Underline Char"/>
    <w:link w:val="StyleCardStyleBlackUnderline"/>
    <w:locked/>
    <w:rsid w:val="00E618E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E618EA"/>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E618EA"/>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E618EA"/>
    <w:rPr>
      <w:rFonts w:ascii="Century Gothic" w:eastAsia="Times New Roman" w:hAnsi="Century Gothic"/>
    </w:rPr>
  </w:style>
  <w:style w:type="character" w:customStyle="1" w:styleId="StylecardThickunderlineChar">
    <w:name w:val="Style card + Thick underline Char"/>
    <w:link w:val="StylecardThickunderline"/>
    <w:locked/>
    <w:rsid w:val="00E618EA"/>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E618EA"/>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E618EA"/>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E618EA"/>
    <w:pPr>
      <w:ind w:left="288" w:right="288"/>
    </w:pPr>
    <w:rPr>
      <w:rFonts w:ascii="Georgia" w:eastAsia="SimSun" w:hAnsi="Georgia"/>
      <w:b/>
      <w:bCs/>
      <w:u w:val="single"/>
      <w:lang w:eastAsia="zh-CN"/>
    </w:rPr>
  </w:style>
  <w:style w:type="paragraph" w:customStyle="1" w:styleId="CM27">
    <w:name w:val="CM27"/>
    <w:basedOn w:val="Default"/>
    <w:next w:val="Default"/>
    <w:qFormat/>
    <w:rsid w:val="00E618EA"/>
    <w:pPr>
      <w:spacing w:after="200" w:line="276" w:lineRule="auto"/>
    </w:pPr>
    <w:rPr>
      <w:rFonts w:eastAsia="Calibri"/>
      <w:color w:val="auto"/>
      <w:sz w:val="22"/>
    </w:rPr>
  </w:style>
  <w:style w:type="paragraph" w:customStyle="1" w:styleId="font-null">
    <w:name w:val="font-null"/>
    <w:basedOn w:val="Normal"/>
    <w:uiPriority w:val="99"/>
    <w:qFormat/>
    <w:rsid w:val="00E618EA"/>
    <w:pPr>
      <w:spacing w:before="100" w:beforeAutospacing="1" w:after="100" w:afterAutospacing="1"/>
    </w:pPr>
    <w:rPr>
      <w:rFonts w:eastAsia="Times New Roman"/>
      <w:sz w:val="24"/>
    </w:rPr>
  </w:style>
  <w:style w:type="paragraph" w:customStyle="1" w:styleId="rteindent1">
    <w:name w:val="rteindent1"/>
    <w:basedOn w:val="Normal"/>
    <w:uiPriority w:val="99"/>
    <w:qFormat/>
    <w:rsid w:val="00E618EA"/>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E618E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E618EA"/>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E618EA"/>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E618EA"/>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E618EA"/>
    <w:pPr>
      <w:spacing w:before="100" w:beforeAutospacing="1" w:after="100" w:afterAutospacing="1"/>
    </w:pPr>
    <w:rPr>
      <w:rFonts w:eastAsia="Times New Roman"/>
      <w:sz w:val="24"/>
    </w:rPr>
  </w:style>
  <w:style w:type="paragraph" w:customStyle="1" w:styleId="class">
    <w:name w:val="class"/>
    <w:basedOn w:val="Normal"/>
    <w:uiPriority w:val="99"/>
    <w:qFormat/>
    <w:rsid w:val="00E618EA"/>
    <w:pPr>
      <w:spacing w:before="100" w:beforeAutospacing="1" w:after="100" w:afterAutospacing="1"/>
    </w:pPr>
    <w:rPr>
      <w:rFonts w:eastAsia="Times New Roman"/>
      <w:sz w:val="24"/>
    </w:rPr>
  </w:style>
  <w:style w:type="character" w:customStyle="1" w:styleId="blocktitleChar">
    <w:name w:val="block title Char"/>
    <w:link w:val="blocktitle0"/>
    <w:locked/>
    <w:rsid w:val="00E618EA"/>
    <w:rPr>
      <w:rFonts w:eastAsia="Calibri"/>
      <w:b/>
      <w:caps/>
      <w:sz w:val="28"/>
      <w:szCs w:val="28"/>
      <w:lang w:val="es-ES"/>
    </w:rPr>
  </w:style>
  <w:style w:type="paragraph" w:customStyle="1" w:styleId="Pa6">
    <w:name w:val="Pa6"/>
    <w:basedOn w:val="Normal"/>
    <w:next w:val="Normal"/>
    <w:uiPriority w:val="99"/>
    <w:qFormat/>
    <w:rsid w:val="00E618EA"/>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E618EA"/>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E618EA"/>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E618EA"/>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E618EA"/>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E618EA"/>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E618EA"/>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618EA"/>
    <w:rPr>
      <w:rFonts w:ascii="Georgia" w:eastAsia="SimSun" w:hAnsi="Georgia"/>
      <w:b/>
      <w:bCs/>
    </w:rPr>
  </w:style>
  <w:style w:type="paragraph" w:customStyle="1" w:styleId="summary">
    <w:name w:val="summary"/>
    <w:basedOn w:val="Normal"/>
    <w:uiPriority w:val="99"/>
    <w:qFormat/>
    <w:rsid w:val="00E618EA"/>
    <w:pPr>
      <w:spacing w:before="100" w:beforeAutospacing="1" w:after="100" w:afterAutospacing="1"/>
    </w:pPr>
    <w:rPr>
      <w:rFonts w:eastAsia="Times New Roman"/>
      <w:sz w:val="24"/>
    </w:rPr>
  </w:style>
  <w:style w:type="paragraph" w:customStyle="1" w:styleId="Caption2">
    <w:name w:val="Caption2"/>
    <w:basedOn w:val="Normal"/>
    <w:uiPriority w:val="99"/>
    <w:qFormat/>
    <w:rsid w:val="00E618EA"/>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E618E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E618EA"/>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E618EA"/>
    <w:pPr>
      <w:jc w:val="center"/>
    </w:pPr>
    <w:rPr>
      <w:rFonts w:ascii="Book Antiqua" w:eastAsia="Times New Roman" w:hAnsi="Book Antiqua"/>
      <w:b/>
      <w:sz w:val="28"/>
    </w:rPr>
  </w:style>
  <w:style w:type="paragraph" w:customStyle="1" w:styleId="Little">
    <w:name w:val="Little"/>
    <w:basedOn w:val="Normal"/>
    <w:next w:val="Normal"/>
    <w:link w:val="LittleChar"/>
    <w:qFormat/>
    <w:rsid w:val="00E618EA"/>
    <w:pPr>
      <w:ind w:left="288"/>
    </w:pPr>
    <w:rPr>
      <w:rFonts w:ascii="Garamond" w:eastAsia="Times New Roman" w:hAnsi="Garamond"/>
    </w:rPr>
  </w:style>
  <w:style w:type="paragraph" w:customStyle="1" w:styleId="AAAcard">
    <w:name w:val="AAAcard"/>
    <w:basedOn w:val="Normal"/>
    <w:uiPriority w:val="99"/>
    <w:qFormat/>
    <w:rsid w:val="00E618EA"/>
    <w:pPr>
      <w:ind w:left="288" w:right="288"/>
    </w:pPr>
    <w:rPr>
      <w:rFonts w:eastAsia="Times New Roman"/>
    </w:rPr>
  </w:style>
  <w:style w:type="paragraph" w:customStyle="1" w:styleId="Caption3">
    <w:name w:val="Caption3"/>
    <w:basedOn w:val="Normal"/>
    <w:uiPriority w:val="99"/>
    <w:qFormat/>
    <w:rsid w:val="00E618EA"/>
    <w:pPr>
      <w:spacing w:before="100" w:beforeAutospacing="1" w:after="100" w:afterAutospacing="1"/>
    </w:pPr>
    <w:rPr>
      <w:rFonts w:eastAsia="Times New Roman"/>
      <w:sz w:val="24"/>
    </w:rPr>
  </w:style>
  <w:style w:type="paragraph" w:customStyle="1" w:styleId="body-12-5">
    <w:name w:val="body-12-5"/>
    <w:basedOn w:val="Normal"/>
    <w:uiPriority w:val="99"/>
    <w:qFormat/>
    <w:rsid w:val="00E618EA"/>
    <w:pPr>
      <w:spacing w:before="100" w:beforeAutospacing="1" w:after="100" w:afterAutospacing="1"/>
    </w:pPr>
    <w:rPr>
      <w:rFonts w:eastAsia="Times New Roman"/>
      <w:sz w:val="24"/>
    </w:rPr>
  </w:style>
  <w:style w:type="paragraph" w:customStyle="1" w:styleId="infuse">
    <w:name w:val="infuse"/>
    <w:basedOn w:val="Normal"/>
    <w:uiPriority w:val="99"/>
    <w:qFormat/>
    <w:rsid w:val="00E618EA"/>
    <w:pPr>
      <w:spacing w:before="100" w:beforeAutospacing="1" w:after="100" w:afterAutospacing="1"/>
    </w:pPr>
    <w:rPr>
      <w:rFonts w:eastAsia="Times New Roman"/>
      <w:sz w:val="24"/>
    </w:rPr>
  </w:style>
  <w:style w:type="paragraph" w:customStyle="1" w:styleId="fontreg">
    <w:name w:val="font_reg"/>
    <w:basedOn w:val="Normal"/>
    <w:uiPriority w:val="99"/>
    <w:qFormat/>
    <w:rsid w:val="00E618EA"/>
    <w:pPr>
      <w:spacing w:before="100" w:beforeAutospacing="1" w:after="100" w:afterAutospacing="1"/>
    </w:pPr>
    <w:rPr>
      <w:rFonts w:eastAsia="Times New Roman"/>
      <w:sz w:val="24"/>
    </w:rPr>
  </w:style>
  <w:style w:type="paragraph" w:customStyle="1" w:styleId="CITEF3">
    <w:name w:val="CITE F3"/>
    <w:uiPriority w:val="99"/>
    <w:qFormat/>
    <w:rsid w:val="00E618EA"/>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E618E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618E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618EA"/>
    <w:rPr>
      <w:rFonts w:eastAsia="Calibri" w:cs="Times New Roman"/>
      <w:sz w:val="20"/>
      <w:szCs w:val="20"/>
      <w:u w:val="single"/>
    </w:rPr>
  </w:style>
  <w:style w:type="paragraph" w:customStyle="1" w:styleId="StyleUnderlineTimesNewRoman">
    <w:name w:val="Style Underline + Times New Roman"/>
    <w:link w:val="StyleUnderlineTimesNewRomanChar"/>
    <w:qFormat/>
    <w:rsid w:val="00E618EA"/>
    <w:pPr>
      <w:spacing w:after="200"/>
    </w:pPr>
    <w:rPr>
      <w:rFonts w:eastAsia="Calibri" w:cs="Times New Roman"/>
      <w:sz w:val="20"/>
      <w:szCs w:val="20"/>
      <w:u w:val="single"/>
    </w:rPr>
  </w:style>
  <w:style w:type="paragraph" w:customStyle="1" w:styleId="hotroute1">
    <w:name w:val="hot route!"/>
    <w:basedOn w:val="Normal"/>
    <w:qFormat/>
    <w:rsid w:val="00E618EA"/>
    <w:pPr>
      <w:ind w:left="144"/>
    </w:pPr>
    <w:rPr>
      <w:rFonts w:ascii="Cambria" w:eastAsia="Calibri" w:hAnsi="Cambria"/>
      <w:sz w:val="24"/>
    </w:rPr>
  </w:style>
  <w:style w:type="paragraph" w:customStyle="1" w:styleId="FreeFormA">
    <w:name w:val="Free Form A"/>
    <w:autoRedefine/>
    <w:uiPriority w:val="99"/>
    <w:qFormat/>
    <w:rsid w:val="00E618EA"/>
    <w:pPr>
      <w:spacing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E618EA"/>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E618EA"/>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E618EA"/>
    <w:rPr>
      <w:rFonts w:ascii="Times New Roman" w:eastAsia="Times New Roman" w:hAnsi="Times New Roman" w:cs="Times New Roman"/>
      <w:sz w:val="10"/>
    </w:rPr>
  </w:style>
  <w:style w:type="paragraph" w:customStyle="1" w:styleId="subheader">
    <w:name w:val="subheader"/>
    <w:basedOn w:val="Normal"/>
    <w:uiPriority w:val="99"/>
    <w:qFormat/>
    <w:rsid w:val="00E618EA"/>
    <w:pPr>
      <w:spacing w:before="100" w:beforeAutospacing="1" w:after="100" w:afterAutospacing="1"/>
    </w:pPr>
    <w:rPr>
      <w:rFonts w:eastAsia="Times New Roman"/>
      <w:sz w:val="24"/>
    </w:rPr>
  </w:style>
  <w:style w:type="paragraph" w:customStyle="1" w:styleId="firstletter">
    <w:name w:val="firstletter"/>
    <w:basedOn w:val="Normal"/>
    <w:uiPriority w:val="99"/>
    <w:qFormat/>
    <w:rsid w:val="00E618EA"/>
    <w:pPr>
      <w:spacing w:before="100" w:beforeAutospacing="1" w:after="100" w:afterAutospacing="1"/>
    </w:pPr>
    <w:rPr>
      <w:rFonts w:eastAsia="Times New Roman"/>
      <w:sz w:val="24"/>
    </w:rPr>
  </w:style>
  <w:style w:type="paragraph" w:customStyle="1" w:styleId="more">
    <w:name w:val="more"/>
    <w:basedOn w:val="Normal"/>
    <w:uiPriority w:val="99"/>
    <w:qFormat/>
    <w:rsid w:val="00E618EA"/>
    <w:pPr>
      <w:spacing w:before="100" w:beforeAutospacing="1" w:after="100" w:afterAutospacing="1"/>
    </w:pPr>
    <w:rPr>
      <w:rFonts w:eastAsia="Times New Roman"/>
      <w:sz w:val="24"/>
    </w:rPr>
  </w:style>
  <w:style w:type="paragraph" w:customStyle="1" w:styleId="story">
    <w:name w:val="story"/>
    <w:basedOn w:val="Normal"/>
    <w:uiPriority w:val="99"/>
    <w:qFormat/>
    <w:rsid w:val="00E618EA"/>
    <w:pPr>
      <w:spacing w:before="100" w:beforeAutospacing="1" w:after="100" w:afterAutospacing="1"/>
    </w:pPr>
    <w:rPr>
      <w:rFonts w:eastAsia="Times New Roman"/>
      <w:sz w:val="24"/>
    </w:rPr>
  </w:style>
  <w:style w:type="paragraph" w:customStyle="1" w:styleId="H1numbered">
    <w:name w:val="H1 numbered"/>
    <w:basedOn w:val="Normal"/>
    <w:uiPriority w:val="99"/>
    <w:qFormat/>
    <w:rsid w:val="00E618EA"/>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E618EA"/>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E618EA"/>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E618EA"/>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E618EA"/>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E618EA"/>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E618EA"/>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E618EA"/>
    <w:pPr>
      <w:widowControl w:val="0"/>
      <w:spacing w:after="63"/>
    </w:pPr>
    <w:rPr>
      <w:rFonts w:ascii="Arial" w:hAnsi="Arial"/>
      <w:color w:val="auto"/>
    </w:rPr>
  </w:style>
  <w:style w:type="paragraph" w:customStyle="1" w:styleId="CM35">
    <w:name w:val="CM35"/>
    <w:basedOn w:val="Default"/>
    <w:next w:val="Default"/>
    <w:uiPriority w:val="99"/>
    <w:qFormat/>
    <w:rsid w:val="00E618E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E618EA"/>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E618EA"/>
    <w:rPr>
      <w:rFonts w:eastAsia="Times New Roman" w:cs="Times New Roman"/>
      <w:sz w:val="20"/>
      <w:szCs w:val="20"/>
    </w:rPr>
  </w:style>
  <w:style w:type="paragraph" w:customStyle="1" w:styleId="StylecardCharCharChar11pt">
    <w:name w:val="Style card Char Char Char + 11 pt"/>
    <w:link w:val="StylecardCharCharChar11ptChar"/>
    <w:qFormat/>
    <w:rsid w:val="00E618EA"/>
    <w:pPr>
      <w:spacing w:after="200"/>
      <w:ind w:left="288" w:right="288"/>
    </w:pPr>
    <w:rPr>
      <w:rFonts w:eastAsia="Times New Roman" w:cs="Times New Roman"/>
      <w:sz w:val="20"/>
      <w:szCs w:val="20"/>
    </w:rPr>
  </w:style>
  <w:style w:type="character" w:customStyle="1" w:styleId="StyleCards11ptChar">
    <w:name w:val="Style Cards + 11 pt Char"/>
    <w:link w:val="StyleCards11pt"/>
    <w:locked/>
    <w:rsid w:val="00E618E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E618EA"/>
    <w:rPr>
      <w:rFonts w:ascii="Georgia" w:hAnsi="Georgia"/>
      <w:sz w:val="22"/>
      <w:szCs w:val="22"/>
      <w:lang w:val="x-none" w:eastAsia="x-none"/>
    </w:rPr>
  </w:style>
  <w:style w:type="character" w:customStyle="1" w:styleId="StyleCards11ptUnderlineChar">
    <w:name w:val="Style Cards + 11 pt Underline Char"/>
    <w:link w:val="StyleCards11ptUnderline"/>
    <w:locked/>
    <w:rsid w:val="00E618E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E618EA"/>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E618E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E618EA"/>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618E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618EA"/>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E618E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E618EA"/>
    <w:rPr>
      <w:rFonts w:ascii="Georgia" w:hAnsi="Georgia"/>
      <w:lang w:val="x-none" w:eastAsia="x-none"/>
    </w:rPr>
  </w:style>
  <w:style w:type="character" w:customStyle="1" w:styleId="NormalFontChar">
    <w:name w:val="Normal Font Char"/>
    <w:link w:val="NormalFont"/>
    <w:locked/>
    <w:rsid w:val="00E618EA"/>
    <w:rPr>
      <w:rFonts w:ascii="Times New Roman" w:eastAsia="Times New Roman" w:hAnsi="Times New Roman" w:cs="Times New Roman"/>
      <w:sz w:val="20"/>
      <w:szCs w:val="20"/>
    </w:rPr>
  </w:style>
  <w:style w:type="paragraph" w:customStyle="1" w:styleId="NormalFont">
    <w:name w:val="Normal Font"/>
    <w:link w:val="NormalFontChar"/>
    <w:qFormat/>
    <w:rsid w:val="00E618EA"/>
    <w:rPr>
      <w:rFonts w:ascii="Times New Roman" w:eastAsia="Times New Roman" w:hAnsi="Times New Roman" w:cs="Times New Roman"/>
      <w:sz w:val="20"/>
      <w:szCs w:val="20"/>
    </w:rPr>
  </w:style>
  <w:style w:type="paragraph" w:customStyle="1" w:styleId="StyleSmall11pt">
    <w:name w:val="Style Small + 11 pt"/>
    <w:uiPriority w:val="99"/>
    <w:qFormat/>
    <w:rsid w:val="00E618EA"/>
    <w:pPr>
      <w:spacing w:after="200"/>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E618E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618EA"/>
    <w:rPr>
      <w:u w:val="single"/>
      <w:lang w:val="x-none" w:eastAsia="x-none"/>
    </w:rPr>
  </w:style>
  <w:style w:type="character" w:customStyle="1" w:styleId="StyleNormalFont11ptBoldUnderlineChar">
    <w:name w:val="Style Normal Font + 11 pt Bold Underline Char"/>
    <w:link w:val="StyleNormalFont11ptBoldUnderline"/>
    <w:locked/>
    <w:rsid w:val="00E618E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618EA"/>
    <w:rPr>
      <w:b/>
      <w:bCs/>
      <w:u w:val="single"/>
      <w:lang w:val="x-none" w:eastAsia="x-none"/>
    </w:rPr>
  </w:style>
  <w:style w:type="paragraph" w:customStyle="1" w:styleId="Smallfont0">
    <w:name w:val="Smallfont"/>
    <w:basedOn w:val="Normal"/>
    <w:uiPriority w:val="99"/>
    <w:qFormat/>
    <w:rsid w:val="00E618EA"/>
    <w:rPr>
      <w:rFonts w:eastAsia="Times New Roman"/>
      <w:sz w:val="15"/>
    </w:rPr>
  </w:style>
  <w:style w:type="paragraph" w:customStyle="1" w:styleId="formatvorlage2">
    <w:name w:val="formatvorlage2"/>
    <w:basedOn w:val="Normal"/>
    <w:uiPriority w:val="99"/>
    <w:qFormat/>
    <w:rsid w:val="00E618EA"/>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E618E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E618EA"/>
    <w:pPr>
      <w:spacing w:after="0"/>
      <w:contextualSpacing w:val="0"/>
      <w:jc w:val="center"/>
    </w:pPr>
    <w:rPr>
      <w:rFonts w:ascii="Georgia" w:eastAsia="Times New Roman" w:hAnsi="Georgia" w:cs="Calibri (Headings)"/>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E618E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E618EA"/>
    <w:pPr>
      <w:spacing w:after="0"/>
      <w:contextualSpacing w:val="0"/>
      <w:jc w:val="center"/>
    </w:pPr>
    <w:rPr>
      <w:rFonts w:ascii="Georgia" w:eastAsia="Times New Roman" w:hAnsi="Georgia" w:cs="Calibri (Headings)"/>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E618EA"/>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E618EA"/>
    <w:pPr>
      <w:ind w:left="144"/>
    </w:pPr>
    <w:rPr>
      <w:rFonts w:ascii="Georgia" w:eastAsia="Times New Roman" w:hAnsi="Georgia"/>
      <w:lang w:val="x-none" w:eastAsia="x-none"/>
    </w:rPr>
  </w:style>
  <w:style w:type="paragraph" w:customStyle="1" w:styleId="deck">
    <w:name w:val="deck"/>
    <w:basedOn w:val="Normal"/>
    <w:uiPriority w:val="99"/>
    <w:qFormat/>
    <w:rsid w:val="00E618EA"/>
    <w:pPr>
      <w:spacing w:before="100" w:beforeAutospacing="1" w:after="100" w:afterAutospacing="1"/>
    </w:pPr>
    <w:rPr>
      <w:rFonts w:eastAsia="Times New Roman"/>
      <w:sz w:val="24"/>
    </w:rPr>
  </w:style>
  <w:style w:type="paragraph" w:customStyle="1" w:styleId="i1">
    <w:name w:val="i1"/>
    <w:basedOn w:val="Normal"/>
    <w:uiPriority w:val="99"/>
    <w:qFormat/>
    <w:rsid w:val="00E618EA"/>
    <w:pPr>
      <w:spacing w:before="100" w:beforeAutospacing="1" w:after="100" w:afterAutospacing="1"/>
    </w:pPr>
    <w:rPr>
      <w:rFonts w:eastAsia="Times New Roman"/>
      <w:sz w:val="24"/>
    </w:rPr>
  </w:style>
  <w:style w:type="paragraph" w:customStyle="1" w:styleId="question">
    <w:name w:val="question"/>
    <w:basedOn w:val="Normal"/>
    <w:uiPriority w:val="99"/>
    <w:qFormat/>
    <w:rsid w:val="00E618EA"/>
    <w:pPr>
      <w:spacing w:before="100" w:beforeAutospacing="1" w:after="100" w:afterAutospacing="1"/>
    </w:pPr>
    <w:rPr>
      <w:rFonts w:eastAsia="Times New Roman"/>
      <w:sz w:val="24"/>
    </w:rPr>
  </w:style>
  <w:style w:type="paragraph" w:customStyle="1" w:styleId="bodycopy">
    <w:name w:val="bodycopy"/>
    <w:basedOn w:val="Normal"/>
    <w:uiPriority w:val="99"/>
    <w:qFormat/>
    <w:rsid w:val="00E618EA"/>
    <w:pPr>
      <w:spacing w:before="100" w:beforeAutospacing="1" w:after="100" w:afterAutospacing="1"/>
    </w:pPr>
    <w:rPr>
      <w:rFonts w:eastAsia="Times New Roman"/>
      <w:sz w:val="24"/>
    </w:rPr>
  </w:style>
  <w:style w:type="paragraph" w:customStyle="1" w:styleId="Fifth">
    <w:name w:val="Fifth"/>
    <w:basedOn w:val="Normal"/>
    <w:link w:val="FifthChar"/>
    <w:qFormat/>
    <w:rsid w:val="00E618EA"/>
    <w:rPr>
      <w:rFonts w:eastAsia="Calibri"/>
    </w:rPr>
  </w:style>
  <w:style w:type="paragraph" w:customStyle="1" w:styleId="NoteLevel22">
    <w:name w:val="Note Level 22"/>
    <w:basedOn w:val="Normal"/>
    <w:next w:val="Normal"/>
    <w:uiPriority w:val="99"/>
    <w:qFormat/>
    <w:rsid w:val="00E618EA"/>
    <w:pPr>
      <w:keepNext/>
      <w:ind w:left="288" w:right="288"/>
    </w:pPr>
    <w:rPr>
      <w:rFonts w:eastAsia="MS Gothic"/>
      <w:szCs w:val="20"/>
    </w:rPr>
  </w:style>
  <w:style w:type="paragraph" w:customStyle="1" w:styleId="wp-caption-text">
    <w:name w:val="wp-caption-text"/>
    <w:basedOn w:val="Normal"/>
    <w:qFormat/>
    <w:rsid w:val="00E618EA"/>
    <w:pPr>
      <w:spacing w:before="100" w:beforeAutospacing="1" w:after="100" w:afterAutospacing="1"/>
    </w:pPr>
    <w:rPr>
      <w:rFonts w:eastAsia="Times New Roman"/>
      <w:sz w:val="24"/>
    </w:rPr>
  </w:style>
  <w:style w:type="paragraph" w:customStyle="1" w:styleId="svarticle">
    <w:name w:val="svarticle"/>
    <w:basedOn w:val="Normal"/>
    <w:uiPriority w:val="99"/>
    <w:qFormat/>
    <w:rsid w:val="00E618EA"/>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E618EA"/>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E618EA"/>
    <w:pPr>
      <w:spacing w:before="100" w:beforeAutospacing="1" w:after="100" w:afterAutospacing="1"/>
    </w:pPr>
  </w:style>
  <w:style w:type="paragraph" w:customStyle="1" w:styleId="description">
    <w:name w:val="description"/>
    <w:basedOn w:val="Normal"/>
    <w:uiPriority w:val="99"/>
    <w:qFormat/>
    <w:rsid w:val="00E618EA"/>
    <w:pPr>
      <w:spacing w:before="100" w:beforeAutospacing="1" w:after="100" w:afterAutospacing="1"/>
    </w:pPr>
  </w:style>
  <w:style w:type="paragraph" w:customStyle="1" w:styleId="graf">
    <w:name w:val="graf"/>
    <w:basedOn w:val="Normal"/>
    <w:uiPriority w:val="99"/>
    <w:qFormat/>
    <w:rsid w:val="00E618EA"/>
    <w:pPr>
      <w:spacing w:before="100" w:beforeAutospacing="1" w:after="100" w:afterAutospacing="1"/>
    </w:pPr>
  </w:style>
  <w:style w:type="paragraph" w:customStyle="1" w:styleId="column">
    <w:name w:val="column"/>
    <w:basedOn w:val="Normal"/>
    <w:uiPriority w:val="99"/>
    <w:qFormat/>
    <w:rsid w:val="00E618EA"/>
    <w:pPr>
      <w:spacing w:before="100" w:beforeAutospacing="1" w:after="100" w:afterAutospacing="1"/>
    </w:pPr>
  </w:style>
  <w:style w:type="paragraph" w:customStyle="1" w:styleId="recirc-container">
    <w:name w:val="recirc-container"/>
    <w:basedOn w:val="Normal"/>
    <w:uiPriority w:val="99"/>
    <w:qFormat/>
    <w:rsid w:val="00E618EA"/>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E618EA"/>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E618EA"/>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E618EA"/>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E618EA"/>
    <w:rPr>
      <w:rFonts w:ascii="Georgia" w:hAnsi="Georgia" w:hint="default"/>
      <w:i/>
      <w:iCs/>
      <w:color w:val="808080"/>
    </w:rPr>
  </w:style>
  <w:style w:type="character" w:customStyle="1" w:styleId="cardchar00">
    <w:name w:val="cardchar0"/>
    <w:basedOn w:val="DefaultParagraphFont"/>
    <w:rsid w:val="00E618EA"/>
  </w:style>
  <w:style w:type="character" w:customStyle="1" w:styleId="UnderlineNon-bold">
    <w:name w:val="Underline Non - bold"/>
    <w:rsid w:val="00E618EA"/>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E618EA"/>
  </w:style>
  <w:style w:type="character" w:customStyle="1" w:styleId="StyleHeading4UnderlinedsmalltextGaramondChar">
    <w:name w:val="Style Heading 4Underlinedsmall text + Garamond Char"/>
    <w:link w:val="StyleHeading4UnderlinedsmalltextGaramond"/>
    <w:locked/>
    <w:rsid w:val="00E618EA"/>
  </w:style>
  <w:style w:type="character" w:customStyle="1" w:styleId="Heading5Char2">
    <w:name w:val="Heading 5 Char2"/>
    <w:rsid w:val="00E618EA"/>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E618EA"/>
    <w:rPr>
      <w:rFonts w:ascii="Arial" w:hAnsi="Arial" w:cs="Arial"/>
      <w:vanish/>
      <w:sz w:val="16"/>
      <w:szCs w:val="16"/>
    </w:rPr>
  </w:style>
  <w:style w:type="paragraph" w:styleId="z-TopofForm">
    <w:name w:val="HTML Top of Form"/>
    <w:basedOn w:val="Normal"/>
    <w:next w:val="Normal"/>
    <w:link w:val="z-TopofFormChar"/>
    <w:hidden/>
    <w:uiPriority w:val="99"/>
    <w:unhideWhenUsed/>
    <w:rsid w:val="00E618EA"/>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E618EA"/>
    <w:rPr>
      <w:rFonts w:ascii="Arial" w:hAnsi="Arial" w:cs="Arial"/>
      <w:vanish/>
      <w:sz w:val="16"/>
      <w:szCs w:val="16"/>
    </w:rPr>
  </w:style>
  <w:style w:type="character" w:customStyle="1" w:styleId="z-BottomofFormChar">
    <w:name w:val="z-Bottom of Form Char"/>
    <w:basedOn w:val="DefaultParagraphFont"/>
    <w:link w:val="z-BottomofForm"/>
    <w:uiPriority w:val="99"/>
    <w:rsid w:val="00E618EA"/>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E618EA"/>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E618EA"/>
    <w:rPr>
      <w:rFonts w:ascii="Arial" w:hAnsi="Arial" w:cs="Arial"/>
      <w:vanish/>
      <w:sz w:val="16"/>
      <w:szCs w:val="16"/>
    </w:rPr>
  </w:style>
  <w:style w:type="character" w:customStyle="1" w:styleId="Style2CharChar">
    <w:name w:val="Style2 Char Char"/>
    <w:rsid w:val="00E618EA"/>
    <w:rPr>
      <w:u w:val="thick"/>
      <w:lang w:val="en-US" w:eastAsia="en-US" w:bidi="ar-SA"/>
    </w:rPr>
  </w:style>
  <w:style w:type="character" w:customStyle="1" w:styleId="authordate1">
    <w:name w:val="authordate"/>
    <w:rsid w:val="00E618EA"/>
  </w:style>
  <w:style w:type="character" w:customStyle="1" w:styleId="underline0">
    <w:name w:val="%underline"/>
    <w:rsid w:val="00E618EA"/>
    <w:rPr>
      <w:rFonts w:ascii="Times New Roman" w:hAnsi="Times New Roman" w:cs="Times New Roman" w:hint="default"/>
      <w:strike w:val="0"/>
      <w:dstrike w:val="0"/>
      <w:sz w:val="16"/>
      <w:u w:val="none"/>
      <w:effect w:val="none"/>
    </w:rPr>
  </w:style>
  <w:style w:type="character" w:customStyle="1" w:styleId="AUNDERLINE0">
    <w:name w:val="AUNDERLINE"/>
    <w:qFormat/>
    <w:rsid w:val="00E618EA"/>
    <w:rPr>
      <w:rFonts w:ascii="Times New Roman" w:hAnsi="Times New Roman" w:cs="Times New Roman" w:hint="default"/>
      <w:sz w:val="20"/>
      <w:u w:val="single"/>
    </w:rPr>
  </w:style>
  <w:style w:type="character" w:customStyle="1" w:styleId="UnderlinedCharChar">
    <w:name w:val="Underlined Char Char"/>
    <w:rsid w:val="00E618EA"/>
    <w:rPr>
      <w:rFonts w:ascii="Garamond" w:hAnsi="Garamond" w:hint="default"/>
      <w:szCs w:val="28"/>
      <w:u w:val="single"/>
      <w:lang w:val="en-US" w:eastAsia="en-US" w:bidi="ar-SA"/>
    </w:rPr>
  </w:style>
  <w:style w:type="character" w:customStyle="1" w:styleId="slug-doi">
    <w:name w:val="slug-doi"/>
    <w:basedOn w:val="DefaultParagraphFont"/>
    <w:rsid w:val="00E618EA"/>
  </w:style>
  <w:style w:type="character" w:customStyle="1" w:styleId="af">
    <w:name w:val="af"/>
    <w:basedOn w:val="DefaultParagraphFont"/>
    <w:rsid w:val="00E618EA"/>
  </w:style>
  <w:style w:type="character" w:customStyle="1" w:styleId="ab">
    <w:name w:val="ab"/>
    <w:basedOn w:val="DefaultParagraphFont"/>
    <w:rsid w:val="00E618EA"/>
  </w:style>
  <w:style w:type="character" w:customStyle="1" w:styleId="em">
    <w:name w:val="em"/>
    <w:basedOn w:val="DefaultParagraphFont"/>
    <w:rsid w:val="00E618EA"/>
  </w:style>
  <w:style w:type="character" w:customStyle="1" w:styleId="au">
    <w:name w:val="au"/>
    <w:basedOn w:val="DefaultParagraphFont"/>
    <w:rsid w:val="00E618EA"/>
  </w:style>
  <w:style w:type="character" w:customStyle="1" w:styleId="ti">
    <w:name w:val="ti"/>
    <w:basedOn w:val="DefaultParagraphFont"/>
    <w:rsid w:val="00E618EA"/>
  </w:style>
  <w:style w:type="character" w:customStyle="1" w:styleId="subheadblue">
    <w:name w:val="subhead_blue"/>
    <w:basedOn w:val="DefaultParagraphFont"/>
    <w:rsid w:val="00E618EA"/>
  </w:style>
  <w:style w:type="character" w:customStyle="1" w:styleId="affiliation">
    <w:name w:val="affiliation"/>
    <w:basedOn w:val="DefaultParagraphFont"/>
    <w:rsid w:val="00E618EA"/>
  </w:style>
  <w:style w:type="character" w:customStyle="1" w:styleId="slug-doi-wrapper">
    <w:name w:val="slug-doi-wrapper"/>
    <w:basedOn w:val="DefaultParagraphFont"/>
    <w:rsid w:val="00E618EA"/>
  </w:style>
  <w:style w:type="character" w:customStyle="1" w:styleId="slug-metadata-noteahead-of-print">
    <w:name w:val="slug-metadata-note ahead-of-print"/>
    <w:basedOn w:val="DefaultParagraphFont"/>
    <w:rsid w:val="00E618EA"/>
  </w:style>
  <w:style w:type="character" w:customStyle="1" w:styleId="slug-ahead-of-print-date">
    <w:name w:val="slug-ahead-of-print-date"/>
    <w:basedOn w:val="DefaultParagraphFont"/>
    <w:rsid w:val="00E618EA"/>
  </w:style>
  <w:style w:type="character" w:customStyle="1" w:styleId="medium-bold">
    <w:name w:val="medium-bold"/>
    <w:basedOn w:val="DefaultParagraphFont"/>
    <w:rsid w:val="00E618EA"/>
  </w:style>
  <w:style w:type="character" w:customStyle="1" w:styleId="updated-short-citation">
    <w:name w:val="updated-short-citation"/>
    <w:basedOn w:val="DefaultParagraphFont"/>
    <w:rsid w:val="00E618EA"/>
  </w:style>
  <w:style w:type="character" w:customStyle="1" w:styleId="goohl0">
    <w:name w:val="goohl0"/>
    <w:basedOn w:val="DefaultParagraphFont"/>
    <w:rsid w:val="00E618EA"/>
  </w:style>
  <w:style w:type="character" w:customStyle="1" w:styleId="CharChar6">
    <w:name w:val="Char Char6"/>
    <w:rsid w:val="00E618EA"/>
    <w:rPr>
      <w:rFonts w:ascii="Arial" w:hAnsi="Arial" w:cs="Arial" w:hint="default"/>
      <w:bCs/>
      <w:sz w:val="16"/>
      <w:szCs w:val="26"/>
      <w:lang w:val="en-US" w:eastAsia="en-US" w:bidi="ar-SA"/>
    </w:rPr>
  </w:style>
  <w:style w:type="character" w:customStyle="1" w:styleId="TagCharChar1">
    <w:name w:val="Tag Char Char1"/>
    <w:rsid w:val="00E618EA"/>
    <w:rPr>
      <w:b/>
      <w:bCs w:val="0"/>
      <w:sz w:val="24"/>
      <w:szCs w:val="24"/>
      <w:lang w:val="en-US" w:eastAsia="en-US" w:bidi="ar-SA"/>
    </w:rPr>
  </w:style>
  <w:style w:type="character" w:customStyle="1" w:styleId="12TimesNewRoman">
    <w:name w:val="12 Times New Roman"/>
    <w:rsid w:val="00E618EA"/>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E618EA"/>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E618EA"/>
    <w:rPr>
      <w:rFonts w:ascii="Times New Roman" w:hAnsi="Times New Roman" w:cs="Times New Roman" w:hint="default"/>
      <w:strike w:val="0"/>
      <w:dstrike w:val="0"/>
      <w:sz w:val="14"/>
      <w:u w:val="none"/>
      <w:effect w:val="none"/>
    </w:rPr>
  </w:style>
  <w:style w:type="character" w:customStyle="1" w:styleId="F8-UnderlineBold">
    <w:name w:val="F8 - Underline/Bold"/>
    <w:rsid w:val="00E618EA"/>
    <w:rPr>
      <w:rFonts w:ascii="Times New Roman" w:hAnsi="Times New Roman" w:cs="Times New Roman" w:hint="default"/>
      <w:b/>
      <w:bCs w:val="0"/>
      <w:sz w:val="20"/>
      <w:u w:val="single"/>
    </w:rPr>
  </w:style>
  <w:style w:type="character" w:customStyle="1" w:styleId="F7-SmallFont">
    <w:name w:val="F7 - Small Font"/>
    <w:rsid w:val="00E618EA"/>
    <w:rPr>
      <w:rFonts w:ascii="Times New Roman" w:hAnsi="Times New Roman" w:cs="Times New Roman" w:hint="default"/>
      <w:sz w:val="14"/>
    </w:rPr>
  </w:style>
  <w:style w:type="character" w:customStyle="1" w:styleId="Brief-Bold">
    <w:name w:val="Brief - Bold"/>
    <w:rsid w:val="00E618EA"/>
    <w:rPr>
      <w:rFonts w:ascii="Times New Roman" w:hAnsi="Times New Roman" w:cs="Times New Roman" w:hint="default"/>
      <w:b/>
      <w:bCs w:val="0"/>
    </w:rPr>
  </w:style>
  <w:style w:type="character" w:customStyle="1" w:styleId="Card-Underline">
    <w:name w:val="Card - Underline"/>
    <w:rsid w:val="00E618EA"/>
    <w:rPr>
      <w:rFonts w:ascii="Times New Roman" w:hAnsi="Times New Roman" w:cs="Times New Roman" w:hint="default"/>
      <w:u w:val="single"/>
    </w:rPr>
  </w:style>
  <w:style w:type="character" w:customStyle="1" w:styleId="beriefunderline">
    <w:name w:val="berief = underline"/>
    <w:rsid w:val="00E618EA"/>
    <w:rPr>
      <w:rFonts w:ascii="Times New Roman" w:eastAsia="Times New Roman" w:hAnsi="Times New Roman" w:cs="Times New Roman" w:hint="default"/>
      <w:sz w:val="20"/>
      <w:u w:val="single"/>
    </w:rPr>
  </w:style>
  <w:style w:type="character" w:customStyle="1" w:styleId="BoldText10pt">
    <w:name w:val="Bold Text 10 pt"/>
    <w:rsid w:val="00E618EA"/>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E618EA"/>
    <w:rPr>
      <w:i/>
      <w:iCs w:val="0"/>
    </w:rPr>
  </w:style>
  <w:style w:type="character" w:customStyle="1" w:styleId="eoeaheader">
    <w:name w:val="eoea_header"/>
    <w:basedOn w:val="DefaultParagraphFont"/>
    <w:rsid w:val="00E618EA"/>
  </w:style>
  <w:style w:type="character" w:customStyle="1" w:styleId="SC4208902">
    <w:name w:val="SC.4.208902"/>
    <w:rsid w:val="00E618EA"/>
    <w:rPr>
      <w:rFonts w:ascii="Century" w:hAnsi="Century" w:cs="Century" w:hint="default"/>
      <w:color w:val="000000"/>
      <w:sz w:val="22"/>
      <w:szCs w:val="22"/>
    </w:rPr>
  </w:style>
  <w:style w:type="character" w:customStyle="1" w:styleId="SC4208915">
    <w:name w:val="SC.4.208915"/>
    <w:rsid w:val="00E618EA"/>
    <w:rPr>
      <w:rFonts w:ascii="Century" w:hAnsi="Century" w:cs="Century" w:hint="default"/>
      <w:color w:val="000000"/>
      <w:sz w:val="13"/>
      <w:szCs w:val="13"/>
    </w:rPr>
  </w:style>
  <w:style w:type="character" w:customStyle="1" w:styleId="SC273764">
    <w:name w:val="SC.2.73764"/>
    <w:rsid w:val="00E618EA"/>
    <w:rPr>
      <w:rFonts w:ascii="Century" w:hAnsi="Century" w:cs="Century" w:hint="default"/>
      <w:color w:val="000000"/>
      <w:sz w:val="72"/>
      <w:szCs w:val="72"/>
    </w:rPr>
  </w:style>
  <w:style w:type="character" w:customStyle="1" w:styleId="SC273779">
    <w:name w:val="SC.2.73779"/>
    <w:rsid w:val="00E618EA"/>
    <w:rPr>
      <w:rFonts w:ascii="Century" w:hAnsi="Century" w:cs="Century" w:hint="default"/>
      <w:color w:val="000000"/>
      <w:sz w:val="40"/>
      <w:szCs w:val="40"/>
    </w:rPr>
  </w:style>
  <w:style w:type="character" w:customStyle="1" w:styleId="SC273763">
    <w:name w:val="SC.2.73763"/>
    <w:rsid w:val="00E618EA"/>
    <w:rPr>
      <w:rFonts w:ascii="Century" w:hAnsi="Century" w:cs="Century" w:hint="default"/>
      <w:b/>
      <w:bCs/>
      <w:color w:val="000000"/>
    </w:rPr>
  </w:style>
  <w:style w:type="character" w:customStyle="1" w:styleId="SC4208910">
    <w:name w:val="SC.4.208910"/>
    <w:rsid w:val="00E618EA"/>
    <w:rPr>
      <w:rFonts w:ascii="Century" w:hAnsi="Century" w:cs="Century" w:hint="default"/>
      <w:color w:val="000000"/>
      <w:sz w:val="28"/>
      <w:szCs w:val="28"/>
    </w:rPr>
  </w:style>
  <w:style w:type="character" w:customStyle="1" w:styleId="SC4208911">
    <w:name w:val="SC.4.208911"/>
    <w:rsid w:val="00E618EA"/>
    <w:rPr>
      <w:rFonts w:ascii="Century" w:hAnsi="Century" w:cs="Century" w:hint="default"/>
      <w:color w:val="000000"/>
    </w:rPr>
  </w:style>
  <w:style w:type="character" w:customStyle="1" w:styleId="articlesubtitle">
    <w:name w:val="article_sub_title"/>
    <w:basedOn w:val="DefaultParagraphFont"/>
    <w:rsid w:val="00E618EA"/>
  </w:style>
  <w:style w:type="character" w:customStyle="1" w:styleId="newsdate2">
    <w:name w:val="news_date2"/>
    <w:basedOn w:val="DefaultParagraphFont"/>
    <w:rsid w:val="00E618EA"/>
  </w:style>
  <w:style w:type="character" w:customStyle="1" w:styleId="readarticleheader">
    <w:name w:val="readarticleheader"/>
    <w:basedOn w:val="DefaultParagraphFont"/>
    <w:rsid w:val="00E618EA"/>
  </w:style>
  <w:style w:type="character" w:customStyle="1" w:styleId="UnderlineChar20">
    <w:name w:val="Underline Char2"/>
    <w:rsid w:val="00E618EA"/>
    <w:rPr>
      <w:rFonts w:ascii="Trebuchet MS" w:hAnsi="Trebuchet MS" w:hint="default"/>
      <w:u w:val="thick"/>
      <w:lang w:val="en-US" w:eastAsia="zh-CN" w:bidi="ar-SA"/>
    </w:rPr>
  </w:style>
  <w:style w:type="character" w:customStyle="1" w:styleId="BoldUnderliningChar">
    <w:name w:val="Bold Underlining Char"/>
    <w:rsid w:val="00E618EA"/>
    <w:rPr>
      <w:rFonts w:ascii="Arial Narrow" w:eastAsia="Times New Roman" w:hAnsi="Arial Narrow" w:hint="default"/>
      <w:b/>
      <w:bCs w:val="0"/>
      <w:szCs w:val="24"/>
      <w:u w:val="single"/>
      <w:lang w:val="en-GB" w:eastAsia="en-US" w:bidi="ar-SA"/>
    </w:rPr>
  </w:style>
  <w:style w:type="character" w:customStyle="1" w:styleId="medium-normal1">
    <w:name w:val="medium-normal1"/>
    <w:rsid w:val="00E618EA"/>
    <w:rPr>
      <w:rFonts w:ascii="Arial" w:hAnsi="Arial" w:cs="Arial" w:hint="default"/>
      <w:b w:val="0"/>
      <w:bCs w:val="0"/>
      <w:i w:val="0"/>
      <w:iCs w:val="0"/>
      <w:sz w:val="20"/>
      <w:szCs w:val="20"/>
    </w:rPr>
  </w:style>
  <w:style w:type="character" w:customStyle="1" w:styleId="UnderlinedCardChar0">
    <w:name w:val="Underlined Card Char"/>
    <w:rsid w:val="00E618EA"/>
    <w:rPr>
      <w:rFonts w:ascii="Palatino Linotype" w:hAnsi="Palatino Linotype" w:hint="default"/>
      <w:u w:val="single"/>
      <w:lang w:val="en-US" w:eastAsia="en-US" w:bidi="ar-SA"/>
    </w:rPr>
  </w:style>
  <w:style w:type="character" w:customStyle="1" w:styleId="char">
    <w:name w:val="char"/>
    <w:basedOn w:val="DefaultParagraphFont"/>
    <w:rsid w:val="00E618EA"/>
  </w:style>
  <w:style w:type="character" w:customStyle="1" w:styleId="UnderlineCharCharCharCharCharChar">
    <w:name w:val="Underline Char Char Char Char Char Char"/>
    <w:rsid w:val="00E618EA"/>
    <w:rPr>
      <w:rFonts w:ascii="Arial Narrow" w:hAnsi="Arial Narrow" w:hint="default"/>
      <w:szCs w:val="24"/>
      <w:u w:val="single"/>
      <w:lang w:val="en-US" w:eastAsia="en-US" w:bidi="ar-SA"/>
    </w:rPr>
  </w:style>
  <w:style w:type="character" w:customStyle="1" w:styleId="klink">
    <w:name w:val="klink"/>
    <w:basedOn w:val="DefaultParagraphFont"/>
    <w:rsid w:val="00E618EA"/>
  </w:style>
  <w:style w:type="character" w:customStyle="1" w:styleId="date10">
    <w:name w:val="date1"/>
    <w:basedOn w:val="DefaultParagraphFont"/>
    <w:rsid w:val="00E618EA"/>
  </w:style>
  <w:style w:type="character" w:customStyle="1" w:styleId="bolding1">
    <w:name w:val="bolding1"/>
    <w:rsid w:val="00E618EA"/>
    <w:rPr>
      <w:b/>
      <w:bCs/>
    </w:rPr>
  </w:style>
  <w:style w:type="character" w:customStyle="1" w:styleId="bookoptions1">
    <w:name w:val="book_options1"/>
    <w:rsid w:val="00E618EA"/>
    <w:rPr>
      <w:b/>
      <w:bCs/>
      <w:color w:val="333366"/>
    </w:rPr>
  </w:style>
  <w:style w:type="character" w:customStyle="1" w:styleId="descriptionblock">
    <w:name w:val="description block"/>
    <w:basedOn w:val="DefaultParagraphFont"/>
    <w:rsid w:val="00E618EA"/>
  </w:style>
  <w:style w:type="character" w:customStyle="1" w:styleId="detailsboxblock">
    <w:name w:val="detailsbox block"/>
    <w:basedOn w:val="DefaultParagraphFont"/>
    <w:rsid w:val="00E618EA"/>
  </w:style>
  <w:style w:type="character" w:customStyle="1" w:styleId="Char3">
    <w:name w:val="Char3"/>
    <w:rsid w:val="00E618EA"/>
    <w:rPr>
      <w:rFonts w:ascii="Arial" w:hAnsi="Arial" w:cs="Arial" w:hint="default"/>
      <w:bCs/>
      <w:u w:val="thick"/>
      <w:lang w:val="en-US" w:eastAsia="en-US" w:bidi="ar-SA"/>
    </w:rPr>
  </w:style>
  <w:style w:type="character" w:customStyle="1" w:styleId="texto11">
    <w:name w:val="texto11"/>
    <w:rsid w:val="00E618EA"/>
    <w:rPr>
      <w:rFonts w:ascii="Arial" w:hAnsi="Arial" w:cs="Arial" w:hint="default"/>
      <w:b w:val="0"/>
      <w:bCs w:val="0"/>
      <w:i w:val="0"/>
      <w:iCs w:val="0"/>
      <w:caps w:val="0"/>
      <w:color w:val="000000"/>
      <w:sz w:val="26"/>
      <w:szCs w:val="26"/>
    </w:rPr>
  </w:style>
  <w:style w:type="character" w:customStyle="1" w:styleId="CardTagChar">
    <w:name w:val="Card Tag Char"/>
    <w:rsid w:val="00E618EA"/>
    <w:rPr>
      <w:rFonts w:ascii="Arial Narrow" w:hAnsi="Arial Narrow" w:hint="default"/>
      <w:b/>
      <w:bCs w:val="0"/>
      <w:sz w:val="24"/>
      <w:szCs w:val="24"/>
      <w:lang w:val="en-US" w:eastAsia="en-US" w:bidi="ar-SA"/>
    </w:rPr>
  </w:style>
  <w:style w:type="character" w:customStyle="1" w:styleId="DebateCiteCharCharChar">
    <w:name w:val="Debate Cite Char Char Char"/>
    <w:rsid w:val="00E618EA"/>
    <w:rPr>
      <w:b/>
      <w:bCs w:val="0"/>
      <w:sz w:val="32"/>
      <w:szCs w:val="32"/>
      <w:lang w:val="en-US" w:eastAsia="en-US" w:bidi="ar-SA"/>
    </w:rPr>
  </w:style>
  <w:style w:type="character" w:customStyle="1" w:styleId="TagChar3">
    <w:name w:val="Tag Char3"/>
    <w:rsid w:val="00E618EA"/>
    <w:rPr>
      <w:rFonts w:ascii="Palatino Linotype" w:hAnsi="Palatino Linotype" w:hint="default"/>
      <w:b/>
      <w:bCs w:val="0"/>
      <w:sz w:val="24"/>
      <w:szCs w:val="24"/>
      <w:lang w:val="en-US" w:eastAsia="en-US" w:bidi="ar-SA"/>
    </w:rPr>
  </w:style>
  <w:style w:type="character" w:customStyle="1" w:styleId="TagandCiteChar">
    <w:name w:val="Tag and Cite Char"/>
    <w:rsid w:val="00E618EA"/>
    <w:rPr>
      <w:color w:val="333333"/>
      <w:sz w:val="22"/>
      <w:szCs w:val="22"/>
      <w:lang w:val="en-US" w:eastAsia="en-US" w:bidi="ar-SA"/>
    </w:rPr>
  </w:style>
  <w:style w:type="character" w:customStyle="1" w:styleId="Style10ptBold">
    <w:name w:val="Style 10 pt Bold"/>
    <w:rsid w:val="00E618EA"/>
    <w:rPr>
      <w:b/>
      <w:bCs/>
      <w:sz w:val="20"/>
    </w:rPr>
  </w:style>
  <w:style w:type="character" w:customStyle="1" w:styleId="text9">
    <w:name w:val="text9"/>
    <w:basedOn w:val="DefaultParagraphFont"/>
    <w:rsid w:val="00E618EA"/>
  </w:style>
  <w:style w:type="character" w:customStyle="1" w:styleId="text21">
    <w:name w:val="text21"/>
    <w:basedOn w:val="DefaultParagraphFont"/>
    <w:rsid w:val="00E618EA"/>
  </w:style>
  <w:style w:type="character" w:customStyle="1" w:styleId="text19">
    <w:name w:val="text19"/>
    <w:basedOn w:val="DefaultParagraphFont"/>
    <w:rsid w:val="00E618EA"/>
  </w:style>
  <w:style w:type="character" w:customStyle="1" w:styleId="term2">
    <w:name w:val="term2"/>
    <w:rsid w:val="00E618EA"/>
    <w:rPr>
      <w:b/>
      <w:bCs/>
    </w:rPr>
  </w:style>
  <w:style w:type="character" w:customStyle="1" w:styleId="pmterms12">
    <w:name w:val="pmterms12"/>
    <w:rsid w:val="00E618EA"/>
    <w:rPr>
      <w:b/>
      <w:bCs/>
      <w:i w:val="0"/>
      <w:iCs w:val="0"/>
      <w:color w:val="000000"/>
    </w:rPr>
  </w:style>
  <w:style w:type="character" w:customStyle="1" w:styleId="ToReadChar">
    <w:name w:val="To Read Char"/>
    <w:rsid w:val="00E618EA"/>
    <w:rPr>
      <w:rFonts w:ascii="Verdana" w:hAnsi="Verdana" w:hint="default"/>
      <w:b/>
      <w:bCs w:val="0"/>
      <w:szCs w:val="24"/>
      <w:u w:val="single"/>
      <w:lang w:val="en-US" w:eastAsia="en-US" w:bidi="ar-SA"/>
    </w:rPr>
  </w:style>
  <w:style w:type="character" w:customStyle="1" w:styleId="ToReadCharChar">
    <w:name w:val="To Read Char Char"/>
    <w:rsid w:val="00E618EA"/>
    <w:rPr>
      <w:rFonts w:ascii="Verdana" w:hAnsi="Verdana" w:hint="default"/>
      <w:b/>
      <w:bCs w:val="0"/>
      <w:szCs w:val="24"/>
      <w:u w:val="single"/>
      <w:lang w:val="en-US" w:eastAsia="en-US" w:bidi="ar-SA"/>
    </w:rPr>
  </w:style>
  <w:style w:type="character" w:customStyle="1" w:styleId="bio">
    <w:name w:val="bio"/>
    <w:basedOn w:val="DefaultParagraphFont"/>
    <w:rsid w:val="00E618EA"/>
  </w:style>
  <w:style w:type="character" w:customStyle="1" w:styleId="storytextstyle">
    <w:name w:val="storytextstyle"/>
    <w:basedOn w:val="DefaultParagraphFont"/>
    <w:rsid w:val="00E618EA"/>
  </w:style>
  <w:style w:type="character" w:customStyle="1" w:styleId="cardunderlinedCharChar">
    <w:name w:val="card underlined Char Char"/>
    <w:rsid w:val="00E618EA"/>
    <w:rPr>
      <w:rFonts w:ascii="Arial" w:hAnsi="Arial" w:cs="Arial" w:hint="default"/>
      <w:sz w:val="22"/>
      <w:szCs w:val="24"/>
      <w:u w:val="single"/>
      <w:lang w:val="en-US" w:eastAsia="en-US" w:bidi="ar-SA"/>
    </w:rPr>
  </w:style>
  <w:style w:type="character" w:customStyle="1" w:styleId="Style2Char0">
    <w:name w:val="Style2 Char"/>
    <w:rsid w:val="00E618EA"/>
    <w:rPr>
      <w:rFonts w:ascii="Book Antiqua" w:hAnsi="Book Antiqua" w:hint="default"/>
      <w:u w:val="thick"/>
      <w:lang w:val="en-US" w:eastAsia="en-US" w:bidi="ar-SA"/>
    </w:rPr>
  </w:style>
  <w:style w:type="character" w:customStyle="1" w:styleId="Style2Char1">
    <w:name w:val="Style2 Char1"/>
    <w:rsid w:val="00E618EA"/>
    <w:rPr>
      <w:rFonts w:ascii="Book Antiqua" w:hAnsi="Book Antiqua" w:hint="default"/>
      <w:szCs w:val="24"/>
      <w:u w:val="thick"/>
      <w:lang w:val="en-US" w:eastAsia="en-US" w:bidi="ar-SA"/>
    </w:rPr>
  </w:style>
  <w:style w:type="character" w:customStyle="1" w:styleId="articlehead21">
    <w:name w:val="articlehead21"/>
    <w:rsid w:val="00E618EA"/>
    <w:rPr>
      <w:rFonts w:ascii="Arial" w:hAnsi="Arial" w:cs="Arial" w:hint="default"/>
      <w:b/>
      <w:bCs/>
      <w:color w:val="660000"/>
      <w:sz w:val="20"/>
      <w:szCs w:val="20"/>
    </w:rPr>
  </w:style>
  <w:style w:type="character" w:customStyle="1" w:styleId="TagCiteChar1">
    <w:name w:val="Tag/Cite Char1"/>
    <w:rsid w:val="00E618EA"/>
    <w:rPr>
      <w:b/>
      <w:bCs w:val="0"/>
      <w:lang w:val="en-US" w:eastAsia="en-US" w:bidi="ar-SA"/>
    </w:rPr>
  </w:style>
  <w:style w:type="character" w:customStyle="1" w:styleId="goohl2">
    <w:name w:val="goohl2"/>
    <w:basedOn w:val="DefaultParagraphFont"/>
    <w:rsid w:val="00E618EA"/>
  </w:style>
  <w:style w:type="character" w:customStyle="1" w:styleId="CardCharChar0">
    <w:name w:val="Card Char Char"/>
    <w:rsid w:val="00E618EA"/>
    <w:rPr>
      <w:lang w:val="en-US" w:eastAsia="en-US" w:bidi="ar-SA"/>
    </w:rPr>
  </w:style>
  <w:style w:type="character" w:customStyle="1" w:styleId="BriefTitle1Char">
    <w:name w:val="Brief Title 1 Char"/>
    <w:rsid w:val="00E618EA"/>
    <w:rPr>
      <w:b/>
      <w:bCs w:val="0"/>
      <w:u w:val="single"/>
      <w:lang w:val="en-US" w:eastAsia="en-US" w:bidi="ar-SA"/>
    </w:rPr>
  </w:style>
  <w:style w:type="character" w:customStyle="1" w:styleId="TagCiteCharChar">
    <w:name w:val="Tag/Cite Char Char"/>
    <w:rsid w:val="00E618EA"/>
    <w:rPr>
      <w:b/>
      <w:bCs w:val="0"/>
      <w:lang w:val="en-US" w:eastAsia="en-US" w:bidi="ar-SA"/>
    </w:rPr>
  </w:style>
  <w:style w:type="character" w:customStyle="1" w:styleId="btx">
    <w:name w:val="btx"/>
    <w:basedOn w:val="DefaultParagraphFont"/>
    <w:rsid w:val="00E618EA"/>
  </w:style>
  <w:style w:type="character" w:customStyle="1" w:styleId="CardChar10">
    <w:name w:val="Card Char1"/>
    <w:rsid w:val="00E618EA"/>
    <w:rPr>
      <w:lang w:val="en-US" w:eastAsia="en-US" w:bidi="ar-SA"/>
    </w:rPr>
  </w:style>
  <w:style w:type="character" w:customStyle="1" w:styleId="prodgeneral1">
    <w:name w:val="prodgeneral1"/>
    <w:rsid w:val="00E618EA"/>
    <w:rPr>
      <w:rFonts w:ascii="Verdana" w:hAnsi="Verdana" w:hint="default"/>
      <w:b w:val="0"/>
      <w:bCs w:val="0"/>
      <w:caps w:val="0"/>
      <w:color w:val="000000"/>
      <w:spacing w:val="0"/>
      <w:sz w:val="16"/>
      <w:szCs w:val="16"/>
    </w:rPr>
  </w:style>
  <w:style w:type="character" w:customStyle="1" w:styleId="summary1">
    <w:name w:val="summary1"/>
    <w:rsid w:val="00E618EA"/>
    <w:rPr>
      <w:rFonts w:ascii="Arial" w:hAnsi="Arial" w:cs="Arial" w:hint="default"/>
      <w:sz w:val="18"/>
      <w:szCs w:val="18"/>
    </w:rPr>
  </w:style>
  <w:style w:type="character" w:customStyle="1" w:styleId="text3">
    <w:name w:val="text3"/>
    <w:basedOn w:val="DefaultParagraphFont"/>
    <w:rsid w:val="00E618EA"/>
  </w:style>
  <w:style w:type="character" w:customStyle="1" w:styleId="cardtextsmallChar">
    <w:name w:val="card text small Char"/>
    <w:rsid w:val="00E618EA"/>
    <w:rPr>
      <w:rFonts w:ascii="Arial Narrow" w:hAnsi="Arial Narrow" w:hint="default"/>
      <w:sz w:val="16"/>
      <w:szCs w:val="24"/>
      <w:lang w:val="en-US" w:eastAsia="en-US" w:bidi="ar-SA"/>
    </w:rPr>
  </w:style>
  <w:style w:type="character" w:customStyle="1" w:styleId="countrytitle1">
    <w:name w:val="countrytitle1"/>
    <w:rsid w:val="00E618EA"/>
    <w:rPr>
      <w:rFonts w:ascii="Verdana" w:hAnsi="Verdana" w:hint="default"/>
      <w:b/>
      <w:bCs/>
      <w:color w:val="293643"/>
      <w:sz w:val="24"/>
      <w:szCs w:val="24"/>
    </w:rPr>
  </w:style>
  <w:style w:type="character" w:customStyle="1" w:styleId="storyheader1">
    <w:name w:val="storyheader1"/>
    <w:rsid w:val="00E618EA"/>
    <w:rPr>
      <w:rFonts w:ascii="Verdana" w:hAnsi="Verdana" w:hint="default"/>
      <w:b/>
      <w:bCs/>
      <w:color w:val="000000"/>
      <w:sz w:val="21"/>
      <w:szCs w:val="21"/>
    </w:rPr>
  </w:style>
  <w:style w:type="character" w:customStyle="1" w:styleId="cardunderlinedChar0">
    <w:name w:val="card underlined Char"/>
    <w:rsid w:val="00E618EA"/>
    <w:rPr>
      <w:rFonts w:ascii="Arial" w:hAnsi="Arial" w:cs="Arial" w:hint="default"/>
      <w:sz w:val="22"/>
      <w:szCs w:val="24"/>
      <w:u w:val="single"/>
      <w:lang w:val="en-US" w:eastAsia="en-US" w:bidi="ar-SA"/>
    </w:rPr>
  </w:style>
  <w:style w:type="character" w:customStyle="1" w:styleId="article1">
    <w:name w:val="article1"/>
    <w:rsid w:val="00E618EA"/>
    <w:rPr>
      <w:rFonts w:ascii="Verdana" w:hAnsi="Verdana" w:hint="default"/>
      <w:color w:val="333333"/>
      <w:sz w:val="16"/>
      <w:szCs w:val="16"/>
    </w:rPr>
  </w:style>
  <w:style w:type="character" w:customStyle="1" w:styleId="story-posted-date1">
    <w:name w:val="story-posted-date1"/>
    <w:rsid w:val="00E618EA"/>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E618EA"/>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E618EA"/>
  </w:style>
  <w:style w:type="character" w:customStyle="1" w:styleId="textmedium">
    <w:name w:val="textmedium"/>
    <w:basedOn w:val="DefaultParagraphFont"/>
    <w:rsid w:val="00E618EA"/>
  </w:style>
  <w:style w:type="character" w:customStyle="1" w:styleId="citation1">
    <w:name w:val="citation1"/>
    <w:rsid w:val="00E618EA"/>
    <w:rPr>
      <w:rFonts w:ascii="Verdana" w:hAnsi="Verdana" w:hint="default"/>
      <w:sz w:val="17"/>
      <w:szCs w:val="17"/>
    </w:rPr>
  </w:style>
  <w:style w:type="character" w:customStyle="1" w:styleId="hithighlite">
    <w:name w:val="hithighlite"/>
    <w:basedOn w:val="DefaultParagraphFont"/>
    <w:rsid w:val="00E618EA"/>
  </w:style>
  <w:style w:type="character" w:customStyle="1" w:styleId="articlecontent">
    <w:name w:val="articlecontent"/>
    <w:basedOn w:val="DefaultParagraphFont"/>
    <w:rsid w:val="00E618EA"/>
  </w:style>
  <w:style w:type="character" w:customStyle="1" w:styleId="fource1">
    <w:name w:val="fource1"/>
    <w:rsid w:val="00E618EA"/>
    <w:rPr>
      <w:sz w:val="34"/>
      <w:szCs w:val="34"/>
    </w:rPr>
  </w:style>
  <w:style w:type="character" w:customStyle="1" w:styleId="LanguageStrikeChar">
    <w:name w:val="Language Strike Char"/>
    <w:rsid w:val="00E618EA"/>
    <w:rPr>
      <w:rFonts w:ascii="Arial Narrow" w:hAnsi="Arial Narrow" w:hint="default"/>
      <w:strike/>
      <w:szCs w:val="24"/>
      <w:lang w:val="en-US" w:eastAsia="en-US" w:bidi="ar-SA"/>
    </w:rPr>
  </w:style>
  <w:style w:type="character" w:customStyle="1" w:styleId="normal11">
    <w:name w:val="normal1"/>
    <w:basedOn w:val="DefaultParagraphFont"/>
    <w:rsid w:val="00E618EA"/>
  </w:style>
  <w:style w:type="character" w:customStyle="1" w:styleId="ds">
    <w:name w:val="ds"/>
    <w:basedOn w:val="DefaultParagraphFont"/>
    <w:rsid w:val="00E618EA"/>
  </w:style>
  <w:style w:type="character" w:customStyle="1" w:styleId="UnderliningChar1">
    <w:name w:val="Underlining Char1"/>
    <w:rsid w:val="00E618EA"/>
    <w:rPr>
      <w:rFonts w:ascii="Arial Narrow" w:hAnsi="Arial Narrow" w:hint="default"/>
      <w:szCs w:val="24"/>
      <w:u w:val="single"/>
      <w:lang w:val="en-US" w:eastAsia="en-US" w:bidi="ar-SA"/>
    </w:rPr>
  </w:style>
  <w:style w:type="character" w:customStyle="1" w:styleId="UnderliningChar2">
    <w:name w:val="Underlining Char2"/>
    <w:rsid w:val="00E618EA"/>
    <w:rPr>
      <w:rFonts w:ascii="Arial Narrow" w:hAnsi="Arial Narrow" w:hint="default"/>
      <w:szCs w:val="24"/>
      <w:u w:val="single"/>
      <w:lang w:val="en-US" w:eastAsia="en-US" w:bidi="ar-SA"/>
    </w:rPr>
  </w:style>
  <w:style w:type="character" w:customStyle="1" w:styleId="MicroTextChar1">
    <w:name w:val="MicroText Char1"/>
    <w:rsid w:val="00E618EA"/>
    <w:rPr>
      <w:rFonts w:ascii="Arial Narrow" w:hAnsi="Arial Narrow" w:hint="default"/>
      <w:sz w:val="12"/>
      <w:szCs w:val="24"/>
      <w:lang w:val="en-US" w:eastAsia="en-US" w:bidi="ar-SA"/>
    </w:rPr>
  </w:style>
  <w:style w:type="character" w:customStyle="1" w:styleId="DefaultPara">
    <w:name w:val="Default Para"/>
    <w:rsid w:val="00E618EA"/>
    <w:rPr>
      <w:sz w:val="20"/>
    </w:rPr>
  </w:style>
  <w:style w:type="character" w:customStyle="1" w:styleId="SYSHYPERTEXT">
    <w:name w:val="SYS_HYPERTEXT"/>
    <w:rsid w:val="00E618EA"/>
    <w:rPr>
      <w:color w:val="0000FF"/>
      <w:u w:val="single"/>
    </w:rPr>
  </w:style>
  <w:style w:type="character" w:customStyle="1" w:styleId="Hyperlink1">
    <w:name w:val="Hyperlink1"/>
    <w:rsid w:val="00E618E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E618EA"/>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E618EA"/>
    <w:rPr>
      <w:rFonts w:ascii="Arial Narrow" w:hAnsi="Arial Narrow" w:hint="default"/>
      <w:noProof w:val="0"/>
      <w:szCs w:val="24"/>
      <w:u w:val="single"/>
      <w:lang w:val="en-US" w:eastAsia="en-US" w:bidi="ar-SA"/>
    </w:rPr>
  </w:style>
  <w:style w:type="character" w:customStyle="1" w:styleId="BlockHeading1Char">
    <w:name w:val="Block Heading 1 Char"/>
    <w:rsid w:val="00E618EA"/>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E618EA"/>
    <w:rPr>
      <w:b/>
      <w:bCs w:val="0"/>
      <w:sz w:val="24"/>
      <w:szCs w:val="24"/>
      <w:u w:val="single"/>
      <w:lang w:val="en-US" w:eastAsia="en-US" w:bidi="ar-SA"/>
    </w:rPr>
  </w:style>
  <w:style w:type="character" w:customStyle="1" w:styleId="StyleTagTimesNewRomanChar">
    <w:name w:val="Style Tag + Times New Roman Char"/>
    <w:rsid w:val="00E618EA"/>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618EA"/>
    <w:rPr>
      <w:rFonts w:ascii="Arial Narrow" w:hAnsi="Arial Narrow" w:cs="Arial" w:hint="default"/>
      <w:b/>
      <w:bCs/>
      <w:iCs/>
      <w:sz w:val="24"/>
      <w:szCs w:val="28"/>
      <w:lang w:val="en-US" w:eastAsia="en-US" w:bidi="ar-SA"/>
    </w:rPr>
  </w:style>
  <w:style w:type="character" w:customStyle="1" w:styleId="UnderliningCharChar">
    <w:name w:val="Underlining Char Char"/>
    <w:rsid w:val="00E618EA"/>
    <w:rPr>
      <w:rFonts w:ascii="Arial Narrow" w:hAnsi="Arial Narrow" w:hint="default"/>
      <w:szCs w:val="24"/>
      <w:u w:val="single"/>
      <w:lang w:val="en-US" w:eastAsia="en-US" w:bidi="ar-SA"/>
    </w:rPr>
  </w:style>
  <w:style w:type="character" w:customStyle="1" w:styleId="StyleArialNarrow12ptBold">
    <w:name w:val="Style Arial Narrow 12 pt Bold"/>
    <w:rsid w:val="00E618EA"/>
    <w:rPr>
      <w:rFonts w:ascii="Arial Narrow" w:hAnsi="Arial Narrow" w:hint="default"/>
      <w:b/>
      <w:bCs/>
      <w:sz w:val="24"/>
    </w:rPr>
  </w:style>
  <w:style w:type="character" w:customStyle="1" w:styleId="Style1CharChar">
    <w:name w:val="Style1 Char Char"/>
    <w:rsid w:val="00E618EA"/>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E618EA"/>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E618EA"/>
    <w:rPr>
      <w:noProof w:val="0"/>
      <w:u w:val="single"/>
      <w:lang w:val="en-US" w:eastAsia="en-US" w:bidi="ar-SA"/>
    </w:rPr>
  </w:style>
  <w:style w:type="character" w:customStyle="1" w:styleId="UnderlinedCharChar1">
    <w:name w:val="Underlined Char Char1"/>
    <w:rsid w:val="00E618EA"/>
    <w:rPr>
      <w:rFonts w:ascii="Bell MT" w:eastAsia="Times New Roman" w:hAnsi="Bell MT" w:hint="default"/>
      <w:bCs/>
      <w:iCs/>
      <w:sz w:val="22"/>
      <w:u w:val="single"/>
    </w:rPr>
  </w:style>
  <w:style w:type="character" w:customStyle="1" w:styleId="Heading2CharChar2">
    <w:name w:val="Heading 2 Char Char2"/>
    <w:rsid w:val="00E618EA"/>
    <w:rPr>
      <w:rFonts w:ascii="Arial" w:hAnsi="Arial" w:cs="Arial" w:hint="default"/>
      <w:b/>
      <w:bCs/>
      <w:iCs/>
      <w:sz w:val="22"/>
      <w:szCs w:val="28"/>
      <w:lang w:val="en-US" w:eastAsia="en-US" w:bidi="ar-SA"/>
    </w:rPr>
  </w:style>
  <w:style w:type="character" w:customStyle="1" w:styleId="doctitle">
    <w:name w:val="doctitle"/>
    <w:rsid w:val="00E618EA"/>
  </w:style>
  <w:style w:type="character" w:customStyle="1" w:styleId="cardtext-underlined0">
    <w:name w:val="card text- underlined"/>
    <w:rsid w:val="00E618EA"/>
    <w:rPr>
      <w:rFonts w:ascii="Garamond" w:hAnsi="Garamond" w:hint="default"/>
      <w:u w:val="single"/>
    </w:rPr>
  </w:style>
  <w:style w:type="character" w:customStyle="1" w:styleId="BodyText1">
    <w:name w:val="Body Text1"/>
    <w:basedOn w:val="DefaultParagraphFont"/>
    <w:rsid w:val="00E618EA"/>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E618EA"/>
  </w:style>
  <w:style w:type="character" w:customStyle="1" w:styleId="BriefTitleChar">
    <w:name w:val="Brief Title Char"/>
    <w:basedOn w:val="DefaultParagraphFont"/>
    <w:rsid w:val="00E618EA"/>
    <w:rPr>
      <w:b/>
      <w:bCs w:val="0"/>
      <w:sz w:val="24"/>
      <w:szCs w:val="24"/>
      <w:u w:val="single"/>
      <w:lang w:val="en-US" w:eastAsia="en-US" w:bidi="ar-SA"/>
    </w:rPr>
  </w:style>
  <w:style w:type="character" w:customStyle="1" w:styleId="BriefTitle2Char">
    <w:name w:val="Brief Title 2 Char"/>
    <w:basedOn w:val="BriefTitleChar"/>
    <w:rsid w:val="00E618E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E618EA"/>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E618EA"/>
    <w:rPr>
      <w:rFonts w:ascii="Georgia" w:hAnsi="Georgia" w:hint="default"/>
      <w:b/>
      <w:bCs w:val="0"/>
      <w:sz w:val="24"/>
    </w:rPr>
  </w:style>
  <w:style w:type="character" w:customStyle="1" w:styleId="Emphasis20">
    <w:name w:val="Emphasis 2"/>
    <w:uiPriority w:val="1"/>
    <w:qFormat/>
    <w:rsid w:val="00E618EA"/>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E618EA"/>
    <w:rPr>
      <w:rFonts w:ascii="AGaramond" w:hAnsi="AGaramond" w:cs="AGaramond" w:hint="default"/>
      <w:color w:val="211D1E"/>
      <w:sz w:val="14"/>
      <w:szCs w:val="14"/>
    </w:rPr>
  </w:style>
  <w:style w:type="character" w:customStyle="1" w:styleId="CharacterStyle2">
    <w:name w:val="Character Style 2"/>
    <w:uiPriority w:val="99"/>
    <w:rsid w:val="00E618EA"/>
    <w:rPr>
      <w:sz w:val="20"/>
      <w:szCs w:val="20"/>
    </w:rPr>
  </w:style>
  <w:style w:type="character" w:customStyle="1" w:styleId="cross-head">
    <w:name w:val="cross-head"/>
    <w:rsid w:val="00E618EA"/>
  </w:style>
  <w:style w:type="character" w:customStyle="1" w:styleId="dateline">
    <w:name w:val="dateline"/>
    <w:rsid w:val="00E618EA"/>
  </w:style>
  <w:style w:type="character" w:customStyle="1" w:styleId="Subtitle1">
    <w:name w:val="Subtitle1"/>
    <w:rsid w:val="00E618EA"/>
  </w:style>
  <w:style w:type="character" w:customStyle="1" w:styleId="metaorigin">
    <w:name w:val="meta_origin"/>
    <w:rsid w:val="00E618EA"/>
  </w:style>
  <w:style w:type="character" w:customStyle="1" w:styleId="mandelbrotrefrag">
    <w:name w:val="mandelbrot_refrag"/>
    <w:rsid w:val="00E618EA"/>
  </w:style>
  <w:style w:type="character" w:customStyle="1" w:styleId="eminfo">
    <w:name w:val="eminfo"/>
    <w:rsid w:val="00E618EA"/>
  </w:style>
  <w:style w:type="character" w:customStyle="1" w:styleId="emhighlight">
    <w:name w:val="emhighlight"/>
    <w:rsid w:val="00E618EA"/>
  </w:style>
  <w:style w:type="character" w:customStyle="1" w:styleId="name">
    <w:name w:val="name"/>
    <w:rsid w:val="00E618EA"/>
  </w:style>
  <w:style w:type="character" w:customStyle="1" w:styleId="tkrname">
    <w:name w:val="tkrname"/>
    <w:rsid w:val="00E618EA"/>
  </w:style>
  <w:style w:type="character" w:customStyle="1" w:styleId="tkrchange">
    <w:name w:val="tkrchange"/>
    <w:rsid w:val="00E618EA"/>
  </w:style>
  <w:style w:type="character" w:customStyle="1" w:styleId="source-org">
    <w:name w:val="source-org"/>
    <w:rsid w:val="00E618EA"/>
  </w:style>
  <w:style w:type="character" w:customStyle="1" w:styleId="updated">
    <w:name w:val="updated"/>
    <w:rsid w:val="00E618EA"/>
  </w:style>
  <w:style w:type="character" w:customStyle="1" w:styleId="last">
    <w:name w:val="last"/>
    <w:rsid w:val="00E618EA"/>
  </w:style>
  <w:style w:type="character" w:customStyle="1" w:styleId="Style11ptBoldUnderline1">
    <w:name w:val="Style 11 pt Bold Underline1"/>
    <w:rsid w:val="00E618EA"/>
    <w:rPr>
      <w:b/>
      <w:bCs/>
      <w:sz w:val="20"/>
      <w:u w:val="single"/>
    </w:rPr>
  </w:style>
  <w:style w:type="character" w:customStyle="1" w:styleId="StyleStyleunderlineBold11pt">
    <w:name w:val="Style Style underline + Bold + 11 pt"/>
    <w:rsid w:val="00E618EA"/>
    <w:rPr>
      <w:bCs/>
      <w:sz w:val="20"/>
      <w:u w:val="single"/>
    </w:rPr>
  </w:style>
  <w:style w:type="character" w:customStyle="1" w:styleId="StyleunderlineAsianTimesNewRomanBold">
    <w:name w:val="Style underline + (Asian) Times New Roman Bold"/>
    <w:rsid w:val="00E618E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E618EA"/>
    <w:rPr>
      <w:b/>
      <w:bCs/>
      <w:sz w:val="20"/>
      <w:u w:val="single"/>
      <w:bdr w:val="single" w:sz="4" w:space="0" w:color="auto" w:frame="1"/>
    </w:rPr>
  </w:style>
  <w:style w:type="character" w:customStyle="1" w:styleId="A5">
    <w:name w:val="A5"/>
    <w:uiPriority w:val="99"/>
    <w:rsid w:val="00E618EA"/>
    <w:rPr>
      <w:rFonts w:ascii="Times New Roman" w:hAnsi="Times New Roman" w:cs="Times New Roman" w:hint="default"/>
      <w:color w:val="000000"/>
      <w:sz w:val="13"/>
      <w:szCs w:val="13"/>
    </w:rPr>
  </w:style>
  <w:style w:type="character" w:customStyle="1" w:styleId="quotepeekbase">
    <w:name w:val="quotepeekbase"/>
    <w:rsid w:val="00E618EA"/>
  </w:style>
  <w:style w:type="character" w:customStyle="1" w:styleId="cardChar11">
    <w:name w:val="card Char1"/>
    <w:rsid w:val="00E618EA"/>
    <w:rPr>
      <w:rFonts w:ascii="Calibri" w:eastAsia="Calibri" w:hAnsi="Calibri" w:cs="Calibri" w:hint="default"/>
      <w:sz w:val="24"/>
      <w:szCs w:val="22"/>
      <w:lang w:val="x-none" w:eastAsia="x-none"/>
    </w:rPr>
  </w:style>
  <w:style w:type="character" w:customStyle="1" w:styleId="NormalCard">
    <w:name w:val="Normal Card"/>
    <w:uiPriority w:val="1"/>
    <w:qFormat/>
    <w:rsid w:val="00E618EA"/>
    <w:rPr>
      <w:rFonts w:ascii="Times New Roman" w:hAnsi="Times New Roman" w:cs="Times New Roman" w:hint="default"/>
      <w:sz w:val="24"/>
    </w:rPr>
  </w:style>
  <w:style w:type="character" w:customStyle="1" w:styleId="HighlightedUnderline0">
    <w:name w:val="Highlighted Underline"/>
    <w:uiPriority w:val="1"/>
    <w:qFormat/>
    <w:rsid w:val="00E618E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E618EA"/>
    <w:rPr>
      <w:rFonts w:ascii="Times New Roman" w:hAnsi="Times New Roman" w:cs="Times New Roman" w:hint="default"/>
      <w:sz w:val="16"/>
      <w:szCs w:val="16"/>
    </w:rPr>
  </w:style>
  <w:style w:type="character" w:customStyle="1" w:styleId="timebox">
    <w:name w:val="timebox"/>
    <w:rsid w:val="00E618EA"/>
  </w:style>
  <w:style w:type="character" w:customStyle="1" w:styleId="Heading2Subtext">
    <w:name w:val="Heading 2 Subtext"/>
    <w:rsid w:val="00E618EA"/>
    <w:rPr>
      <w:rFonts w:ascii="Times New Roman" w:hAnsi="Times New Roman" w:cs="Times New Roman" w:hint="default"/>
      <w:sz w:val="16"/>
    </w:rPr>
  </w:style>
  <w:style w:type="character" w:customStyle="1" w:styleId="-SmallText-">
    <w:name w:val="-Small Text-"/>
    <w:rsid w:val="00E618EA"/>
    <w:rPr>
      <w:rFonts w:ascii="Garamond" w:hAnsi="Garamond" w:hint="default"/>
      <w:sz w:val="16"/>
    </w:rPr>
  </w:style>
  <w:style w:type="character" w:customStyle="1" w:styleId="label">
    <w:name w:val="label"/>
    <w:rsid w:val="00E618EA"/>
  </w:style>
  <w:style w:type="character" w:customStyle="1" w:styleId="BoldUnderlineCharChar">
    <w:name w:val="BoldUnderline Char Char"/>
    <w:rsid w:val="00E618EA"/>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E618EA"/>
  </w:style>
  <w:style w:type="character" w:customStyle="1" w:styleId="FontStyle477">
    <w:name w:val="Font Style477"/>
    <w:basedOn w:val="DefaultParagraphFont"/>
    <w:uiPriority w:val="99"/>
    <w:rsid w:val="00E618EA"/>
    <w:rPr>
      <w:rFonts w:ascii="Times New Roman" w:hAnsi="Times New Roman" w:cs="Times New Roman" w:hint="default"/>
      <w:sz w:val="18"/>
      <w:szCs w:val="18"/>
    </w:rPr>
  </w:style>
  <w:style w:type="character" w:customStyle="1" w:styleId="FontStyle505">
    <w:name w:val="Font Style505"/>
    <w:basedOn w:val="DefaultParagraphFont"/>
    <w:uiPriority w:val="99"/>
    <w:rsid w:val="00E618EA"/>
    <w:rPr>
      <w:rFonts w:ascii="Times New Roman" w:hAnsi="Times New Roman" w:cs="Times New Roman" w:hint="default"/>
      <w:sz w:val="18"/>
      <w:szCs w:val="18"/>
    </w:rPr>
  </w:style>
  <w:style w:type="character" w:customStyle="1" w:styleId="FontStyle514">
    <w:name w:val="Font Style514"/>
    <w:basedOn w:val="DefaultParagraphFont"/>
    <w:uiPriority w:val="99"/>
    <w:rsid w:val="00E618EA"/>
    <w:rPr>
      <w:rFonts w:ascii="Times New Roman" w:hAnsi="Times New Roman" w:cs="Times New Roman" w:hint="default"/>
      <w:sz w:val="14"/>
      <w:szCs w:val="14"/>
    </w:rPr>
  </w:style>
  <w:style w:type="character" w:customStyle="1" w:styleId="FontStyle500">
    <w:name w:val="Font Style500"/>
    <w:basedOn w:val="DefaultParagraphFont"/>
    <w:uiPriority w:val="99"/>
    <w:rsid w:val="00E618EA"/>
    <w:rPr>
      <w:rFonts w:ascii="Times New Roman" w:hAnsi="Times New Roman" w:cs="Times New Roman" w:hint="default"/>
      <w:b/>
      <w:bCs/>
      <w:sz w:val="16"/>
      <w:szCs w:val="16"/>
    </w:rPr>
  </w:style>
  <w:style w:type="character" w:customStyle="1" w:styleId="CardCite1">
    <w:name w:val="CardCite1"/>
    <w:qFormat/>
    <w:rsid w:val="00E618EA"/>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E618E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618EA"/>
    <w:rPr>
      <w:rFonts w:ascii="Times New Roman" w:hAnsi="Times New Roman" w:cs="Times New Roman" w:hint="default"/>
      <w:b/>
      <w:bCs/>
      <w:sz w:val="22"/>
      <w:szCs w:val="22"/>
    </w:rPr>
  </w:style>
  <w:style w:type="character" w:customStyle="1" w:styleId="CharacterStyle3">
    <w:name w:val="Character Style 3"/>
    <w:uiPriority w:val="99"/>
    <w:rsid w:val="00E618EA"/>
    <w:rPr>
      <w:rFonts w:ascii="Bookman Old Style" w:hAnsi="Bookman Old Style" w:cs="Bookman Old Style" w:hint="default"/>
      <w:spacing w:val="-5"/>
      <w:sz w:val="18"/>
      <w:szCs w:val="18"/>
    </w:rPr>
  </w:style>
  <w:style w:type="character" w:customStyle="1" w:styleId="Style8pt1">
    <w:name w:val="Style 8 pt1"/>
    <w:rsid w:val="00E618EA"/>
    <w:rPr>
      <w:rFonts w:ascii="Georgia" w:hAnsi="Georgia" w:hint="default"/>
      <w:sz w:val="16"/>
    </w:rPr>
  </w:style>
  <w:style w:type="character" w:customStyle="1" w:styleId="UnderlineStyleChar7">
    <w:name w:val="Underline Style Char7"/>
    <w:rsid w:val="00E618EA"/>
    <w:rPr>
      <w:rFonts w:ascii="Garamond" w:hAnsi="Garamond" w:hint="default"/>
      <w:sz w:val="22"/>
      <w:szCs w:val="24"/>
      <w:u w:val="single"/>
      <w:lang w:val="en-US" w:eastAsia="en-US" w:bidi="ar-SA"/>
    </w:rPr>
  </w:style>
  <w:style w:type="character" w:customStyle="1" w:styleId="StyleArial6ptBold">
    <w:name w:val="Style Arial 6 pt Bold"/>
    <w:rsid w:val="00E618EA"/>
    <w:rPr>
      <w:rFonts w:ascii="Arial" w:hAnsi="Arial" w:cs="Arial" w:hint="default"/>
      <w:bCs/>
      <w:sz w:val="12"/>
    </w:rPr>
  </w:style>
  <w:style w:type="character" w:customStyle="1" w:styleId="Heading2Char5">
    <w:name w:val="Heading 2 Char5"/>
    <w:rsid w:val="00E618EA"/>
    <w:rPr>
      <w:rFonts w:ascii="Garamond" w:hAnsi="Garamond" w:cs="Arial" w:hint="default"/>
      <w:b/>
      <w:bCs/>
      <w:iCs/>
      <w:sz w:val="24"/>
      <w:szCs w:val="28"/>
      <w:lang w:val="en-US" w:eastAsia="en-US" w:bidi="ar-SA"/>
    </w:rPr>
  </w:style>
  <w:style w:type="character" w:customStyle="1" w:styleId="TagGreg">
    <w:name w:val="TagGreg"/>
    <w:uiPriority w:val="1"/>
    <w:qFormat/>
    <w:rsid w:val="00E618EA"/>
    <w:rPr>
      <w:b/>
      <w:bCs w:val="0"/>
      <w:sz w:val="24"/>
    </w:rPr>
  </w:style>
  <w:style w:type="character" w:customStyle="1" w:styleId="StyleDebateUnderline10pt">
    <w:name w:val="Style Debate Underline + 10 pt"/>
    <w:rsid w:val="00E618EA"/>
    <w:rPr>
      <w:rFonts w:ascii="Times New Roman" w:hAnsi="Times New Roman" w:cs="Times New Roman" w:hint="default"/>
      <w:sz w:val="20"/>
      <w:szCs w:val="20"/>
      <w:u w:val="single"/>
    </w:rPr>
  </w:style>
  <w:style w:type="character" w:customStyle="1" w:styleId="underlinedCharChar0">
    <w:name w:val="underlined Char Char"/>
    <w:locked/>
    <w:rsid w:val="00E618EA"/>
    <w:rPr>
      <w:u w:val="single"/>
    </w:rPr>
  </w:style>
  <w:style w:type="character" w:customStyle="1" w:styleId="SourceBold">
    <w:name w:val="Source Bold"/>
    <w:rsid w:val="00E618EA"/>
    <w:rPr>
      <w:rFonts w:ascii="Arial Narrow" w:hAnsi="Arial Narrow" w:hint="default"/>
      <w:b/>
      <w:bCs w:val="0"/>
      <w:strike w:val="0"/>
      <w:dstrike w:val="0"/>
      <w:sz w:val="24"/>
      <w:u w:val="none"/>
      <w:effect w:val="none"/>
    </w:rPr>
  </w:style>
  <w:style w:type="character" w:customStyle="1" w:styleId="2xBoldUnderline">
    <w:name w:val="2x_Bold_Underline"/>
    <w:rsid w:val="00E618EA"/>
    <w:rPr>
      <w:b/>
      <w:bCs/>
      <w:sz w:val="24"/>
      <w:u w:val="thick"/>
    </w:rPr>
  </w:style>
  <w:style w:type="character" w:customStyle="1" w:styleId="Dottedunderline">
    <w:name w:val="Dotted underline"/>
    <w:rsid w:val="00E618EA"/>
    <w:rPr>
      <w:u w:val="dotted"/>
    </w:rPr>
  </w:style>
  <w:style w:type="character" w:customStyle="1" w:styleId="readChar">
    <w:name w:val="read Char"/>
    <w:rsid w:val="00E618EA"/>
    <w:rPr>
      <w:szCs w:val="22"/>
      <w:u w:val="single"/>
      <w:lang w:val="en-US" w:eastAsia="en-US" w:bidi="ar-SA"/>
    </w:rPr>
  </w:style>
  <w:style w:type="character" w:customStyle="1" w:styleId="underlining0">
    <w:name w:val="underlining"/>
    <w:rsid w:val="00E618EA"/>
    <w:rPr>
      <w:u w:val="single"/>
    </w:rPr>
  </w:style>
  <w:style w:type="character" w:customStyle="1" w:styleId="btitle">
    <w:name w:val="btitle"/>
    <w:rsid w:val="00E618EA"/>
  </w:style>
  <w:style w:type="character" w:customStyle="1" w:styleId="green">
    <w:name w:val="green"/>
    <w:rsid w:val="00E618EA"/>
  </w:style>
  <w:style w:type="character" w:customStyle="1" w:styleId="BodyText20">
    <w:name w:val="Body Text2"/>
    <w:rsid w:val="00E618E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E618E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E618E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E618E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E618E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E618E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E618E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E618EA"/>
    <w:rPr>
      <w:rFonts w:ascii="Sylfaen" w:hAnsi="Sylfaen" w:cs="Sylfaen" w:hint="default"/>
      <w:i/>
      <w:iCs/>
      <w:strike w:val="0"/>
      <w:dstrike w:val="0"/>
      <w:sz w:val="19"/>
      <w:szCs w:val="19"/>
      <w:u w:val="none"/>
      <w:effect w:val="none"/>
      <w:shd w:val="clear" w:color="auto" w:fill="FFFFFF"/>
    </w:rPr>
  </w:style>
  <w:style w:type="character" w:customStyle="1" w:styleId="1">
    <w:name w:val="1"/>
    <w:rsid w:val="00E618EA"/>
    <w:rPr>
      <w:rFonts w:ascii="Arial" w:hAnsi="Arial" w:cs="Arial" w:hint="default"/>
      <w:bCs/>
      <w:sz w:val="20"/>
      <w:u w:val="single"/>
      <w:lang w:val="en-US" w:eastAsia="en-US" w:bidi="ar-SA"/>
    </w:rPr>
  </w:style>
  <w:style w:type="character" w:customStyle="1" w:styleId="CharChar31">
    <w:name w:val="Char Char31"/>
    <w:rsid w:val="00E618EA"/>
    <w:rPr>
      <w:rFonts w:ascii="Arial" w:hAnsi="Arial" w:cs="Arial" w:hint="default"/>
      <w:b/>
      <w:bCs/>
      <w:iCs/>
      <w:lang w:val="en-US" w:eastAsia="en-US" w:bidi="ar-SA"/>
    </w:rPr>
  </w:style>
  <w:style w:type="character" w:customStyle="1" w:styleId="Subtitle2">
    <w:name w:val="Subtitle2"/>
    <w:rsid w:val="00E618EA"/>
  </w:style>
  <w:style w:type="character" w:customStyle="1" w:styleId="drop">
    <w:name w:val="drop"/>
    <w:rsid w:val="00E618EA"/>
  </w:style>
  <w:style w:type="character" w:customStyle="1" w:styleId="bioline">
    <w:name w:val="bioline"/>
    <w:rsid w:val="00E618EA"/>
  </w:style>
  <w:style w:type="character" w:customStyle="1" w:styleId="articletitle0">
    <w:name w:val="article_title"/>
    <w:rsid w:val="00E618EA"/>
  </w:style>
  <w:style w:type="character" w:customStyle="1" w:styleId="A4">
    <w:name w:val="A4"/>
    <w:uiPriority w:val="99"/>
    <w:rsid w:val="00E618EA"/>
    <w:rPr>
      <w:color w:val="000000"/>
    </w:rPr>
  </w:style>
  <w:style w:type="character" w:customStyle="1" w:styleId="s2">
    <w:name w:val="s2"/>
    <w:rsid w:val="00E618EA"/>
  </w:style>
  <w:style w:type="character" w:customStyle="1" w:styleId="s4">
    <w:name w:val="s4"/>
    <w:rsid w:val="00E618EA"/>
  </w:style>
  <w:style w:type="character" w:customStyle="1" w:styleId="s5">
    <w:name w:val="s5"/>
    <w:rsid w:val="00E618EA"/>
  </w:style>
  <w:style w:type="character" w:customStyle="1" w:styleId="cap">
    <w:name w:val="cap"/>
    <w:rsid w:val="00E618EA"/>
  </w:style>
  <w:style w:type="character" w:customStyle="1" w:styleId="rightsnotice">
    <w:name w:val="rightsnotice"/>
    <w:rsid w:val="00E618EA"/>
  </w:style>
  <w:style w:type="character" w:customStyle="1" w:styleId="Caption1">
    <w:name w:val="Caption1"/>
    <w:rsid w:val="00E618EA"/>
  </w:style>
  <w:style w:type="character" w:customStyle="1" w:styleId="credit">
    <w:name w:val="credit"/>
    <w:rsid w:val="00E618EA"/>
  </w:style>
  <w:style w:type="character" w:customStyle="1" w:styleId="scaps">
    <w:name w:val="scaps"/>
    <w:rsid w:val="00E618EA"/>
  </w:style>
  <w:style w:type="character" w:customStyle="1" w:styleId="current-article">
    <w:name w:val="current-article"/>
    <w:rsid w:val="00E618EA"/>
  </w:style>
  <w:style w:type="character" w:customStyle="1" w:styleId="related-current-indicator">
    <w:name w:val="related-current-indicator"/>
    <w:rsid w:val="00E618EA"/>
  </w:style>
  <w:style w:type="character" w:customStyle="1" w:styleId="bylclear">
    <w:name w:val="bylclear"/>
    <w:rsid w:val="00E618EA"/>
  </w:style>
  <w:style w:type="character" w:customStyle="1" w:styleId="timestamp">
    <w:name w:val="timestamp"/>
    <w:rsid w:val="00E618EA"/>
  </w:style>
  <w:style w:type="character" w:customStyle="1" w:styleId="comments">
    <w:name w:val="comments"/>
    <w:rsid w:val="00E618EA"/>
  </w:style>
  <w:style w:type="character" w:customStyle="1" w:styleId="essaytext">
    <w:name w:val="essaytext"/>
    <w:rsid w:val="00E618EA"/>
  </w:style>
  <w:style w:type="character" w:customStyle="1" w:styleId="username">
    <w:name w:val="username"/>
    <w:rsid w:val="00E618EA"/>
  </w:style>
  <w:style w:type="character" w:customStyle="1" w:styleId="toplinks">
    <w:name w:val="toplinks"/>
    <w:rsid w:val="00E618EA"/>
  </w:style>
  <w:style w:type="character" w:customStyle="1" w:styleId="A3">
    <w:name w:val="A3"/>
    <w:uiPriority w:val="99"/>
    <w:rsid w:val="00E618EA"/>
    <w:rPr>
      <w:rFonts w:ascii="Perpetua" w:hAnsi="Perpetua" w:cs="Perpetua" w:hint="default"/>
      <w:color w:val="000000"/>
      <w:sz w:val="15"/>
      <w:szCs w:val="15"/>
    </w:rPr>
  </w:style>
  <w:style w:type="character" w:customStyle="1" w:styleId="see">
    <w:name w:val="see"/>
    <w:rsid w:val="00E618EA"/>
  </w:style>
  <w:style w:type="character" w:customStyle="1" w:styleId="first-letter">
    <w:name w:val="first-letter"/>
    <w:rsid w:val="00E618EA"/>
  </w:style>
  <w:style w:type="character" w:customStyle="1" w:styleId="focusparagraph">
    <w:name w:val="focusparagraph"/>
    <w:rsid w:val="00E618EA"/>
  </w:style>
  <w:style w:type="character" w:customStyle="1" w:styleId="lightblue">
    <w:name w:val="lightblue"/>
    <w:rsid w:val="00E618EA"/>
  </w:style>
  <w:style w:type="character" w:customStyle="1" w:styleId="StyleUnderlineCharChar9pt">
    <w:name w:val="Style Underline Char Char + 9 pt"/>
    <w:rsid w:val="00E618EA"/>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E618EA"/>
  </w:style>
  <w:style w:type="character" w:customStyle="1" w:styleId="Title10">
    <w:name w:val="Title1"/>
    <w:rsid w:val="00E618EA"/>
  </w:style>
  <w:style w:type="character" w:customStyle="1" w:styleId="BoldandUnderlineCharCharCharChar">
    <w:name w:val="Bold and Underline Char Char Char Char"/>
    <w:rsid w:val="00E618EA"/>
    <w:rPr>
      <w:b/>
      <w:bCs w:val="0"/>
      <w:noProof w:val="0"/>
      <w:u w:val="single"/>
      <w:lang w:val="en-US" w:eastAsia="en-US" w:bidi="ar-SA"/>
    </w:rPr>
  </w:style>
  <w:style w:type="character" w:customStyle="1" w:styleId="FontStyle29">
    <w:name w:val="Font Style29"/>
    <w:uiPriority w:val="99"/>
    <w:rsid w:val="00E618EA"/>
    <w:rPr>
      <w:rFonts w:ascii="Arial" w:hAnsi="Arial" w:cs="Arial" w:hint="default"/>
      <w:sz w:val="14"/>
      <w:szCs w:val="14"/>
    </w:rPr>
  </w:style>
  <w:style w:type="character" w:customStyle="1" w:styleId="CardsUnderlined">
    <w:name w:val="Cards Underlined"/>
    <w:rsid w:val="00E618EA"/>
    <w:rPr>
      <w:rFonts w:ascii="Helvetica" w:hAnsi="Helvetica" w:cs="Helvetica" w:hint="default"/>
      <w:sz w:val="22"/>
      <w:szCs w:val="24"/>
      <w:u w:val="thick"/>
    </w:rPr>
  </w:style>
  <w:style w:type="character" w:customStyle="1" w:styleId="titles">
    <w:name w:val="titles"/>
    <w:rsid w:val="00E618EA"/>
  </w:style>
  <w:style w:type="character" w:customStyle="1" w:styleId="articletext0">
    <w:name w:val="article_text"/>
    <w:rsid w:val="00E618EA"/>
  </w:style>
  <w:style w:type="character" w:customStyle="1" w:styleId="contentauthor">
    <w:name w:val="contentauthor"/>
    <w:rsid w:val="00E618EA"/>
  </w:style>
  <w:style w:type="character" w:customStyle="1" w:styleId="subarticleheader">
    <w:name w:val="subarticleheader"/>
    <w:rsid w:val="00E618EA"/>
  </w:style>
  <w:style w:type="character" w:customStyle="1" w:styleId="spelle">
    <w:name w:val="spelle"/>
    <w:rsid w:val="00E618EA"/>
  </w:style>
  <w:style w:type="character" w:customStyle="1" w:styleId="grame">
    <w:name w:val="grame"/>
    <w:rsid w:val="00E618EA"/>
  </w:style>
  <w:style w:type="character" w:customStyle="1" w:styleId="newstitle1">
    <w:name w:val="newstitle1"/>
    <w:rsid w:val="00E618EA"/>
  </w:style>
  <w:style w:type="character" w:customStyle="1" w:styleId="copy">
    <w:name w:val="copy"/>
    <w:rsid w:val="00E618EA"/>
  </w:style>
  <w:style w:type="character" w:customStyle="1" w:styleId="topheadline">
    <w:name w:val="topheadline"/>
    <w:rsid w:val="00E618EA"/>
  </w:style>
  <w:style w:type="character" w:customStyle="1" w:styleId="Stylereduce27pt">
    <w:name w:val="Style reduce2 + 7 pt"/>
    <w:rsid w:val="00E618EA"/>
    <w:rPr>
      <w:rFonts w:ascii="Times New Roman" w:hAnsi="Times New Roman" w:cs="Arial" w:hint="default"/>
      <w:color w:val="000000"/>
      <w:sz w:val="14"/>
      <w:szCs w:val="22"/>
    </w:rPr>
  </w:style>
  <w:style w:type="character" w:customStyle="1" w:styleId="srtitle">
    <w:name w:val="srtitle"/>
    <w:rsid w:val="00E618EA"/>
  </w:style>
  <w:style w:type="character" w:customStyle="1" w:styleId="st1">
    <w:name w:val="st1"/>
    <w:rsid w:val="00E618EA"/>
  </w:style>
  <w:style w:type="character" w:customStyle="1" w:styleId="StyleStyleGaramond">
    <w:name w:val="Style Style Garamond +"/>
    <w:rsid w:val="00E618EA"/>
    <w:rPr>
      <w:rFonts w:ascii="Garamond" w:hAnsi="Garamond" w:cs="Times New Roman" w:hint="default"/>
      <w:sz w:val="20"/>
    </w:rPr>
  </w:style>
  <w:style w:type="character" w:customStyle="1" w:styleId="quotechar0">
    <w:name w:val="quotechar"/>
    <w:rsid w:val="00E618EA"/>
  </w:style>
  <w:style w:type="character" w:customStyle="1" w:styleId="boldunderline0">
    <w:name w:val="boldunderline"/>
    <w:rsid w:val="00E618EA"/>
  </w:style>
  <w:style w:type="character" w:customStyle="1" w:styleId="A8">
    <w:name w:val="A8"/>
    <w:rsid w:val="00E618EA"/>
    <w:rPr>
      <w:rFonts w:ascii="Scala" w:hAnsi="Scala" w:cs="Scala" w:hint="default"/>
      <w:color w:val="000000"/>
      <w:sz w:val="15"/>
      <w:szCs w:val="15"/>
    </w:rPr>
  </w:style>
  <w:style w:type="character" w:customStyle="1" w:styleId="A0">
    <w:name w:val="A0"/>
    <w:uiPriority w:val="99"/>
    <w:rsid w:val="00E618EA"/>
    <w:rPr>
      <w:rFonts w:ascii="Scala" w:hAnsi="Scala" w:cs="Scala" w:hint="default"/>
      <w:color w:val="000000"/>
      <w:sz w:val="16"/>
      <w:szCs w:val="16"/>
    </w:rPr>
  </w:style>
  <w:style w:type="character" w:customStyle="1" w:styleId="Date11">
    <w:name w:val="Date11"/>
    <w:rsid w:val="00E618EA"/>
  </w:style>
  <w:style w:type="character" w:customStyle="1" w:styleId="Boxout">
    <w:name w:val="Box out"/>
    <w:uiPriority w:val="1"/>
    <w:qFormat/>
    <w:rsid w:val="00E618EA"/>
    <w:rPr>
      <w:rFonts w:ascii="Tahoma" w:hAnsi="Tahoma" w:cs="Tahoma" w:hint="default"/>
      <w:b/>
      <w:bCs w:val="0"/>
      <w:sz w:val="20"/>
      <w:u w:val="single"/>
      <w:bdr w:val="none" w:sz="0" w:space="0" w:color="auto" w:frame="1"/>
      <w:shd w:val="clear" w:color="auto" w:fill="A9E8F5"/>
    </w:rPr>
  </w:style>
  <w:style w:type="character" w:customStyle="1" w:styleId="metad">
    <w:name w:val="metad"/>
    <w:rsid w:val="00E618EA"/>
  </w:style>
  <w:style w:type="character" w:customStyle="1" w:styleId="sifr-alternate">
    <w:name w:val="sifr-alternate"/>
    <w:rsid w:val="00E618EA"/>
  </w:style>
  <w:style w:type="character" w:customStyle="1" w:styleId="justify1">
    <w:name w:val="justify1"/>
    <w:rsid w:val="00E618EA"/>
  </w:style>
  <w:style w:type="character" w:customStyle="1" w:styleId="artbody1">
    <w:name w:val="art_body1"/>
    <w:rsid w:val="00E618EA"/>
    <w:rPr>
      <w:rFonts w:ascii="Arial" w:hAnsi="Arial" w:cs="Arial" w:hint="default"/>
    </w:rPr>
  </w:style>
  <w:style w:type="character" w:customStyle="1" w:styleId="A1">
    <w:name w:val="A1"/>
    <w:uiPriority w:val="99"/>
    <w:rsid w:val="00E618EA"/>
    <w:rPr>
      <w:rFonts w:ascii="Book Antiqua" w:hAnsi="Book Antiqua" w:cs="Book Antiqua" w:hint="default"/>
      <w:color w:val="221E1F"/>
      <w:sz w:val="22"/>
      <w:szCs w:val="22"/>
    </w:rPr>
  </w:style>
  <w:style w:type="character" w:customStyle="1" w:styleId="reality">
    <w:name w:val="reality"/>
    <w:rsid w:val="00E618EA"/>
  </w:style>
  <w:style w:type="character" w:customStyle="1" w:styleId="text2">
    <w:name w:val="text2"/>
    <w:rsid w:val="00E618EA"/>
  </w:style>
  <w:style w:type="character" w:customStyle="1" w:styleId="StyleUnderlineChar2CharChar11pt">
    <w:name w:val="Style Underline Char2 Char Char + 11 pt"/>
    <w:rsid w:val="00E618EA"/>
    <w:rPr>
      <w:rFonts w:ascii="Times New Roman" w:hAnsi="Times New Roman" w:cs="Times New Roman" w:hint="default"/>
      <w:sz w:val="20"/>
      <w:u w:val="single"/>
    </w:rPr>
  </w:style>
  <w:style w:type="character" w:customStyle="1" w:styleId="StyleStyleBoldUnderline11pt">
    <w:name w:val="Style Style Bold Underline + 11 pt"/>
    <w:rsid w:val="00E618EA"/>
    <w:rPr>
      <w:b/>
      <w:bCs/>
      <w:sz w:val="20"/>
      <w:u w:val="single"/>
    </w:rPr>
  </w:style>
  <w:style w:type="character" w:customStyle="1" w:styleId="articlehead2">
    <w:name w:val="articlehead2"/>
    <w:rsid w:val="00E618EA"/>
  </w:style>
  <w:style w:type="character" w:customStyle="1" w:styleId="pronset">
    <w:name w:val="pronset"/>
    <w:rsid w:val="00E618EA"/>
  </w:style>
  <w:style w:type="character" w:customStyle="1" w:styleId="prondelim">
    <w:name w:val="prondelim"/>
    <w:rsid w:val="00E618EA"/>
  </w:style>
  <w:style w:type="character" w:customStyle="1" w:styleId="prontoggle">
    <w:name w:val="pron_toggle"/>
    <w:rsid w:val="00E618EA"/>
  </w:style>
  <w:style w:type="character" w:customStyle="1" w:styleId="boldface">
    <w:name w:val="boldface"/>
    <w:rsid w:val="00E618EA"/>
  </w:style>
  <w:style w:type="character" w:customStyle="1" w:styleId="secondary-bf">
    <w:name w:val="secondary-bf"/>
    <w:rsid w:val="00E618EA"/>
  </w:style>
  <w:style w:type="table" w:styleId="ColorfulGrid-Accent1">
    <w:name w:val="Colorful Grid Accent 1"/>
    <w:basedOn w:val="TableNormal"/>
    <w:link w:val="ColorfulGrid-Accent1Char"/>
    <w:uiPriority w:val="29"/>
    <w:unhideWhenUsed/>
    <w:rsid w:val="00E618EA"/>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E618EA"/>
    <w:rPr>
      <w:rFonts w:ascii="Times New Roman" w:hAnsi="Times New Roman" w:cs="Times New Roman" w:hint="default"/>
      <w:iCs/>
      <w:color w:val="000000"/>
      <w:sz w:val="16"/>
    </w:rPr>
  </w:style>
  <w:style w:type="character" w:customStyle="1" w:styleId="Boxout0">
    <w:name w:val="Boxout"/>
    <w:uiPriority w:val="1"/>
    <w:qFormat/>
    <w:rsid w:val="00E618EA"/>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E618EA"/>
  </w:style>
  <w:style w:type="character" w:customStyle="1" w:styleId="pg">
    <w:name w:val="pg"/>
    <w:rsid w:val="00E618EA"/>
  </w:style>
  <w:style w:type="character" w:customStyle="1" w:styleId="detailtitle">
    <w:name w:val="detailtitle"/>
    <w:rsid w:val="00E618EA"/>
  </w:style>
  <w:style w:type="character" w:customStyle="1" w:styleId="storydate">
    <w:name w:val="storydate"/>
    <w:rsid w:val="00E618EA"/>
  </w:style>
  <w:style w:type="character" w:customStyle="1" w:styleId="preloadwrap">
    <w:name w:val="preloadwrap"/>
    <w:rsid w:val="00E618EA"/>
  </w:style>
  <w:style w:type="character" w:customStyle="1" w:styleId="creditwrap">
    <w:name w:val="creditwrap"/>
    <w:rsid w:val="00E618EA"/>
  </w:style>
  <w:style w:type="character" w:customStyle="1" w:styleId="DefaultChar1">
    <w:name w:val="Default Char1"/>
    <w:rsid w:val="00E618EA"/>
    <w:rPr>
      <w:noProof w:val="0"/>
      <w:color w:val="000000"/>
      <w:lang w:val="en-US" w:eastAsia="en-US" w:bidi="ar-SA"/>
    </w:rPr>
  </w:style>
  <w:style w:type="character" w:customStyle="1" w:styleId="textunderlineChar0">
    <w:name w:val="text underline Char"/>
    <w:rsid w:val="00E618EA"/>
    <w:rPr>
      <w:sz w:val="24"/>
      <w:szCs w:val="22"/>
      <w:u w:val="thick"/>
      <w:lang w:val="en-US" w:eastAsia="en-US" w:bidi="ar-SA"/>
    </w:rPr>
  </w:style>
  <w:style w:type="character" w:customStyle="1" w:styleId="BoldChar">
    <w:name w:val="Bold Char"/>
    <w:rsid w:val="00E618EA"/>
    <w:rPr>
      <w:rFonts w:ascii="Times New Roman" w:eastAsia="Times New Roman" w:hAnsi="Times New Roman" w:cs="Times New Roman" w:hint="default"/>
      <w:b/>
      <w:bCs w:val="0"/>
      <w:szCs w:val="24"/>
    </w:rPr>
  </w:style>
  <w:style w:type="character" w:customStyle="1" w:styleId="pmterms31">
    <w:name w:val="pmterms31"/>
    <w:rsid w:val="00E618EA"/>
    <w:rPr>
      <w:b/>
      <w:bCs/>
      <w:i w:val="0"/>
      <w:iCs w:val="0"/>
      <w:color w:val="000000"/>
    </w:rPr>
  </w:style>
  <w:style w:type="character" w:customStyle="1" w:styleId="copyrightdescription">
    <w:name w:val="copyrightdescription"/>
    <w:rsid w:val="00E618EA"/>
  </w:style>
  <w:style w:type="character" w:customStyle="1" w:styleId="ft01">
    <w:name w:val="ft01"/>
    <w:rsid w:val="00E618EA"/>
    <w:rPr>
      <w:rFonts w:ascii="Times" w:hAnsi="Times" w:cs="Times" w:hint="default"/>
      <w:color w:val="000000"/>
      <w:sz w:val="14"/>
      <w:szCs w:val="14"/>
    </w:rPr>
  </w:style>
  <w:style w:type="character" w:customStyle="1" w:styleId="ft11">
    <w:name w:val="ft11"/>
    <w:rsid w:val="00E618EA"/>
    <w:rPr>
      <w:rFonts w:ascii="Times" w:hAnsi="Times" w:cs="Times" w:hint="default"/>
      <w:color w:val="000000"/>
      <w:sz w:val="17"/>
      <w:szCs w:val="17"/>
    </w:rPr>
  </w:style>
  <w:style w:type="character" w:customStyle="1" w:styleId="ft21">
    <w:name w:val="ft21"/>
    <w:rsid w:val="00E618EA"/>
    <w:rPr>
      <w:rFonts w:ascii="Times" w:hAnsi="Times" w:cs="Times" w:hint="default"/>
      <w:color w:val="000000"/>
      <w:sz w:val="15"/>
      <w:szCs w:val="15"/>
    </w:rPr>
  </w:style>
  <w:style w:type="character" w:customStyle="1" w:styleId="ft31">
    <w:name w:val="ft31"/>
    <w:rsid w:val="00E618EA"/>
    <w:rPr>
      <w:rFonts w:ascii="Times" w:hAnsi="Times" w:cs="Times" w:hint="default"/>
      <w:color w:val="000000"/>
      <w:sz w:val="15"/>
      <w:szCs w:val="15"/>
    </w:rPr>
  </w:style>
  <w:style w:type="character" w:customStyle="1" w:styleId="dquo">
    <w:name w:val="dquo"/>
    <w:rsid w:val="00E618EA"/>
  </w:style>
  <w:style w:type="character" w:customStyle="1" w:styleId="caps2">
    <w:name w:val="caps2"/>
    <w:rsid w:val="00E618EA"/>
  </w:style>
  <w:style w:type="character" w:customStyle="1" w:styleId="CardsFont12ptCharCharCharChar">
    <w:name w:val="Cards + Font: 12 pt Char Char Char Char"/>
    <w:rsid w:val="00E618EA"/>
    <w:rPr>
      <w:sz w:val="24"/>
      <w:szCs w:val="24"/>
      <w:u w:val="thick"/>
      <w:lang w:val="en-US" w:eastAsia="en-US" w:bidi="ar-SA"/>
    </w:rPr>
  </w:style>
  <w:style w:type="character" w:customStyle="1" w:styleId="ccs">
    <w:name w:val="c cs"/>
    <w:rsid w:val="00E618EA"/>
  </w:style>
  <w:style w:type="character" w:customStyle="1" w:styleId="UnderlinedEvChar">
    <w:name w:val="Underlined Ev Char"/>
    <w:rsid w:val="00E618EA"/>
    <w:rPr>
      <w:rFonts w:ascii="Times New Roman" w:eastAsia="Times New Roman" w:hAnsi="Times New Roman" w:cs="Times New Roman" w:hint="default"/>
      <w:szCs w:val="24"/>
      <w:u w:val="single"/>
    </w:rPr>
  </w:style>
  <w:style w:type="character" w:customStyle="1" w:styleId="dropshadow">
    <w:name w:val="dropshadow"/>
    <w:rsid w:val="00E618EA"/>
  </w:style>
  <w:style w:type="character" w:customStyle="1" w:styleId="d05ws">
    <w:name w:val="d05ws"/>
    <w:rsid w:val="00E618EA"/>
  </w:style>
  <w:style w:type="character" w:customStyle="1" w:styleId="rzibod">
    <w:name w:val="rzibod"/>
    <w:rsid w:val="00E618EA"/>
  </w:style>
  <w:style w:type="character" w:customStyle="1" w:styleId="StyleBold1">
    <w:name w:val="Style Bold1"/>
    <w:rsid w:val="00E618EA"/>
    <w:rPr>
      <w:rFonts w:ascii="Georgia" w:hAnsi="Georgia" w:hint="default"/>
      <w:b/>
      <w:bCs/>
      <w:sz w:val="22"/>
    </w:rPr>
  </w:style>
  <w:style w:type="character" w:customStyle="1" w:styleId="headertext">
    <w:name w:val="headertext"/>
    <w:rsid w:val="00E618EA"/>
  </w:style>
  <w:style w:type="character" w:customStyle="1" w:styleId="endnote-reference">
    <w:name w:val="endnote-reference"/>
    <w:rsid w:val="00E618EA"/>
  </w:style>
  <w:style w:type="character" w:customStyle="1" w:styleId="officialsname">
    <w:name w:val="official_s_name"/>
    <w:rsid w:val="00E618EA"/>
  </w:style>
  <w:style w:type="character" w:customStyle="1" w:styleId="audience">
    <w:name w:val="audience"/>
    <w:rsid w:val="00E618EA"/>
  </w:style>
  <w:style w:type="character" w:customStyle="1" w:styleId="A7">
    <w:name w:val="A7"/>
    <w:uiPriority w:val="99"/>
    <w:rsid w:val="00E618EA"/>
    <w:rPr>
      <w:rFonts w:ascii="Myriad Pro" w:hAnsi="Myriad Pro" w:cs="Myriad Pro" w:hint="default"/>
      <w:color w:val="0066B1"/>
      <w:sz w:val="22"/>
      <w:szCs w:val="22"/>
    </w:rPr>
  </w:style>
  <w:style w:type="character" w:customStyle="1" w:styleId="normalchar">
    <w:name w:val="normal__char"/>
    <w:rsid w:val="00E618EA"/>
  </w:style>
  <w:style w:type="character" w:customStyle="1" w:styleId="hyperlink002cheading0020100200028block0020title0029char">
    <w:name w:val="hyperlink_002cheading_00201_0020_0028block_0020title_0029__char"/>
    <w:rsid w:val="00E618EA"/>
  </w:style>
  <w:style w:type="character" w:customStyle="1" w:styleId="underline002cstyle0020bold0020underlinechar">
    <w:name w:val="underline_002cstyle_0020bold_0020underline__char"/>
    <w:rsid w:val="00E618EA"/>
  </w:style>
  <w:style w:type="character" w:customStyle="1" w:styleId="copyboldblack">
    <w:name w:val="copyboldblack"/>
    <w:rsid w:val="00E618EA"/>
  </w:style>
  <w:style w:type="character" w:customStyle="1" w:styleId="copybold">
    <w:name w:val="copybold"/>
    <w:rsid w:val="00E618EA"/>
  </w:style>
  <w:style w:type="character" w:customStyle="1" w:styleId="author-date0">
    <w:name w:val="author-date"/>
    <w:rsid w:val="00E618EA"/>
  </w:style>
  <w:style w:type="character" w:customStyle="1" w:styleId="hidden">
    <w:name w:val="hidden"/>
    <w:rsid w:val="00E618EA"/>
  </w:style>
  <w:style w:type="character" w:customStyle="1" w:styleId="articlebegin">
    <w:name w:val="articlebegin"/>
    <w:rsid w:val="00E618EA"/>
  </w:style>
  <w:style w:type="character" w:customStyle="1" w:styleId="mediaoverlay">
    <w:name w:val="mediaoverlay"/>
    <w:rsid w:val="00E618EA"/>
  </w:style>
  <w:style w:type="character" w:customStyle="1" w:styleId="blogcaption">
    <w:name w:val="blog_caption"/>
    <w:rsid w:val="00E618EA"/>
  </w:style>
  <w:style w:type="character" w:customStyle="1" w:styleId="commnet-abuzz">
    <w:name w:val="commnet-abuzz"/>
    <w:rsid w:val="00E618EA"/>
  </w:style>
  <w:style w:type="character" w:customStyle="1" w:styleId="fbconnectbuttontext">
    <w:name w:val="fbconnectbutton_text"/>
    <w:rsid w:val="00E618EA"/>
  </w:style>
  <w:style w:type="character" w:customStyle="1" w:styleId="fbsharecountinner">
    <w:name w:val="fb_share_count_inner"/>
    <w:rsid w:val="00E618EA"/>
  </w:style>
  <w:style w:type="character" w:customStyle="1" w:styleId="stbuttontext">
    <w:name w:val="stbuttontext"/>
    <w:rsid w:val="00E618EA"/>
  </w:style>
  <w:style w:type="character" w:customStyle="1" w:styleId="source">
    <w:name w:val="source"/>
    <w:rsid w:val="00E618EA"/>
  </w:style>
  <w:style w:type="character" w:customStyle="1" w:styleId="pubdate">
    <w:name w:val="pubdate"/>
    <w:rsid w:val="00E618EA"/>
  </w:style>
  <w:style w:type="character" w:customStyle="1" w:styleId="grey">
    <w:name w:val="grey"/>
    <w:rsid w:val="00E618EA"/>
  </w:style>
  <w:style w:type="character" w:customStyle="1" w:styleId="postdate">
    <w:name w:val="post_date"/>
    <w:rsid w:val="00E618EA"/>
  </w:style>
  <w:style w:type="character" w:customStyle="1" w:styleId="bdx">
    <w:name w:val="bdx"/>
    <w:rsid w:val="00E618EA"/>
  </w:style>
  <w:style w:type="character" w:customStyle="1" w:styleId="bdl">
    <w:name w:val="bdl"/>
    <w:rsid w:val="00E618EA"/>
  </w:style>
  <w:style w:type="character" w:customStyle="1" w:styleId="breadcrumbitemcurrent">
    <w:name w:val="breadcrumbitemcurrent"/>
    <w:rsid w:val="00E618EA"/>
  </w:style>
  <w:style w:type="character" w:customStyle="1" w:styleId="bbl">
    <w:name w:val="bbl"/>
    <w:rsid w:val="00E618EA"/>
  </w:style>
  <w:style w:type="character" w:customStyle="1" w:styleId="Date2">
    <w:name w:val="Date2"/>
    <w:rsid w:val="00E618EA"/>
  </w:style>
  <w:style w:type="character" w:customStyle="1" w:styleId="company">
    <w:name w:val="company"/>
    <w:rsid w:val="00E618EA"/>
  </w:style>
  <w:style w:type="character" w:customStyle="1" w:styleId="itxtnewhookspan">
    <w:name w:val="itxtnewhookspan"/>
    <w:rsid w:val="00E618EA"/>
  </w:style>
  <w:style w:type="character" w:customStyle="1" w:styleId="gstxthlt">
    <w:name w:val="gstxt_hlt"/>
    <w:rsid w:val="00E618EA"/>
  </w:style>
  <w:style w:type="character" w:customStyle="1" w:styleId="SubtleEmphasis1">
    <w:name w:val="Subtle Emphasis1"/>
    <w:uiPriority w:val="19"/>
    <w:qFormat/>
    <w:rsid w:val="00E618EA"/>
    <w:rPr>
      <w:rFonts w:ascii="Times New Roman" w:hAnsi="Times New Roman" w:cs="Times New Roman" w:hint="default"/>
      <w:b/>
      <w:bCs w:val="0"/>
      <w:iCs/>
      <w:color w:val="auto"/>
      <w:sz w:val="22"/>
    </w:rPr>
  </w:style>
  <w:style w:type="character" w:customStyle="1" w:styleId="StyleBoldRed">
    <w:name w:val="Style Bold Red"/>
    <w:rsid w:val="00E618EA"/>
    <w:rPr>
      <w:b/>
      <w:bCs/>
      <w:color w:val="auto"/>
    </w:rPr>
  </w:style>
  <w:style w:type="character" w:customStyle="1" w:styleId="StyleTimesNewRoman8pt">
    <w:name w:val="Style Times New Roman 8 pt"/>
    <w:rsid w:val="00E618EA"/>
    <w:rPr>
      <w:rFonts w:ascii="Georgia" w:hAnsi="Georgia" w:hint="default"/>
      <w:sz w:val="16"/>
    </w:rPr>
  </w:style>
  <w:style w:type="character" w:customStyle="1" w:styleId="StyleStyle7pt8pt">
    <w:name w:val="Style Style 7 pt + 8 pt"/>
    <w:rsid w:val="00E618EA"/>
    <w:rPr>
      <w:sz w:val="16"/>
    </w:rPr>
  </w:style>
  <w:style w:type="character" w:customStyle="1" w:styleId="StyleStyleThickunderlineBold1">
    <w:name w:val="Style Style Thick underline + Bold1"/>
    <w:rsid w:val="00E618EA"/>
    <w:rPr>
      <w:b/>
      <w:bCs/>
      <w:u w:val="thick"/>
    </w:rPr>
  </w:style>
  <w:style w:type="character" w:customStyle="1" w:styleId="StyleUnderline2">
    <w:name w:val="Style Underline2"/>
    <w:rsid w:val="00E618EA"/>
    <w:rPr>
      <w:u w:val="single"/>
    </w:rPr>
  </w:style>
  <w:style w:type="character" w:customStyle="1" w:styleId="ShrinkText">
    <w:name w:val="Shrink Text"/>
    <w:rsid w:val="00E618EA"/>
    <w:rPr>
      <w:sz w:val="16"/>
    </w:rPr>
  </w:style>
  <w:style w:type="character" w:customStyle="1" w:styleId="smallcaps">
    <w:name w:val="smallcaps"/>
    <w:rsid w:val="00E618EA"/>
  </w:style>
  <w:style w:type="character" w:customStyle="1" w:styleId="goldbldtext">
    <w:name w:val="goldbldtext"/>
    <w:rsid w:val="00E618EA"/>
  </w:style>
  <w:style w:type="character" w:customStyle="1" w:styleId="cardshighlight0">
    <w:name w:val="cardshighlight"/>
    <w:rsid w:val="00E618EA"/>
  </w:style>
  <w:style w:type="character" w:customStyle="1" w:styleId="cardsfont12pt1">
    <w:name w:val="cardsfont12pt"/>
    <w:rsid w:val="00E618EA"/>
  </w:style>
  <w:style w:type="character" w:customStyle="1" w:styleId="ft1">
    <w:name w:val="ft1"/>
    <w:rsid w:val="00E618EA"/>
  </w:style>
  <w:style w:type="character" w:customStyle="1" w:styleId="ft6">
    <w:name w:val="ft6"/>
    <w:rsid w:val="00E618EA"/>
  </w:style>
  <w:style w:type="character" w:customStyle="1" w:styleId="kicker">
    <w:name w:val="kicker"/>
    <w:rsid w:val="00E618EA"/>
  </w:style>
  <w:style w:type="character" w:customStyle="1" w:styleId="backcontent">
    <w:name w:val="backcontent"/>
    <w:rsid w:val="00E618EA"/>
  </w:style>
  <w:style w:type="character" w:customStyle="1" w:styleId="daystmp">
    <w:name w:val="daystmp"/>
    <w:rsid w:val="00E618EA"/>
  </w:style>
  <w:style w:type="character" w:customStyle="1" w:styleId="cardsfont12ptchar">
    <w:name w:val="cardsfont12ptchar"/>
    <w:rsid w:val="00E618EA"/>
  </w:style>
  <w:style w:type="character" w:customStyle="1" w:styleId="gal">
    <w:name w:val="gal"/>
    <w:rsid w:val="00E618EA"/>
  </w:style>
  <w:style w:type="character" w:customStyle="1" w:styleId="submitted">
    <w:name w:val="submitted"/>
    <w:rsid w:val="00E618EA"/>
  </w:style>
  <w:style w:type="character" w:customStyle="1" w:styleId="imagedateline">
    <w:name w:val="image_dateline"/>
    <w:rsid w:val="00E618EA"/>
  </w:style>
  <w:style w:type="character" w:customStyle="1" w:styleId="authordatecharchar">
    <w:name w:val="authordatecharchar"/>
    <w:rsid w:val="00E618EA"/>
  </w:style>
  <w:style w:type="character" w:customStyle="1" w:styleId="style1char0">
    <w:name w:val="style1char"/>
    <w:rsid w:val="00E618EA"/>
  </w:style>
  <w:style w:type="character" w:customStyle="1" w:styleId="tagcharchar0">
    <w:name w:val="tagcharchar"/>
    <w:rsid w:val="00E618EA"/>
  </w:style>
  <w:style w:type="character" w:customStyle="1" w:styleId="underlinedcharchar2">
    <w:name w:val="underlinedcharchar"/>
    <w:rsid w:val="00E618EA"/>
  </w:style>
  <w:style w:type="character" w:customStyle="1" w:styleId="BoxedChar">
    <w:name w:val="Boxed Char"/>
    <w:rsid w:val="00E618EA"/>
    <w:rPr>
      <w:rFonts w:ascii="Arial Narrow" w:hAnsi="Arial Narrow" w:hint="default"/>
      <w:b/>
      <w:bCs w:val="0"/>
      <w:sz w:val="18"/>
      <w:bdr w:val="single" w:sz="6" w:space="0" w:color="auto" w:frame="1"/>
    </w:rPr>
  </w:style>
  <w:style w:type="character" w:customStyle="1" w:styleId="Style11ptUnderline2">
    <w:name w:val="Style 11 pt Underline2"/>
    <w:rsid w:val="00E618EA"/>
    <w:rPr>
      <w:sz w:val="20"/>
      <w:u w:val="single"/>
    </w:rPr>
  </w:style>
  <w:style w:type="character" w:customStyle="1" w:styleId="Style11ptBoldUnderline2">
    <w:name w:val="Style 11 pt Bold Underline2"/>
    <w:rsid w:val="00E618EA"/>
    <w:rPr>
      <w:b/>
      <w:bCs/>
      <w:sz w:val="20"/>
      <w:u w:val="single"/>
    </w:rPr>
  </w:style>
  <w:style w:type="character" w:customStyle="1" w:styleId="nw">
    <w:name w:val="nw"/>
    <w:rsid w:val="00E618EA"/>
  </w:style>
  <w:style w:type="character" w:customStyle="1" w:styleId="Styleunderline11ptBoldBorderSinglesolidlineAuto">
    <w:name w:val="Style underline + 11 pt Bold Border: : (Single solid line Auto ..."/>
    <w:rsid w:val="00E618EA"/>
    <w:rPr>
      <w:b/>
      <w:bCs/>
      <w:sz w:val="20"/>
      <w:u w:val="single"/>
      <w:bdr w:val="single" w:sz="4" w:space="0" w:color="auto" w:frame="1"/>
    </w:rPr>
  </w:style>
  <w:style w:type="character" w:customStyle="1" w:styleId="cardCharCharChar1">
    <w:name w:val="card Char Char Char1"/>
    <w:rsid w:val="00E618EA"/>
    <w:rPr>
      <w:lang w:val="en-US" w:eastAsia="en-US" w:bidi="ar-SA"/>
    </w:rPr>
  </w:style>
  <w:style w:type="character" w:customStyle="1" w:styleId="authors1">
    <w:name w:val="authors1"/>
    <w:rsid w:val="00E618EA"/>
    <w:rPr>
      <w:rFonts w:ascii="Verdana" w:hAnsi="Verdana" w:hint="default"/>
      <w:b/>
      <w:bCs/>
      <w:color w:val="006699"/>
      <w:sz w:val="20"/>
      <w:szCs w:val="20"/>
    </w:rPr>
  </w:style>
  <w:style w:type="character" w:customStyle="1" w:styleId="headlinesectionlarge">
    <w:name w:val="headline_section_large"/>
    <w:rsid w:val="00E618EA"/>
  </w:style>
  <w:style w:type="character" w:customStyle="1" w:styleId="Styleunderline11ptBlack">
    <w:name w:val="Style underline + 11 pt Black"/>
    <w:rsid w:val="00E618EA"/>
    <w:rPr>
      <w:color w:val="000000"/>
      <w:sz w:val="20"/>
      <w:u w:val="single"/>
    </w:rPr>
  </w:style>
  <w:style w:type="character" w:customStyle="1" w:styleId="Styleunderline11ptBoldBlack">
    <w:name w:val="Style underline + 11 pt Bold Black"/>
    <w:rsid w:val="00E618EA"/>
    <w:rPr>
      <w:b/>
      <w:bCs/>
      <w:color w:val="000000"/>
      <w:sz w:val="20"/>
      <w:u w:val="single"/>
    </w:rPr>
  </w:style>
  <w:style w:type="character" w:customStyle="1" w:styleId="Style11ptBoldBlackUnderline">
    <w:name w:val="Style 11 pt Bold Black Underline"/>
    <w:rsid w:val="00E618EA"/>
    <w:rPr>
      <w:b/>
      <w:bCs/>
      <w:color w:val="000000"/>
      <w:sz w:val="20"/>
      <w:u w:val="single"/>
    </w:rPr>
  </w:style>
  <w:style w:type="character" w:customStyle="1" w:styleId="Style11ptBoldBlackUnderlineBorderSinglesolidline">
    <w:name w:val="Style 11 pt Bold Black Underline Border: : (Single solid line ..."/>
    <w:rsid w:val="00E618EA"/>
    <w:rPr>
      <w:b/>
      <w:bCs/>
      <w:color w:val="000000"/>
      <w:sz w:val="20"/>
      <w:u w:val="single"/>
      <w:bdr w:val="single" w:sz="4" w:space="0" w:color="auto" w:frame="1"/>
    </w:rPr>
  </w:style>
  <w:style w:type="character" w:customStyle="1" w:styleId="StyleLatinMeridien-Italic11ptItalicUnderline">
    <w:name w:val="Style (Latin) Meridien-Italic 11 pt Italic Underline"/>
    <w:rsid w:val="00E618EA"/>
    <w:rPr>
      <w:rFonts w:ascii="Meridien-Italic" w:hAnsi="Meridien-Italic" w:hint="default"/>
      <w:i/>
      <w:iCs/>
      <w:sz w:val="20"/>
      <w:u w:val="single"/>
    </w:rPr>
  </w:style>
  <w:style w:type="character" w:customStyle="1" w:styleId="Citation-AuthorDate">
    <w:name w:val="Citation - Author/Date"/>
    <w:rsid w:val="00E618EA"/>
    <w:rPr>
      <w:b/>
      <w:bCs w:val="0"/>
      <w:smallCaps/>
      <w:sz w:val="24"/>
      <w:u w:val="single"/>
    </w:rPr>
  </w:style>
  <w:style w:type="character" w:customStyle="1" w:styleId="underlinestylechar0">
    <w:name w:val="underlinestylechar"/>
    <w:rsid w:val="00E618EA"/>
  </w:style>
  <w:style w:type="character" w:customStyle="1" w:styleId="highlight">
    <w:name w:val="highlight"/>
    <w:rsid w:val="00E618EA"/>
  </w:style>
  <w:style w:type="character" w:customStyle="1" w:styleId="DottedUnderline0">
    <w:name w:val="Dotted Underline"/>
    <w:rsid w:val="00E618EA"/>
    <w:rPr>
      <w:rFonts w:ascii="Times New Roman" w:hAnsi="Times New Roman" w:cs="Times New Roman" w:hint="default"/>
      <w:sz w:val="20"/>
      <w:u w:val="dottedHeavy"/>
    </w:rPr>
  </w:style>
  <w:style w:type="character" w:customStyle="1" w:styleId="titleauthoretc">
    <w:name w:val="titleauthoretc"/>
    <w:rsid w:val="00E618EA"/>
  </w:style>
  <w:style w:type="character" w:customStyle="1" w:styleId="labeltext">
    <w:name w:val="labeltext"/>
    <w:rsid w:val="00E618EA"/>
  </w:style>
  <w:style w:type="character" w:customStyle="1" w:styleId="viewlink">
    <w:name w:val="viewlink"/>
    <w:rsid w:val="00E618EA"/>
  </w:style>
  <w:style w:type="character" w:customStyle="1" w:styleId="share">
    <w:name w:val="share"/>
    <w:rsid w:val="00E618EA"/>
  </w:style>
  <w:style w:type="character" w:customStyle="1" w:styleId="inlinkchart">
    <w:name w:val="inlink_chart"/>
    <w:rsid w:val="00E618EA"/>
  </w:style>
  <w:style w:type="character" w:customStyle="1" w:styleId="underLight">
    <w:name w:val="underLight"/>
    <w:uiPriority w:val="1"/>
    <w:qFormat/>
    <w:rsid w:val="00E618E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E618EA"/>
  </w:style>
  <w:style w:type="character" w:customStyle="1" w:styleId="author-rss">
    <w:name w:val="author-rss"/>
    <w:rsid w:val="00E618EA"/>
  </w:style>
  <w:style w:type="character" w:customStyle="1" w:styleId="fbsharecountwrapper">
    <w:name w:val="fb_share_count_wrapper"/>
    <w:rsid w:val="00E618EA"/>
  </w:style>
  <w:style w:type="character" w:customStyle="1" w:styleId="fbbuttontext">
    <w:name w:val="fb_button_text"/>
    <w:rsid w:val="00E618EA"/>
  </w:style>
  <w:style w:type="character" w:customStyle="1" w:styleId="hw">
    <w:name w:val="hw"/>
    <w:rsid w:val="00E618EA"/>
  </w:style>
  <w:style w:type="character" w:customStyle="1" w:styleId="linktotop">
    <w:name w:val="linktotop"/>
    <w:rsid w:val="00E618EA"/>
  </w:style>
  <w:style w:type="character" w:customStyle="1" w:styleId="maintextbldleft">
    <w:name w:val="maintextbldleft"/>
    <w:rsid w:val="00E618EA"/>
  </w:style>
  <w:style w:type="character" w:customStyle="1" w:styleId="maintextleft">
    <w:name w:val="maintextleft"/>
    <w:rsid w:val="00E618EA"/>
  </w:style>
  <w:style w:type="character" w:customStyle="1" w:styleId="descriptionstyle1block">
    <w:name w:val="description style1 block"/>
    <w:rsid w:val="00E618EA"/>
  </w:style>
  <w:style w:type="character" w:customStyle="1" w:styleId="gutter-right-1">
    <w:name w:val="gutter-right-1"/>
    <w:basedOn w:val="DefaultParagraphFont"/>
    <w:rsid w:val="00E618EA"/>
  </w:style>
  <w:style w:type="character" w:customStyle="1" w:styleId="ssl3">
    <w:name w:val="ss_l3"/>
    <w:rsid w:val="00E618EA"/>
  </w:style>
  <w:style w:type="character" w:customStyle="1" w:styleId="FontStyle39">
    <w:name w:val="Font Style39"/>
    <w:uiPriority w:val="99"/>
    <w:rsid w:val="00E618EA"/>
    <w:rPr>
      <w:rFonts w:ascii="Constantia" w:hAnsi="Constantia" w:cs="Constantia" w:hint="default"/>
      <w:b/>
      <w:bCs/>
      <w:sz w:val="18"/>
      <w:szCs w:val="18"/>
    </w:rPr>
  </w:style>
  <w:style w:type="character" w:customStyle="1" w:styleId="6">
    <w:name w:val="6"/>
    <w:rsid w:val="00E618EA"/>
    <w:rPr>
      <w:rFonts w:ascii="Arial" w:hAnsi="Arial" w:cs="Arial" w:hint="default"/>
      <w:bCs/>
      <w:sz w:val="20"/>
      <w:u w:val="single"/>
      <w:lang w:val="en-US" w:eastAsia="en-US" w:bidi="ar-SA"/>
    </w:rPr>
  </w:style>
  <w:style w:type="character" w:customStyle="1" w:styleId="Header11">
    <w:name w:val="Header11"/>
    <w:rsid w:val="00E618EA"/>
  </w:style>
  <w:style w:type="character" w:customStyle="1" w:styleId="posa">
    <w:name w:val="pos(a)"/>
    <w:basedOn w:val="DefaultParagraphFont"/>
    <w:rsid w:val="00E618EA"/>
  </w:style>
  <w:style w:type="character" w:customStyle="1" w:styleId="u-hiddeninnarrowenv">
    <w:name w:val="u-hiddeninnarrowenv"/>
    <w:basedOn w:val="DefaultParagraphFont"/>
    <w:rsid w:val="00E618EA"/>
  </w:style>
  <w:style w:type="character" w:customStyle="1" w:styleId="followbutton-bird">
    <w:name w:val="followbutton-bird"/>
    <w:basedOn w:val="DefaultParagraphFont"/>
    <w:rsid w:val="00E618EA"/>
  </w:style>
  <w:style w:type="character" w:customStyle="1" w:styleId="tweetauthor-name">
    <w:name w:val="tweetauthor-name"/>
    <w:basedOn w:val="DefaultParagraphFont"/>
    <w:rsid w:val="00E618EA"/>
  </w:style>
  <w:style w:type="character" w:customStyle="1" w:styleId="tweetauthor-verifiedbadge">
    <w:name w:val="tweetauthor-verifiedbadge"/>
    <w:basedOn w:val="DefaultParagraphFont"/>
    <w:rsid w:val="00E618EA"/>
  </w:style>
  <w:style w:type="character" w:customStyle="1" w:styleId="tweetauthor-screenname">
    <w:name w:val="tweetauthor-screenname"/>
    <w:basedOn w:val="DefaultParagraphFont"/>
    <w:rsid w:val="00E618EA"/>
  </w:style>
  <w:style w:type="character" w:customStyle="1" w:styleId="u-hiddenvisually">
    <w:name w:val="u-hiddenvisually"/>
    <w:basedOn w:val="DefaultParagraphFont"/>
    <w:rsid w:val="00E618EA"/>
  </w:style>
  <w:style w:type="character" w:customStyle="1" w:styleId="tweetaction-stat">
    <w:name w:val="tweetaction-stat"/>
    <w:basedOn w:val="DefaultParagraphFont"/>
    <w:rsid w:val="00E618EA"/>
  </w:style>
  <w:style w:type="character" w:customStyle="1" w:styleId="related">
    <w:name w:val="related"/>
    <w:basedOn w:val="DefaultParagraphFont"/>
    <w:rsid w:val="00E618EA"/>
  </w:style>
  <w:style w:type="character" w:customStyle="1" w:styleId="related-content">
    <w:name w:val="related-content"/>
    <w:basedOn w:val="DefaultParagraphFont"/>
    <w:rsid w:val="00E618EA"/>
  </w:style>
  <w:style w:type="character" w:customStyle="1" w:styleId="name-of-author">
    <w:name w:val="name-of-author"/>
    <w:basedOn w:val="DefaultParagraphFont"/>
    <w:rsid w:val="00E618EA"/>
  </w:style>
  <w:style w:type="character" w:customStyle="1" w:styleId="first-name">
    <w:name w:val="first-name"/>
    <w:basedOn w:val="DefaultParagraphFont"/>
    <w:rsid w:val="00E618EA"/>
  </w:style>
  <w:style w:type="character" w:customStyle="1" w:styleId="last-name">
    <w:name w:val="last-name"/>
    <w:basedOn w:val="DefaultParagraphFont"/>
    <w:rsid w:val="00E618EA"/>
  </w:style>
  <w:style w:type="character" w:customStyle="1" w:styleId="caption10">
    <w:name w:val="caption1"/>
    <w:basedOn w:val="DefaultParagraphFont"/>
    <w:rsid w:val="00E618EA"/>
  </w:style>
  <w:style w:type="character" w:customStyle="1" w:styleId="recirc-text">
    <w:name w:val="&quot;recirc-text”"/>
    <w:basedOn w:val="DefaultParagraphFont"/>
    <w:rsid w:val="00E618EA"/>
  </w:style>
  <w:style w:type="character" w:customStyle="1" w:styleId="video-icon">
    <w:name w:val="video-icon"/>
    <w:basedOn w:val="DefaultParagraphFont"/>
    <w:rsid w:val="00E618EA"/>
  </w:style>
  <w:style w:type="character" w:customStyle="1" w:styleId="powa-shot-play-btn-text">
    <w:name w:val="powa-shot-play-btn-text"/>
    <w:basedOn w:val="DefaultParagraphFont"/>
    <w:rsid w:val="00E618EA"/>
  </w:style>
  <w:style w:type="character" w:customStyle="1" w:styleId="powa-shot-click">
    <w:name w:val="powa-shot-click"/>
    <w:basedOn w:val="DefaultParagraphFont"/>
    <w:rsid w:val="00E618EA"/>
  </w:style>
  <w:style w:type="character" w:customStyle="1" w:styleId="wpv-blurb">
    <w:name w:val="wpv-blurb"/>
    <w:basedOn w:val="DefaultParagraphFont"/>
    <w:rsid w:val="00E618EA"/>
  </w:style>
  <w:style w:type="character" w:customStyle="1" w:styleId="pb-caption">
    <w:name w:val="pb-caption"/>
    <w:basedOn w:val="DefaultParagraphFont"/>
    <w:rsid w:val="00E618EA"/>
  </w:style>
  <w:style w:type="character" w:customStyle="1" w:styleId="Heading5Char1">
    <w:name w:val="Heading 5 Char1"/>
    <w:aliases w:val="Text Char1"/>
    <w:basedOn w:val="DefaultParagraphFont"/>
    <w:semiHidden/>
    <w:rsid w:val="00E618EA"/>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E618EA"/>
    <w:rPr>
      <w:vertAlign w:val="baseline"/>
    </w:rPr>
  </w:style>
  <w:style w:type="character" w:customStyle="1" w:styleId="Heading7Char1">
    <w:name w:val="Heading 7 Char1"/>
    <w:basedOn w:val="DefaultParagraphFont"/>
    <w:semiHidden/>
    <w:rsid w:val="00E618EA"/>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E618EA"/>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E618EA"/>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E618EA"/>
    <w:rPr>
      <w:rFonts w:ascii="Calibri" w:hAnsi="Calibri" w:cs="Calibri"/>
    </w:rPr>
  </w:style>
  <w:style w:type="numbering" w:customStyle="1" w:styleId="NoList2">
    <w:name w:val="No List2"/>
    <w:next w:val="NoList"/>
    <w:uiPriority w:val="99"/>
    <w:semiHidden/>
    <w:unhideWhenUsed/>
    <w:rsid w:val="00E618EA"/>
  </w:style>
  <w:style w:type="numbering" w:customStyle="1" w:styleId="NoList3">
    <w:name w:val="No List3"/>
    <w:next w:val="NoList"/>
    <w:uiPriority w:val="99"/>
    <w:semiHidden/>
    <w:unhideWhenUsed/>
    <w:rsid w:val="00E618EA"/>
  </w:style>
  <w:style w:type="numbering" w:customStyle="1" w:styleId="NoList4">
    <w:name w:val="No List4"/>
    <w:next w:val="NoList"/>
    <w:uiPriority w:val="99"/>
    <w:semiHidden/>
    <w:unhideWhenUsed/>
    <w:rsid w:val="00E618EA"/>
  </w:style>
  <w:style w:type="numbering" w:customStyle="1" w:styleId="NoList5">
    <w:name w:val="No List5"/>
    <w:next w:val="NoList"/>
    <w:semiHidden/>
    <w:unhideWhenUsed/>
    <w:rsid w:val="00E618EA"/>
  </w:style>
  <w:style w:type="paragraph" w:styleId="BlockText">
    <w:name w:val="Block Text"/>
    <w:basedOn w:val="Normal"/>
    <w:rsid w:val="00E618EA"/>
    <w:pPr>
      <w:ind w:left="229" w:right="229"/>
    </w:pPr>
    <w:rPr>
      <w:rFonts w:ascii="Verdana" w:eastAsia="Times New Roman" w:hAnsi="Verdana"/>
      <w:szCs w:val="20"/>
    </w:rPr>
  </w:style>
  <w:style w:type="paragraph" w:styleId="NormalIndent">
    <w:name w:val="Normal Indent"/>
    <w:basedOn w:val="Normal"/>
    <w:rsid w:val="00E618EA"/>
    <w:pPr>
      <w:ind w:left="720"/>
    </w:pPr>
    <w:rPr>
      <w:rFonts w:eastAsia="Times New Roman"/>
      <w:szCs w:val="20"/>
    </w:rPr>
  </w:style>
  <w:style w:type="paragraph" w:styleId="EnvelopeReturn">
    <w:name w:val="envelope return"/>
    <w:basedOn w:val="Normal"/>
    <w:rsid w:val="00E618EA"/>
    <w:rPr>
      <w:rFonts w:eastAsia="Times New Roman"/>
      <w:sz w:val="24"/>
      <w:szCs w:val="20"/>
    </w:rPr>
  </w:style>
  <w:style w:type="paragraph" w:styleId="EnvelopeAddress">
    <w:name w:val="envelope address"/>
    <w:basedOn w:val="Normal"/>
    <w:rsid w:val="00E618EA"/>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E618EA"/>
  </w:style>
  <w:style w:type="numbering" w:customStyle="1" w:styleId="NoList7">
    <w:name w:val="No List7"/>
    <w:next w:val="NoList"/>
    <w:semiHidden/>
    <w:unhideWhenUsed/>
    <w:rsid w:val="00E618EA"/>
  </w:style>
  <w:style w:type="paragraph" w:styleId="ListBullet">
    <w:name w:val="List Bullet"/>
    <w:basedOn w:val="Normal"/>
    <w:link w:val="ListBulletChar"/>
    <w:uiPriority w:val="99"/>
    <w:unhideWhenUsed/>
    <w:rsid w:val="00E618EA"/>
    <w:pPr>
      <w:tabs>
        <w:tab w:val="num" w:pos="360"/>
      </w:tabs>
      <w:ind w:left="360" w:hanging="360"/>
      <w:contextualSpacing/>
    </w:pPr>
    <w:rPr>
      <w:rFonts w:eastAsia="Calibri"/>
    </w:rPr>
  </w:style>
  <w:style w:type="table" w:styleId="MediumGrid1">
    <w:name w:val="Medium Grid 1"/>
    <w:basedOn w:val="TableNormal"/>
    <w:uiPriority w:val="67"/>
    <w:rsid w:val="00E618EA"/>
    <w:rPr>
      <w:rFonts w:eastAsia="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E618EA"/>
    <w:rPr>
      <w:rFonts w:ascii="Arial Narrow" w:eastAsia="SimSun" w:hAnsi="Arial Narrow" w:cs="Calibri"/>
      <w:sz w:val="20"/>
    </w:rPr>
  </w:style>
  <w:style w:type="numbering" w:customStyle="1" w:styleId="NoList11">
    <w:name w:val="No List11"/>
    <w:next w:val="NoList"/>
    <w:uiPriority w:val="99"/>
    <w:semiHidden/>
    <w:unhideWhenUsed/>
    <w:rsid w:val="00E618EA"/>
  </w:style>
  <w:style w:type="numbering" w:customStyle="1" w:styleId="NoList111">
    <w:name w:val="No List111"/>
    <w:next w:val="NoList"/>
    <w:uiPriority w:val="99"/>
    <w:semiHidden/>
    <w:unhideWhenUsed/>
    <w:rsid w:val="00E618EA"/>
  </w:style>
  <w:style w:type="numbering" w:customStyle="1" w:styleId="NoList1111">
    <w:name w:val="No List1111"/>
    <w:next w:val="NoList"/>
    <w:uiPriority w:val="99"/>
    <w:semiHidden/>
    <w:unhideWhenUsed/>
    <w:rsid w:val="00E618EA"/>
  </w:style>
  <w:style w:type="numbering" w:customStyle="1" w:styleId="NoList11111">
    <w:name w:val="No List11111"/>
    <w:next w:val="NoList"/>
    <w:uiPriority w:val="99"/>
    <w:semiHidden/>
    <w:unhideWhenUsed/>
    <w:rsid w:val="00E618EA"/>
  </w:style>
  <w:style w:type="numbering" w:customStyle="1" w:styleId="NoList111111">
    <w:name w:val="No List111111"/>
    <w:next w:val="NoList"/>
    <w:uiPriority w:val="99"/>
    <w:semiHidden/>
    <w:unhideWhenUsed/>
    <w:rsid w:val="00E618EA"/>
  </w:style>
  <w:style w:type="numbering" w:customStyle="1" w:styleId="NoList1111111">
    <w:name w:val="No List1111111"/>
    <w:next w:val="NoList"/>
    <w:uiPriority w:val="99"/>
    <w:semiHidden/>
    <w:unhideWhenUsed/>
    <w:rsid w:val="00E618EA"/>
  </w:style>
  <w:style w:type="numbering" w:customStyle="1" w:styleId="NoList11111111">
    <w:name w:val="No List11111111"/>
    <w:next w:val="NoList"/>
    <w:uiPriority w:val="99"/>
    <w:semiHidden/>
    <w:unhideWhenUsed/>
    <w:rsid w:val="00E618EA"/>
  </w:style>
  <w:style w:type="numbering" w:customStyle="1" w:styleId="NoList111111111">
    <w:name w:val="No List111111111"/>
    <w:next w:val="NoList"/>
    <w:uiPriority w:val="99"/>
    <w:semiHidden/>
    <w:unhideWhenUsed/>
    <w:rsid w:val="00E618EA"/>
  </w:style>
  <w:style w:type="numbering" w:customStyle="1" w:styleId="NoList1111111111">
    <w:name w:val="No List1111111111"/>
    <w:next w:val="NoList"/>
    <w:uiPriority w:val="99"/>
    <w:semiHidden/>
    <w:unhideWhenUsed/>
    <w:rsid w:val="00E618EA"/>
  </w:style>
  <w:style w:type="numbering" w:customStyle="1" w:styleId="NoList11111111111">
    <w:name w:val="No List11111111111"/>
    <w:next w:val="NoList"/>
    <w:uiPriority w:val="99"/>
    <w:semiHidden/>
    <w:unhideWhenUsed/>
    <w:rsid w:val="00E618EA"/>
  </w:style>
  <w:style w:type="numbering" w:customStyle="1" w:styleId="NoList111111111111">
    <w:name w:val="No List111111111111"/>
    <w:next w:val="NoList"/>
    <w:uiPriority w:val="99"/>
    <w:semiHidden/>
    <w:unhideWhenUsed/>
    <w:rsid w:val="00E618EA"/>
  </w:style>
  <w:style w:type="numbering" w:customStyle="1" w:styleId="NoList1111111111111">
    <w:name w:val="No List1111111111111"/>
    <w:next w:val="NoList"/>
    <w:uiPriority w:val="99"/>
    <w:semiHidden/>
    <w:unhideWhenUsed/>
    <w:rsid w:val="00E618EA"/>
  </w:style>
  <w:style w:type="numbering" w:customStyle="1" w:styleId="NoList11111111111111">
    <w:name w:val="No List11111111111111"/>
    <w:next w:val="NoList"/>
    <w:uiPriority w:val="99"/>
    <w:semiHidden/>
    <w:unhideWhenUsed/>
    <w:rsid w:val="00E618EA"/>
  </w:style>
  <w:style w:type="numbering" w:customStyle="1" w:styleId="NoList111111111111111">
    <w:name w:val="No List111111111111111"/>
    <w:next w:val="NoList"/>
    <w:uiPriority w:val="99"/>
    <w:semiHidden/>
    <w:unhideWhenUsed/>
    <w:rsid w:val="00E618EA"/>
  </w:style>
  <w:style w:type="numbering" w:customStyle="1" w:styleId="NoList1111111111111111">
    <w:name w:val="No List1111111111111111"/>
    <w:next w:val="NoList"/>
    <w:uiPriority w:val="99"/>
    <w:semiHidden/>
    <w:unhideWhenUsed/>
    <w:rsid w:val="00E618EA"/>
  </w:style>
  <w:style w:type="numbering" w:customStyle="1" w:styleId="NoList11111111111111111">
    <w:name w:val="No List11111111111111111"/>
    <w:next w:val="NoList"/>
    <w:uiPriority w:val="99"/>
    <w:semiHidden/>
    <w:unhideWhenUsed/>
    <w:rsid w:val="00E618EA"/>
  </w:style>
  <w:style w:type="character" w:customStyle="1" w:styleId="FontStyle220">
    <w:name w:val="Font Style220"/>
    <w:basedOn w:val="DefaultParagraphFont"/>
    <w:uiPriority w:val="99"/>
    <w:rsid w:val="00E618EA"/>
    <w:rPr>
      <w:rFonts w:ascii="Candara" w:hAnsi="Candara" w:cs="Candara" w:hint="default"/>
      <w:i/>
      <w:iCs/>
      <w:sz w:val="18"/>
      <w:szCs w:val="18"/>
    </w:rPr>
  </w:style>
  <w:style w:type="character" w:customStyle="1" w:styleId="FontStyle290">
    <w:name w:val="Font Style290"/>
    <w:basedOn w:val="DefaultParagraphFont"/>
    <w:uiPriority w:val="99"/>
    <w:rsid w:val="00E618E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618EA"/>
    <w:rPr>
      <w:rFonts w:ascii="Arial" w:hAnsi="Arial" w:cs="Arial"/>
      <w:b/>
      <w:bCs/>
      <w:sz w:val="16"/>
      <w:szCs w:val="16"/>
    </w:rPr>
  </w:style>
  <w:style w:type="paragraph" w:customStyle="1" w:styleId="analytic0">
    <w:name w:val="analytic"/>
    <w:basedOn w:val="Normal"/>
    <w:link w:val="analyticChar0"/>
    <w:uiPriority w:val="4"/>
    <w:qFormat/>
    <w:rsid w:val="00E618EA"/>
    <w:pPr>
      <w:spacing w:before="120"/>
    </w:pPr>
    <w:rPr>
      <w:b/>
      <w:sz w:val="20"/>
    </w:rPr>
  </w:style>
  <w:style w:type="character" w:customStyle="1" w:styleId="analyticChar0">
    <w:name w:val="analytic Char"/>
    <w:basedOn w:val="DefaultParagraphFont"/>
    <w:link w:val="analytic0"/>
    <w:uiPriority w:val="4"/>
    <w:rsid w:val="00E618EA"/>
    <w:rPr>
      <w:b/>
      <w:sz w:val="20"/>
    </w:rPr>
  </w:style>
  <w:style w:type="character" w:customStyle="1" w:styleId="m-5498913268213319940gmail-styleunderline">
    <w:name w:val="m_-5498913268213319940gmail-styleunderline"/>
    <w:basedOn w:val="DefaultParagraphFont"/>
    <w:rsid w:val="00E618EA"/>
  </w:style>
  <w:style w:type="paragraph" w:customStyle="1" w:styleId="speakable">
    <w:name w:val="speakable"/>
    <w:basedOn w:val="Normal"/>
    <w:uiPriority w:val="99"/>
    <w:qFormat/>
    <w:rsid w:val="00E618EA"/>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E618EA"/>
  </w:style>
  <w:style w:type="character" w:customStyle="1" w:styleId="copyright">
    <w:name w:val="copyright"/>
    <w:basedOn w:val="DefaultParagraphFont"/>
    <w:rsid w:val="00E618EA"/>
  </w:style>
  <w:style w:type="character" w:customStyle="1" w:styleId="TagCharCharCharChar">
    <w:name w:val="Tag Char Char Char Char"/>
    <w:basedOn w:val="DefaultParagraphFont"/>
    <w:rsid w:val="00E618EA"/>
    <w:rPr>
      <w:rFonts w:ascii="Calibri" w:hAnsi="Calibri" w:cs="Calibri"/>
      <w:b/>
      <w:sz w:val="24"/>
    </w:rPr>
  </w:style>
  <w:style w:type="paragraph" w:customStyle="1" w:styleId="g-body">
    <w:name w:val="g-body"/>
    <w:basedOn w:val="Normal"/>
    <w:uiPriority w:val="99"/>
    <w:qFormat/>
    <w:rsid w:val="00E618EA"/>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E618EA"/>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E618EA"/>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E618EA"/>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E618EA"/>
    <w:pPr>
      <w:spacing w:before="100" w:beforeAutospacing="1" w:after="100" w:afterAutospacing="1"/>
    </w:pPr>
    <w:rPr>
      <w:sz w:val="24"/>
    </w:rPr>
  </w:style>
  <w:style w:type="paragraph" w:customStyle="1" w:styleId="style41">
    <w:name w:val="style4"/>
    <w:basedOn w:val="Normal"/>
    <w:uiPriority w:val="99"/>
    <w:qFormat/>
    <w:rsid w:val="00E618EA"/>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E618EA"/>
    <w:pPr>
      <w:spacing w:before="100" w:beforeAutospacing="1" w:after="100" w:afterAutospacing="1"/>
    </w:pPr>
    <w:rPr>
      <w:rFonts w:ascii="Times New Roman" w:hAnsi="Times New Roman"/>
      <w:sz w:val="24"/>
    </w:rPr>
  </w:style>
  <w:style w:type="character" w:customStyle="1" w:styleId="adtext">
    <w:name w:val="adtext"/>
    <w:basedOn w:val="DefaultParagraphFont"/>
    <w:rsid w:val="00E618EA"/>
  </w:style>
  <w:style w:type="character" w:customStyle="1" w:styleId="UL-Bold">
    <w:name w:val="UL-Bold"/>
    <w:basedOn w:val="DefaultParagraphFont"/>
    <w:rsid w:val="00E618EA"/>
    <w:rPr>
      <w:u w:val="thick"/>
    </w:rPr>
  </w:style>
  <w:style w:type="character" w:customStyle="1" w:styleId="UL-None">
    <w:name w:val="UL-None"/>
    <w:basedOn w:val="DefaultParagraphFont"/>
    <w:rsid w:val="00E618EA"/>
    <w:rPr>
      <w:strike w:val="0"/>
      <w:dstrike w:val="0"/>
      <w:u w:val="none"/>
      <w:effect w:val="none"/>
    </w:rPr>
  </w:style>
  <w:style w:type="character" w:customStyle="1" w:styleId="gl">
    <w:name w:val="gl"/>
    <w:basedOn w:val="DefaultParagraphFont"/>
    <w:rsid w:val="00E618EA"/>
  </w:style>
  <w:style w:type="character" w:customStyle="1" w:styleId="qu730rj69h">
    <w:name w:val="qu730rj69h"/>
    <w:basedOn w:val="DefaultParagraphFont"/>
    <w:rsid w:val="00E618EA"/>
  </w:style>
  <w:style w:type="paragraph" w:customStyle="1" w:styleId="optext">
    <w:name w:val="optext"/>
    <w:basedOn w:val="Normal"/>
    <w:uiPriority w:val="99"/>
    <w:qFormat/>
    <w:rsid w:val="00E618EA"/>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E618EA"/>
  </w:style>
  <w:style w:type="character" w:customStyle="1" w:styleId="icr880">
    <w:name w:val="icr880"/>
    <w:basedOn w:val="DefaultParagraphFont"/>
    <w:rsid w:val="00E618EA"/>
  </w:style>
  <w:style w:type="character" w:customStyle="1" w:styleId="hx23q54">
    <w:name w:val="hx23q54"/>
    <w:basedOn w:val="DefaultParagraphFont"/>
    <w:rsid w:val="00E618EA"/>
  </w:style>
  <w:style w:type="character" w:customStyle="1" w:styleId="m-5348258726587825636gmail-style13ptbold">
    <w:name w:val="m_-5348258726587825636gmail-style13ptbold"/>
    <w:basedOn w:val="DefaultParagraphFont"/>
    <w:rsid w:val="00E618EA"/>
  </w:style>
  <w:style w:type="character" w:customStyle="1" w:styleId="m-5348258726587825636gmail-styleunderline">
    <w:name w:val="m_-5348258726587825636gmail-styleunderline"/>
    <w:basedOn w:val="DefaultParagraphFont"/>
    <w:rsid w:val="00E618EA"/>
  </w:style>
  <w:style w:type="character" w:customStyle="1" w:styleId="UnderlineCharChar1">
    <w:name w:val="Underline Char Char1"/>
    <w:basedOn w:val="DefaultParagraphFont"/>
    <w:rsid w:val="00E618EA"/>
    <w:rPr>
      <w:u w:val="single"/>
      <w:lang w:val="en-US" w:eastAsia="en-US" w:bidi="ar-SA"/>
    </w:rPr>
  </w:style>
  <w:style w:type="character" w:customStyle="1" w:styleId="m4385445901877740177gmail-styleunderline">
    <w:name w:val="m_4385445901877740177gmail-styleunderline"/>
    <w:basedOn w:val="DefaultParagraphFont"/>
    <w:rsid w:val="00E618EA"/>
  </w:style>
  <w:style w:type="character" w:customStyle="1" w:styleId="CardsFont12ptCharChar">
    <w:name w:val="Cards + Font: 12 pt Char Char"/>
    <w:basedOn w:val="DefaultParagraphFont"/>
    <w:rsid w:val="00E618EA"/>
    <w:rPr>
      <w:sz w:val="24"/>
      <w:szCs w:val="24"/>
      <w:u w:val="thick"/>
      <w:lang w:val="en-US" w:eastAsia="en-US" w:bidi="ar-SA"/>
    </w:rPr>
  </w:style>
  <w:style w:type="character" w:customStyle="1" w:styleId="NothingChar1">
    <w:name w:val="Nothing Char1"/>
    <w:basedOn w:val="DefaultParagraphFont"/>
    <w:rsid w:val="00E618EA"/>
    <w:rPr>
      <w:lang w:val="en-US" w:eastAsia="en-US" w:bidi="ar-SA"/>
    </w:rPr>
  </w:style>
  <w:style w:type="paragraph" w:customStyle="1" w:styleId="useless">
    <w:name w:val="useless"/>
    <w:basedOn w:val="Normal"/>
    <w:uiPriority w:val="99"/>
    <w:qFormat/>
    <w:rsid w:val="00E618EA"/>
    <w:rPr>
      <w:rFonts w:ascii="Times New Roman" w:eastAsia="Times New Roman" w:hAnsi="Times New Roman"/>
      <w:sz w:val="12"/>
    </w:rPr>
  </w:style>
  <w:style w:type="character" w:customStyle="1" w:styleId="DDIUnderline">
    <w:name w:val="DDI Underline"/>
    <w:qFormat/>
    <w:rsid w:val="00E618EA"/>
    <w:rPr>
      <w:rFonts w:ascii="Times New Roman" w:hAnsi="Times New Roman"/>
      <w:sz w:val="24"/>
      <w:u w:val="single"/>
    </w:rPr>
  </w:style>
  <w:style w:type="character" w:customStyle="1" w:styleId="Char1">
    <w:name w:val="Char1"/>
    <w:basedOn w:val="DefaultParagraphFont"/>
    <w:rsid w:val="00E618EA"/>
    <w:rPr>
      <w:rFonts w:cs="Arial"/>
      <w:b/>
      <w:bCs/>
      <w:iCs/>
      <w:sz w:val="24"/>
      <w:szCs w:val="28"/>
      <w:lang w:val="en-US" w:eastAsia="en-US" w:bidi="ar-SA"/>
    </w:rPr>
  </w:style>
  <w:style w:type="paragraph" w:customStyle="1" w:styleId="ALLCAPS">
    <w:name w:val="ALL CAPS"/>
    <w:basedOn w:val="Normal"/>
    <w:link w:val="ALLCAPSChar"/>
    <w:rsid w:val="00E618EA"/>
    <w:rPr>
      <w:rFonts w:ascii="Times New Roman" w:eastAsia="Times New Roman" w:hAnsi="Times New Roman"/>
      <w:b/>
      <w:caps/>
    </w:rPr>
  </w:style>
  <w:style w:type="character" w:customStyle="1" w:styleId="ALLCAPSChar">
    <w:name w:val="ALL CAPS Char"/>
    <w:basedOn w:val="DefaultParagraphFont"/>
    <w:link w:val="ALLCAPS"/>
    <w:rsid w:val="00E618EA"/>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E618EA"/>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E618EA"/>
    <w:rPr>
      <w:rFonts w:ascii="Times New Roman" w:eastAsia="Times New Roman" w:hAnsi="Times New Roman"/>
      <w:b/>
      <w:sz w:val="24"/>
    </w:rPr>
  </w:style>
  <w:style w:type="character" w:customStyle="1" w:styleId="10ptnotbold">
    <w:name w:val="10ptnotbold"/>
    <w:basedOn w:val="DefaultParagraphFont"/>
    <w:rsid w:val="00E618EA"/>
    <w:rPr>
      <w:sz w:val="20"/>
    </w:rPr>
  </w:style>
  <w:style w:type="character" w:customStyle="1" w:styleId="Cites-AuthorDate">
    <w:name w:val="Cites-Author/Date"/>
    <w:rsid w:val="00E618EA"/>
    <w:rPr>
      <w:rFonts w:ascii="Helvetica" w:hAnsi="Helvetica"/>
      <w:b/>
      <w:sz w:val="22"/>
      <w:szCs w:val="24"/>
      <w:u w:val="thick"/>
    </w:rPr>
  </w:style>
  <w:style w:type="paragraph" w:customStyle="1" w:styleId="CiteTag">
    <w:name w:val="Cite/Tag"/>
    <w:basedOn w:val="Normal"/>
    <w:uiPriority w:val="99"/>
    <w:qFormat/>
    <w:rsid w:val="00E618EA"/>
    <w:rPr>
      <w:rFonts w:ascii="Times New Roman" w:eastAsia="Cambria" w:hAnsi="Times New Roman"/>
      <w:b/>
    </w:rPr>
  </w:style>
  <w:style w:type="character" w:customStyle="1" w:styleId="CardsFont6ptChar1">
    <w:name w:val="Cards + Font: 6 pt Char1"/>
    <w:basedOn w:val="CardsChar"/>
    <w:link w:val="CardsFont6pt"/>
    <w:rsid w:val="00E618EA"/>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E618EA"/>
  </w:style>
  <w:style w:type="character" w:customStyle="1" w:styleId="m489902567989944824gmail-styleunderline">
    <w:name w:val="m_489902567989944824gmail-styleunderline"/>
    <w:basedOn w:val="DefaultParagraphFont"/>
    <w:rsid w:val="00E618EA"/>
  </w:style>
  <w:style w:type="character" w:customStyle="1" w:styleId="UnresolvedMention2">
    <w:name w:val="Unresolved Mention2"/>
    <w:basedOn w:val="DefaultParagraphFont"/>
    <w:uiPriority w:val="99"/>
    <w:semiHidden/>
    <w:rsid w:val="00E618EA"/>
    <w:rPr>
      <w:color w:val="808080"/>
      <w:shd w:val="clear" w:color="auto" w:fill="E6E6E6"/>
    </w:rPr>
  </w:style>
  <w:style w:type="character" w:customStyle="1" w:styleId="swauthor">
    <w:name w:val="sw_author"/>
    <w:rsid w:val="00E618EA"/>
  </w:style>
  <w:style w:type="character" w:customStyle="1" w:styleId="UnderlineCharChar3">
    <w:name w:val="Underline Char Char3"/>
    <w:rsid w:val="00E618EA"/>
    <w:rPr>
      <w:szCs w:val="24"/>
      <w:u w:val="single"/>
      <w:lang w:val="en-US" w:eastAsia="en-US" w:bidi="ar-SA"/>
    </w:rPr>
  </w:style>
  <w:style w:type="character" w:customStyle="1" w:styleId="tl8wme">
    <w:name w:val="tl8wme"/>
    <w:basedOn w:val="DefaultParagraphFont"/>
    <w:rsid w:val="00E618EA"/>
  </w:style>
  <w:style w:type="character" w:customStyle="1" w:styleId="Mention3">
    <w:name w:val="Mention3"/>
    <w:basedOn w:val="DefaultParagraphFont"/>
    <w:uiPriority w:val="99"/>
    <w:semiHidden/>
    <w:unhideWhenUsed/>
    <w:rsid w:val="00E618EA"/>
    <w:rPr>
      <w:color w:val="2B579A"/>
      <w:shd w:val="clear" w:color="auto" w:fill="E6E6E6"/>
    </w:rPr>
  </w:style>
  <w:style w:type="character" w:customStyle="1" w:styleId="m-5251091010484660064gmail-style13ptbold">
    <w:name w:val="m_-5251091010484660064gmail-style13ptbold"/>
    <w:basedOn w:val="DefaultParagraphFont"/>
    <w:rsid w:val="00E618EA"/>
  </w:style>
  <w:style w:type="character" w:customStyle="1" w:styleId="m-5251091010484660064gmail-styleunderline">
    <w:name w:val="m_-5251091010484660064gmail-styleunderline"/>
    <w:basedOn w:val="DefaultParagraphFont"/>
    <w:rsid w:val="00E618EA"/>
  </w:style>
  <w:style w:type="character" w:customStyle="1" w:styleId="tablecaption">
    <w:name w:val="tablecaption"/>
    <w:basedOn w:val="DefaultParagraphFont"/>
    <w:rsid w:val="00E618EA"/>
  </w:style>
  <w:style w:type="character" w:customStyle="1" w:styleId="StyleLatinHelvetica105ptBlack">
    <w:name w:val="Style (Latin) Helvetica 10.5 pt Black"/>
    <w:basedOn w:val="DefaultParagraphFont"/>
    <w:rsid w:val="00E618EA"/>
    <w:rPr>
      <w:rFonts w:ascii="Times New Roman" w:hAnsi="Times New Roman"/>
      <w:color w:val="000000"/>
      <w:sz w:val="21"/>
    </w:rPr>
  </w:style>
  <w:style w:type="character" w:customStyle="1" w:styleId="m-413333960618644972gmail-style13ptbold">
    <w:name w:val="m_-413333960618644972gmail-style13ptbold"/>
    <w:basedOn w:val="DefaultParagraphFont"/>
    <w:rsid w:val="00E618EA"/>
  </w:style>
  <w:style w:type="character" w:customStyle="1" w:styleId="m-413333960618644972gmail-styleunderline">
    <w:name w:val="m_-413333960618644972gmail-styleunderline"/>
    <w:basedOn w:val="DefaultParagraphFont"/>
    <w:rsid w:val="00E618EA"/>
  </w:style>
  <w:style w:type="character" w:customStyle="1" w:styleId="m8314098763611656848gmail-stylestylebold12pt">
    <w:name w:val="m_8314098763611656848gmail-stylestylebold12pt"/>
    <w:basedOn w:val="DefaultParagraphFont"/>
    <w:rsid w:val="00E618EA"/>
  </w:style>
  <w:style w:type="character" w:customStyle="1" w:styleId="m8314098763611656848gmail-styleboldunderline">
    <w:name w:val="m_8314098763611656848gmail-styleboldunderline"/>
    <w:basedOn w:val="DefaultParagraphFont"/>
    <w:rsid w:val="00E618EA"/>
  </w:style>
  <w:style w:type="paragraph" w:customStyle="1" w:styleId="Spacer">
    <w:name w:val="Spacer"/>
    <w:basedOn w:val="Heading1"/>
    <w:link w:val="SpacerChar"/>
    <w:autoRedefine/>
    <w:uiPriority w:val="4"/>
    <w:qFormat/>
    <w:rsid w:val="00E618EA"/>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E618EA"/>
    <w:rPr>
      <w:rFonts w:eastAsiaTheme="majorEastAsia" w:cstheme="majorBidi"/>
      <w:b/>
      <w:bCs/>
      <w:sz w:val="24"/>
      <w:szCs w:val="32"/>
    </w:rPr>
  </w:style>
  <w:style w:type="paragraph" w:customStyle="1" w:styleId="msonormal0">
    <w:name w:val="msonormal"/>
    <w:basedOn w:val="Normal"/>
    <w:rsid w:val="00E618EA"/>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E618EA"/>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E618EA"/>
    <w:rPr>
      <w:rFonts w:ascii="Georgia" w:eastAsia="Times New Roman" w:hAnsi="Georgia" w:cs="Arial" w:hint="default"/>
      <w:b/>
      <w:bCs/>
      <w:kern w:val="32"/>
      <w:sz w:val="28"/>
      <w:szCs w:val="32"/>
    </w:rPr>
  </w:style>
  <w:style w:type="character" w:customStyle="1" w:styleId="SmallChar0">
    <w:name w:val="Small Char"/>
    <w:qFormat/>
    <w:rsid w:val="00E618EA"/>
    <w:rPr>
      <w:rFonts w:ascii="Arial Narrow" w:hAnsi="Arial Narrow" w:cs="Times New Roman"/>
      <w:color w:val="000000"/>
      <w:sz w:val="16"/>
    </w:rPr>
  </w:style>
  <w:style w:type="character" w:customStyle="1" w:styleId="CiteReal0">
    <w:name w:val="CiteReal"/>
    <w:uiPriority w:val="1"/>
    <w:qFormat/>
    <w:rsid w:val="00E618EA"/>
    <w:rPr>
      <w:rFonts w:ascii="Arial" w:hAnsi="Arial"/>
      <w:b/>
      <w:sz w:val="24"/>
      <w:u w:val="single"/>
    </w:rPr>
  </w:style>
  <w:style w:type="character" w:customStyle="1" w:styleId="dropcap1">
    <w:name w:val="dropcap1"/>
    <w:rsid w:val="00E618EA"/>
  </w:style>
  <w:style w:type="paragraph" w:customStyle="1" w:styleId="Style31">
    <w:name w:val="Style31"/>
    <w:basedOn w:val="Normal"/>
    <w:uiPriority w:val="99"/>
    <w:rsid w:val="00E618EA"/>
    <w:pPr>
      <w:spacing w:line="197" w:lineRule="exact"/>
      <w:jc w:val="both"/>
    </w:pPr>
    <w:rPr>
      <w:rFonts w:ascii="Palatino Linotype" w:hAnsi="Palatino Linotype" w:cs="Palatino Linotype"/>
    </w:rPr>
  </w:style>
  <w:style w:type="paragraph" w:customStyle="1" w:styleId="Style42">
    <w:name w:val="Style42"/>
    <w:basedOn w:val="Normal"/>
    <w:uiPriority w:val="99"/>
    <w:rsid w:val="00E618EA"/>
    <w:pPr>
      <w:spacing w:line="202" w:lineRule="exact"/>
      <w:jc w:val="both"/>
    </w:pPr>
    <w:rPr>
      <w:rFonts w:ascii="Palatino Linotype" w:hAnsi="Palatino Linotype" w:cs="Palatino Linotype"/>
    </w:rPr>
  </w:style>
  <w:style w:type="paragraph" w:customStyle="1" w:styleId="Style51">
    <w:name w:val="Style51"/>
    <w:basedOn w:val="Normal"/>
    <w:uiPriority w:val="99"/>
    <w:rsid w:val="00E618EA"/>
    <w:pPr>
      <w:spacing w:line="200" w:lineRule="exact"/>
      <w:jc w:val="both"/>
    </w:pPr>
    <w:rPr>
      <w:rFonts w:ascii="Palatino Linotype" w:hAnsi="Palatino Linotype" w:cs="Palatino Linotype"/>
    </w:rPr>
  </w:style>
  <w:style w:type="character" w:customStyle="1" w:styleId="FontStyle72">
    <w:name w:val="Font Style72"/>
    <w:uiPriority w:val="99"/>
    <w:rsid w:val="00E618EA"/>
    <w:rPr>
      <w:rFonts w:ascii="Cambria" w:hAnsi="Cambria" w:cs="Cambria" w:hint="default"/>
      <w:sz w:val="16"/>
      <w:szCs w:val="16"/>
    </w:rPr>
  </w:style>
  <w:style w:type="character" w:customStyle="1" w:styleId="FontStyle73">
    <w:name w:val="Font Style73"/>
    <w:uiPriority w:val="99"/>
    <w:rsid w:val="00E618EA"/>
    <w:rPr>
      <w:rFonts w:ascii="Cambria" w:hAnsi="Cambria" w:cs="Cambria" w:hint="default"/>
      <w:i/>
      <w:iCs/>
      <w:sz w:val="16"/>
      <w:szCs w:val="16"/>
    </w:rPr>
  </w:style>
  <w:style w:type="character" w:customStyle="1" w:styleId="UnderlinestyleChar2">
    <w:name w:val="Underline style Char2"/>
    <w:rsid w:val="00E618EA"/>
    <w:rPr>
      <w:sz w:val="22"/>
      <w:szCs w:val="24"/>
      <w:u w:val="single"/>
      <w:lang w:val="en-US" w:eastAsia="en-US" w:bidi="ar-SA"/>
    </w:rPr>
  </w:style>
  <w:style w:type="paragraph" w:customStyle="1" w:styleId="CitationCharChar">
    <w:name w:val="Citation Char Char"/>
    <w:basedOn w:val="Normal"/>
    <w:uiPriority w:val="6"/>
    <w:qFormat/>
    <w:rsid w:val="00E618EA"/>
    <w:pPr>
      <w:ind w:left="1440" w:right="1440"/>
    </w:pPr>
    <w:rPr>
      <w:rFonts w:ascii="Cambria" w:eastAsia="Verdana" w:hAnsi="Cambria" w:cs="Cambria"/>
      <w:szCs w:val="20"/>
      <w:u w:val="single"/>
    </w:rPr>
  </w:style>
  <w:style w:type="character" w:customStyle="1" w:styleId="FontStyle49">
    <w:name w:val="Font Style49"/>
    <w:uiPriority w:val="99"/>
    <w:rsid w:val="00E618EA"/>
    <w:rPr>
      <w:rFonts w:ascii="Cambria" w:hAnsi="Cambria" w:cs="Cambria"/>
      <w:sz w:val="20"/>
      <w:szCs w:val="20"/>
    </w:rPr>
  </w:style>
  <w:style w:type="character" w:customStyle="1" w:styleId="FontStyle50">
    <w:name w:val="Font Style50"/>
    <w:uiPriority w:val="99"/>
    <w:rsid w:val="00E618EA"/>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E618EA"/>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E618EA"/>
    <w:rPr>
      <w:rFonts w:ascii="Cambria" w:eastAsia="Cambria" w:hAnsi="Cambria" w:cs="Cambria"/>
      <w:spacing w:val="-3"/>
      <w:szCs w:val="20"/>
    </w:rPr>
  </w:style>
  <w:style w:type="character" w:customStyle="1" w:styleId="kn">
    <w:name w:val="kn"/>
    <w:basedOn w:val="DefaultParagraphFont"/>
    <w:rsid w:val="00E618EA"/>
  </w:style>
  <w:style w:type="character" w:customStyle="1" w:styleId="StyleStyleUnderlineUnderlineStyleBoldUnderlineIntenseEmphas">
    <w:name w:val="Style Style UnderlineUnderlineStyle Bold UnderlineIntense Emphas..."/>
    <w:basedOn w:val="DefaultParagraphFont"/>
    <w:rsid w:val="00E618EA"/>
    <w:rPr>
      <w:b/>
      <w:bCs/>
      <w:sz w:val="26"/>
      <w:u w:val="single"/>
    </w:rPr>
  </w:style>
  <w:style w:type="character" w:customStyle="1" w:styleId="articoloinside">
    <w:name w:val="articolo_inside"/>
    <w:rsid w:val="00E618EA"/>
  </w:style>
  <w:style w:type="paragraph" w:customStyle="1" w:styleId="pagetools">
    <w:name w:val="pagetools"/>
    <w:basedOn w:val="Normal"/>
    <w:rsid w:val="00E618EA"/>
    <w:pPr>
      <w:spacing w:before="100" w:beforeAutospacing="1" w:after="100" w:afterAutospacing="1"/>
    </w:pPr>
    <w:rPr>
      <w:rFonts w:ascii="Cambria" w:eastAsia="Cambria" w:hAnsi="Cambria"/>
      <w:sz w:val="24"/>
    </w:rPr>
  </w:style>
  <w:style w:type="character" w:customStyle="1" w:styleId="desc">
    <w:name w:val="desc"/>
    <w:basedOn w:val="DefaultParagraphFont"/>
    <w:rsid w:val="00E618EA"/>
  </w:style>
  <w:style w:type="character" w:customStyle="1" w:styleId="job">
    <w:name w:val="job"/>
    <w:basedOn w:val="DefaultParagraphFont"/>
    <w:rsid w:val="00E618EA"/>
  </w:style>
  <w:style w:type="character" w:customStyle="1" w:styleId="publisher">
    <w:name w:val="publisher"/>
    <w:basedOn w:val="DefaultParagraphFont"/>
    <w:rsid w:val="00E618EA"/>
  </w:style>
  <w:style w:type="character" w:customStyle="1" w:styleId="pubyear">
    <w:name w:val="pubyear"/>
    <w:basedOn w:val="DefaultParagraphFont"/>
    <w:rsid w:val="00E618EA"/>
  </w:style>
  <w:style w:type="character" w:customStyle="1" w:styleId="pubcity">
    <w:name w:val="pubcity"/>
    <w:basedOn w:val="DefaultParagraphFont"/>
    <w:rsid w:val="00E618EA"/>
  </w:style>
  <w:style w:type="character" w:customStyle="1" w:styleId="bodycontentlink">
    <w:name w:val="bodycontentlink"/>
    <w:basedOn w:val="DefaultParagraphFont"/>
    <w:rsid w:val="00E618EA"/>
  </w:style>
  <w:style w:type="paragraph" w:customStyle="1" w:styleId="C-Text">
    <w:name w:val="C-Text"/>
    <w:basedOn w:val="Normal"/>
    <w:rsid w:val="00E618EA"/>
    <w:pPr>
      <w:tabs>
        <w:tab w:val="num" w:pos="720"/>
      </w:tabs>
      <w:ind w:left="720" w:hanging="360"/>
    </w:pPr>
    <w:rPr>
      <w:rFonts w:ascii="Book Antiqua" w:hAnsi="Book Antiqua"/>
      <w:sz w:val="24"/>
    </w:rPr>
  </w:style>
  <w:style w:type="character" w:customStyle="1" w:styleId="ecdate">
    <w:name w:val="ec_date"/>
    <w:basedOn w:val="DefaultParagraphFont"/>
    <w:rsid w:val="00E618EA"/>
    <w:rPr>
      <w:rFonts w:ascii="Symbol" w:hAnsi="Symbol" w:hint="default"/>
      <w:sz w:val="20"/>
      <w:szCs w:val="20"/>
      <w:shd w:val="clear" w:color="auto" w:fill="FFFFFF"/>
    </w:rPr>
  </w:style>
  <w:style w:type="paragraph" w:customStyle="1" w:styleId="ecmsonormal">
    <w:name w:val="ec_msonormal"/>
    <w:basedOn w:val="Normal"/>
    <w:rsid w:val="00E618EA"/>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E618EA"/>
  </w:style>
  <w:style w:type="character" w:customStyle="1" w:styleId="articleheadline">
    <w:name w:val="articleheadline"/>
    <w:basedOn w:val="DefaultParagraphFont"/>
    <w:rsid w:val="00E618EA"/>
  </w:style>
  <w:style w:type="paragraph" w:customStyle="1" w:styleId="u-intro">
    <w:name w:val="u-intro"/>
    <w:basedOn w:val="Normal"/>
    <w:rsid w:val="00E618EA"/>
    <w:pPr>
      <w:spacing w:before="100" w:beforeAutospacing="1" w:after="100" w:afterAutospacing="1"/>
    </w:pPr>
    <w:rPr>
      <w:sz w:val="24"/>
    </w:rPr>
  </w:style>
  <w:style w:type="character" w:customStyle="1" w:styleId="u-byline">
    <w:name w:val="u-byline"/>
    <w:basedOn w:val="DefaultParagraphFont"/>
    <w:rsid w:val="00E618EA"/>
  </w:style>
  <w:style w:type="character" w:customStyle="1" w:styleId="articlebya">
    <w:name w:val="articleby_a"/>
    <w:basedOn w:val="DefaultParagraphFont"/>
    <w:rsid w:val="00E618EA"/>
  </w:style>
  <w:style w:type="character" w:customStyle="1" w:styleId="popupwinby">
    <w:name w:val="popupwinby"/>
    <w:basedOn w:val="DefaultParagraphFont"/>
    <w:rsid w:val="00E618EA"/>
  </w:style>
  <w:style w:type="character" w:customStyle="1" w:styleId="storyheader">
    <w:name w:val="storyheader"/>
    <w:basedOn w:val="DefaultParagraphFont"/>
    <w:rsid w:val="00E618EA"/>
  </w:style>
  <w:style w:type="character" w:customStyle="1" w:styleId="marron">
    <w:name w:val="marron"/>
    <w:basedOn w:val="DefaultParagraphFont"/>
    <w:rsid w:val="00E618EA"/>
  </w:style>
  <w:style w:type="paragraph" w:customStyle="1" w:styleId="StyleNormalWeb10pt">
    <w:name w:val="Style Normal (Web) + 10 pt"/>
    <w:basedOn w:val="NormalWeb"/>
    <w:next w:val="Normal"/>
    <w:rsid w:val="00E618EA"/>
    <w:rPr>
      <w:rFonts w:ascii="Bookman Old Style" w:eastAsiaTheme="minorHAnsi" w:hAnsi="Bookman Old Style"/>
      <w:sz w:val="20"/>
      <w:lang w:bidi="ar-SA"/>
    </w:rPr>
  </w:style>
  <w:style w:type="character" w:customStyle="1" w:styleId="StyleNormalWeb10ptChar">
    <w:name w:val="Style Normal (Web) + 10 pt Char"/>
    <w:basedOn w:val="DefaultParagraphFont"/>
    <w:rsid w:val="00E618EA"/>
    <w:rPr>
      <w:szCs w:val="24"/>
      <w:lang w:val="en-US" w:eastAsia="en-US" w:bidi="ar-SA"/>
    </w:rPr>
  </w:style>
  <w:style w:type="paragraph" w:customStyle="1" w:styleId="TagCiteShells">
    <w:name w:val="Tag/Cite/Shells"/>
    <w:basedOn w:val="Normal"/>
    <w:rsid w:val="00E618EA"/>
    <w:rPr>
      <w:b/>
    </w:rPr>
  </w:style>
  <w:style w:type="paragraph" w:customStyle="1" w:styleId="DefinitionTerm">
    <w:name w:val="Definition Term"/>
    <w:basedOn w:val="Normal"/>
    <w:next w:val="Normal"/>
    <w:rsid w:val="00E618EA"/>
    <w:rPr>
      <w:snapToGrid w:val="0"/>
      <w:sz w:val="24"/>
    </w:rPr>
  </w:style>
  <w:style w:type="character" w:customStyle="1" w:styleId="Style3CharChar">
    <w:name w:val="Style3 Char Char"/>
    <w:basedOn w:val="DefaultParagraphFont"/>
    <w:rsid w:val="00E618EA"/>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E618EA"/>
    <w:pPr>
      <w:spacing w:after="60"/>
    </w:pPr>
    <w:rPr>
      <w:rFonts w:eastAsia="Segoe UI" w:cs="Cambria"/>
      <w:caps/>
      <w:sz w:val="20"/>
      <w:lang w:eastAsia="zh-CN"/>
    </w:rPr>
  </w:style>
  <w:style w:type="character" w:customStyle="1" w:styleId="NormalChar0">
    <w:name w:val="Normal Char"/>
    <w:basedOn w:val="DefaultParagraphFont"/>
    <w:rsid w:val="00E618EA"/>
    <w:rPr>
      <w:lang w:eastAsia="en-US"/>
    </w:rPr>
  </w:style>
  <w:style w:type="character" w:customStyle="1" w:styleId="BoldUnderlineChar2">
    <w:name w:val="Bold + Underline Char"/>
    <w:basedOn w:val="DefaultParagraphFont"/>
    <w:rsid w:val="00E618EA"/>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E618EA"/>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E618EA"/>
  </w:style>
  <w:style w:type="character" w:customStyle="1" w:styleId="CharacterStyle7">
    <w:name w:val="Character Style 7"/>
    <w:rsid w:val="00E618EA"/>
    <w:rPr>
      <w:rFonts w:ascii="Trebuchet MS" w:hAnsi="Trebuchet MS" w:cs="Trebuchet MS"/>
      <w:sz w:val="20"/>
      <w:szCs w:val="20"/>
      <w:u w:val="single"/>
    </w:rPr>
  </w:style>
  <w:style w:type="character" w:customStyle="1" w:styleId="StyleStyle4Char">
    <w:name w:val="Style Style4 + Char"/>
    <w:basedOn w:val="DefaultParagraphFont"/>
    <w:rsid w:val="00E618EA"/>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E618EA"/>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E618EA"/>
    <w:rPr>
      <w:rFonts w:ascii="Symbol" w:hAnsi="Symbol"/>
      <w:sz w:val="21"/>
      <w:szCs w:val="21"/>
      <w:u w:val="thick"/>
    </w:rPr>
  </w:style>
  <w:style w:type="character" w:customStyle="1" w:styleId="UnderlinedEvidenceCharChar">
    <w:name w:val="Underlined Evidence Char Char"/>
    <w:basedOn w:val="DefaultParagraphFont"/>
    <w:rsid w:val="00E618EA"/>
    <w:rPr>
      <w:rFonts w:ascii="Symbol" w:hAnsi="Symbol"/>
      <w:sz w:val="21"/>
      <w:szCs w:val="21"/>
      <w:u w:val="thick"/>
      <w:lang w:val="en-US" w:eastAsia="en-US" w:bidi="ar-SA"/>
    </w:rPr>
  </w:style>
  <w:style w:type="character" w:styleId="PlaceholderText">
    <w:name w:val="Placeholder Text"/>
    <w:basedOn w:val="DefaultParagraphFont"/>
    <w:uiPriority w:val="99"/>
    <w:rsid w:val="00E618EA"/>
    <w:rPr>
      <w:color w:val="808080"/>
    </w:rPr>
  </w:style>
  <w:style w:type="paragraph" w:customStyle="1" w:styleId="Cite8">
    <w:name w:val="Cite8"/>
    <w:basedOn w:val="Normal"/>
    <w:autoRedefine/>
    <w:qFormat/>
    <w:rsid w:val="00E618EA"/>
    <w:rPr>
      <w:rFonts w:ascii="Trebuchet MS" w:eastAsia="Verdana" w:hAnsi="Trebuchet MS" w:cs="Cambria"/>
    </w:rPr>
  </w:style>
  <w:style w:type="paragraph" w:customStyle="1" w:styleId="8font">
    <w:name w:val="8font"/>
    <w:basedOn w:val="Normal"/>
    <w:next w:val="Normal"/>
    <w:autoRedefine/>
    <w:rsid w:val="00E618EA"/>
    <w:rPr>
      <w:rFonts w:eastAsia="Cambria Math" w:cs="Cambria"/>
      <w:szCs w:val="16"/>
    </w:rPr>
  </w:style>
  <w:style w:type="character" w:customStyle="1" w:styleId="NoterefInText">
    <w:name w:val="_NoterefInText"/>
    <w:uiPriority w:val="99"/>
    <w:rsid w:val="00E618EA"/>
    <w:rPr>
      <w:rFonts w:cs="AKDPE C+ Utopia"/>
      <w:color w:val="000000"/>
    </w:rPr>
  </w:style>
  <w:style w:type="character" w:customStyle="1" w:styleId="postauthor">
    <w:name w:val="postauthor"/>
    <w:basedOn w:val="DefaultParagraphFont"/>
    <w:rsid w:val="00E618EA"/>
  </w:style>
  <w:style w:type="paragraph" w:customStyle="1" w:styleId="notes-source-hasnotes">
    <w:name w:val="notes-source-hasnotes"/>
    <w:basedOn w:val="Normal"/>
    <w:rsid w:val="00E618EA"/>
    <w:pPr>
      <w:spacing w:before="100" w:beforeAutospacing="1" w:after="100" w:afterAutospacing="1"/>
    </w:pPr>
    <w:rPr>
      <w:rFonts w:ascii="Tahoma" w:hAnsi="Tahoma"/>
      <w:szCs w:val="20"/>
    </w:rPr>
  </w:style>
  <w:style w:type="character" w:customStyle="1" w:styleId="span">
    <w:name w:val="span"/>
    <w:basedOn w:val="DefaultParagraphFont"/>
    <w:rsid w:val="00E618EA"/>
  </w:style>
  <w:style w:type="character" w:customStyle="1" w:styleId="maintitle">
    <w:name w:val="maintitle"/>
    <w:basedOn w:val="DefaultParagraphFont"/>
    <w:rsid w:val="00E618EA"/>
  </w:style>
  <w:style w:type="character" w:customStyle="1" w:styleId="thirdparty-logo">
    <w:name w:val="thirdparty-logo"/>
    <w:basedOn w:val="DefaultParagraphFont"/>
    <w:rsid w:val="00E618EA"/>
  </w:style>
  <w:style w:type="character" w:customStyle="1" w:styleId="posted">
    <w:name w:val="posted"/>
    <w:basedOn w:val="DefaultParagraphFont"/>
    <w:rsid w:val="00E618EA"/>
  </w:style>
  <w:style w:type="character" w:customStyle="1" w:styleId="ticker">
    <w:name w:val="ticker"/>
    <w:basedOn w:val="DefaultParagraphFont"/>
    <w:rsid w:val="00E618EA"/>
  </w:style>
  <w:style w:type="paragraph" w:customStyle="1" w:styleId="articlemeta">
    <w:name w:val="articlemeta"/>
    <w:basedOn w:val="Normal"/>
    <w:rsid w:val="00E618EA"/>
    <w:pPr>
      <w:spacing w:before="100" w:beforeAutospacing="1" w:after="100" w:afterAutospacing="1"/>
    </w:pPr>
    <w:rPr>
      <w:rFonts w:ascii="Tahoma" w:hAnsi="Tahoma"/>
      <w:szCs w:val="20"/>
    </w:rPr>
  </w:style>
  <w:style w:type="character" w:customStyle="1" w:styleId="vcard">
    <w:name w:val="vcard"/>
    <w:basedOn w:val="DefaultParagraphFont"/>
    <w:rsid w:val="00E618EA"/>
  </w:style>
  <w:style w:type="character" w:customStyle="1" w:styleId="print-footnote">
    <w:name w:val="print-footnote"/>
    <w:basedOn w:val="DefaultParagraphFont"/>
    <w:rsid w:val="00E618EA"/>
  </w:style>
  <w:style w:type="character" w:customStyle="1" w:styleId="datestring">
    <w:name w:val="datestring"/>
    <w:basedOn w:val="DefaultParagraphFont"/>
    <w:rsid w:val="00E618EA"/>
  </w:style>
  <w:style w:type="paragraph" w:customStyle="1" w:styleId="noindent0">
    <w:name w:val="no_indent"/>
    <w:basedOn w:val="Normal"/>
    <w:rsid w:val="00E618EA"/>
    <w:pPr>
      <w:spacing w:before="100" w:beforeAutospacing="1" w:after="100" w:afterAutospacing="1"/>
    </w:pPr>
    <w:rPr>
      <w:rFonts w:ascii="Tahoma" w:hAnsi="Tahoma"/>
      <w:szCs w:val="20"/>
    </w:rPr>
  </w:style>
  <w:style w:type="character" w:customStyle="1" w:styleId="email">
    <w:name w:val="email"/>
    <w:basedOn w:val="DefaultParagraphFont"/>
    <w:rsid w:val="00E618EA"/>
  </w:style>
  <w:style w:type="paragraph" w:customStyle="1" w:styleId="left">
    <w:name w:val="left"/>
    <w:basedOn w:val="Normal"/>
    <w:rsid w:val="00E618EA"/>
    <w:pPr>
      <w:spacing w:before="100" w:beforeAutospacing="1" w:after="100" w:afterAutospacing="1"/>
    </w:pPr>
    <w:rPr>
      <w:rFonts w:ascii="Tahoma" w:hAnsi="Tahoma"/>
      <w:szCs w:val="20"/>
    </w:rPr>
  </w:style>
  <w:style w:type="paragraph" w:customStyle="1" w:styleId="right">
    <w:name w:val="right"/>
    <w:basedOn w:val="Normal"/>
    <w:rsid w:val="00E618EA"/>
    <w:pPr>
      <w:spacing w:before="100" w:beforeAutospacing="1" w:after="100" w:afterAutospacing="1"/>
    </w:pPr>
    <w:rPr>
      <w:rFonts w:ascii="Tahoma" w:hAnsi="Tahoma"/>
      <w:szCs w:val="20"/>
    </w:rPr>
  </w:style>
  <w:style w:type="character" w:customStyle="1" w:styleId="gptad">
    <w:name w:val="gptad"/>
    <w:basedOn w:val="DefaultParagraphFont"/>
    <w:rsid w:val="00E618EA"/>
  </w:style>
  <w:style w:type="paragraph" w:customStyle="1" w:styleId="creditpostedmodified">
    <w:name w:val="credit_posted_modified"/>
    <w:basedOn w:val="Normal"/>
    <w:rsid w:val="00E618EA"/>
    <w:pPr>
      <w:spacing w:before="100" w:beforeAutospacing="1" w:after="100" w:afterAutospacing="1"/>
    </w:pPr>
    <w:rPr>
      <w:rFonts w:ascii="Tahoma" w:hAnsi="Tahoma"/>
      <w:szCs w:val="20"/>
    </w:rPr>
  </w:style>
  <w:style w:type="character" w:customStyle="1" w:styleId="creditline">
    <w:name w:val="creditline"/>
    <w:basedOn w:val="DefaultParagraphFont"/>
    <w:rsid w:val="00E618EA"/>
  </w:style>
  <w:style w:type="character" w:customStyle="1" w:styleId="grd">
    <w:name w:val="grd"/>
    <w:basedOn w:val="DefaultParagraphFont"/>
    <w:rsid w:val="00E618EA"/>
  </w:style>
  <w:style w:type="paragraph" w:customStyle="1" w:styleId="hs-text-container">
    <w:name w:val="hs-text-container"/>
    <w:basedOn w:val="Normal"/>
    <w:rsid w:val="00E618EA"/>
    <w:pPr>
      <w:spacing w:before="100" w:beforeAutospacing="1" w:after="100" w:afterAutospacing="1"/>
    </w:pPr>
    <w:rPr>
      <w:rFonts w:ascii="Tahoma" w:hAnsi="Tahoma"/>
      <w:szCs w:val="20"/>
    </w:rPr>
  </w:style>
  <w:style w:type="character" w:customStyle="1" w:styleId="created">
    <w:name w:val="created"/>
    <w:basedOn w:val="DefaultParagraphFont"/>
    <w:rsid w:val="00E618EA"/>
  </w:style>
  <w:style w:type="character" w:customStyle="1" w:styleId="changed">
    <w:name w:val="changed"/>
    <w:basedOn w:val="DefaultParagraphFont"/>
    <w:rsid w:val="00E618EA"/>
  </w:style>
  <w:style w:type="character" w:customStyle="1" w:styleId="article-author-name">
    <w:name w:val="article-author-name"/>
    <w:basedOn w:val="DefaultParagraphFont"/>
    <w:rsid w:val="00E618EA"/>
  </w:style>
  <w:style w:type="character" w:customStyle="1" w:styleId="bioexcerpt">
    <w:name w:val="bio_excerpt"/>
    <w:basedOn w:val="DefaultParagraphFont"/>
    <w:rsid w:val="00E618EA"/>
  </w:style>
  <w:style w:type="character" w:customStyle="1" w:styleId="commentcount">
    <w:name w:val="comment_count"/>
    <w:basedOn w:val="DefaultParagraphFont"/>
    <w:rsid w:val="00E618EA"/>
  </w:style>
  <w:style w:type="character" w:customStyle="1" w:styleId="searchtermshighlighted">
    <w:name w:val="searchtermshighlighted"/>
    <w:basedOn w:val="DefaultParagraphFont"/>
    <w:rsid w:val="00E618EA"/>
  </w:style>
  <w:style w:type="character" w:customStyle="1" w:styleId="contributornametrigger">
    <w:name w:val="contributornametrigger"/>
    <w:basedOn w:val="DefaultParagraphFont"/>
    <w:rsid w:val="00E618EA"/>
  </w:style>
  <w:style w:type="character" w:customStyle="1" w:styleId="bylinepipe">
    <w:name w:val="bylinepipe"/>
    <w:basedOn w:val="DefaultParagraphFont"/>
    <w:rsid w:val="00E618EA"/>
  </w:style>
  <w:style w:type="character" w:customStyle="1" w:styleId="lucenesearchresulturlb">
    <w:name w:val="lucene_search_result_url_b"/>
    <w:basedOn w:val="DefaultParagraphFont"/>
    <w:rsid w:val="00E618EA"/>
  </w:style>
  <w:style w:type="character" w:customStyle="1" w:styleId="faculty-title">
    <w:name w:val="faculty-title"/>
    <w:basedOn w:val="DefaultParagraphFont"/>
    <w:rsid w:val="00E618EA"/>
  </w:style>
  <w:style w:type="character" w:customStyle="1" w:styleId="count">
    <w:name w:val="count"/>
    <w:basedOn w:val="DefaultParagraphFont"/>
    <w:rsid w:val="00E618EA"/>
  </w:style>
  <w:style w:type="character" w:customStyle="1" w:styleId="volume">
    <w:name w:val="volume"/>
    <w:basedOn w:val="DefaultParagraphFont"/>
    <w:rsid w:val="00E618EA"/>
  </w:style>
  <w:style w:type="character" w:customStyle="1" w:styleId="issue">
    <w:name w:val="issue"/>
    <w:basedOn w:val="DefaultParagraphFont"/>
    <w:rsid w:val="00E618EA"/>
  </w:style>
  <w:style w:type="character" w:customStyle="1" w:styleId="pages">
    <w:name w:val="pages"/>
    <w:basedOn w:val="DefaultParagraphFont"/>
    <w:rsid w:val="00E618EA"/>
  </w:style>
  <w:style w:type="character" w:customStyle="1" w:styleId="field-content">
    <w:name w:val="field-content"/>
    <w:basedOn w:val="DefaultParagraphFont"/>
    <w:rsid w:val="00E618EA"/>
  </w:style>
  <w:style w:type="character" w:customStyle="1" w:styleId="person">
    <w:name w:val="person"/>
    <w:basedOn w:val="DefaultParagraphFont"/>
    <w:rsid w:val="00E618EA"/>
  </w:style>
  <w:style w:type="character" w:customStyle="1" w:styleId="corresponding">
    <w:name w:val="corresponding"/>
    <w:basedOn w:val="DefaultParagraphFont"/>
    <w:rsid w:val="00E618EA"/>
  </w:style>
  <w:style w:type="character" w:customStyle="1" w:styleId="entry-date">
    <w:name w:val="entry-date"/>
    <w:basedOn w:val="DefaultParagraphFont"/>
    <w:rsid w:val="00E618EA"/>
  </w:style>
  <w:style w:type="paragraph" w:customStyle="1" w:styleId="entry-meta">
    <w:name w:val="entry-meta"/>
    <w:basedOn w:val="Normal"/>
    <w:rsid w:val="00E618EA"/>
    <w:pPr>
      <w:spacing w:before="100" w:beforeAutospacing="1" w:after="100" w:afterAutospacing="1"/>
    </w:pPr>
    <w:rPr>
      <w:rFonts w:ascii="Tahoma" w:hAnsi="Tahoma"/>
      <w:szCs w:val="20"/>
    </w:rPr>
  </w:style>
  <w:style w:type="character" w:customStyle="1" w:styleId="post-time">
    <w:name w:val="post-time"/>
    <w:basedOn w:val="DefaultParagraphFont"/>
    <w:rsid w:val="00E618EA"/>
  </w:style>
  <w:style w:type="character" w:customStyle="1" w:styleId="post-category">
    <w:name w:val="post-category"/>
    <w:basedOn w:val="DefaultParagraphFont"/>
    <w:rsid w:val="00E618EA"/>
  </w:style>
  <w:style w:type="character" w:customStyle="1" w:styleId="post-author">
    <w:name w:val="post-author"/>
    <w:basedOn w:val="DefaultParagraphFont"/>
    <w:rsid w:val="00E618EA"/>
  </w:style>
  <w:style w:type="character" w:customStyle="1" w:styleId="A10">
    <w:name w:val="A10"/>
    <w:uiPriority w:val="99"/>
    <w:rsid w:val="00E618EA"/>
    <w:rPr>
      <w:rFonts w:cs="MS Mincho"/>
      <w:color w:val="000000"/>
      <w:sz w:val="11"/>
      <w:szCs w:val="11"/>
    </w:rPr>
  </w:style>
  <w:style w:type="paragraph" w:customStyle="1" w:styleId="Pa10">
    <w:name w:val="Pa10"/>
    <w:basedOn w:val="Default"/>
    <w:next w:val="Default"/>
    <w:uiPriority w:val="99"/>
    <w:rsid w:val="00E618EA"/>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E618EA"/>
    <w:pPr>
      <w:widowControl w:val="0"/>
      <w:spacing w:line="241" w:lineRule="atLeast"/>
    </w:pPr>
    <w:rPr>
      <w:rFonts w:ascii="Verdana" w:eastAsiaTheme="minorEastAsia" w:hAnsi="Verdana" w:cs="Cambria"/>
      <w:color w:val="auto"/>
    </w:rPr>
  </w:style>
  <w:style w:type="character" w:customStyle="1" w:styleId="A9">
    <w:name w:val="A9"/>
    <w:uiPriority w:val="99"/>
    <w:rsid w:val="00E618EA"/>
    <w:rPr>
      <w:rFonts w:cs="MS Mincho"/>
      <w:color w:val="000000"/>
      <w:sz w:val="14"/>
      <w:szCs w:val="14"/>
    </w:rPr>
  </w:style>
  <w:style w:type="paragraph" w:customStyle="1" w:styleId="articledetails">
    <w:name w:val="articledetails"/>
    <w:basedOn w:val="Normal"/>
    <w:rsid w:val="00E618EA"/>
    <w:pPr>
      <w:spacing w:before="100" w:beforeAutospacing="1" w:after="100" w:afterAutospacing="1"/>
    </w:pPr>
    <w:rPr>
      <w:rFonts w:ascii="Tahoma" w:hAnsi="Tahoma"/>
      <w:szCs w:val="20"/>
    </w:rPr>
  </w:style>
  <w:style w:type="character" w:customStyle="1" w:styleId="posted-and-updated">
    <w:name w:val="posted-and-updated"/>
    <w:basedOn w:val="DefaultParagraphFont"/>
    <w:rsid w:val="00E618EA"/>
  </w:style>
  <w:style w:type="paragraph" w:customStyle="1" w:styleId="aff">
    <w:name w:val="aff"/>
    <w:basedOn w:val="Normal"/>
    <w:rsid w:val="00E618EA"/>
    <w:pPr>
      <w:spacing w:before="100" w:beforeAutospacing="1" w:after="100" w:afterAutospacing="1"/>
    </w:pPr>
    <w:rPr>
      <w:rFonts w:ascii="Tahoma" w:hAnsi="Tahoma"/>
      <w:szCs w:val="20"/>
    </w:rPr>
  </w:style>
  <w:style w:type="character" w:customStyle="1" w:styleId="entry-author">
    <w:name w:val="entry-author"/>
    <w:basedOn w:val="DefaultParagraphFont"/>
    <w:rsid w:val="00E618EA"/>
  </w:style>
  <w:style w:type="character" w:customStyle="1" w:styleId="entry-author-name">
    <w:name w:val="entry-author-name"/>
    <w:basedOn w:val="DefaultParagraphFont"/>
    <w:rsid w:val="00E618EA"/>
  </w:style>
  <w:style w:type="character" w:customStyle="1" w:styleId="arial11">
    <w:name w:val="arial_11"/>
    <w:basedOn w:val="DefaultParagraphFont"/>
    <w:rsid w:val="00E618EA"/>
  </w:style>
  <w:style w:type="character" w:customStyle="1" w:styleId="contrib-degrees">
    <w:name w:val="contrib-degrees"/>
    <w:basedOn w:val="DefaultParagraphFont"/>
    <w:rsid w:val="00E618EA"/>
  </w:style>
  <w:style w:type="character" w:customStyle="1" w:styleId="contrib-on-behalf-of">
    <w:name w:val="contrib-on-behalf-of"/>
    <w:basedOn w:val="DefaultParagraphFont"/>
    <w:rsid w:val="00E618EA"/>
  </w:style>
  <w:style w:type="character" w:customStyle="1" w:styleId="pubtime">
    <w:name w:val="pubtime"/>
    <w:basedOn w:val="DefaultParagraphFont"/>
    <w:rsid w:val="00E618EA"/>
  </w:style>
  <w:style w:type="character" w:customStyle="1" w:styleId="time">
    <w:name w:val="time"/>
    <w:basedOn w:val="DefaultParagraphFont"/>
    <w:rsid w:val="00E618EA"/>
  </w:style>
  <w:style w:type="character" w:customStyle="1" w:styleId="fbcommentscount">
    <w:name w:val="fb_comments_count"/>
    <w:basedOn w:val="DefaultParagraphFont"/>
    <w:rsid w:val="00E618EA"/>
  </w:style>
  <w:style w:type="character" w:customStyle="1" w:styleId="stsharethiscustom">
    <w:name w:val="st_sharethis_custom"/>
    <w:basedOn w:val="DefaultParagraphFont"/>
    <w:rsid w:val="00E618EA"/>
  </w:style>
  <w:style w:type="paragraph" w:customStyle="1" w:styleId="permalinkable">
    <w:name w:val="permalinkable"/>
    <w:basedOn w:val="Normal"/>
    <w:rsid w:val="00E618EA"/>
    <w:pPr>
      <w:spacing w:before="100" w:beforeAutospacing="1" w:after="100" w:afterAutospacing="1"/>
    </w:pPr>
    <w:rPr>
      <w:rFonts w:ascii="Tahoma" w:hAnsi="Tahoma"/>
      <w:szCs w:val="20"/>
    </w:rPr>
  </w:style>
  <w:style w:type="character" w:customStyle="1" w:styleId="post-date">
    <w:name w:val="post-date"/>
    <w:basedOn w:val="DefaultParagraphFont"/>
    <w:rsid w:val="00E618EA"/>
  </w:style>
  <w:style w:type="character" w:customStyle="1" w:styleId="link-external">
    <w:name w:val="link-external"/>
    <w:basedOn w:val="DefaultParagraphFont"/>
    <w:rsid w:val="00E618EA"/>
  </w:style>
  <w:style w:type="character" w:customStyle="1" w:styleId="articleauthor">
    <w:name w:val="article_author"/>
    <w:basedOn w:val="DefaultParagraphFont"/>
    <w:rsid w:val="00E618EA"/>
  </w:style>
  <w:style w:type="character" w:customStyle="1" w:styleId="articleissue">
    <w:name w:val="article_issue"/>
    <w:basedOn w:val="DefaultParagraphFont"/>
    <w:rsid w:val="00E618EA"/>
  </w:style>
  <w:style w:type="character" w:customStyle="1" w:styleId="a-size-large">
    <w:name w:val="a-size-large"/>
    <w:basedOn w:val="DefaultParagraphFont"/>
    <w:rsid w:val="00E618EA"/>
  </w:style>
  <w:style w:type="character" w:customStyle="1" w:styleId="a-size-medium">
    <w:name w:val="a-size-medium"/>
    <w:basedOn w:val="DefaultParagraphFont"/>
    <w:rsid w:val="00E618EA"/>
  </w:style>
  <w:style w:type="character" w:customStyle="1" w:styleId="contribution">
    <w:name w:val="contribution"/>
    <w:basedOn w:val="DefaultParagraphFont"/>
    <w:rsid w:val="00E618EA"/>
  </w:style>
  <w:style w:type="character" w:customStyle="1" w:styleId="a-color-secondary">
    <w:name w:val="a-color-secondary"/>
    <w:basedOn w:val="DefaultParagraphFont"/>
    <w:rsid w:val="00E618EA"/>
  </w:style>
  <w:style w:type="paragraph" w:customStyle="1" w:styleId="sbyline">
    <w:name w:val="sbyline"/>
    <w:basedOn w:val="Normal"/>
    <w:rsid w:val="00E618EA"/>
    <w:pPr>
      <w:spacing w:before="100" w:beforeAutospacing="1" w:after="100" w:afterAutospacing="1"/>
    </w:pPr>
    <w:rPr>
      <w:rFonts w:ascii="Tahoma" w:hAnsi="Tahoma"/>
      <w:szCs w:val="20"/>
    </w:rPr>
  </w:style>
  <w:style w:type="character" w:customStyle="1" w:styleId="ui-author">
    <w:name w:val="ui-author"/>
    <w:basedOn w:val="DefaultParagraphFont"/>
    <w:rsid w:val="00E618EA"/>
  </w:style>
  <w:style w:type="character" w:customStyle="1" w:styleId="ui-staffline">
    <w:name w:val="ui-staffline"/>
    <w:basedOn w:val="DefaultParagraphFont"/>
    <w:rsid w:val="00E618EA"/>
  </w:style>
  <w:style w:type="paragraph" w:customStyle="1" w:styleId="promotion-tag-p">
    <w:name w:val="promotion-tag-p"/>
    <w:basedOn w:val="Normal"/>
    <w:rsid w:val="00E618EA"/>
    <w:pPr>
      <w:spacing w:before="100" w:beforeAutospacing="1" w:after="100" w:afterAutospacing="1"/>
    </w:pPr>
    <w:rPr>
      <w:rFonts w:ascii="Tahoma" w:hAnsi="Tahoma"/>
      <w:szCs w:val="20"/>
    </w:rPr>
  </w:style>
  <w:style w:type="paragraph" w:customStyle="1" w:styleId="heading">
    <w:name w:val="heading"/>
    <w:basedOn w:val="Normal"/>
    <w:rsid w:val="00E618EA"/>
    <w:pPr>
      <w:spacing w:before="100" w:beforeAutospacing="1" w:after="100" w:afterAutospacing="1"/>
    </w:pPr>
    <w:rPr>
      <w:rFonts w:ascii="Tahoma" w:hAnsi="Tahoma"/>
      <w:szCs w:val="20"/>
    </w:rPr>
  </w:style>
  <w:style w:type="character" w:customStyle="1" w:styleId="value">
    <w:name w:val="value"/>
    <w:basedOn w:val="DefaultParagraphFont"/>
    <w:rsid w:val="00E618EA"/>
  </w:style>
  <w:style w:type="character" w:customStyle="1" w:styleId="specialissuelabel">
    <w:name w:val="specialissuelabel"/>
    <w:basedOn w:val="DefaultParagraphFont"/>
    <w:rsid w:val="00E618EA"/>
  </w:style>
  <w:style w:type="character" w:customStyle="1" w:styleId="referencediv">
    <w:name w:val="referencediv"/>
    <w:basedOn w:val="DefaultParagraphFont"/>
    <w:rsid w:val="00E618EA"/>
  </w:style>
  <w:style w:type="character" w:customStyle="1" w:styleId="wp-smiley">
    <w:name w:val="wp-smiley"/>
    <w:basedOn w:val="DefaultParagraphFont"/>
    <w:rsid w:val="00E618EA"/>
  </w:style>
  <w:style w:type="character" w:customStyle="1" w:styleId="meta-prep">
    <w:name w:val="meta-prep"/>
    <w:basedOn w:val="DefaultParagraphFont"/>
    <w:rsid w:val="00E618EA"/>
  </w:style>
  <w:style w:type="character" w:customStyle="1" w:styleId="artjournal">
    <w:name w:val="art_journal"/>
    <w:basedOn w:val="DefaultParagraphFont"/>
    <w:rsid w:val="00E618EA"/>
  </w:style>
  <w:style w:type="character" w:customStyle="1" w:styleId="artdatevolumeissuepart">
    <w:name w:val="art_datevolumeissuepart"/>
    <w:basedOn w:val="DefaultParagraphFont"/>
    <w:rsid w:val="00E618EA"/>
  </w:style>
  <w:style w:type="character" w:customStyle="1" w:styleId="artpages">
    <w:name w:val="art_pages"/>
    <w:basedOn w:val="DefaultParagraphFont"/>
    <w:rsid w:val="00E618EA"/>
  </w:style>
  <w:style w:type="character" w:customStyle="1" w:styleId="singlehighlightclass">
    <w:name w:val="single_highlight_class"/>
    <w:basedOn w:val="DefaultParagraphFont"/>
    <w:rsid w:val="00E618EA"/>
  </w:style>
  <w:style w:type="character" w:customStyle="1" w:styleId="degree">
    <w:name w:val="degree"/>
    <w:basedOn w:val="DefaultParagraphFont"/>
    <w:rsid w:val="00E618EA"/>
  </w:style>
  <w:style w:type="character" w:customStyle="1" w:styleId="major">
    <w:name w:val="major"/>
    <w:basedOn w:val="DefaultParagraphFont"/>
    <w:rsid w:val="00E618EA"/>
  </w:style>
  <w:style w:type="character" w:customStyle="1" w:styleId="authors">
    <w:name w:val="authors"/>
    <w:basedOn w:val="DefaultParagraphFont"/>
    <w:rsid w:val="00E618EA"/>
  </w:style>
  <w:style w:type="character" w:customStyle="1" w:styleId="views">
    <w:name w:val="views"/>
    <w:basedOn w:val="DefaultParagraphFont"/>
    <w:rsid w:val="00E618EA"/>
  </w:style>
  <w:style w:type="character" w:customStyle="1" w:styleId="stmainservices">
    <w:name w:val="stmainservices"/>
    <w:basedOn w:val="DefaultParagraphFont"/>
    <w:rsid w:val="00E618EA"/>
  </w:style>
  <w:style w:type="character" w:customStyle="1" w:styleId="stbubblehcount">
    <w:name w:val="stbubble_hcount"/>
    <w:basedOn w:val="DefaultParagraphFont"/>
    <w:rsid w:val="00E618EA"/>
  </w:style>
  <w:style w:type="paragraph" w:customStyle="1" w:styleId="Document">
    <w:name w:val="_Document"/>
    <w:basedOn w:val="Default"/>
    <w:next w:val="Default"/>
    <w:uiPriority w:val="99"/>
    <w:rsid w:val="00E618EA"/>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E618EA"/>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E618EA"/>
    <w:pPr>
      <w:widowControl w:val="0"/>
    </w:pPr>
    <w:rPr>
      <w:rFonts w:ascii="AKDPE C+ Utopia" w:eastAsiaTheme="minorEastAsia" w:hAnsi="AKDPE C+ Utopia" w:cs="Cambria"/>
      <w:color w:val="auto"/>
    </w:rPr>
  </w:style>
  <w:style w:type="paragraph" w:customStyle="1" w:styleId="collapsed-hide">
    <w:name w:val="collapsed-hide"/>
    <w:basedOn w:val="Normal"/>
    <w:rsid w:val="00E618EA"/>
    <w:pPr>
      <w:spacing w:before="100" w:beforeAutospacing="1" w:after="100" w:afterAutospacing="1"/>
    </w:pPr>
    <w:rPr>
      <w:rFonts w:ascii="Tahoma" w:hAnsi="Tahoma"/>
      <w:szCs w:val="20"/>
    </w:rPr>
  </w:style>
  <w:style w:type="paragraph" w:customStyle="1" w:styleId="Pa7">
    <w:name w:val="Pa7"/>
    <w:basedOn w:val="Default"/>
    <w:next w:val="Default"/>
    <w:uiPriority w:val="99"/>
    <w:rsid w:val="00E618EA"/>
    <w:pPr>
      <w:widowControl w:val="0"/>
      <w:spacing w:line="211" w:lineRule="atLeast"/>
    </w:pPr>
    <w:rPr>
      <w:rFonts w:ascii="Courier New" w:eastAsiaTheme="minorEastAsia" w:hAnsi="Courier New" w:cs="Cambria"/>
      <w:color w:val="auto"/>
    </w:rPr>
  </w:style>
  <w:style w:type="paragraph" w:customStyle="1" w:styleId="odd">
    <w:name w:val="odd"/>
    <w:basedOn w:val="Normal"/>
    <w:rsid w:val="00E618EA"/>
    <w:pPr>
      <w:spacing w:before="100" w:beforeAutospacing="1" w:after="100" w:afterAutospacing="1"/>
    </w:pPr>
    <w:rPr>
      <w:rFonts w:ascii="Tahoma" w:hAnsi="Tahoma"/>
      <w:szCs w:val="20"/>
    </w:rPr>
  </w:style>
  <w:style w:type="character" w:customStyle="1" w:styleId="article-date">
    <w:name w:val="article-date"/>
    <w:basedOn w:val="DefaultParagraphFont"/>
    <w:rsid w:val="00E618EA"/>
  </w:style>
  <w:style w:type="character" w:customStyle="1" w:styleId="article-author">
    <w:name w:val="article-author"/>
    <w:basedOn w:val="DefaultParagraphFont"/>
    <w:rsid w:val="00E618EA"/>
  </w:style>
  <w:style w:type="character" w:customStyle="1" w:styleId="tolocaltime">
    <w:name w:val="tolocaltime"/>
    <w:basedOn w:val="DefaultParagraphFont"/>
    <w:rsid w:val="00E618EA"/>
  </w:style>
  <w:style w:type="character" w:customStyle="1" w:styleId="pb-byline">
    <w:name w:val="pb-byline"/>
    <w:basedOn w:val="DefaultParagraphFont"/>
    <w:rsid w:val="00E618EA"/>
  </w:style>
  <w:style w:type="character" w:customStyle="1" w:styleId="pb-timestamp">
    <w:name w:val="pb-timestamp"/>
    <w:basedOn w:val="DefaultParagraphFont"/>
    <w:rsid w:val="00E618EA"/>
  </w:style>
  <w:style w:type="paragraph" w:customStyle="1" w:styleId="Pa8">
    <w:name w:val="Pa8"/>
    <w:basedOn w:val="Default"/>
    <w:next w:val="Default"/>
    <w:uiPriority w:val="99"/>
    <w:rsid w:val="00E618EA"/>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E618EA"/>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E618EA"/>
  </w:style>
  <w:style w:type="character" w:customStyle="1" w:styleId="even">
    <w:name w:val="even"/>
    <w:basedOn w:val="DefaultParagraphFont"/>
    <w:rsid w:val="00E618EA"/>
  </w:style>
  <w:style w:type="paragraph" w:customStyle="1" w:styleId="volissue">
    <w:name w:val="volissue"/>
    <w:basedOn w:val="Normal"/>
    <w:rsid w:val="00E618EA"/>
    <w:pPr>
      <w:spacing w:before="100" w:beforeAutospacing="1" w:after="100" w:afterAutospacing="1"/>
    </w:pPr>
    <w:rPr>
      <w:rFonts w:ascii="Tahoma" w:hAnsi="Tahoma"/>
      <w:szCs w:val="20"/>
    </w:rPr>
  </w:style>
  <w:style w:type="character" w:customStyle="1" w:styleId="view-count">
    <w:name w:val="view-count"/>
    <w:basedOn w:val="DefaultParagraphFont"/>
    <w:rsid w:val="00E618EA"/>
  </w:style>
  <w:style w:type="character" w:customStyle="1" w:styleId="tChar">
    <w:name w:val="t Char"/>
    <w:rsid w:val="00E618EA"/>
    <w:rPr>
      <w:rFonts w:ascii="Georgia" w:eastAsia="Times New Roman" w:hAnsi="Georgia" w:cs="Calibri"/>
      <w:b/>
      <w:lang w:val="x-none" w:eastAsia="x-none"/>
    </w:rPr>
  </w:style>
  <w:style w:type="paragraph" w:customStyle="1" w:styleId="BoldUnderlineChar20">
    <w:name w:val="BoldUnderline Char2"/>
    <w:link w:val="BoldUnderlineChar2Char"/>
    <w:rsid w:val="00E618EA"/>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E618EA"/>
    <w:rPr>
      <w:rFonts w:ascii="Times New Roman" w:eastAsia="Times New Roman" w:hAnsi="Times New Roman" w:cs="Times New Roman"/>
      <w:b/>
      <w:sz w:val="20"/>
      <w:szCs w:val="24"/>
      <w:u w:val="single"/>
    </w:rPr>
  </w:style>
  <w:style w:type="character" w:customStyle="1" w:styleId="UnderlineCharChar4">
    <w:name w:val="Underline Char Char4"/>
    <w:rsid w:val="00E618EA"/>
    <w:rPr>
      <w:szCs w:val="24"/>
      <w:u w:val="single"/>
      <w:lang w:val="en-US" w:eastAsia="en-US" w:bidi="ar-SA"/>
    </w:rPr>
  </w:style>
  <w:style w:type="character" w:customStyle="1" w:styleId="BoldUnderlineCharChar3">
    <w:name w:val="BoldUnderline Char Char3"/>
    <w:rsid w:val="00E618EA"/>
    <w:rPr>
      <w:b/>
      <w:szCs w:val="24"/>
      <w:u w:val="single"/>
      <w:lang w:val="en-US" w:eastAsia="en-US" w:bidi="ar-SA"/>
    </w:rPr>
  </w:style>
  <w:style w:type="character" w:customStyle="1" w:styleId="BoldUnderlineCharChar2">
    <w:name w:val="BoldUnderline Char Char2"/>
    <w:rsid w:val="00E618EA"/>
    <w:rPr>
      <w:b/>
      <w:szCs w:val="24"/>
      <w:u w:val="single"/>
      <w:lang w:val="en-US" w:eastAsia="en-US" w:bidi="ar-SA"/>
    </w:rPr>
  </w:style>
  <w:style w:type="paragraph" w:customStyle="1" w:styleId="UnderlineCard0">
    <w:name w:val="UnderlineCard"/>
    <w:basedOn w:val="Heading3"/>
    <w:link w:val="UnderlineCardChar"/>
    <w:qFormat/>
    <w:rsid w:val="00E618EA"/>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E618EA"/>
    <w:rPr>
      <w:rFonts w:eastAsia="Calibri" w:cs="Times New Roman"/>
      <w:sz w:val="20"/>
      <w:szCs w:val="20"/>
      <w:u w:val="single"/>
      <w:lang w:val="x-none" w:eastAsia="x-none"/>
    </w:rPr>
  </w:style>
  <w:style w:type="character" w:customStyle="1" w:styleId="5Notunderlined">
    <w:name w:val="5 Not underlined"/>
    <w:rsid w:val="00E618EA"/>
    <w:rPr>
      <w:rFonts w:ascii="Times New Roman" w:hAnsi="Times New Roman"/>
      <w:sz w:val="16"/>
    </w:rPr>
  </w:style>
  <w:style w:type="character" w:customStyle="1" w:styleId="volume-issue">
    <w:name w:val="volume-issue"/>
    <w:rsid w:val="00E618EA"/>
    <w:rPr>
      <w:rFonts w:cs="Times New Roman"/>
    </w:rPr>
  </w:style>
  <w:style w:type="character" w:customStyle="1" w:styleId="i">
    <w:name w:val="i"/>
    <w:basedOn w:val="DefaultParagraphFont"/>
    <w:uiPriority w:val="99"/>
    <w:rsid w:val="00E618EA"/>
  </w:style>
  <w:style w:type="character" w:customStyle="1" w:styleId="storytext">
    <w:name w:val="storytext"/>
    <w:basedOn w:val="DefaultParagraphFont"/>
    <w:rsid w:val="00E618EA"/>
  </w:style>
  <w:style w:type="character" w:customStyle="1" w:styleId="heading3char0">
    <w:name w:val="heading3char"/>
    <w:rsid w:val="00E618EA"/>
  </w:style>
  <w:style w:type="character" w:customStyle="1" w:styleId="boldness1">
    <w:name w:val="boldness1"/>
    <w:rsid w:val="00E618EA"/>
  </w:style>
  <w:style w:type="paragraph" w:customStyle="1" w:styleId="Cardd">
    <w:name w:val="Cardd"/>
    <w:basedOn w:val="Normal"/>
    <w:uiPriority w:val="4"/>
    <w:qFormat/>
    <w:rsid w:val="00E618EA"/>
    <w:pPr>
      <w:ind w:left="288" w:right="288"/>
    </w:pPr>
  </w:style>
  <w:style w:type="paragraph" w:customStyle="1" w:styleId="document0">
    <w:name w:val="document"/>
    <w:basedOn w:val="Normal"/>
    <w:rsid w:val="00E618EA"/>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E618EA"/>
    <w:rPr>
      <w:rFonts w:cs="Arial"/>
      <w:bCs/>
      <w:szCs w:val="26"/>
      <w:u w:val="single"/>
      <w:lang w:val="en-US" w:eastAsia="en-US" w:bidi="ar-SA"/>
    </w:rPr>
  </w:style>
  <w:style w:type="character" w:customStyle="1" w:styleId="current-selection">
    <w:name w:val="current-selection"/>
    <w:basedOn w:val="DefaultParagraphFont"/>
    <w:rsid w:val="00E618EA"/>
  </w:style>
  <w:style w:type="character" w:customStyle="1" w:styleId="a2">
    <w:name w:val="_"/>
    <w:basedOn w:val="DefaultParagraphFont"/>
    <w:rsid w:val="00E618EA"/>
  </w:style>
  <w:style w:type="paragraph" w:customStyle="1" w:styleId="Shrink6">
    <w:name w:val="Shrink 6"/>
    <w:basedOn w:val="Normal"/>
    <w:qFormat/>
    <w:rsid w:val="00E618EA"/>
    <w:rPr>
      <w:rFonts w:eastAsia="Calibri" w:cs="Times New Roman"/>
      <w:sz w:val="12"/>
    </w:rPr>
  </w:style>
  <w:style w:type="character" w:customStyle="1" w:styleId="messagecontent">
    <w:name w:val="message_content"/>
    <w:rsid w:val="00E618EA"/>
  </w:style>
  <w:style w:type="character" w:customStyle="1" w:styleId="StyleUnderlineChar">
    <w:name w:val="Style Underline Char"/>
    <w:basedOn w:val="DefaultParagraphFont"/>
    <w:rsid w:val="00E618EA"/>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E618E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E618EA"/>
    <w:rPr>
      <w:rFonts w:eastAsia="Times New Roman" w:cs="Arial"/>
      <w:b/>
      <w:bCs/>
      <w:kern w:val="32"/>
      <w:sz w:val="24"/>
      <w:szCs w:val="32"/>
      <w:u w:val="single"/>
    </w:rPr>
  </w:style>
  <w:style w:type="character" w:customStyle="1" w:styleId="twelptblackblack1">
    <w:name w:val="twelptblackblack1"/>
    <w:basedOn w:val="DefaultParagraphFont"/>
    <w:rsid w:val="00E618EA"/>
    <w:rPr>
      <w:rFonts w:ascii="Verdana" w:hAnsi="Verdana" w:hint="default"/>
      <w:color w:val="000000"/>
      <w:sz w:val="16"/>
      <w:szCs w:val="16"/>
    </w:rPr>
  </w:style>
  <w:style w:type="character" w:customStyle="1" w:styleId="Heading3CharCharCharChar1">
    <w:name w:val="Heading 3 Char Char Char Char1"/>
    <w:rsid w:val="00E618EA"/>
    <w:rPr>
      <w:rFonts w:cs="Arial"/>
      <w:bCs/>
      <w:szCs w:val="26"/>
      <w:u w:val="single"/>
      <w:lang w:val="en-US" w:eastAsia="en-US" w:bidi="ar-SA"/>
    </w:rPr>
  </w:style>
  <w:style w:type="paragraph" w:customStyle="1" w:styleId="conintrotext">
    <w:name w:val="conintrotext"/>
    <w:basedOn w:val="Normal"/>
    <w:uiPriority w:val="99"/>
    <w:rsid w:val="00E618EA"/>
    <w:pPr>
      <w:spacing w:before="100" w:beforeAutospacing="1" w:after="100" w:afterAutospacing="1"/>
    </w:pPr>
    <w:rPr>
      <w:rFonts w:eastAsia="Times New Roman"/>
      <w:sz w:val="24"/>
    </w:rPr>
  </w:style>
  <w:style w:type="character" w:customStyle="1" w:styleId="comment-body">
    <w:name w:val="comment-body"/>
    <w:rsid w:val="00E618EA"/>
  </w:style>
  <w:style w:type="character" w:customStyle="1" w:styleId="UnderlineCharCharChar1">
    <w:name w:val="Underline Char Char Char1"/>
    <w:rsid w:val="00E618EA"/>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E618EA"/>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E618EA"/>
    <w:rPr>
      <w:rFonts w:eastAsia="MS Mincho"/>
      <w:b/>
      <w:u w:val="single"/>
    </w:rPr>
  </w:style>
  <w:style w:type="character" w:customStyle="1" w:styleId="mw-headline">
    <w:name w:val="mw-headline"/>
    <w:rsid w:val="00E618EA"/>
  </w:style>
  <w:style w:type="character" w:customStyle="1" w:styleId="flagicon">
    <w:name w:val="flagicon"/>
    <w:rsid w:val="00E618EA"/>
  </w:style>
  <w:style w:type="paragraph" w:customStyle="1" w:styleId="assert">
    <w:name w:val="assert"/>
    <w:basedOn w:val="Normal"/>
    <w:uiPriority w:val="99"/>
    <w:rsid w:val="00E618EA"/>
    <w:pPr>
      <w:spacing w:before="100" w:beforeAutospacing="1" w:after="100" w:afterAutospacing="1"/>
    </w:pPr>
    <w:rPr>
      <w:rFonts w:eastAsia="Times New Roman"/>
      <w:sz w:val="24"/>
    </w:rPr>
  </w:style>
  <w:style w:type="character" w:customStyle="1" w:styleId="apturelink">
    <w:name w:val="apturelink"/>
    <w:rsid w:val="00E618EA"/>
  </w:style>
  <w:style w:type="character" w:customStyle="1" w:styleId="apturelinkicon">
    <w:name w:val="apturelinkicon"/>
    <w:rsid w:val="00E618EA"/>
  </w:style>
  <w:style w:type="paragraph" w:customStyle="1" w:styleId="Default1">
    <w:name w:val="Default1"/>
    <w:basedOn w:val="Default"/>
    <w:next w:val="Default"/>
    <w:uiPriority w:val="99"/>
    <w:rsid w:val="00E618EA"/>
    <w:rPr>
      <w:color w:val="auto"/>
    </w:rPr>
  </w:style>
  <w:style w:type="paragraph" w:customStyle="1" w:styleId="center">
    <w:name w:val="center"/>
    <w:basedOn w:val="Normal"/>
    <w:uiPriority w:val="99"/>
    <w:rsid w:val="00E618EA"/>
    <w:pPr>
      <w:spacing w:before="100" w:beforeAutospacing="1" w:after="100" w:afterAutospacing="1"/>
    </w:pPr>
    <w:rPr>
      <w:rFonts w:eastAsia="Times New Roman"/>
      <w:sz w:val="24"/>
    </w:rPr>
  </w:style>
  <w:style w:type="character" w:customStyle="1" w:styleId="LittleChar">
    <w:name w:val="Little Char"/>
    <w:link w:val="Little"/>
    <w:rsid w:val="00E618EA"/>
    <w:rPr>
      <w:rFonts w:ascii="Garamond" w:eastAsia="Times New Roman" w:hAnsi="Garamond"/>
    </w:rPr>
  </w:style>
  <w:style w:type="character" w:customStyle="1" w:styleId="UnderlineChar1Char">
    <w:name w:val="Underline Char1 Char"/>
    <w:rsid w:val="00E618EA"/>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E618EA"/>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E618EA"/>
    <w:rPr>
      <w:rFonts w:eastAsia="MS Mincho"/>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E618EA"/>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E618EA"/>
    <w:rPr>
      <w:rFonts w:eastAsia="MS Mincho"/>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E618EA"/>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E618EA"/>
    <w:rPr>
      <w:rFonts w:eastAsia="MS Mincho"/>
      <w:b/>
      <w:u w:val="single"/>
    </w:rPr>
  </w:style>
  <w:style w:type="paragraph" w:customStyle="1" w:styleId="CardBody">
    <w:name w:val="Card Body"/>
    <w:basedOn w:val="Normal"/>
    <w:link w:val="CardBodyChar"/>
    <w:rsid w:val="00E618EA"/>
    <w:rPr>
      <w:rFonts w:eastAsia="Times New Roman"/>
    </w:rPr>
  </w:style>
  <w:style w:type="character" w:customStyle="1" w:styleId="CardBodyChar">
    <w:name w:val="Card Body Char"/>
    <w:link w:val="CardBody"/>
    <w:rsid w:val="00E618EA"/>
    <w:rPr>
      <w:rFonts w:eastAsia="Times New Roman"/>
    </w:rPr>
  </w:style>
  <w:style w:type="character" w:customStyle="1" w:styleId="ptitleinside">
    <w:name w:val="p_title_inside"/>
    <w:rsid w:val="00E618EA"/>
  </w:style>
  <w:style w:type="paragraph" w:customStyle="1" w:styleId="StyleBoldandUnderlineChar11ptBorderSinglesolidline">
    <w:name w:val="Style Bold and Underline Char + 11 pt Border: : (Single solid line..."/>
    <w:link w:val="StyleBoldandUnderlineChar11ptBorderSinglesolidlineChar"/>
    <w:rsid w:val="00E618EA"/>
    <w:pPr>
      <w:spacing w:after="160" w:line="259" w:lineRule="auto"/>
    </w:pPr>
    <w:rPr>
      <w:rFonts w:asciiTheme="minorHAnsi" w:eastAsia="Times New Roman" w:hAnsiTheme="minorHAnsi" w:cstheme="minorBidi"/>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E618EA"/>
    <w:rPr>
      <w:rFonts w:asciiTheme="minorHAnsi" w:eastAsia="Times New Roman" w:hAnsiTheme="minorHAnsi" w:cstheme="minorBidi"/>
      <w:b/>
      <w:bCs/>
      <w:szCs w:val="20"/>
      <w:u w:val="single"/>
      <w:bdr w:val="single" w:sz="4" w:space="0" w:color="auto"/>
    </w:rPr>
  </w:style>
  <w:style w:type="character" w:customStyle="1" w:styleId="Heading1CharChar1">
    <w:name w:val="Heading 1 Char Char1"/>
    <w:rsid w:val="00E618EA"/>
    <w:rPr>
      <w:rFonts w:cs="Arial"/>
      <w:b/>
      <w:bCs/>
      <w:szCs w:val="32"/>
      <w:lang w:val="en-US" w:eastAsia="en-US" w:bidi="ar-SA"/>
    </w:rPr>
  </w:style>
  <w:style w:type="paragraph" w:customStyle="1" w:styleId="Indentation">
    <w:name w:val="Indentation"/>
    <w:basedOn w:val="Normal"/>
    <w:uiPriority w:val="99"/>
    <w:rsid w:val="00E618EA"/>
    <w:pPr>
      <w:ind w:left="288" w:right="288"/>
    </w:pPr>
  </w:style>
  <w:style w:type="character" w:customStyle="1" w:styleId="StyleUnderlineCharChar9ptBold">
    <w:name w:val="Style Underline Char Char + 9 pt Bold"/>
    <w:rsid w:val="00E618EA"/>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E618EA"/>
    <w:rPr>
      <w:rFonts w:eastAsia="Times New Roman"/>
      <w:u w:val="single"/>
    </w:rPr>
  </w:style>
  <w:style w:type="character" w:customStyle="1" w:styleId="StyleStyle4ArialNarrow9ptChar">
    <w:name w:val="Style Style4 + Arial Narrow 9 pt Char"/>
    <w:link w:val="StyleStyle4ArialNarrow9pt"/>
    <w:rsid w:val="00E618EA"/>
    <w:rPr>
      <w:rFonts w:eastAsia="Times New Roman"/>
      <w:u w:val="single"/>
    </w:rPr>
  </w:style>
  <w:style w:type="paragraph" w:customStyle="1" w:styleId="StyleStyle4ArialNarrow9ptBold">
    <w:name w:val="Style Style4 + Arial Narrow 9 pt Bold"/>
    <w:basedOn w:val="Normal"/>
    <w:link w:val="StyleStyle4ArialNarrow9ptBoldChar"/>
    <w:rsid w:val="00E618EA"/>
    <w:rPr>
      <w:rFonts w:eastAsia="Times New Roman"/>
      <w:b/>
      <w:bCs/>
      <w:u w:val="single"/>
    </w:rPr>
  </w:style>
  <w:style w:type="character" w:customStyle="1" w:styleId="StyleStyle4ArialNarrow9ptBoldChar">
    <w:name w:val="Style Style4 + Arial Narrow 9 pt Bold Char"/>
    <w:link w:val="StyleStyle4ArialNarrow9ptBold"/>
    <w:rsid w:val="00E618EA"/>
    <w:rPr>
      <w:rFonts w:eastAsia="Times New Roman"/>
      <w:b/>
      <w:bCs/>
      <w:u w:val="single"/>
    </w:rPr>
  </w:style>
  <w:style w:type="character" w:customStyle="1" w:styleId="StyleBoldandUnderlineCharChar29pt">
    <w:name w:val="Style Bold and Underline Char Char2 + 9 pt"/>
    <w:rsid w:val="00E618EA"/>
    <w:rPr>
      <w:rFonts w:ascii="Times New Roman" w:hAnsi="Times New Roman"/>
      <w:b/>
      <w:bCs/>
      <w:noProof w:val="0"/>
      <w:sz w:val="20"/>
      <w:u w:val="single"/>
    </w:rPr>
  </w:style>
  <w:style w:type="character" w:customStyle="1" w:styleId="StyleUnderlineCharChar19pt">
    <w:name w:val="Style Underline Char Char1 + 9 pt"/>
    <w:rsid w:val="00E618EA"/>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E618EA"/>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E618EA"/>
    <w:rPr>
      <w:rFonts w:ascii="Georgia" w:eastAsia="Times New Roman" w:hAnsi="Georgia"/>
      <w:b/>
      <w:smallCaps/>
      <w:sz w:val="24"/>
      <w:szCs w:val="24"/>
      <w:u w:val="single"/>
    </w:rPr>
  </w:style>
  <w:style w:type="character" w:customStyle="1" w:styleId="CardTextCharChar">
    <w:name w:val="Card Text Char Char"/>
    <w:rsid w:val="00E618EA"/>
    <w:rPr>
      <w:rFonts w:ascii="Times New Roman" w:eastAsia="Times New Roman" w:hAnsi="Times New Roman" w:cs="Times New Roman"/>
      <w:sz w:val="20"/>
      <w:szCs w:val="20"/>
    </w:rPr>
  </w:style>
  <w:style w:type="character" w:customStyle="1" w:styleId="citeChar1">
    <w:name w:val="cite Char"/>
    <w:locked/>
    <w:rsid w:val="00E618EA"/>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E618EA"/>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E618EA"/>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E618EA"/>
    <w:rPr>
      <w:i/>
      <w:iCs/>
      <w:sz w:val="20"/>
      <w:u w:val="single"/>
    </w:rPr>
  </w:style>
  <w:style w:type="character" w:customStyle="1" w:styleId="HIGHLIGHT0">
    <w:name w:val="HIGHLIGHT"/>
    <w:uiPriority w:val="1"/>
    <w:rsid w:val="00E618EA"/>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E618EA"/>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E618EA"/>
    <w:rPr>
      <w:rFonts w:ascii="Times New Roman" w:eastAsia="Times New Roman" w:hAnsi="Times New Roman" w:cs="Times New Roman"/>
      <w:b/>
      <w:sz w:val="28"/>
      <w:szCs w:val="24"/>
    </w:rPr>
  </w:style>
  <w:style w:type="character" w:customStyle="1" w:styleId="FifthChar">
    <w:name w:val="Fifth Char"/>
    <w:link w:val="Fifth"/>
    <w:rsid w:val="00E618EA"/>
    <w:rPr>
      <w:rFonts w:eastAsia="Calibri"/>
    </w:rPr>
  </w:style>
  <w:style w:type="paragraph" w:customStyle="1" w:styleId="Third">
    <w:name w:val="Third"/>
    <w:basedOn w:val="Normal"/>
    <w:link w:val="ThirdChar"/>
    <w:rsid w:val="00E618EA"/>
    <w:rPr>
      <w:rFonts w:eastAsia="Times New Roman"/>
      <w:b/>
      <w:u w:val="single"/>
      <w:lang w:val="x-none" w:eastAsia="x-none"/>
    </w:rPr>
  </w:style>
  <w:style w:type="character" w:customStyle="1" w:styleId="ThirdChar">
    <w:name w:val="Third Char"/>
    <w:link w:val="Third"/>
    <w:rsid w:val="00E618EA"/>
    <w:rPr>
      <w:rFonts w:eastAsia="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E618EA"/>
    <w:pPr>
      <w:widowControl w:val="0"/>
      <w:jc w:val="both"/>
      <w:outlineLvl w:val="1"/>
    </w:pPr>
    <w:rPr>
      <w:rFonts w:ascii="Times New Roman" w:eastAsia="Times New Roman" w:hAnsi="Times New Roman" w:cs="Times New Roman"/>
      <w:b/>
      <w:sz w:val="24"/>
      <w:szCs w:val="24"/>
    </w:rPr>
  </w:style>
  <w:style w:type="character" w:customStyle="1" w:styleId="CardsCharChar">
    <w:name w:val="Cards Char Char"/>
    <w:rsid w:val="00E618EA"/>
    <w:rPr>
      <w:rFonts w:ascii="Times New Roman" w:eastAsia="Times New Roman" w:hAnsi="Times New Roman"/>
      <w:szCs w:val="24"/>
    </w:rPr>
  </w:style>
  <w:style w:type="character" w:customStyle="1" w:styleId="article-record-publication-volume-issue">
    <w:name w:val="article-record-publication-volume-issue"/>
    <w:rsid w:val="00E618EA"/>
  </w:style>
  <w:style w:type="character" w:customStyle="1" w:styleId="NothingCharChar">
    <w:name w:val="Nothing Char Char"/>
    <w:link w:val="NothingCharCharChar"/>
    <w:rsid w:val="00E618EA"/>
  </w:style>
  <w:style w:type="paragraph" w:customStyle="1" w:styleId="DebateUnderlineBoldChar">
    <w:name w:val="Debate Underline Bold Char"/>
    <w:basedOn w:val="Normal"/>
    <w:link w:val="DebateUnderlineBoldCharChar"/>
    <w:rsid w:val="00E618EA"/>
    <w:pPr>
      <w:jc w:val="both"/>
    </w:pPr>
    <w:rPr>
      <w:rFonts w:eastAsia="Times New Roman"/>
      <w:b/>
      <w:u w:val="thick"/>
    </w:rPr>
  </w:style>
  <w:style w:type="character" w:customStyle="1" w:styleId="DebateUnderlineBoldCharChar">
    <w:name w:val="Debate Underline Bold Char Char"/>
    <w:link w:val="DebateUnderlineBoldChar"/>
    <w:rsid w:val="00E618EA"/>
    <w:rPr>
      <w:rFonts w:eastAsia="Times New Roman"/>
      <w:b/>
      <w:u w:val="thick"/>
    </w:rPr>
  </w:style>
  <w:style w:type="character" w:customStyle="1" w:styleId="resultbodyblack">
    <w:name w:val="resultbodyblack"/>
    <w:rsid w:val="00E618EA"/>
    <w:rPr>
      <w:rFonts w:cs="Times New Roman"/>
    </w:rPr>
  </w:style>
  <w:style w:type="paragraph" w:customStyle="1" w:styleId="bloctitles">
    <w:name w:val="bloc titles"/>
    <w:basedOn w:val="Heading1"/>
    <w:next w:val="Normal"/>
    <w:link w:val="bloctitlesChar"/>
    <w:autoRedefine/>
    <w:rsid w:val="00E618EA"/>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E618EA"/>
    <w:rPr>
      <w:rFonts w:eastAsia="Malgun Gothic" w:cs="Arial"/>
      <w:b/>
      <w:bCs/>
      <w:sz w:val="28"/>
      <w:szCs w:val="32"/>
      <w:u w:val="single"/>
    </w:rPr>
  </w:style>
  <w:style w:type="paragraph" w:customStyle="1" w:styleId="CiteSmallText">
    <w:name w:val="Cite Small Text"/>
    <w:basedOn w:val="Normal"/>
    <w:uiPriority w:val="99"/>
    <w:rsid w:val="00E618EA"/>
    <w:pPr>
      <w:widowControl w:val="0"/>
      <w:spacing w:after="200"/>
    </w:pPr>
    <w:rPr>
      <w:rFonts w:ascii="Helvetica Neue" w:hAnsi="Helvetica Neue"/>
      <w:b/>
      <w:sz w:val="18"/>
    </w:rPr>
  </w:style>
  <w:style w:type="character" w:customStyle="1" w:styleId="3TagCite">
    <w:name w:val="3 Tag/Cite"/>
    <w:rsid w:val="00E618EA"/>
    <w:rPr>
      <w:rFonts w:ascii="Times New Roman" w:hAnsi="Times New Roman"/>
      <w:b/>
    </w:rPr>
  </w:style>
  <w:style w:type="character" w:customStyle="1" w:styleId="4Qualifications">
    <w:name w:val="4 Qualifications"/>
    <w:rsid w:val="00E618EA"/>
    <w:rPr>
      <w:rFonts w:ascii="Times New Roman" w:hAnsi="Times New Roman"/>
      <w:sz w:val="19"/>
    </w:rPr>
  </w:style>
  <w:style w:type="character" w:customStyle="1" w:styleId="6Underlined">
    <w:name w:val="6 Underlined"/>
    <w:rsid w:val="00E618EA"/>
    <w:rPr>
      <w:rFonts w:ascii="Times New Roman" w:hAnsi="Times New Roman"/>
      <w:b/>
      <w:sz w:val="21"/>
      <w:u w:val="single"/>
    </w:rPr>
  </w:style>
  <w:style w:type="paragraph" w:customStyle="1" w:styleId="Cards1CharChar">
    <w:name w:val="Cards1 Char Char"/>
    <w:basedOn w:val="Normal"/>
    <w:link w:val="Cards1CharCharChar"/>
    <w:rsid w:val="00E618EA"/>
    <w:pPr>
      <w:autoSpaceDE w:val="0"/>
      <w:autoSpaceDN w:val="0"/>
      <w:adjustRightInd w:val="0"/>
      <w:ind w:left="432" w:right="432"/>
      <w:jc w:val="both"/>
    </w:pPr>
    <w:rPr>
      <w:lang w:val="x-none"/>
    </w:rPr>
  </w:style>
  <w:style w:type="character" w:customStyle="1" w:styleId="Cards1CharCharChar">
    <w:name w:val="Cards1 Char Char Char"/>
    <w:link w:val="Cards1CharChar"/>
    <w:rsid w:val="00E618EA"/>
    <w:rPr>
      <w:lang w:val="x-none"/>
    </w:rPr>
  </w:style>
  <w:style w:type="character" w:customStyle="1" w:styleId="UnderlineCharCharCharCharCharCharCharChar">
    <w:name w:val="Underline Char Char Char Char Char Char Char Char"/>
    <w:link w:val="UnderlineCharCharCharCharCharCharChar"/>
    <w:rsid w:val="00E618EA"/>
    <w:rPr>
      <w:u w:val="single"/>
    </w:rPr>
  </w:style>
  <w:style w:type="paragraph" w:customStyle="1" w:styleId="UnderlineCharCharCharCharCharCharChar">
    <w:name w:val="Underline Char Char Char Char Char Char Char"/>
    <w:basedOn w:val="Normal"/>
    <w:link w:val="UnderlineCharCharCharCharCharCharCharChar"/>
    <w:rsid w:val="00E618EA"/>
    <w:rPr>
      <w:u w:val="single"/>
    </w:rPr>
  </w:style>
  <w:style w:type="paragraph" w:customStyle="1" w:styleId="CitesCharChar">
    <w:name w:val="Cites Char Char"/>
    <w:next w:val="Normal"/>
    <w:link w:val="CitesCharCharChar"/>
    <w:rsid w:val="00E618EA"/>
    <w:pPr>
      <w:widowControl w:val="0"/>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E618EA"/>
    <w:rPr>
      <w:rFonts w:ascii="Times New Roman" w:eastAsia="Times New Roman" w:hAnsi="Times New Roman" w:cs="Times New Roman"/>
      <w:sz w:val="20"/>
      <w:szCs w:val="24"/>
    </w:rPr>
  </w:style>
  <w:style w:type="character" w:customStyle="1" w:styleId="nohighlighting">
    <w:name w:val="no highlighting"/>
    <w:rsid w:val="00E618EA"/>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E618EA"/>
    <w:rPr>
      <w:rFonts w:ascii="Cambria" w:hAnsi="Cambria" w:hint="default"/>
      <w:sz w:val="21"/>
      <w:u w:val="single"/>
    </w:rPr>
  </w:style>
  <w:style w:type="paragraph" w:customStyle="1" w:styleId="Swag">
    <w:name w:val="Swag"/>
    <w:basedOn w:val="Normal"/>
    <w:link w:val="SwagChar"/>
    <w:qFormat/>
    <w:rsid w:val="00E618EA"/>
    <w:rPr>
      <w:color w:val="0000FF"/>
      <w:sz w:val="12"/>
      <w:u w:val="single"/>
    </w:rPr>
  </w:style>
  <w:style w:type="character" w:customStyle="1" w:styleId="SwagChar">
    <w:name w:val="Swag Char"/>
    <w:link w:val="Swag"/>
    <w:rsid w:val="00E618EA"/>
    <w:rPr>
      <w:color w:val="0000FF"/>
      <w:sz w:val="12"/>
      <w:u w:val="single"/>
    </w:rPr>
  </w:style>
  <w:style w:type="paragraph" w:customStyle="1" w:styleId="StyleUnderlineTimesNewRoman1">
    <w:name w:val="Style Underline + Times New Roman1"/>
    <w:link w:val="StyleUnderlineTimesNewRoman1Char"/>
    <w:rsid w:val="00E618EA"/>
    <w:pPr>
      <w:spacing w:after="200" w:line="276" w:lineRule="auto"/>
    </w:pPr>
    <w:rPr>
      <w:rFonts w:eastAsia="Times New Roman" w:cs="Times New Roman"/>
      <w:szCs w:val="24"/>
      <w:u w:val="single"/>
    </w:rPr>
  </w:style>
  <w:style w:type="character" w:customStyle="1" w:styleId="StyleUnderlineTimesNewRoman1Char">
    <w:name w:val="Style Underline + Times New Roman1 Char"/>
    <w:link w:val="StyleUnderlineTimesNewRoman1"/>
    <w:rsid w:val="00E618EA"/>
    <w:rPr>
      <w:rFonts w:eastAsia="Times New Roman" w:cs="Times New Roman"/>
      <w:szCs w:val="24"/>
      <w:u w:val="single"/>
    </w:rPr>
  </w:style>
  <w:style w:type="paragraph" w:customStyle="1" w:styleId="StyleUnderlineTimesNewRomanBold1">
    <w:name w:val="Style Underline + Times New Roman Bold1"/>
    <w:link w:val="StyleUnderlineTimesNewRomanBold1Char"/>
    <w:rsid w:val="00E618EA"/>
    <w:pPr>
      <w:spacing w:after="200" w:line="276" w:lineRule="auto"/>
    </w:pPr>
    <w:rPr>
      <w:rFonts w:eastAsia="Times New Roman" w:cs="Times New Roman"/>
      <w:b/>
      <w:bCs/>
      <w:szCs w:val="24"/>
      <w:u w:val="single"/>
    </w:rPr>
  </w:style>
  <w:style w:type="character" w:customStyle="1" w:styleId="StyleUnderlineTimesNewRomanBold1Char">
    <w:name w:val="Style Underline + Times New Roman Bold1 Char"/>
    <w:link w:val="StyleUnderlineTimesNewRomanBold1"/>
    <w:rsid w:val="00E618EA"/>
    <w:rPr>
      <w:rFonts w:eastAsia="Times New Roman"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E618EA"/>
    <w:rPr>
      <w:rFonts w:ascii="Garamond" w:eastAsia="MS Mincho" w:hAnsi="Garamond"/>
    </w:rPr>
  </w:style>
  <w:style w:type="character" w:customStyle="1" w:styleId="StyleStyleCardTextLeft-075Right0Char">
    <w:name w:val="Style Style Card Text + Left:  -0.75&quot; + Right:  0&quot; Char"/>
    <w:link w:val="StyleStyleCardTextLeft-075Right0"/>
    <w:rsid w:val="00E618EA"/>
    <w:rPr>
      <w:rFonts w:ascii="Garamond" w:eastAsia="MS Mincho" w:hAnsi="Garamond"/>
    </w:rPr>
  </w:style>
  <w:style w:type="character" w:customStyle="1" w:styleId="CharChar61">
    <w:name w:val="Char Char61"/>
    <w:rsid w:val="00E618EA"/>
    <w:rPr>
      <w:rFonts w:cs="Arial"/>
      <w:bCs/>
      <w:sz w:val="16"/>
      <w:szCs w:val="26"/>
      <w:lang w:val="en-US" w:eastAsia="en-US" w:bidi="ar-SA"/>
    </w:rPr>
  </w:style>
  <w:style w:type="character" w:customStyle="1" w:styleId="ListBulletChar">
    <w:name w:val="List Bullet Char"/>
    <w:link w:val="ListBullet"/>
    <w:uiPriority w:val="99"/>
    <w:rsid w:val="00E618EA"/>
    <w:rPr>
      <w:rFonts w:eastAsia="Calibri"/>
    </w:rPr>
  </w:style>
  <w:style w:type="paragraph" w:customStyle="1" w:styleId="subhead10">
    <w:name w:val="subhead1"/>
    <w:basedOn w:val="Normal"/>
    <w:uiPriority w:val="99"/>
    <w:rsid w:val="00E618EA"/>
    <w:pPr>
      <w:spacing w:before="100" w:beforeAutospacing="1" w:after="100" w:afterAutospacing="1"/>
    </w:pPr>
    <w:rPr>
      <w:rFonts w:eastAsia="Times New Roman"/>
      <w:sz w:val="24"/>
    </w:rPr>
  </w:style>
  <w:style w:type="character" w:customStyle="1" w:styleId="styledate">
    <w:name w:val="styledate"/>
    <w:rsid w:val="00E618EA"/>
  </w:style>
  <w:style w:type="character" w:customStyle="1" w:styleId="BoldandUnderlineChar1">
    <w:name w:val="Bold and Underline Char1"/>
    <w:rsid w:val="00E618EA"/>
    <w:rPr>
      <w:b/>
      <w:szCs w:val="24"/>
      <w:u w:val="single"/>
      <w:lang w:val="en-US" w:eastAsia="en-US" w:bidi="ar-SA"/>
    </w:rPr>
  </w:style>
  <w:style w:type="character" w:customStyle="1" w:styleId="BoldandUnderlineChar1Char2">
    <w:name w:val="Bold and Underline Char1 Char2"/>
    <w:rsid w:val="00E618EA"/>
    <w:rPr>
      <w:b/>
      <w:szCs w:val="24"/>
      <w:u w:val="single"/>
      <w:lang w:val="en-US" w:eastAsia="en-US" w:bidi="ar-SA"/>
    </w:rPr>
  </w:style>
  <w:style w:type="character" w:customStyle="1" w:styleId="BoldandUnderlineCharChar1">
    <w:name w:val="Bold and Underline Char Char1"/>
    <w:rsid w:val="00E618EA"/>
    <w:rPr>
      <w:b/>
      <w:szCs w:val="24"/>
      <w:u w:val="single"/>
      <w:lang w:val="en-US" w:eastAsia="en-US" w:bidi="ar-SA"/>
    </w:rPr>
  </w:style>
  <w:style w:type="character" w:customStyle="1" w:styleId="BoldandUnderlineChar6">
    <w:name w:val="Bold and Underline Char6"/>
    <w:rsid w:val="00E618EA"/>
    <w:rPr>
      <w:b/>
      <w:szCs w:val="24"/>
      <w:u w:val="single"/>
      <w:lang w:val="en-US" w:eastAsia="en-US" w:bidi="ar-SA"/>
    </w:rPr>
  </w:style>
  <w:style w:type="character" w:customStyle="1" w:styleId="title-link-wrapper">
    <w:name w:val="title-link-wrapper"/>
    <w:rsid w:val="00E618EA"/>
  </w:style>
  <w:style w:type="character" w:customStyle="1" w:styleId="medium-font">
    <w:name w:val="medium-font"/>
    <w:rsid w:val="00E618EA"/>
  </w:style>
  <w:style w:type="paragraph" w:customStyle="1" w:styleId="abstract">
    <w:name w:val="abstract"/>
    <w:basedOn w:val="Normal"/>
    <w:uiPriority w:val="99"/>
    <w:rsid w:val="00E618EA"/>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E618EA"/>
    <w:rPr>
      <w:rFonts w:eastAsia="Times New Roman"/>
      <w:b/>
      <w:bCs/>
      <w:u w:val="single"/>
    </w:rPr>
  </w:style>
  <w:style w:type="character" w:customStyle="1" w:styleId="StyleUnderlineChar11ptBold2Char">
    <w:name w:val="Style Underline Char + 11 pt Bold2 Char"/>
    <w:link w:val="StyleUnderlineChar11ptBold2"/>
    <w:rsid w:val="00E618EA"/>
    <w:rPr>
      <w:rFonts w:eastAsia="Times New Roman"/>
      <w:b/>
      <w:bCs/>
      <w:u w:val="single"/>
    </w:rPr>
  </w:style>
  <w:style w:type="character" w:customStyle="1" w:styleId="ReallySamllTextChar">
    <w:name w:val="ReallySamllText Char"/>
    <w:rsid w:val="00E618EA"/>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E618EA"/>
    <w:rPr>
      <w:rFonts w:eastAsia="Times New Roman"/>
      <w:u w:val="single"/>
    </w:rPr>
  </w:style>
  <w:style w:type="character" w:customStyle="1" w:styleId="StyleStyleUnderlineTimesNewRoman11ptChar">
    <w:name w:val="Style Style Underline + Times New Roman + 11 pt Char"/>
    <w:link w:val="StyleStyleUnderlineTimesNewRoman11pt"/>
    <w:rsid w:val="00E618EA"/>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E618EA"/>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E618EA"/>
    <w:rPr>
      <w:rFonts w:eastAsia="Times New Roman"/>
      <w:u w:val="single"/>
    </w:rPr>
  </w:style>
  <w:style w:type="character" w:customStyle="1" w:styleId="style10">
    <w:name w:val="style1"/>
    <w:rsid w:val="00E618EA"/>
  </w:style>
  <w:style w:type="character" w:customStyle="1" w:styleId="pmtermsel">
    <w:name w:val="pmtermsel"/>
    <w:rsid w:val="00E618EA"/>
  </w:style>
  <w:style w:type="character" w:customStyle="1" w:styleId="showipapr">
    <w:name w:val="show_ipapr"/>
    <w:rsid w:val="00E618EA"/>
  </w:style>
  <w:style w:type="character" w:customStyle="1" w:styleId="dnindex">
    <w:name w:val="dnindex"/>
    <w:rsid w:val="00E618EA"/>
  </w:style>
  <w:style w:type="character" w:customStyle="1" w:styleId="23">
    <w:name w:val="23"/>
    <w:rsid w:val="00E618EA"/>
    <w:rPr>
      <w:rFonts w:ascii="Times New Roman" w:hAnsi="Times New Roman" w:cs="Arial"/>
      <w:bCs/>
      <w:sz w:val="20"/>
      <w:u w:val="single"/>
      <w:lang w:val="en-US" w:eastAsia="en-US" w:bidi="ar-SA"/>
    </w:rPr>
  </w:style>
  <w:style w:type="character" w:customStyle="1" w:styleId="33">
    <w:name w:val="33"/>
    <w:rsid w:val="00E618EA"/>
    <w:rPr>
      <w:rFonts w:ascii="Times New Roman" w:hAnsi="Times New Roman" w:cs="Arial"/>
      <w:b/>
      <w:bCs/>
      <w:sz w:val="20"/>
      <w:u w:val="single"/>
      <w:lang w:val="en-US" w:eastAsia="en-US" w:bidi="ar-SA"/>
    </w:rPr>
  </w:style>
  <w:style w:type="character" w:customStyle="1" w:styleId="55">
    <w:name w:val="55"/>
    <w:rsid w:val="00E618EA"/>
    <w:rPr>
      <w:rFonts w:cs="Arial"/>
      <w:bCs/>
      <w:sz w:val="20"/>
      <w:u w:val="single"/>
      <w:lang w:val="en-US" w:eastAsia="en-US" w:bidi="ar-SA"/>
    </w:rPr>
  </w:style>
  <w:style w:type="character" w:customStyle="1" w:styleId="authoraffil">
    <w:name w:val="authoraffil"/>
    <w:rsid w:val="00E618EA"/>
  </w:style>
  <w:style w:type="character" w:customStyle="1" w:styleId="CharChar8">
    <w:name w:val="Char Char8"/>
    <w:rsid w:val="00E618EA"/>
    <w:rPr>
      <w:rFonts w:ascii="Georgia" w:eastAsia="Times New Roman" w:hAnsi="Georgia"/>
      <w:b/>
      <w:bCs/>
      <w:sz w:val="30"/>
      <w:szCs w:val="28"/>
      <w:u w:val="single"/>
    </w:rPr>
  </w:style>
  <w:style w:type="character" w:customStyle="1" w:styleId="FontStyle13">
    <w:name w:val="Font Style13"/>
    <w:uiPriority w:val="99"/>
    <w:rsid w:val="00E618EA"/>
    <w:rPr>
      <w:rFonts w:ascii="Constantia" w:hAnsi="Constantia" w:cs="Constantia"/>
      <w:sz w:val="18"/>
      <w:szCs w:val="18"/>
    </w:rPr>
  </w:style>
  <w:style w:type="character" w:customStyle="1" w:styleId="TagsCharCharCharChar">
    <w:name w:val="Tags Char Char Char Char"/>
    <w:rsid w:val="00E618EA"/>
    <w:rPr>
      <w:rFonts w:ascii="Times New Roman" w:eastAsia="Times New Roman" w:hAnsi="Times New Roman" w:cs="Times New Roman"/>
      <w:b/>
      <w:sz w:val="24"/>
      <w:szCs w:val="24"/>
    </w:rPr>
  </w:style>
  <w:style w:type="character" w:customStyle="1" w:styleId="Citation1Char">
    <w:name w:val="Citation1 Char"/>
    <w:link w:val="Citation10"/>
    <w:locked/>
    <w:rsid w:val="00E618EA"/>
    <w:rPr>
      <w:rFonts w:ascii="Georgia" w:hAnsi="Georgia"/>
      <w:b/>
      <w:u w:val="single"/>
    </w:rPr>
  </w:style>
  <w:style w:type="paragraph" w:customStyle="1" w:styleId="Citation10">
    <w:name w:val="Citation1"/>
    <w:basedOn w:val="Normal"/>
    <w:link w:val="Citation1Char"/>
    <w:qFormat/>
    <w:rsid w:val="00E618EA"/>
    <w:rPr>
      <w:rFonts w:ascii="Georgia" w:hAnsi="Georgia"/>
      <w:b/>
      <w:u w:val="single"/>
    </w:rPr>
  </w:style>
  <w:style w:type="character" w:customStyle="1" w:styleId="TaglineChar">
    <w:name w:val="Tagline Char"/>
    <w:link w:val="Tagline0"/>
    <w:locked/>
    <w:rsid w:val="00E618EA"/>
    <w:rPr>
      <w:rFonts w:ascii="Georgia" w:hAnsi="Georgia"/>
      <w:b/>
    </w:rPr>
  </w:style>
  <w:style w:type="paragraph" w:customStyle="1" w:styleId="Tagline0">
    <w:name w:val="Tagline"/>
    <w:basedOn w:val="Normal"/>
    <w:link w:val="TaglineChar"/>
    <w:qFormat/>
    <w:rsid w:val="00E618EA"/>
    <w:rPr>
      <w:rFonts w:ascii="Georgia" w:hAnsi="Georgia"/>
      <w:b/>
    </w:rPr>
  </w:style>
  <w:style w:type="paragraph" w:customStyle="1" w:styleId="NothingCharCharChar">
    <w:name w:val="Nothing Char Char Char"/>
    <w:link w:val="NothingCharChar"/>
    <w:rsid w:val="00E618EA"/>
    <w:pPr>
      <w:jc w:val="both"/>
    </w:pPr>
  </w:style>
  <w:style w:type="paragraph" w:customStyle="1" w:styleId="StyleLeft021">
    <w:name w:val="Style Left:  0.2&quot;1"/>
    <w:basedOn w:val="Normal"/>
    <w:uiPriority w:val="99"/>
    <w:rsid w:val="00E618EA"/>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E618EA"/>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E618EA"/>
    <w:rPr>
      <w:rFonts w:eastAsia="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E618EA"/>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E618EA"/>
    <w:rPr>
      <w:rFonts w:eastAsia="Times New Roman"/>
      <w:u w:val="single"/>
      <w:bdr w:val="single" w:sz="4" w:space="0" w:color="auto"/>
    </w:rPr>
  </w:style>
  <w:style w:type="character" w:customStyle="1" w:styleId="boldcitationChar">
    <w:name w:val="bold citation Char"/>
    <w:rsid w:val="00E618EA"/>
    <w:rPr>
      <w:rFonts w:ascii="Arial" w:hAnsi="Arial"/>
      <w:b/>
      <w:sz w:val="28"/>
      <w:szCs w:val="24"/>
      <w:u w:val="thick"/>
      <w:lang w:val="en-US" w:eastAsia="en-US" w:bidi="ar-SA"/>
    </w:rPr>
  </w:style>
  <w:style w:type="paragraph" w:customStyle="1" w:styleId="BlockTitle20">
    <w:name w:val="Block Title #2"/>
    <w:basedOn w:val="Normal"/>
    <w:uiPriority w:val="99"/>
    <w:rsid w:val="00E618EA"/>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E618EA"/>
    <w:rPr>
      <w:b/>
    </w:rPr>
  </w:style>
  <w:style w:type="character" w:customStyle="1" w:styleId="BoldunderlineChar3">
    <w:name w:val="Bold/underline Char"/>
    <w:rsid w:val="00E618EA"/>
    <w:rPr>
      <w:rFonts w:eastAsia="SimSun"/>
      <w:b/>
      <w:noProof w:val="0"/>
      <w:sz w:val="24"/>
      <w:szCs w:val="24"/>
      <w:u w:val="single"/>
      <w:lang w:val="en-US" w:eastAsia="zh-CN" w:bidi="ar-SA"/>
    </w:rPr>
  </w:style>
  <w:style w:type="character" w:customStyle="1" w:styleId="underlinetextchar0">
    <w:name w:val="underlinetextchar"/>
    <w:rsid w:val="00E618EA"/>
  </w:style>
  <w:style w:type="character" w:customStyle="1" w:styleId="boldciteChar1">
    <w:name w:val="bold cite Char1"/>
    <w:rsid w:val="00E618EA"/>
    <w:rPr>
      <w:b/>
      <w:sz w:val="28"/>
      <w:u w:val="thick" w:color="000000"/>
    </w:rPr>
  </w:style>
  <w:style w:type="character" w:customStyle="1" w:styleId="tagCharCharChar1">
    <w:name w:val="tag Char Char Char1"/>
    <w:rsid w:val="00E618EA"/>
    <w:rPr>
      <w:b/>
      <w:sz w:val="24"/>
      <w:lang w:val="en-US" w:eastAsia="en-US" w:bidi="ar-SA"/>
    </w:rPr>
  </w:style>
  <w:style w:type="character" w:customStyle="1" w:styleId="underlinecardChar0">
    <w:name w:val="underline card Char"/>
    <w:rsid w:val="00E618EA"/>
    <w:rPr>
      <w:rFonts w:ascii="Arial" w:hAnsi="Arial"/>
      <w:sz w:val="18"/>
      <w:szCs w:val="24"/>
      <w:u w:val="single"/>
      <w:lang w:val="en-US" w:eastAsia="en-US" w:bidi="ar-SA"/>
    </w:rPr>
  </w:style>
  <w:style w:type="paragraph" w:customStyle="1" w:styleId="date-comments">
    <w:name w:val="date-comments"/>
    <w:basedOn w:val="Normal"/>
    <w:uiPriority w:val="99"/>
    <w:rsid w:val="00E618EA"/>
    <w:pPr>
      <w:spacing w:before="100" w:beforeAutospacing="1" w:after="100" w:afterAutospacing="1"/>
    </w:pPr>
    <w:rPr>
      <w:rFonts w:ascii="Times" w:hAnsi="Times"/>
      <w:szCs w:val="20"/>
    </w:rPr>
  </w:style>
  <w:style w:type="character" w:customStyle="1" w:styleId="articleauthor0">
    <w:name w:val="articleauthor"/>
    <w:rsid w:val="00E618EA"/>
  </w:style>
  <w:style w:type="character" w:customStyle="1" w:styleId="bodysubtoc">
    <w:name w:val="bodysubtoc"/>
    <w:rsid w:val="00E618EA"/>
  </w:style>
  <w:style w:type="character" w:customStyle="1" w:styleId="lefttitlesmaller">
    <w:name w:val="lefttitlesmaller"/>
    <w:rsid w:val="00E618EA"/>
  </w:style>
  <w:style w:type="character" w:customStyle="1" w:styleId="mb">
    <w:name w:val="mb"/>
    <w:rsid w:val="00E618EA"/>
  </w:style>
  <w:style w:type="character" w:customStyle="1" w:styleId="submitted-date">
    <w:name w:val="submitted-date"/>
    <w:rsid w:val="00E618EA"/>
  </w:style>
  <w:style w:type="character" w:customStyle="1" w:styleId="submitted-time">
    <w:name w:val="submitted-time"/>
    <w:rsid w:val="00E618EA"/>
  </w:style>
  <w:style w:type="character" w:customStyle="1" w:styleId="A20">
    <w:name w:val="A2"/>
    <w:uiPriority w:val="99"/>
    <w:rsid w:val="00E618EA"/>
    <w:rPr>
      <w:rFonts w:ascii="Sabon LT Std" w:hAnsi="Sabon LT Std" w:cs="Sabon LT Std" w:hint="default"/>
      <w:color w:val="000000"/>
      <w:sz w:val="15"/>
      <w:szCs w:val="15"/>
    </w:rPr>
  </w:style>
  <w:style w:type="character" w:customStyle="1" w:styleId="searchword">
    <w:name w:val="searchword"/>
    <w:rsid w:val="00E618EA"/>
  </w:style>
  <w:style w:type="paragraph" w:customStyle="1" w:styleId="Heading2Char2CharChar12">
    <w:name w:val="Heading 2 Char2 Char Char12"/>
    <w:aliases w:val="Char Char Char Char Char Char1 Char Char Char Char Char1,Char Char22"/>
    <w:next w:val="Normal"/>
    <w:uiPriority w:val="99"/>
    <w:rsid w:val="00E618EA"/>
    <w:pPr>
      <w:widowControl w:val="0"/>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E618EA"/>
    <w:rPr>
      <w:rFonts w:ascii="Times New Roman" w:hAnsi="Times New Roman" w:cs="Times New Roman"/>
      <w:sz w:val="18"/>
      <w:szCs w:val="18"/>
    </w:rPr>
  </w:style>
  <w:style w:type="character" w:customStyle="1" w:styleId="bylines">
    <w:name w:val="bylines"/>
    <w:basedOn w:val="DefaultParagraphFont"/>
    <w:rsid w:val="00E618EA"/>
  </w:style>
  <w:style w:type="character" w:customStyle="1" w:styleId="StyleStyleBoldUnderlineUnderlineIntenseEmphasis1apple-style-2">
    <w:name w:val="Style Style Bold UnderlineUnderlineIntense Emphasis1apple-style-...2"/>
    <w:basedOn w:val="DefaultParagraphFont"/>
    <w:rsid w:val="00E618EA"/>
    <w:rPr>
      <w:b w:val="0"/>
      <w:bCs/>
      <w:sz w:val="22"/>
      <w:u w:val="single"/>
    </w:rPr>
  </w:style>
  <w:style w:type="character" w:customStyle="1" w:styleId="FontStyle57">
    <w:name w:val="Font Style57"/>
    <w:rsid w:val="00E618EA"/>
    <w:rPr>
      <w:rFonts w:ascii="Georgia" w:hAnsi="Georgia" w:cs="Georgia"/>
      <w:b/>
      <w:bCs/>
      <w:sz w:val="14"/>
      <w:szCs w:val="14"/>
    </w:rPr>
  </w:style>
  <w:style w:type="character" w:customStyle="1" w:styleId="FontStyle89">
    <w:name w:val="Font Style89"/>
    <w:rsid w:val="00E618EA"/>
    <w:rPr>
      <w:rFonts w:ascii="Times New Roman" w:hAnsi="Times New Roman" w:cs="Times New Roman"/>
      <w:b/>
      <w:bCs/>
      <w:smallCaps/>
      <w:spacing w:val="40"/>
      <w:sz w:val="16"/>
      <w:szCs w:val="16"/>
    </w:rPr>
  </w:style>
  <w:style w:type="character" w:customStyle="1" w:styleId="style3Char0">
    <w:name w:val="style 3 Char"/>
    <w:rsid w:val="00E618EA"/>
    <w:rPr>
      <w:sz w:val="18"/>
      <w:szCs w:val="24"/>
      <w:lang w:val="en-US" w:eastAsia="en-US" w:bidi="ar-SA"/>
    </w:rPr>
  </w:style>
  <w:style w:type="paragraph" w:customStyle="1" w:styleId="003Cite">
    <w:name w:val="003Cite"/>
    <w:basedOn w:val="Normal"/>
    <w:rsid w:val="00E618EA"/>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E618EA"/>
    <w:pPr>
      <w:jc w:val="both"/>
    </w:pPr>
    <w:rPr>
      <w:b/>
      <w:color w:val="000000"/>
      <w:u w:val="single"/>
    </w:rPr>
  </w:style>
  <w:style w:type="character" w:customStyle="1" w:styleId="NormalBoldChar">
    <w:name w:val="Normal + Bold Char"/>
    <w:aliases w:val="Double Underline Char"/>
    <w:basedOn w:val="DefaultParagraphFont"/>
    <w:link w:val="NormalBold"/>
    <w:rsid w:val="00E618EA"/>
    <w:rPr>
      <w:b/>
      <w:color w:val="000000"/>
      <w:u w:val="single"/>
    </w:rPr>
  </w:style>
  <w:style w:type="paragraph" w:customStyle="1" w:styleId="StyleCards12ptThickunderline">
    <w:name w:val="Style Cards + 12 pt Thick underline"/>
    <w:basedOn w:val="Normal"/>
    <w:link w:val="StyleCards12ptThickunderlineChar2"/>
    <w:rsid w:val="00E618EA"/>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E618EA"/>
    <w:rPr>
      <w:rFonts w:ascii="Times New Roman" w:eastAsia="Times New Roman" w:hAnsi="Times New Roman" w:cs="Times New Roman"/>
      <w:sz w:val="24"/>
      <w:u w:val="thick"/>
      <w:lang w:val="x-none" w:eastAsia="x-none"/>
    </w:rPr>
  </w:style>
  <w:style w:type="character" w:customStyle="1" w:styleId="BlockHeadingsChar1">
    <w:name w:val="Block Headings Char1"/>
    <w:rsid w:val="00E618EA"/>
    <w:rPr>
      <w:b/>
      <w:caps/>
    </w:rPr>
  </w:style>
  <w:style w:type="character" w:customStyle="1" w:styleId="Longcite">
    <w:name w:val="Longcite"/>
    <w:rsid w:val="00E618EA"/>
    <w:rPr>
      <w:sz w:val="16"/>
    </w:rPr>
  </w:style>
  <w:style w:type="paragraph" w:customStyle="1" w:styleId="NormalUnderline0">
    <w:name w:val="Normal + Underline"/>
    <w:basedOn w:val="Normal"/>
    <w:link w:val="NormalUnderlineChar0"/>
    <w:rsid w:val="00E618EA"/>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E618EA"/>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E618EA"/>
    <w:rPr>
      <w:rFonts w:ascii="Bookman Old Style" w:hAnsi="Bookman Old Style" w:cs="Bookman Old Style"/>
      <w:sz w:val="16"/>
      <w:szCs w:val="16"/>
    </w:rPr>
  </w:style>
  <w:style w:type="character" w:customStyle="1" w:styleId="FontStyle17">
    <w:name w:val="Font Style17"/>
    <w:uiPriority w:val="99"/>
    <w:rsid w:val="00E618EA"/>
    <w:rPr>
      <w:rFonts w:ascii="Book Antiqua" w:hAnsi="Book Antiqua" w:cs="Book Antiqua"/>
      <w:i/>
      <w:iCs/>
      <w:spacing w:val="10"/>
      <w:sz w:val="22"/>
      <w:szCs w:val="22"/>
    </w:rPr>
  </w:style>
  <w:style w:type="character" w:customStyle="1" w:styleId="FontStyle329">
    <w:name w:val="Font Style329"/>
    <w:basedOn w:val="DefaultParagraphFont"/>
    <w:uiPriority w:val="99"/>
    <w:rsid w:val="00E618EA"/>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E618EA"/>
  </w:style>
  <w:style w:type="character" w:customStyle="1" w:styleId="DateTimeChar">
    <w:name w:val="DateTime Char"/>
    <w:basedOn w:val="DefaultParagraphFont"/>
    <w:link w:val="DateTime"/>
    <w:uiPriority w:val="4"/>
    <w:rsid w:val="00E618EA"/>
  </w:style>
  <w:style w:type="paragraph" w:customStyle="1" w:styleId="Lecture">
    <w:name w:val="Lecture"/>
    <w:next w:val="BodyText"/>
    <w:link w:val="LectureChar"/>
    <w:autoRedefine/>
    <w:uiPriority w:val="4"/>
    <w:qFormat/>
    <w:rsid w:val="00E618EA"/>
    <w:pPr>
      <w:spacing w:line="259" w:lineRule="auto"/>
      <w:outlineLvl w:val="5"/>
    </w:pPr>
    <w:rPr>
      <w:rFonts w:ascii="Arial" w:eastAsiaTheme="minorHAnsi" w:hAnsi="Arial" w:cs="Arial"/>
      <w:spacing w:val="-10"/>
    </w:rPr>
  </w:style>
  <w:style w:type="character" w:customStyle="1" w:styleId="LectureChar">
    <w:name w:val="Lecture Char"/>
    <w:basedOn w:val="DateTimeChar"/>
    <w:link w:val="Lecture"/>
    <w:uiPriority w:val="4"/>
    <w:rsid w:val="00E618EA"/>
    <w:rPr>
      <w:rFonts w:ascii="Arial" w:eastAsiaTheme="minorHAnsi" w:hAnsi="Arial" w:cs="Arial"/>
      <w:spacing w:val="-10"/>
    </w:rPr>
  </w:style>
  <w:style w:type="character" w:customStyle="1" w:styleId="m3262662096238345512gmail-style13ptbold">
    <w:name w:val="m_3262662096238345512gmail-style13ptbold"/>
    <w:basedOn w:val="DefaultParagraphFont"/>
    <w:rsid w:val="00E618EA"/>
  </w:style>
  <w:style w:type="character" w:customStyle="1" w:styleId="m-8559461887574130099gmail-styleunderline">
    <w:name w:val="m_-8559461887574130099gmail-styleunderline"/>
    <w:basedOn w:val="DefaultParagraphFont"/>
    <w:rsid w:val="00E618EA"/>
  </w:style>
  <w:style w:type="paragraph" w:styleId="NoSpacing">
    <w:name w:val="No Spacing"/>
    <w:link w:val="NoSpacingChar"/>
    <w:uiPriority w:val="1"/>
    <w:qFormat/>
    <w:rsid w:val="00E618E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science/article/pii/S246889671930045X?via%3Dihub" TargetMode="External"/><Relationship Id="rId18" Type="http://schemas.openxmlformats.org/officeDocument/2006/relationships/hyperlink" Target="https://www.vox.com/2014/4/21/5625246/space-war-china-north-korea-iran" TargetMode="External"/><Relationship Id="rId26" Type="http://schemas.openxmlformats.org/officeDocument/2006/relationships/hyperlink" Target="https://www.files.ethz.ch/isn/111193/Taking%20Sovereignty%20Out%20of%20This%20World.pdf" TargetMode="External"/><Relationship Id="rId3" Type="http://schemas.openxmlformats.org/officeDocument/2006/relationships/customXml" Target="../customXml/item3.xml"/><Relationship Id="rId21" Type="http://schemas.openxmlformats.org/officeDocument/2006/relationships/hyperlink" Target="https://ratical.org/radiation/NuclearExtinction/StarrNuclearWinterOct09.pdf" TargetMode="External"/><Relationship Id="rId7" Type="http://schemas.openxmlformats.org/officeDocument/2006/relationships/settings" Target="settings.xml"/><Relationship Id="rId12" Type="http://schemas.openxmlformats.org/officeDocument/2006/relationships/hyperlink" Target="https://doi.org/10.1080/014959302317350855" TargetMode="External"/><Relationship Id="rId17" Type="http://schemas.openxmlformats.org/officeDocument/2006/relationships/hyperlink" Target="https://www.sciencealert.com/space-junk-accidents-could-trigger-armed-conflict-expert-warns" TargetMode="External"/><Relationship Id="rId25" Type="http://schemas.openxmlformats.org/officeDocument/2006/relationships/hyperlink" Target="http://energyskeptic.com/2016/the-scariest-u-s-house-session-ever-electromagnetic-pulse-and-the-fall-of-civilization/"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ulsr.org/articles/the-international-legal-regulation-of-space-debris" TargetMode="External"/><Relationship Id="rId24" Type="http://schemas.openxmlformats.org/officeDocument/2006/relationships/hyperlink" Target="https://www.iss.europa.eu/content/space-security-europe" TargetMode="External"/><Relationship Id="rId5" Type="http://schemas.openxmlformats.org/officeDocument/2006/relationships/numbering" Target="numbering.xml"/><Relationship Id="rId15" Type="http://schemas.openxmlformats.org/officeDocument/2006/relationships/hyperlink" Target="https://onezero.medium.com/get-ready-for-the-kessler-syndrome-to-wreck-outer-space-7f29cfe62c3e" TargetMode="External"/><Relationship Id="rId23" Type="http://schemas.openxmlformats.org/officeDocument/2006/relationships/hyperlink" Target="https://www2.ucar.edu/atmosnews/just-published/3995/nuclear-war-and-ultraviolet-radiation"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psr.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climate.envsci.rutgers.edu/pdf/RobockToonSAD.pd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22</Pages>
  <Words>15448</Words>
  <Characters>88054</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103296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5</cp:revision>
  <dcterms:created xsi:type="dcterms:W3CDTF">2022-01-13T18:26:00Z</dcterms:created>
  <dcterms:modified xsi:type="dcterms:W3CDTF">2022-01-13T19:54:00Z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