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49C7A" w14:textId="3B940DCA" w:rsidR="009F4685" w:rsidRDefault="009F4685" w:rsidP="009F4685">
      <w:pPr>
        <w:pStyle w:val="Heading2"/>
      </w:pPr>
      <w:r>
        <w:t>1AC</w:t>
      </w:r>
    </w:p>
    <w:p w14:paraId="3215DB53" w14:textId="29B8280C" w:rsidR="009F4685" w:rsidRPr="009F4685" w:rsidRDefault="009F4685" w:rsidP="009F4685">
      <w:pPr>
        <w:pStyle w:val="Heading3"/>
      </w:pPr>
      <w:r>
        <w:t xml:space="preserve">Adv- Pandemics </w:t>
      </w:r>
    </w:p>
    <w:p w14:paraId="4159BA14" w14:textId="77777777" w:rsidR="009F4685" w:rsidRPr="00361031" w:rsidRDefault="009F4685" w:rsidP="009F4685">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2A446AF5" w14:textId="77777777" w:rsidR="009F4685" w:rsidRPr="00361031" w:rsidRDefault="009F4685" w:rsidP="009F4685">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361031">
          <w:rPr>
            <w:rStyle w:val="Hyperlink"/>
          </w:rPr>
          <w:t>https://idsa.in/issuebrief/wto-trips-waiver-covid-vaccine-rkumar-120721</w:t>
        </w:r>
      </w:hyperlink>
      <w:r w:rsidRPr="00361031">
        <w:t>] Justin</w:t>
      </w:r>
    </w:p>
    <w:p w14:paraId="1DC7FCBE" w14:textId="77777777" w:rsidR="009F4685" w:rsidRPr="00361031" w:rsidRDefault="009F4685" w:rsidP="009F4685">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C37C04B" w14:textId="77777777" w:rsidR="009F4685" w:rsidRPr="00361031" w:rsidRDefault="009F4685" w:rsidP="009F4685">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1D8CAB9" w14:textId="77777777" w:rsidR="009F4685" w:rsidRPr="00361031" w:rsidRDefault="009F4685" w:rsidP="009F4685">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4E5EE01" w14:textId="77777777" w:rsidR="009F4685" w:rsidRPr="00361031" w:rsidRDefault="009F4685" w:rsidP="009F4685">
      <w:pPr>
        <w:rPr>
          <w:u w:val="single"/>
        </w:rPr>
      </w:pPr>
      <w:r w:rsidRPr="00361031">
        <w:rPr>
          <w:u w:val="single"/>
        </w:rPr>
        <w:t xml:space="preserve">TRIPS: </w:t>
      </w:r>
      <w:r w:rsidRPr="00361031">
        <w:rPr>
          <w:rStyle w:val="Emphasis"/>
        </w:rPr>
        <w:t>Barrier to Equitable Health Care Access</w:t>
      </w:r>
    </w:p>
    <w:p w14:paraId="53E86B30" w14:textId="77777777" w:rsidR="009F4685" w:rsidRPr="00361031" w:rsidRDefault="009F4685" w:rsidP="009F4685">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1664ED94" w14:textId="77777777" w:rsidR="009F4685" w:rsidRPr="00361031" w:rsidRDefault="009F4685" w:rsidP="009F4685">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8FAF1C6" w14:textId="77777777" w:rsidR="009F4685" w:rsidRPr="00361031" w:rsidRDefault="009F4685" w:rsidP="009F4685">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E1A1CD0" w14:textId="77777777" w:rsidR="009F4685" w:rsidRPr="00361031" w:rsidRDefault="009F4685" w:rsidP="009F4685">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AD00FE9" w14:textId="77777777" w:rsidR="009F4685" w:rsidRPr="00361031" w:rsidRDefault="009F4685" w:rsidP="009F4685">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AFF27E6" w14:textId="77777777" w:rsidR="009F4685" w:rsidRPr="00361031" w:rsidRDefault="009F4685" w:rsidP="009F4685">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69AA7C9E" w14:textId="77777777" w:rsidR="009F4685" w:rsidRPr="00361031" w:rsidRDefault="009F4685" w:rsidP="009F4685">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4C7B9FFA" w14:textId="77777777" w:rsidR="009F4685" w:rsidRPr="00361031" w:rsidRDefault="009F4685" w:rsidP="009F4685">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3DB506D9" w14:textId="77777777" w:rsidR="009F4685" w:rsidRPr="00361031" w:rsidRDefault="009F4685" w:rsidP="009F4685">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4D4822E" w14:textId="77777777" w:rsidR="009F4685" w:rsidRPr="00361031" w:rsidRDefault="009F4685" w:rsidP="009F4685">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47930643" w14:textId="77777777" w:rsidR="009F4685" w:rsidRPr="00361031" w:rsidRDefault="009F4685" w:rsidP="009F4685">
      <w:pPr>
        <w:rPr>
          <w:sz w:val="16"/>
          <w:szCs w:val="16"/>
        </w:rPr>
      </w:pP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E64133A" w14:textId="77777777" w:rsidR="009F4685" w:rsidRPr="00361031" w:rsidRDefault="009F4685" w:rsidP="009F4685">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10427E93" w14:textId="77777777" w:rsidR="009F4685" w:rsidRPr="00361031" w:rsidRDefault="009F4685" w:rsidP="009F4685">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361031">
          <w:rPr>
            <w:rStyle w:val="Hyperlink"/>
          </w:rPr>
          <w:t>https://www.statnews.com/2021/05/19/beyond-a-symbolic-gesture-whats-needed-to-turn-the-ip-waiver-into-covid-19-vaccines/</w:t>
        </w:r>
      </w:hyperlink>
      <w:r w:rsidRPr="00361031">
        <w:t>] Justin</w:t>
      </w:r>
    </w:p>
    <w:p w14:paraId="61FE9375" w14:textId="77777777" w:rsidR="009F4685" w:rsidRPr="00361031" w:rsidRDefault="009F4685" w:rsidP="009F4685">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E6BE955" w14:textId="77777777" w:rsidR="009F4685" w:rsidRPr="00361031" w:rsidRDefault="009F4685" w:rsidP="009F4685">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0CE36F6C" w14:textId="77777777" w:rsidR="009F4685" w:rsidRPr="00361031" w:rsidRDefault="009F4685" w:rsidP="009F4685">
      <w:pPr>
        <w:rPr>
          <w:rStyle w:val="Emphasis"/>
        </w:rPr>
      </w:pPr>
      <w:r w:rsidRPr="00361031">
        <w:rPr>
          <w:u w:val="single"/>
        </w:rPr>
        <w:t xml:space="preserve">Both truths suggest that we </w:t>
      </w:r>
      <w:r w:rsidRPr="00361031">
        <w:rPr>
          <w:rStyle w:val="Emphasis"/>
        </w:rPr>
        <w:t>pass the blueprint and build the kitchen.</w:t>
      </w:r>
    </w:p>
    <w:p w14:paraId="0C363A5C" w14:textId="77777777" w:rsidR="009F4685" w:rsidRPr="00361031" w:rsidRDefault="009F4685" w:rsidP="009F4685">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176990C6" w14:textId="77777777" w:rsidR="009F4685" w:rsidRPr="00361031" w:rsidRDefault="009F4685" w:rsidP="009F4685"/>
    <w:p w14:paraId="47E3BBFE" w14:textId="77777777" w:rsidR="009F4685" w:rsidRPr="00361031" w:rsidRDefault="009F4685" w:rsidP="009F4685">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06AFE4BB" w14:textId="77777777" w:rsidR="009F4685" w:rsidRPr="00361031" w:rsidRDefault="009F4685" w:rsidP="009F4685">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1" w:anchor="Sec4" w:history="1">
        <w:r w:rsidRPr="00361031">
          <w:rPr>
            <w:rStyle w:val="Hyperlink"/>
          </w:rPr>
          <w:t>https://link.springer.com/article/10.1007/s40319-020-00985-0#Sec4</w:t>
        </w:r>
      </w:hyperlink>
      <w:r w:rsidRPr="00361031">
        <w:t>] Justin</w:t>
      </w:r>
    </w:p>
    <w:p w14:paraId="24E68B2A" w14:textId="77777777" w:rsidR="009F4685" w:rsidRPr="00361031" w:rsidRDefault="009F4685" w:rsidP="009F4685">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B758AB2" w14:textId="77777777" w:rsidR="009F4685" w:rsidRPr="00361031" w:rsidRDefault="009F4685" w:rsidP="009F4685"/>
    <w:p w14:paraId="2756B099" w14:textId="77777777" w:rsidR="009F4685" w:rsidRPr="00361031" w:rsidRDefault="009F4685" w:rsidP="009F4685">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43C1A091" w14:textId="77777777" w:rsidR="009F4685" w:rsidRPr="00361031" w:rsidRDefault="009F4685" w:rsidP="009F4685">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361031">
          <w:rPr>
            <w:rStyle w:val="Hyperlink"/>
          </w:rPr>
          <w:t>https://www.tandfonline.com/doi/full/10.1080/25751654.2021.1890867</w:t>
        </w:r>
      </w:hyperlink>
      <w:r w:rsidRPr="00361031">
        <w:t>] Justin</w:t>
      </w:r>
    </w:p>
    <w:p w14:paraId="7639C359" w14:textId="77777777" w:rsidR="009F4685" w:rsidRPr="00361031" w:rsidRDefault="009F4685" w:rsidP="009F4685">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21082405" w14:textId="77777777" w:rsidR="009F4685" w:rsidRPr="00361031" w:rsidRDefault="009F4685" w:rsidP="009F4685">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05AA2DD" w14:textId="77777777" w:rsidR="009F4685" w:rsidRPr="00361031" w:rsidRDefault="009F4685" w:rsidP="009F4685">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4026EA54" w14:textId="77777777" w:rsidR="009F4685" w:rsidRPr="00361031" w:rsidRDefault="009F4685" w:rsidP="009F4685">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FF85D87" w14:textId="77777777" w:rsidR="009F4685" w:rsidRPr="00361031" w:rsidRDefault="009F4685" w:rsidP="009F4685">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628C2AE" w14:textId="77777777" w:rsidR="009F4685" w:rsidRPr="00361031" w:rsidRDefault="009F4685" w:rsidP="009F4685">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44C187B8" w14:textId="77777777" w:rsidR="009F4685" w:rsidRPr="00361031" w:rsidRDefault="009F4685" w:rsidP="009F4685">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4F807702" w14:textId="77777777" w:rsidR="009F4685" w:rsidRPr="00361031" w:rsidRDefault="009F4685" w:rsidP="009F4685">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0E62676A" w14:textId="77777777" w:rsidR="009F4685" w:rsidRPr="00361031" w:rsidRDefault="009F4685" w:rsidP="009F4685">
      <w:pPr>
        <w:rPr>
          <w:u w:val="single"/>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0891B0F5" w14:textId="583526F8" w:rsidR="009F4685" w:rsidRDefault="009F4685" w:rsidP="009F4685">
      <w:pPr>
        <w:pStyle w:val="Heading4"/>
      </w:pPr>
      <w:r>
        <w:t xml:space="preserve">Put your DAs away- the Aff o/w </w:t>
      </w:r>
    </w:p>
    <w:p w14:paraId="583E4D5E" w14:textId="77777777" w:rsidR="009F4685" w:rsidRPr="00166CFF" w:rsidRDefault="009F4685" w:rsidP="009F4685">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92AE8FC" w14:textId="77777777" w:rsidR="009F4685" w:rsidRDefault="009F4685" w:rsidP="009F4685">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61D6C06" w14:textId="081C4A5F" w:rsidR="002B290F" w:rsidRDefault="002B290F" w:rsidP="002B290F">
      <w:pPr>
        <w:pStyle w:val="Heading3"/>
      </w:pPr>
      <w:r>
        <w:t>Adv- Vaccine Diplomacy</w:t>
      </w:r>
    </w:p>
    <w:p w14:paraId="6859D921" w14:textId="77777777" w:rsidR="002B290F" w:rsidRPr="009F214B" w:rsidRDefault="002B290F" w:rsidP="002B290F">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59EBC039" w14:textId="77777777" w:rsidR="002B290F" w:rsidRPr="009F214B" w:rsidRDefault="002B290F" w:rsidP="002B290F">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3" w:history="1">
        <w:r w:rsidRPr="009F214B">
          <w:rPr>
            <w:rStyle w:val="Hyperlink"/>
          </w:rPr>
          <w:t>https://theglobalamericans.org/2021/06/a-u-s-vaccine-diplomacy-strategy-for-latin-america-and-the-caribbean/</w:t>
        </w:r>
      </w:hyperlink>
      <w:r w:rsidRPr="009F214B">
        <w:t xml:space="preserve">] Justin </w:t>
      </w:r>
    </w:p>
    <w:p w14:paraId="443A2080" w14:textId="77777777" w:rsidR="002B290F" w:rsidRPr="009F214B" w:rsidRDefault="002B290F" w:rsidP="002B290F">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04FDA785" w14:textId="77777777" w:rsidR="002B290F" w:rsidRPr="009F214B" w:rsidRDefault="002B290F" w:rsidP="002B290F">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121044B4" w14:textId="77777777" w:rsidR="002B290F" w:rsidRPr="009F214B" w:rsidRDefault="002B290F" w:rsidP="002B290F">
      <w:pPr>
        <w:rPr>
          <w:sz w:val="16"/>
        </w:rPr>
      </w:pPr>
      <w:r w:rsidRPr="009F214B">
        <w:rPr>
          <w:sz w:val="16"/>
        </w:rPr>
        <w:t>History repeats itself</w:t>
      </w:r>
    </w:p>
    <w:p w14:paraId="15286763" w14:textId="77777777" w:rsidR="002B290F" w:rsidRPr="009F214B" w:rsidRDefault="002B290F" w:rsidP="002B290F">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4A130B12" w14:textId="77777777" w:rsidR="002B290F" w:rsidRPr="009F214B" w:rsidRDefault="002B290F" w:rsidP="002B290F">
      <w:pPr>
        <w:rPr>
          <w:sz w:val="16"/>
        </w:rPr>
      </w:pP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579C7DAA" w14:textId="77777777" w:rsidR="002B290F" w:rsidRPr="009F214B" w:rsidRDefault="002B290F" w:rsidP="002B290F">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298DD194" w14:textId="77777777" w:rsidR="002B290F" w:rsidRPr="009F214B" w:rsidRDefault="002B290F" w:rsidP="002B290F">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40ADE70B" w14:textId="77777777" w:rsidR="002B290F" w:rsidRPr="009F214B" w:rsidRDefault="002B290F" w:rsidP="002B290F">
      <w:pPr>
        <w:rPr>
          <w:sz w:val="16"/>
        </w:rPr>
      </w:pPr>
      <w:r w:rsidRPr="009F214B">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6A856763" w14:textId="77777777" w:rsidR="002B290F" w:rsidRPr="009F214B" w:rsidRDefault="002B290F" w:rsidP="002B290F">
      <w:pPr>
        <w:rPr>
          <w:sz w:val="16"/>
        </w:rPr>
      </w:pP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1ADC2B5E" w14:textId="77777777" w:rsidR="002B290F" w:rsidRPr="009F214B" w:rsidRDefault="002B290F" w:rsidP="002B290F">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en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0B7865EE" w14:textId="77777777" w:rsidR="002B290F" w:rsidRPr="009F214B" w:rsidRDefault="002B290F" w:rsidP="002B290F">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24EB1874" w14:textId="77777777" w:rsidR="002B290F" w:rsidRPr="009F214B" w:rsidRDefault="002B290F" w:rsidP="002B290F">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6A15EE6F" w14:textId="77777777" w:rsidR="002B290F" w:rsidRPr="009F214B" w:rsidRDefault="002B290F" w:rsidP="002B290F">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6668FF6C" w14:textId="77777777" w:rsidR="002B290F" w:rsidRPr="009F214B" w:rsidRDefault="002B290F" w:rsidP="002B290F">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651BD009" w14:textId="77777777" w:rsidR="002B290F" w:rsidRPr="009F214B" w:rsidRDefault="002B290F" w:rsidP="002B290F">
      <w:pPr>
        <w:rPr>
          <w:sz w:val="16"/>
        </w:rPr>
      </w:pPr>
      <w:r w:rsidRPr="009F214B">
        <w:rPr>
          <w:sz w:val="16"/>
        </w:rPr>
        <w:t>A lack of strategy and political will</w:t>
      </w:r>
    </w:p>
    <w:p w14:paraId="7708E87F" w14:textId="77777777" w:rsidR="002B290F" w:rsidRPr="009F214B" w:rsidRDefault="002B290F" w:rsidP="002B290F">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2BCC3A50" w14:textId="77777777" w:rsidR="002B290F" w:rsidRPr="009F214B" w:rsidRDefault="002B290F" w:rsidP="002B290F">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54E5D160" w14:textId="77777777" w:rsidR="002B290F" w:rsidRPr="009F214B" w:rsidRDefault="002B290F" w:rsidP="002B290F">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0F9E2034" w14:textId="77777777" w:rsidR="002B290F" w:rsidRPr="009F214B" w:rsidRDefault="002B290F" w:rsidP="002B290F">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40461394" w14:textId="77777777" w:rsidR="002B290F" w:rsidRPr="009F214B" w:rsidRDefault="002B290F" w:rsidP="002B290F">
      <w:pPr>
        <w:rPr>
          <w:sz w:val="16"/>
        </w:rPr>
      </w:pPr>
      <w:r w:rsidRPr="009F214B">
        <w:rPr>
          <w:u w:val="single"/>
        </w:rPr>
        <w:t xml:space="preserve">Brazil remains one of the countries </w:t>
      </w:r>
      <w:r w:rsidRPr="009F214B">
        <w:rPr>
          <w:rStyle w:val="Emphasis"/>
        </w:rPr>
        <w:t>hardest hit by the COVID-19 pandemic</w:t>
      </w:r>
      <w:r w:rsidRPr="009F214B">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5B69E071" w14:textId="77777777" w:rsidR="002B290F" w:rsidRPr="009F214B" w:rsidRDefault="002B290F" w:rsidP="002B290F">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07D43A6D" w14:textId="77777777" w:rsidR="002B290F" w:rsidRPr="009F214B" w:rsidRDefault="002B290F" w:rsidP="002B290F">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73D2263C" w14:textId="77777777" w:rsidR="002B290F" w:rsidRPr="009F214B" w:rsidRDefault="002B290F" w:rsidP="002B290F">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6011C64E" w14:textId="77777777" w:rsidR="002B290F" w:rsidRPr="009F214B" w:rsidRDefault="002B290F" w:rsidP="002B290F">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24F17794" w14:textId="77777777" w:rsidR="002B290F" w:rsidRPr="009F214B" w:rsidRDefault="002B290F" w:rsidP="002B290F">
      <w:pPr>
        <w:rPr>
          <w:sz w:val="16"/>
        </w:rPr>
      </w:pPr>
      <w:r w:rsidRPr="009F214B">
        <w:rPr>
          <w:sz w:val="16"/>
        </w:rPr>
        <w:t>A forward-thinking strategy</w:t>
      </w:r>
    </w:p>
    <w:p w14:paraId="5E85290D" w14:textId="77777777" w:rsidR="002B290F" w:rsidRPr="009F214B" w:rsidRDefault="002B290F" w:rsidP="002B290F">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more readily extend a helping hand.</w:t>
      </w:r>
    </w:p>
    <w:p w14:paraId="3584D215" w14:textId="77777777" w:rsidR="002B290F" w:rsidRPr="009F214B" w:rsidRDefault="002B290F" w:rsidP="002B290F">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ceutical industry and and re-establish its leadership role</w:t>
      </w:r>
      <w:r w:rsidRPr="009F214B">
        <w:rPr>
          <w:sz w:val="16"/>
        </w:rPr>
        <w:t xml:space="preserve"> among the Western powers.</w:t>
      </w:r>
    </w:p>
    <w:p w14:paraId="437C3ADB" w14:textId="77777777" w:rsidR="002B290F" w:rsidRPr="009F214B" w:rsidRDefault="002B290F" w:rsidP="002B290F"/>
    <w:p w14:paraId="0FEACB7D" w14:textId="77777777" w:rsidR="002B290F" w:rsidRPr="009F214B" w:rsidRDefault="002B290F" w:rsidP="002B290F">
      <w:pPr>
        <w:pStyle w:val="Heading4"/>
        <w:jc w:val="both"/>
        <w:rPr>
          <w:rFonts w:cs="Calibri"/>
        </w:rPr>
      </w:pPr>
      <w:r w:rsidRPr="009F214B">
        <w:rPr>
          <w:rFonts w:cs="Calibri"/>
        </w:rPr>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3D8D2B6A" w14:textId="77777777" w:rsidR="002B290F" w:rsidRPr="009F214B" w:rsidRDefault="002B290F" w:rsidP="002B290F">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4" w:history="1">
        <w:r w:rsidRPr="009F214B">
          <w:rPr>
            <w:rStyle w:val="Hyperlink"/>
          </w:rPr>
          <w:t>https://wng.org/roundups/china-peddles-influence-with-vaccines-1630687161</w:t>
        </w:r>
      </w:hyperlink>
      <w:r w:rsidRPr="009F214B">
        <w:t>] Justin</w:t>
      </w:r>
    </w:p>
    <w:p w14:paraId="6BC75367" w14:textId="77777777" w:rsidR="002B290F" w:rsidRPr="009F214B" w:rsidRDefault="002B290F" w:rsidP="002B290F">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Abinader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Anatel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szCs w:val="24"/>
          <w:highlight w:val="green"/>
        </w:rPr>
        <w:t>$1 billion loan to Latin America</w:t>
      </w:r>
      <w:r w:rsidRPr="009F214B">
        <w:rPr>
          <w:rStyle w:val="Emphasis"/>
          <w:sz w:val="24"/>
          <w:szCs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szCs w:val="24"/>
          <w:highlight w:val="green"/>
        </w:rPr>
        <w:t>everybody</w:t>
      </w:r>
      <w:r w:rsidRPr="009F214B">
        <w:rPr>
          <w:rStyle w:val="Emphasis"/>
          <w:sz w:val="24"/>
          <w:szCs w:val="24"/>
        </w:rPr>
        <w:t xml:space="preserve"> here </w:t>
      </w:r>
      <w:r w:rsidRPr="009F214B">
        <w:rPr>
          <w:rStyle w:val="Emphasis"/>
          <w:sz w:val="24"/>
          <w:szCs w:val="24"/>
          <w:highlight w:val="green"/>
        </w:rPr>
        <w:t>wanted</w:t>
      </w:r>
      <w:r w:rsidRPr="009F214B">
        <w:rPr>
          <w:rStyle w:val="Emphasis"/>
          <w:sz w:val="24"/>
          <w:szCs w:val="24"/>
        </w:rPr>
        <w:t xml:space="preserve"> </w:t>
      </w:r>
      <w:r w:rsidRPr="009F214B">
        <w:rPr>
          <w:rStyle w:val="Emphasis"/>
        </w:rPr>
        <w:t xml:space="preserve">to get either </w:t>
      </w:r>
      <w:r w:rsidRPr="009F214B">
        <w:rPr>
          <w:rStyle w:val="Emphasis"/>
          <w:sz w:val="24"/>
          <w:szCs w:val="24"/>
          <w:highlight w:val="green"/>
        </w:rPr>
        <w:t>Pfizer or Moderna</w:t>
      </w:r>
      <w:r w:rsidRPr="009F214B">
        <w:rPr>
          <w:rStyle w:val="Emphasis"/>
          <w:sz w:val="24"/>
          <w:szCs w:val="24"/>
        </w:rPr>
        <w:t xml:space="preserve"> vaccines</w:t>
      </w:r>
      <w:r w:rsidRPr="009F214B">
        <w:rPr>
          <w:u w:val="single"/>
        </w:rPr>
        <w:t>,” said Pastor Alex Figueroa of Gracia Soberana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58D784B6" w14:textId="77777777" w:rsidR="002B290F" w:rsidRPr="009F214B" w:rsidRDefault="002B290F" w:rsidP="002B290F"/>
    <w:p w14:paraId="5F0B2257" w14:textId="77777777" w:rsidR="002B290F" w:rsidRPr="009F214B" w:rsidRDefault="002B290F" w:rsidP="002B290F">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493156D8" w14:textId="77777777" w:rsidR="002B290F" w:rsidRPr="009F214B" w:rsidRDefault="002B290F" w:rsidP="002B290F">
      <w:r w:rsidRPr="009F214B">
        <w:rPr>
          <w:rStyle w:val="Style13ptBold"/>
        </w:rPr>
        <w:t>Cossu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15" w:history="1">
        <w:r w:rsidRPr="009F214B">
          <w:rPr>
            <w:rStyle w:val="Hyperlink"/>
          </w:rPr>
          <w:t>https://scroll.in/article/1000114/in-latin-america-chinese-vaccine-diplomacy-is-directly-challenging-uss-declining-authority</w:t>
        </w:r>
      </w:hyperlink>
      <w:r w:rsidRPr="009F214B">
        <w:t>] Justin</w:t>
      </w:r>
    </w:p>
    <w:p w14:paraId="04DD8440" w14:textId="77777777" w:rsidR="002B290F" w:rsidRPr="009F214B" w:rsidRDefault="002B290F" w:rsidP="002B290F">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41272E51" w14:textId="77777777" w:rsidR="002B290F" w:rsidRPr="009F214B" w:rsidRDefault="002B290F" w:rsidP="002B290F">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1728B391" w14:textId="77777777" w:rsidR="002B290F" w:rsidRPr="009F214B" w:rsidRDefault="002B290F" w:rsidP="002B290F">
      <w:pPr>
        <w:rPr>
          <w:sz w:val="16"/>
        </w:rPr>
      </w:pPr>
      <w:r w:rsidRPr="009F214B">
        <w:rPr>
          <w:sz w:val="16"/>
        </w:rPr>
        <w:t>During a global vaccine shortage, China has been able to provide 252 million doses to the world. This includes the majority of total doses made available to Latin American countries.</w:t>
      </w:r>
    </w:p>
    <w:p w14:paraId="0F7D88DC" w14:textId="77777777" w:rsidR="002B290F" w:rsidRPr="009F214B" w:rsidRDefault="002B290F" w:rsidP="002B290F">
      <w:pPr>
        <w:rPr>
          <w:sz w:val="16"/>
        </w:rPr>
      </w:pPr>
      <w:r w:rsidRPr="009F214B">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5DF828D3" w14:textId="77777777" w:rsidR="002B290F" w:rsidRPr="009F214B" w:rsidRDefault="002B290F" w:rsidP="002B290F">
      <w:pPr>
        <w:rPr>
          <w:sz w:val="16"/>
        </w:rPr>
      </w:pPr>
      <w:r w:rsidRPr="009F214B">
        <w:rPr>
          <w:sz w:val="16"/>
        </w:rPr>
        <w:t>As of May, no other country can match this figure. Most countries are focused primarily on achieving their own herd immunity first.</w:t>
      </w:r>
    </w:p>
    <w:p w14:paraId="14431CBE" w14:textId="77777777" w:rsidR="002B290F" w:rsidRPr="009F214B" w:rsidRDefault="002B290F" w:rsidP="002B290F">
      <w:pPr>
        <w:rPr>
          <w:rStyle w:val="Emphasis"/>
        </w:rPr>
      </w:pP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6DB262B0" w14:textId="77777777" w:rsidR="002B290F" w:rsidRPr="009F214B" w:rsidRDefault="002B290F" w:rsidP="002B290F">
      <w:pPr>
        <w:rPr>
          <w:u w:val="single"/>
        </w:rPr>
      </w:pPr>
      <w:r w:rsidRPr="009F214B">
        <w:rPr>
          <w:u w:val="single"/>
        </w:rPr>
        <w:t xml:space="preserve">Declining </w:t>
      </w:r>
      <w:r w:rsidRPr="009F214B">
        <w:rPr>
          <w:rStyle w:val="Emphasis"/>
        </w:rPr>
        <w:t>‘Washington Consensus’</w:t>
      </w:r>
    </w:p>
    <w:p w14:paraId="6F80E695" w14:textId="77777777" w:rsidR="002B290F" w:rsidRPr="009F214B" w:rsidRDefault="002B290F" w:rsidP="002B290F">
      <w:pPr>
        <w:rPr>
          <w:u w:val="single"/>
        </w:rPr>
      </w:pPr>
      <w:r w:rsidRPr="009F214B">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3F1ACAA7" w14:textId="77777777" w:rsidR="002B290F" w:rsidRPr="009F214B" w:rsidRDefault="002B290F" w:rsidP="002B290F">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01DD517F" w14:textId="77777777" w:rsidR="002B290F" w:rsidRPr="009F214B" w:rsidRDefault="002B290F" w:rsidP="002B290F">
      <w:pPr>
        <w:rPr>
          <w:sz w:val="16"/>
        </w:rPr>
      </w:pPr>
      <w:r w:rsidRPr="009F214B">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228C2D09" w14:textId="77777777" w:rsidR="002B290F" w:rsidRPr="009F214B" w:rsidRDefault="002B290F" w:rsidP="002B290F">
      <w:pPr>
        <w:rPr>
          <w:sz w:val="16"/>
        </w:rPr>
      </w:pPr>
      <w:r w:rsidRPr="009F214B">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6A87913" w14:textId="77777777" w:rsidR="002B290F" w:rsidRPr="009F214B" w:rsidRDefault="002B290F" w:rsidP="002B290F">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839D7B2" w14:textId="77777777" w:rsidR="002B290F" w:rsidRPr="009F214B" w:rsidRDefault="002B290F" w:rsidP="002B290F">
      <w:pPr>
        <w:rPr>
          <w:sz w:val="16"/>
        </w:rPr>
      </w:pPr>
      <w:r w:rsidRPr="009F214B">
        <w:rPr>
          <w:sz w:val="16"/>
        </w:rPr>
        <w:t>Rising Chinese power</w:t>
      </w:r>
    </w:p>
    <w:p w14:paraId="1E14A301" w14:textId="77777777" w:rsidR="002B290F" w:rsidRPr="009F214B" w:rsidRDefault="002B290F" w:rsidP="002B290F">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18BE20F4" w14:textId="77777777" w:rsidR="002B290F" w:rsidRPr="009F214B" w:rsidRDefault="002B290F" w:rsidP="002B290F">
      <w:pPr>
        <w:rPr>
          <w:sz w:val="16"/>
        </w:rPr>
      </w:pPr>
      <w:r w:rsidRPr="009F214B">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5102DDF9" w14:textId="77777777" w:rsidR="002B290F" w:rsidRPr="009F214B" w:rsidRDefault="002B290F" w:rsidP="002B290F">
      <w:pPr>
        <w:rPr>
          <w:sz w:val="16"/>
        </w:rPr>
      </w:pPr>
      <w:r w:rsidRPr="009F214B">
        <w:rPr>
          <w:sz w:val="16"/>
        </w:rPr>
        <w:t>The US and Chinese tools for economic diplomacy are very similar in practice, yet fundamentally different in philosophy.</w:t>
      </w:r>
    </w:p>
    <w:p w14:paraId="760A6F2C" w14:textId="77777777" w:rsidR="002B290F" w:rsidRPr="009F214B" w:rsidRDefault="002B290F" w:rsidP="002B290F">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economically successful by working hard to realise our individuality</w:t>
      </w:r>
      <w:r w:rsidRPr="009F214B">
        <w:rPr>
          <w:u w:val="single"/>
        </w:rPr>
        <w:t>... We will export the idea that this is the best possible system through soft power and economic cooperation.</w:t>
      </w:r>
    </w:p>
    <w:p w14:paraId="0957E366" w14:textId="77777777" w:rsidR="002B290F" w:rsidRPr="009F214B" w:rsidRDefault="002B290F" w:rsidP="002B290F">
      <w:pPr>
        <w:rPr>
          <w:sz w:val="16"/>
        </w:rPr>
      </w:pPr>
      <w:r w:rsidRPr="009F214B">
        <w:rPr>
          <w:sz w:val="16"/>
        </w:rPr>
        <w:t xml:space="preserve">In contrast, </w:t>
      </w:r>
      <w:r w:rsidRPr="009F214B">
        <w:rPr>
          <w:u w:val="single"/>
        </w:rPr>
        <w:t xml:space="preserve">Chinese economic diplomacy is an extension of a collective dream where individuals work hard to </w:t>
      </w:r>
      <w:r w:rsidRPr="009F214B">
        <w:rPr>
          <w:rStyle w:val="Emphasis"/>
        </w:rPr>
        <w:t>realise the success of the collectivity: everybody in their community and the world.</w:t>
      </w:r>
    </w:p>
    <w:p w14:paraId="0BBB6FA3" w14:textId="77777777" w:rsidR="002B290F" w:rsidRPr="009F214B" w:rsidRDefault="002B290F" w:rsidP="002B290F">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r w:rsidRPr="009F214B">
        <w:rPr>
          <w:rStyle w:val="Emphasis"/>
          <w:highlight w:val="green"/>
        </w:rPr>
        <w:t xml:space="preserve">favour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30B680CE" w14:textId="77777777" w:rsidR="002B290F" w:rsidRPr="009F214B" w:rsidRDefault="002B290F" w:rsidP="002B290F">
      <w:pPr>
        <w:rPr>
          <w:sz w:val="16"/>
        </w:rPr>
      </w:pPr>
      <w:r w:rsidRPr="009F214B">
        <w:rPr>
          <w:sz w:val="16"/>
        </w:rPr>
        <w:t>Old international order</w:t>
      </w:r>
    </w:p>
    <w:p w14:paraId="64782857" w14:textId="77777777" w:rsidR="002B290F" w:rsidRPr="009F214B" w:rsidRDefault="002B290F" w:rsidP="002B290F">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70B072B6" w14:textId="77777777" w:rsidR="002B290F" w:rsidRPr="009F214B" w:rsidRDefault="002B290F" w:rsidP="002B290F">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3C2D998B" w14:textId="77777777" w:rsidR="002B290F" w:rsidRPr="009F214B" w:rsidRDefault="002B290F" w:rsidP="002B290F">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3C6832DA" w14:textId="77777777" w:rsidR="002B290F" w:rsidRPr="009F214B" w:rsidRDefault="002B290F" w:rsidP="002B290F"/>
    <w:p w14:paraId="0473A85F" w14:textId="77777777" w:rsidR="002B290F" w:rsidRPr="009F214B" w:rsidRDefault="002B290F" w:rsidP="002B290F">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640EE973" w14:textId="77777777" w:rsidR="002B290F" w:rsidRPr="009F214B" w:rsidRDefault="002B290F" w:rsidP="002B290F">
      <w:r w:rsidRPr="009F214B">
        <w:rPr>
          <w:rStyle w:val="Style13ptBold"/>
        </w:rPr>
        <w:t>Yulis 17</w:t>
      </w:r>
      <w:r w:rsidRPr="009F214B">
        <w:t xml:space="preserve"> [Max; Major in PoliSci, Penn Political Review; “In Defense of Liberal Internationalism,” Penn Political Review; 4/8/17; </w:t>
      </w:r>
      <w:hyperlink r:id="rId16" w:history="1">
        <w:r w:rsidRPr="009F214B">
          <w:rPr>
            <w:rStyle w:val="Hyperlink"/>
          </w:rPr>
          <w:t>http://pennpoliticalreview.org/2017/04/in-defense-of-liberal-internationalism/</w:t>
        </w:r>
      </w:hyperlink>
      <w:r w:rsidRPr="009F214B">
        <w:t>] // Re-Cut Justin</w:t>
      </w:r>
    </w:p>
    <w:p w14:paraId="2B1ECFAC" w14:textId="77777777" w:rsidR="002B290F" w:rsidRPr="009F214B" w:rsidRDefault="002B290F" w:rsidP="002B290F">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9F214B">
        <w:rPr>
          <w:sz w:val="16"/>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5811CCBB" w14:textId="77777777" w:rsidR="002B290F" w:rsidRPr="009F214B" w:rsidRDefault="002B290F" w:rsidP="002B290F">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3DE7F435" w14:textId="77777777" w:rsidR="002B290F" w:rsidRPr="009F214B" w:rsidRDefault="002B290F" w:rsidP="002B290F">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deproliferation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069059AB" w14:textId="77777777" w:rsidR="002B290F" w:rsidRPr="009F214B" w:rsidRDefault="002B290F" w:rsidP="002B290F"/>
    <w:p w14:paraId="6ACCA260" w14:textId="77777777" w:rsidR="002B290F" w:rsidRPr="009F214B" w:rsidRDefault="002B290F" w:rsidP="002B290F">
      <w:pPr>
        <w:pStyle w:val="Heading4"/>
        <w:rPr>
          <w:rFonts w:cs="Calibri"/>
        </w:rPr>
      </w:pPr>
      <w:r w:rsidRPr="009F214B">
        <w:rPr>
          <w:rFonts w:cs="Calibri"/>
        </w:rPr>
        <w:t xml:space="preserve">Yes transition wars---both sides </w:t>
      </w:r>
      <w:r w:rsidRPr="009F214B">
        <w:rPr>
          <w:rFonts w:cs="Calibri"/>
          <w:u w:val="single"/>
        </w:rPr>
        <w:t>miscalculate</w:t>
      </w:r>
      <w:r w:rsidRPr="009F214B">
        <w:rPr>
          <w:rFonts w:cs="Calibri"/>
        </w:rPr>
        <w:t>.</w:t>
      </w:r>
    </w:p>
    <w:p w14:paraId="477E31FD" w14:textId="77777777" w:rsidR="002B290F" w:rsidRPr="009F214B" w:rsidRDefault="002B290F" w:rsidP="002B290F">
      <w:r w:rsidRPr="009F214B">
        <w:t xml:space="preserve">Min-hyung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7" w:history="1">
        <w:r w:rsidRPr="009F214B">
          <w:rPr>
            <w:rStyle w:val="Hyperlink"/>
          </w:rPr>
          <w:t>https://www.emerald.com/insight/content/doi/10.1108/ITPD-02-2019-003/full/html</w:t>
        </w:r>
      </w:hyperlink>
      <w:r w:rsidRPr="009F214B">
        <w:rPr>
          <w:rStyle w:val="Hyperlink"/>
        </w:rPr>
        <w:t xml:space="preserve"> // Re-Cut Justin</w:t>
      </w:r>
    </w:p>
    <w:p w14:paraId="4F508D27" w14:textId="77777777" w:rsidR="002B290F" w:rsidRPr="009F214B" w:rsidRDefault="002B290F" w:rsidP="002B290F">
      <w:pPr>
        <w:rPr>
          <w:u w:val="single"/>
        </w:rPr>
      </w:pPr>
      <w:r w:rsidRPr="009F214B">
        <w:rPr>
          <w:sz w:val="14"/>
        </w:rPr>
        <w:t xml:space="preserve">Underlying these arguments for an inevitable war between the two superpowers is PTT. PTT originally formulated by Organski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(Organski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6043EDA1" w14:textId="77777777" w:rsidR="002B290F" w:rsidRPr="009F214B" w:rsidRDefault="002B290F" w:rsidP="002B290F"/>
    <w:p w14:paraId="5F3E21B7" w14:textId="284B26F8" w:rsidR="009F4685" w:rsidRPr="00361031" w:rsidRDefault="00494BB7" w:rsidP="009F4685">
      <w:pPr>
        <w:pStyle w:val="Heading3"/>
        <w:rPr>
          <w:rFonts w:cs="Calibri"/>
        </w:rPr>
      </w:pPr>
      <w:r>
        <w:rPr>
          <w:rFonts w:cs="Calibri"/>
        </w:rPr>
        <w:t xml:space="preserve"> </w:t>
      </w:r>
      <w:r w:rsidR="009F4685" w:rsidRPr="00361031">
        <w:rPr>
          <w:rFonts w:cs="Calibri"/>
        </w:rPr>
        <w:t xml:space="preserve">1AC – Plan </w:t>
      </w:r>
    </w:p>
    <w:p w14:paraId="6DA04198" w14:textId="77777777" w:rsidR="009F4685" w:rsidRPr="00361031" w:rsidRDefault="009F4685" w:rsidP="009F4685">
      <w:pPr>
        <w:pStyle w:val="Heading4"/>
        <w:rPr>
          <w:rFonts w:cs="Calibri"/>
        </w:rPr>
      </w:pPr>
      <w:r w:rsidRPr="00361031">
        <w:rPr>
          <w:rFonts w:cs="Calibri"/>
        </w:rPr>
        <w:t>Plan text: The member nations of the World Trade Organization ought to reduce intellectual property protections for medicines during pandemics.</w:t>
      </w:r>
    </w:p>
    <w:p w14:paraId="38015570" w14:textId="77777777" w:rsidR="009F4685" w:rsidRPr="00361031" w:rsidRDefault="009F4685" w:rsidP="009F4685"/>
    <w:p w14:paraId="26376ED9" w14:textId="77777777" w:rsidR="009F4685" w:rsidRPr="00361031" w:rsidRDefault="009F4685" w:rsidP="009F4685">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7A44769" w14:textId="77777777" w:rsidR="009F4685" w:rsidRPr="00361031" w:rsidRDefault="009F4685" w:rsidP="009F4685">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361031">
          <w:rPr>
            <w:rStyle w:val="Hyperlink"/>
          </w:rPr>
          <w:t>https://www.ipwatchdog.com/2021/07/21/third-option-limited-ip-waiver-solve-pandemic-vaccine-problems/id=135732/</w:t>
        </w:r>
      </w:hyperlink>
      <w:r w:rsidRPr="00361031">
        <w:t>] Justin</w:t>
      </w:r>
    </w:p>
    <w:p w14:paraId="3454530C" w14:textId="77777777" w:rsidR="009F4685" w:rsidRPr="00361031" w:rsidRDefault="009F4685" w:rsidP="009F4685">
      <w:pPr>
        <w:rPr>
          <w:u w:val="single"/>
        </w:rPr>
      </w:pPr>
      <w:r w:rsidRPr="00361031">
        <w:rPr>
          <w:highlight w:val="green"/>
          <w:u w:val="single"/>
        </w:rPr>
        <w:t>Limited Waiver</w:t>
      </w:r>
      <w:r w:rsidRPr="00361031">
        <w:rPr>
          <w:u w:val="single"/>
        </w:rPr>
        <w:t xml:space="preserve"> Approach</w:t>
      </w:r>
    </w:p>
    <w:p w14:paraId="2202CD47" w14:textId="77777777" w:rsidR="009F4685" w:rsidRPr="00361031" w:rsidRDefault="009F4685" w:rsidP="009F4685">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6089CF11" w14:textId="77777777" w:rsidR="009F4685" w:rsidRPr="00361031" w:rsidRDefault="009F4685" w:rsidP="009F4685">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21D9BACF" w14:textId="77777777" w:rsidR="009F4685" w:rsidRPr="00361031" w:rsidRDefault="009F4685" w:rsidP="009F4685">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38E065CD" w14:textId="77777777" w:rsidR="009F4685" w:rsidRPr="00361031" w:rsidRDefault="009F4685" w:rsidP="009F4685">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3AE31B5" w14:textId="77777777" w:rsidR="009F4685" w:rsidRPr="00361031" w:rsidRDefault="009F4685" w:rsidP="009F4685">
      <w:pPr>
        <w:rPr>
          <w:sz w:val="16"/>
        </w:rPr>
      </w:pPr>
      <w:r w:rsidRPr="00361031">
        <w:rPr>
          <w:sz w:val="16"/>
        </w:rPr>
        <w:t>Let’s Not Repeat Past Mistakes</w:t>
      </w:r>
    </w:p>
    <w:p w14:paraId="1CB5A421" w14:textId="27F8ED42" w:rsidR="009F4685" w:rsidRDefault="009F4685" w:rsidP="009F4685">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4BA6471A" w14:textId="77777777" w:rsidR="009F4685" w:rsidRDefault="009F4685" w:rsidP="009F4685">
      <w:pPr>
        <w:pStyle w:val="Heading4"/>
      </w:pPr>
      <w:r>
        <w:t>IPP unjustifiably restricts agents from setting and pursuing ends in healthcare because patents prevent people from taking part in scientific advancements in medicine – that violates freedom in multiple ways</w:t>
      </w:r>
    </w:p>
    <w:p w14:paraId="45028FAE" w14:textId="77777777" w:rsidR="009F4685" w:rsidRPr="00C71D84" w:rsidRDefault="009F4685" w:rsidP="009F4685">
      <w:pPr>
        <w:spacing w:before="15" w:after="180" w:line="240" w:lineRule="auto"/>
        <w:rPr>
          <w:rFonts w:ascii="Times New Roman" w:eastAsia="Times New Roman" w:hAnsi="Times New Roman" w:cs="Times New Roman"/>
          <w:sz w:val="24"/>
        </w:rPr>
      </w:pPr>
      <w:r w:rsidRPr="00C71D84">
        <w:rPr>
          <w:rFonts w:eastAsia="Times New Roman"/>
          <w:b/>
          <w:bCs/>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9"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0E4EDAE2" w14:textId="77777777" w:rsidR="009F4685" w:rsidRPr="00C71D84" w:rsidRDefault="009F4685" w:rsidP="009F4685">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17B78E71" w14:textId="05EA4DD6" w:rsidR="002B290F" w:rsidRPr="00305C79" w:rsidRDefault="002B290F" w:rsidP="002B290F">
      <w:pPr>
        <w:pStyle w:val="Heading4"/>
      </w:pPr>
      <w:r w:rsidRPr="00305C79">
        <w:t xml:space="preserve">Medical patents restrict an individual to pursue freedom from death by foreclosing treatment. </w:t>
      </w:r>
    </w:p>
    <w:p w14:paraId="77E03A79" w14:textId="77777777" w:rsidR="002B290F" w:rsidRPr="00305C79" w:rsidRDefault="002B290F" w:rsidP="002B290F">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7030215A" w14:textId="77777777" w:rsidR="002B290F" w:rsidRPr="00305C79" w:rsidRDefault="002B290F" w:rsidP="002B290F">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plained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stricted under the UPR.9 </w:t>
      </w:r>
      <w:r w:rsidRPr="00733CEB">
        <w:rPr>
          <w:rStyle w:val="Emphasis"/>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prin- ciple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022FCD52" w14:textId="77777777" w:rsidR="009F4685" w:rsidRDefault="009F4685" w:rsidP="009F4685"/>
    <w:p w14:paraId="1EA35CCB" w14:textId="77777777" w:rsidR="009F4685" w:rsidRDefault="009F4685" w:rsidP="009F4685"/>
    <w:p w14:paraId="13B2C117" w14:textId="77777777" w:rsidR="009F4685" w:rsidRPr="00361031" w:rsidRDefault="009F4685" w:rsidP="009F4685">
      <w:pPr>
        <w:rPr>
          <w:sz w:val="16"/>
        </w:rPr>
      </w:pPr>
    </w:p>
    <w:p w14:paraId="3F27E115" w14:textId="77777777" w:rsidR="009F4685" w:rsidRDefault="009F4685" w:rsidP="009F4685">
      <w:pPr>
        <w:pStyle w:val="Heading4"/>
        <w:rPr>
          <w:rFonts w:asciiTheme="majorHAnsi" w:hAnsiTheme="majorHAnsi" w:cstheme="majorHAnsi"/>
        </w:rPr>
      </w:pPr>
      <w:r>
        <w:rPr>
          <w:rFonts w:asciiTheme="majorHAnsi" w:hAnsiTheme="majorHAnsi" w:cstheme="majorHAnsi"/>
        </w:rPr>
        <w:t>Member nations of the WTO are</w:t>
      </w:r>
    </w:p>
    <w:p w14:paraId="77F2C84E" w14:textId="77777777" w:rsidR="009F4685" w:rsidRPr="00906900" w:rsidRDefault="009F4685" w:rsidP="009F4685">
      <w:pPr>
        <w:rPr>
          <w:rStyle w:val="Style13ptBold"/>
          <w:b w:val="0"/>
        </w:rPr>
      </w:pPr>
      <w:r>
        <w:rPr>
          <w:rStyle w:val="Style13ptBold"/>
        </w:rPr>
        <w:t xml:space="preserve">Cal Chamber </w:t>
      </w:r>
      <w:r w:rsidRPr="00906900">
        <w:rPr>
          <w:rStyle w:val="Style13ptBold"/>
          <w:sz w:val="16"/>
          <w:szCs w:val="16"/>
        </w:rPr>
        <w:t>[“</w:t>
      </w:r>
      <w:r w:rsidRPr="00EE1FA6">
        <w:rPr>
          <w:rStyle w:val="StyleUnderline"/>
        </w:rPr>
        <w:t>World Trade Organization</w:t>
      </w:r>
      <w:r w:rsidRPr="00906900">
        <w:rPr>
          <w:szCs w:val="16"/>
        </w:rPr>
        <w:t>,” California Chamber of Commerce] JL</w:t>
      </w:r>
    </w:p>
    <w:p w14:paraId="37FB44D5" w14:textId="77777777" w:rsidR="009F4685" w:rsidRPr="00906900" w:rsidRDefault="009F4685" w:rsidP="009F4685">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3D8C79D1" w14:textId="77777777" w:rsidR="009F4685" w:rsidRDefault="009F4685" w:rsidP="009F4685">
      <w:pPr>
        <w:pStyle w:val="Heading4"/>
      </w:pPr>
      <w:r>
        <w:t>To is an infinitive marker</w:t>
      </w:r>
    </w:p>
    <w:p w14:paraId="512A29FB" w14:textId="77777777" w:rsidR="009F4685" w:rsidRPr="00E5209E" w:rsidRDefault="009F4685" w:rsidP="009F4685">
      <w:pPr>
        <w:rPr>
          <w:rStyle w:val="Style13ptBold"/>
          <w:b w:val="0"/>
          <w:bCs/>
        </w:rPr>
      </w:pPr>
      <w:r>
        <w:rPr>
          <w:rStyle w:val="Style13ptBold"/>
        </w:rPr>
        <w:t xml:space="preserve">Oxford n.d. </w:t>
      </w:r>
      <w:r w:rsidRPr="00E5209E">
        <w:rPr>
          <w:rStyle w:val="Style13ptBold"/>
          <w:sz w:val="16"/>
          <w:szCs w:val="16"/>
        </w:rPr>
        <w:t>[“To,” Oxford English Dictionary] JL</w:t>
      </w:r>
    </w:p>
    <w:p w14:paraId="599960F7" w14:textId="77777777" w:rsidR="009F4685" w:rsidRPr="00E5209E" w:rsidRDefault="009F4685" w:rsidP="009F4685">
      <w:pPr>
        <w:rPr>
          <w:rStyle w:val="StyleUnderline"/>
        </w:rPr>
      </w:pPr>
      <w:r w:rsidRPr="00993431">
        <w:rPr>
          <w:rStyle w:val="StyleUnderline"/>
          <w:highlight w:val="green"/>
        </w:rPr>
        <w:t>infinitive marker</w:t>
      </w:r>
    </w:p>
    <w:p w14:paraId="6C29DB50" w14:textId="77777777" w:rsidR="009F4685" w:rsidRPr="00E5209E" w:rsidRDefault="009F4685" w:rsidP="009F4685">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1CCF885F" w14:textId="77777777" w:rsidR="009F4685" w:rsidRPr="00E5209E" w:rsidRDefault="009F4685" w:rsidP="009F4685">
      <w:r w:rsidRPr="00E5209E">
        <w:t>used without a verb following when the missing verb is clearly understood.</w:t>
      </w:r>
    </w:p>
    <w:p w14:paraId="60AF652C" w14:textId="77777777" w:rsidR="009F4685" w:rsidRPr="00E5209E" w:rsidRDefault="009F4685" w:rsidP="009F4685">
      <w:r w:rsidRPr="00E5209E">
        <w:t>"</w:t>
      </w:r>
      <w:r w:rsidRPr="00E5209E">
        <w:rPr>
          <w:rStyle w:val="StyleUnderline"/>
        </w:rPr>
        <w:t>he asked her to come but she said she didn't want to</w:t>
      </w:r>
      <w:r w:rsidRPr="00E5209E">
        <w:t>"</w:t>
      </w:r>
    </w:p>
    <w:p w14:paraId="43C93FD2" w14:textId="77777777" w:rsidR="009F4685" w:rsidRPr="00E5209E" w:rsidRDefault="009F4685" w:rsidP="009F4685"/>
    <w:p w14:paraId="1AA23847" w14:textId="77777777" w:rsidR="009F4685" w:rsidRDefault="009F4685" w:rsidP="009F4685">
      <w:pPr>
        <w:pStyle w:val="Heading4"/>
      </w:pPr>
      <w:r>
        <w:t>Reduce means</w:t>
      </w:r>
    </w:p>
    <w:p w14:paraId="5C55BF3A" w14:textId="77777777" w:rsidR="009F4685" w:rsidRPr="0007529D" w:rsidRDefault="009F4685" w:rsidP="009F4685">
      <w:pPr>
        <w:rPr>
          <w:rStyle w:val="Style13ptBold"/>
          <w:b w:val="0"/>
          <w:bCs/>
        </w:rPr>
      </w:pPr>
      <w:r>
        <w:rPr>
          <w:rStyle w:val="Style13ptBold"/>
        </w:rPr>
        <w:t xml:space="preserve">Cambridge n.d. </w:t>
      </w:r>
      <w:r w:rsidRPr="0007529D">
        <w:rPr>
          <w:rStyle w:val="Style13ptBold"/>
          <w:sz w:val="16"/>
          <w:szCs w:val="16"/>
        </w:rPr>
        <w:t>[“Reduce,” Cambridge English Dictionary] JL</w:t>
      </w:r>
    </w:p>
    <w:p w14:paraId="60960031" w14:textId="77777777" w:rsidR="009F4685" w:rsidRDefault="009F4685" w:rsidP="009F4685">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759235C2" w14:textId="77777777" w:rsidR="009F4685" w:rsidRPr="00E5209E" w:rsidRDefault="009F4685" w:rsidP="009F4685">
      <w:pPr>
        <w:rPr>
          <w:sz w:val="12"/>
        </w:rPr>
      </w:pPr>
    </w:p>
    <w:p w14:paraId="05254B24" w14:textId="77777777" w:rsidR="009F4685" w:rsidRDefault="009F4685" w:rsidP="009F4685">
      <w:pPr>
        <w:pStyle w:val="Heading4"/>
      </w:pPr>
      <w:r>
        <w:t>Intellectual property protections are</w:t>
      </w:r>
    </w:p>
    <w:p w14:paraId="02C05AB4" w14:textId="77777777" w:rsidR="009F4685" w:rsidRPr="006466B8" w:rsidRDefault="009F4685" w:rsidP="009F4685">
      <w:pPr>
        <w:rPr>
          <w:rStyle w:val="Style13ptBold"/>
          <w:b w:val="0"/>
          <w:bCs/>
        </w:rPr>
      </w:pPr>
      <w:r>
        <w:rPr>
          <w:rStyle w:val="Style13ptBold"/>
        </w:rPr>
        <w:t xml:space="preserve">USFG 14 </w:t>
      </w:r>
      <w:r w:rsidRPr="006466B8">
        <w:rPr>
          <w:rStyle w:val="Style13ptBold"/>
          <w:sz w:val="16"/>
          <w:szCs w:val="16"/>
        </w:rPr>
        <w:t>[(</w:t>
      </w:r>
      <w:r w:rsidRPr="006466B8">
        <w:rPr>
          <w:bCs/>
          <w:szCs w:val="16"/>
        </w:rPr>
        <w:t>US Mission to International Organizations in Geneva</w:t>
      </w:r>
      <w:r w:rsidRPr="006466B8">
        <w:rPr>
          <w:rStyle w:val="Style13ptBold"/>
          <w:sz w:val="16"/>
          <w:szCs w:val="16"/>
        </w:rPr>
        <w:t>) “</w:t>
      </w:r>
      <w:r w:rsidRPr="006466B8">
        <w:rPr>
          <w:bCs/>
          <w:szCs w:val="16"/>
        </w:rPr>
        <w:t>Key Forms of Intellectual Property Protection,” 4/24/2014] JL</w:t>
      </w:r>
    </w:p>
    <w:p w14:paraId="28646ED4" w14:textId="77777777" w:rsidR="009F4685" w:rsidRDefault="009F4685" w:rsidP="009F4685">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2FFC80C7" w14:textId="77777777" w:rsidR="009F4685" w:rsidRDefault="009F4685" w:rsidP="009F4685">
      <w:pPr>
        <w:rPr>
          <w:sz w:val="12"/>
        </w:rPr>
      </w:pPr>
    </w:p>
    <w:p w14:paraId="04E520E6" w14:textId="77777777" w:rsidR="009F4685" w:rsidRDefault="009F4685" w:rsidP="009F4685">
      <w:pPr>
        <w:pStyle w:val="Heading4"/>
      </w:pPr>
      <w:r>
        <w:t>For means</w:t>
      </w:r>
    </w:p>
    <w:p w14:paraId="652BB96C" w14:textId="77777777" w:rsidR="009F4685" w:rsidRPr="00E5209E" w:rsidRDefault="009F4685" w:rsidP="009F4685">
      <w:pPr>
        <w:rPr>
          <w:rStyle w:val="Style13ptBold"/>
          <w:b w:val="0"/>
          <w:bCs/>
        </w:rPr>
      </w:pPr>
      <w:r>
        <w:rPr>
          <w:rStyle w:val="Style13ptBold"/>
        </w:rPr>
        <w:t xml:space="preserve">Merriam-Webster n.d. </w:t>
      </w:r>
      <w:r w:rsidRPr="00E5209E">
        <w:rPr>
          <w:rStyle w:val="Style13ptBold"/>
          <w:sz w:val="16"/>
          <w:szCs w:val="16"/>
        </w:rPr>
        <w:t>[(“For: Preposition,” Merriam-Webster] JL</w:t>
      </w:r>
    </w:p>
    <w:p w14:paraId="597541F8" w14:textId="77777777" w:rsidR="009F4685" w:rsidRDefault="009F4685" w:rsidP="009F4685">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0270A9DA" w14:textId="77777777" w:rsidR="009F4685" w:rsidRPr="00E5209E" w:rsidRDefault="009F4685" w:rsidP="009F4685">
      <w:pPr>
        <w:rPr>
          <w:rStyle w:val="StyleUnderline"/>
        </w:rPr>
      </w:pPr>
      <w:r w:rsidRPr="00E5209E">
        <w:rPr>
          <w:rStyle w:val="StyleUnderline"/>
        </w:rPr>
        <w:t>a grant for studying medicine</w:t>
      </w:r>
    </w:p>
    <w:p w14:paraId="3730D31B" w14:textId="77777777" w:rsidR="009F4685" w:rsidRDefault="009F4685" w:rsidP="009F4685">
      <w:pPr>
        <w:rPr>
          <w:sz w:val="12"/>
        </w:rPr>
      </w:pPr>
    </w:p>
    <w:p w14:paraId="671F9484" w14:textId="77777777" w:rsidR="009F4685" w:rsidRDefault="009F4685" w:rsidP="009F4685">
      <w:pPr>
        <w:pStyle w:val="Heading4"/>
      </w:pPr>
      <w:r>
        <w:t>Medicine is</w:t>
      </w:r>
    </w:p>
    <w:p w14:paraId="41917767" w14:textId="77777777" w:rsidR="009F4685" w:rsidRPr="00BD6AF4" w:rsidRDefault="009F4685" w:rsidP="009F4685">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049E7008" w14:textId="77777777" w:rsidR="009F4685" w:rsidRPr="001A6570" w:rsidRDefault="009F4685" w:rsidP="009F4685">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7F664260" w14:textId="77777777" w:rsidR="009F4685" w:rsidRDefault="009F4685" w:rsidP="009F4685"/>
    <w:p w14:paraId="59925DB3" w14:textId="77777777" w:rsidR="009F4685" w:rsidRPr="009F4685" w:rsidRDefault="009F4685" w:rsidP="009F4685"/>
    <w:p w14:paraId="1C3268F7" w14:textId="2F18FDD7" w:rsidR="009F4685" w:rsidRPr="009F4685" w:rsidRDefault="009F4685" w:rsidP="009F4685">
      <w:pPr>
        <w:pStyle w:val="Heading3"/>
      </w:pPr>
      <w:r>
        <w:t>FW</w:t>
      </w:r>
    </w:p>
    <w:p w14:paraId="1E09D414" w14:textId="04ADD1C1" w:rsidR="009F4685" w:rsidRPr="00361031" w:rsidRDefault="009F4685" w:rsidP="009F4685">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7A19CB58" w14:textId="77777777" w:rsidR="009F4685" w:rsidRPr="00361031" w:rsidRDefault="009F4685" w:rsidP="009F4685">
      <w:pPr>
        <w:pStyle w:val="Heading4"/>
        <w:rPr>
          <w:rFonts w:cs="Calibri"/>
        </w:rPr>
      </w:pPr>
      <w:r w:rsidRPr="00361031">
        <w:t xml:space="preserve">1] </w:t>
      </w:r>
      <w:r w:rsidRPr="00361031">
        <w:rPr>
          <w:rFonts w:cs="Calibri"/>
        </w:rPr>
        <w:t>Death outweighs— A] Agents can’t act if they fear for their bodily security—my framework constrains every NC and K and B] It’s the worst form of evil:</w:t>
      </w:r>
    </w:p>
    <w:p w14:paraId="4A9AE521" w14:textId="77777777" w:rsidR="009F4685" w:rsidRPr="00361031" w:rsidRDefault="009F4685" w:rsidP="009F4685">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33550E10" w14:textId="77777777" w:rsidR="009F4685" w:rsidRPr="00361031" w:rsidRDefault="009F4685" w:rsidP="009F4685">
      <w:pPr>
        <w:rPr>
          <w:b/>
          <w:iCs/>
          <w:sz w:val="26"/>
          <w:u w:val="single"/>
        </w:rPr>
      </w:pPr>
      <w:r w:rsidRPr="00361031">
        <w:t>Contrary to those accounts, I would argue that it is</w:t>
      </w:r>
      <w:r w:rsidRPr="00361031">
        <w:rPr>
          <w:rStyle w:val="Emphasis"/>
          <w:color w:val="000000" w:themeColor="text1"/>
        </w:rPr>
        <w:t xml:space="preserve"> </w:t>
      </w:r>
      <w:r w:rsidRPr="00361031">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361031">
        <w:rPr>
          <w:rStyle w:val="Emphasis"/>
          <w:color w:val="000000" w:themeColor="text1"/>
          <w:highlight w:val="green"/>
        </w:rPr>
        <w:t xml:space="preserve">need not be </w:t>
      </w:r>
      <w:r w:rsidRPr="004D4D43">
        <w:rPr>
          <w:rStyle w:val="Emphasis"/>
          <w:color w:val="000000" w:themeColor="text1"/>
        </w:rPr>
        <w:t xml:space="preserve">consciously </w:t>
      </w:r>
      <w:r w:rsidRPr="00361031">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361031">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361031">
        <w:rPr>
          <w:rStyle w:val="Emphasis"/>
          <w:color w:val="000000" w:themeColor="text1"/>
          <w:highlight w:val="green"/>
        </w:rPr>
        <w:t xml:space="preserve">that </w:t>
      </w:r>
      <w:r w:rsidRPr="00361031">
        <w:rPr>
          <w:rStyle w:val="Emphasis"/>
          <w:color w:val="000000" w:themeColor="text1"/>
        </w:rPr>
        <w:t xml:space="preserve">drastically </w:t>
      </w:r>
      <w:r w:rsidRPr="00361031">
        <w:rPr>
          <w:rStyle w:val="Emphasis"/>
          <w:color w:val="000000" w:themeColor="text1"/>
          <w:highlight w:val="green"/>
        </w:rPr>
        <w:t xml:space="preserve">interferes in </w:t>
      </w:r>
      <w:r w:rsidRPr="004D4D43">
        <w:rPr>
          <w:rStyle w:val="Emphasis"/>
          <w:color w:val="000000" w:themeColor="text1"/>
        </w:rPr>
        <w:t xml:space="preserve">the process of </w:t>
      </w:r>
      <w:r w:rsidRPr="00361031">
        <w:rPr>
          <w:rStyle w:val="Emphasis"/>
          <w:color w:val="000000" w:themeColor="text1"/>
          <w:highlight w:val="green"/>
        </w:rPr>
        <w:t>maintaining the person</w:t>
      </w:r>
      <w:r w:rsidRPr="00361031">
        <w:rPr>
          <w:rStyle w:val="Emphasis"/>
          <w:color w:val="000000" w:themeColor="text1"/>
        </w:rPr>
        <w:t xml:space="preserve"> in existence </w:t>
      </w:r>
      <w:r w:rsidRPr="00361031">
        <w:rPr>
          <w:rStyle w:val="Emphasis"/>
          <w:color w:val="000000" w:themeColor="text1"/>
          <w:highlight w:val="green"/>
        </w:rPr>
        <w:t xml:space="preserve">is </w:t>
      </w:r>
      <w:r w:rsidRPr="004D4D43">
        <w:rPr>
          <w:rStyle w:val="Emphasis"/>
          <w:color w:val="000000" w:themeColor="text1"/>
        </w:rPr>
        <w:t xml:space="preserve">an objective </w:t>
      </w:r>
      <w:r w:rsidRPr="00361031">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361031">
        <w:rPr>
          <w:rStyle w:val="Emphasis"/>
          <w:color w:val="000000" w:themeColor="text1"/>
          <w:highlight w:val="green"/>
        </w:rPr>
        <w:t xml:space="preserve">expression of </w:t>
      </w:r>
      <w:r w:rsidRPr="004D4D43">
        <w:rPr>
          <w:rStyle w:val="Emphasis"/>
          <w:color w:val="000000" w:themeColor="text1"/>
        </w:rPr>
        <w:t xml:space="preserve">an </w:t>
      </w:r>
      <w:r w:rsidRPr="00361031">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10944F1" w14:textId="40D4CECA" w:rsidR="009F4685" w:rsidRPr="00361031" w:rsidRDefault="009F4685" w:rsidP="009F4685">
      <w:pPr>
        <w:pStyle w:val="Heading4"/>
        <w:rPr>
          <w:rFonts w:cs="Calibri"/>
        </w:rPr>
      </w:pPr>
      <w:r w:rsidRPr="00361031">
        <w:t xml:space="preserve">2] </w:t>
      </w: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w:t>
      </w:r>
      <w:r>
        <w:rPr>
          <w:rFonts w:cs="Calibri"/>
        </w:rPr>
        <w:t xml:space="preserve">- </w:t>
      </w:r>
      <w:r w:rsidRPr="00361031">
        <w:rPr>
          <w:rFonts w:cs="Calibri"/>
        </w:rPr>
        <w:t xml:space="preserve">takes out calc indicts since they are empirically denied. </w:t>
      </w:r>
    </w:p>
    <w:p w14:paraId="3BA6B62E" w14:textId="77777777" w:rsidR="009F4685" w:rsidRPr="00361031" w:rsidRDefault="009F4685" w:rsidP="009F4685">
      <w:pPr>
        <w:pStyle w:val="Heading4"/>
      </w:pPr>
      <w:r w:rsidRPr="00361031">
        <w:t xml:space="preserve">3] No </w:t>
      </w:r>
      <w:r w:rsidRPr="00361031">
        <w:rPr>
          <w:u w:val="single"/>
        </w:rPr>
        <w:t>intent-foresight</w:t>
      </w:r>
      <w:r w:rsidRPr="00361031">
        <w:t xml:space="preserve"> distinction for states.</w:t>
      </w:r>
    </w:p>
    <w:p w14:paraId="05A7DA62" w14:textId="77777777" w:rsidR="009F4685" w:rsidRPr="00361031" w:rsidRDefault="009F4685" w:rsidP="009F4685">
      <w:pPr>
        <w:rPr>
          <w:rStyle w:val="StyleUnderline"/>
          <w:b/>
          <w:sz w:val="16"/>
        </w:rPr>
      </w:pPr>
      <w:r w:rsidRPr="00361031">
        <w:rPr>
          <w:rStyle w:val="Style13ptBold"/>
        </w:rPr>
        <w:t xml:space="preserve">Enoch 07 </w:t>
      </w:r>
      <w:r w:rsidRPr="00361031">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4C6869D7" w14:textId="7F3A5481" w:rsidR="009F4685" w:rsidRPr="00361031" w:rsidRDefault="009F4685" w:rsidP="008478E2">
      <w:pPr>
        <w:rPr>
          <w:u w:val="single"/>
        </w:rPr>
      </w:pPr>
      <w:r w:rsidRPr="00361031">
        <w:t xml:space="preserve">The general difficulty of the intending-foreseeing distinction here stemmed, you will recall, from the feeling that </w:t>
      </w:r>
      <w:r w:rsidRPr="00361031">
        <w:rPr>
          <w:rStyle w:val="StyleUnderline"/>
          <w:highlight w:val="green"/>
        </w:rPr>
        <w:t>attempting to pick and choose among</w:t>
      </w:r>
      <w:r w:rsidRPr="00361031">
        <w:rPr>
          <w:rStyle w:val="StyleUnderline"/>
        </w:rPr>
        <w:t xml:space="preserve"> the </w:t>
      </w:r>
      <w:r w:rsidRPr="00361031">
        <w:rPr>
          <w:rStyle w:val="StyleUnderline"/>
          <w:highlight w:val="green"/>
        </w:rPr>
        <w:t>foreseen consequences</w:t>
      </w:r>
      <w:r w:rsidRPr="00361031">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61031">
        <w:rPr>
          <w:rStyle w:val="StyleUnderline"/>
          <w:highlight w:val="green"/>
        </w:rPr>
        <w:t>evade responsibility,</w:t>
      </w:r>
      <w:r w:rsidRPr="00361031">
        <w:rPr>
          <w:rStyle w:val="StyleUnderline"/>
        </w:rPr>
        <w:t xml:space="preserve"> and so thinking about the distinction in terms of responsibility serves </w:t>
      </w:r>
      <w:r w:rsidRPr="00361031">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61031">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361031">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361031">
        <w:rPr>
          <w:rStyle w:val="StyleUnderline"/>
        </w:rPr>
        <w:t>states—are not entitled to settle</w:t>
      </w:r>
      <w:r w:rsidRPr="00361031">
        <w:t xml:space="preserve"> for.</w:t>
      </w:r>
      <w:r w:rsidRPr="00361031">
        <w:rPr>
          <w:rStyle w:val="StyleUnderline"/>
        </w:rPr>
        <w:t xml:space="preserve">44 </w:t>
      </w:r>
      <w:r w:rsidRPr="00361031">
        <w:rPr>
          <w:rStyle w:val="StyleUnderline"/>
          <w:highlight w:val="green"/>
        </w:rPr>
        <w:t>In making policy decisions</w:t>
      </w:r>
      <w:r w:rsidRPr="00361031">
        <w:rPr>
          <w:rStyle w:val="StyleUnderline"/>
        </w:rPr>
        <w:t xml:space="preserve">, it is precisely </w:t>
      </w:r>
      <w:r w:rsidRPr="00361031">
        <w:rPr>
          <w:rStyle w:val="StyleUnderline"/>
          <w:highlight w:val="green"/>
        </w:rPr>
        <w:t>the global</w:t>
      </w:r>
      <w:r w:rsidRPr="00361031">
        <w:rPr>
          <w:rStyle w:val="StyleUnderline"/>
        </w:rPr>
        <w:t xml:space="preserve"> (or at least statewide, or nationwide, or something of this sort) </w:t>
      </w:r>
      <w:r w:rsidRPr="00361031">
        <w:rPr>
          <w:rStyle w:val="StyleUnderline"/>
          <w:highlight w:val="green"/>
        </w:rPr>
        <w:t>perspective that must be undertaken</w:t>
      </w:r>
      <w:r w:rsidRPr="00361031">
        <w:t xml:space="preserve">. Perhaps, for instance, an individual doctor is entitled to give her patient a scarce drug without thinking about tomorrow’s patients (I say “perhaps” because I am genuinely not sure about this), but surely </w:t>
      </w:r>
      <w:r w:rsidRPr="00361031">
        <w:rPr>
          <w:rStyle w:val="StyleUnderline"/>
          <w:highlight w:val="green"/>
        </w:rPr>
        <w:t>when a state</w:t>
      </w:r>
      <w:r w:rsidRPr="00361031">
        <w:rPr>
          <w:rStyle w:val="StyleUnderline"/>
        </w:rPr>
        <w:t xml:space="preserve"> committee tries to </w:t>
      </w:r>
      <w:r w:rsidRPr="00361031">
        <w:rPr>
          <w:rStyle w:val="StyleUnderline"/>
          <w:highlight w:val="green"/>
        </w:rPr>
        <w:t>formulate rules for</w:t>
      </w:r>
      <w:r w:rsidRPr="00361031">
        <w:rPr>
          <w:rStyle w:val="StyleUnderline"/>
        </w:rPr>
        <w:t xml:space="preserve"> the </w:t>
      </w:r>
      <w:r w:rsidRPr="00361031">
        <w:rPr>
          <w:rStyle w:val="StyleUnderline"/>
          <w:highlight w:val="green"/>
        </w:rPr>
        <w:t>allocation of scarce</w:t>
      </w:r>
      <w:r w:rsidRPr="00361031">
        <w:rPr>
          <w:rStyle w:val="StyleUnderline"/>
        </w:rPr>
        <w:t xml:space="preserve"> medical </w:t>
      </w:r>
      <w:r w:rsidRPr="00361031">
        <w:rPr>
          <w:rStyle w:val="StyleUnderline"/>
          <w:highlight w:val="green"/>
        </w:rPr>
        <w:t>drugs</w:t>
      </w:r>
      <w:r w:rsidRPr="00361031">
        <w:rPr>
          <w:rStyle w:val="StyleUnderline"/>
        </w:rPr>
        <w:t xml:space="preserve"> and treatments, </w:t>
      </w:r>
      <w:r w:rsidRPr="00361031">
        <w:rPr>
          <w:rStyle w:val="StyleUnderline"/>
          <w:highlight w:val="green"/>
        </w:rPr>
        <w:t>it cannot hide behind the intending-foreseeing distinction</w:t>
      </w:r>
      <w:r w:rsidRPr="00361031">
        <w:rPr>
          <w:rStyle w:val="StyleUnderline"/>
        </w:rPr>
        <w:t xml:space="preserve">, arguing that if it allows45 the doctor to give the drug to today’s patient, the death of tomorrow’s patient is merely foreseen and not intended. </w:t>
      </w:r>
      <w:r w:rsidRPr="00361031">
        <w:rPr>
          <w:rStyle w:val="StyleUnderline"/>
          <w:highlight w:val="green"/>
        </w:rPr>
        <w:t xml:space="preserve">When making a policy-decision, </w:t>
      </w:r>
      <w:r w:rsidRPr="00361031">
        <w:rPr>
          <w:rStyle w:val="StyleUnderline"/>
        </w:rPr>
        <w:t xml:space="preserve">this is clearly unacceptable. </w:t>
      </w:r>
      <w:r w:rsidRPr="00361031">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61031">
        <w:rPr>
          <w:rStyle w:val="StyleUnderline"/>
        </w:rPr>
        <w:t xml:space="preserve">states and </w:t>
      </w:r>
      <w:r w:rsidRPr="00361031">
        <w:rPr>
          <w:rStyle w:val="StyleUnderline"/>
          <w:highlight w:val="green"/>
        </w:rPr>
        <w:t>governments</w:t>
      </w:r>
      <w:r w:rsidRPr="00361031">
        <w:rPr>
          <w:rStyle w:val="StyleUnderline"/>
        </w:rPr>
        <w:t>.</w:t>
      </w:r>
      <w:r w:rsidRPr="00361031">
        <w:t xml:space="preserve"> </w:t>
      </w:r>
      <w:r w:rsidRPr="00361031">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361031">
        <w:rPr>
          <w:rStyle w:val="StyleUnderline"/>
          <w:highlight w:val="green"/>
        </w:rPr>
        <w:t>have</w:t>
      </w:r>
      <w:r w:rsidRPr="00361031">
        <w:rPr>
          <w:rStyle w:val="StyleUnderline"/>
        </w:rPr>
        <w:t xml:space="preserve"> much more </w:t>
      </w:r>
      <w:r w:rsidRPr="00361031">
        <w:rPr>
          <w:rStyle w:val="StyleUnderline"/>
          <w:highlight w:val="green"/>
        </w:rPr>
        <w:t>comprehensive responsibilities</w:t>
      </w:r>
      <w:r w:rsidRPr="00361031">
        <w:rPr>
          <w:rStyle w:val="StyleUnderline"/>
        </w:rPr>
        <w:t xml:space="preserve"> than individuals do. Hiding behind </w:t>
      </w:r>
      <w:r w:rsidRPr="00361031">
        <w:rPr>
          <w:rStyle w:val="StyleUnderline"/>
          <w:highlight w:val="green"/>
        </w:rPr>
        <w:t xml:space="preserve">the </w:t>
      </w:r>
      <w:r w:rsidRPr="00361031">
        <w:rPr>
          <w:rStyle w:val="StyleUnderline"/>
        </w:rPr>
        <w:t xml:space="preserve">intending-foreseeing </w:t>
      </w:r>
      <w:r w:rsidRPr="00361031">
        <w:rPr>
          <w:rStyle w:val="StyleUnderline"/>
          <w:highlight w:val="green"/>
        </w:rPr>
        <w:t>distinction</w:t>
      </w:r>
      <w:r w:rsidRPr="00361031">
        <w:rPr>
          <w:rStyle w:val="StyleUnderline"/>
        </w:rPr>
        <w:t xml:space="preserve"> thus more clearly </w:t>
      </w:r>
      <w:r w:rsidRPr="00361031">
        <w:rPr>
          <w:rStyle w:val="StyleUnderline"/>
          <w:highlight w:val="green"/>
        </w:rPr>
        <w:t>constitutes an evasion of responsibility</w:t>
      </w:r>
      <w:r w:rsidRPr="00361031">
        <w:rPr>
          <w:rStyle w:val="StyleUnderline"/>
        </w:rPr>
        <w:t xml:space="preserve"> in the case of the former. So the evading-responsibility worry has much more force against the intending-foreseeing distinction </w:t>
      </w:r>
      <w:r w:rsidRPr="00361031">
        <w:rPr>
          <w:rStyle w:val="StyleUnderline"/>
          <w:highlight w:val="green"/>
        </w:rPr>
        <w:t>when applied to state action</w:t>
      </w:r>
      <w:r w:rsidRPr="00361031">
        <w:rPr>
          <w:rStyle w:val="StyleUnderline"/>
        </w:rPr>
        <w:t xml:space="preserve"> than elsewhere.</w:t>
      </w:r>
    </w:p>
    <w:p w14:paraId="24437B9E" w14:textId="0F1A4E4B" w:rsidR="009F4685" w:rsidRPr="00361031" w:rsidRDefault="008478E2" w:rsidP="009F4685">
      <w:pPr>
        <w:pStyle w:val="Heading4"/>
        <w:rPr>
          <w:rFonts w:cs="Calibri"/>
          <w:color w:val="000000" w:themeColor="text1"/>
        </w:rPr>
      </w:pPr>
      <w:r>
        <w:rPr>
          <w:rFonts w:cs="Calibri"/>
          <w:color w:val="000000" w:themeColor="text1"/>
        </w:rPr>
        <w:t>4</w:t>
      </w:r>
      <w:r w:rsidR="009F4685">
        <w:rPr>
          <w:rFonts w:cs="Calibri"/>
          <w:color w:val="000000" w:themeColor="text1"/>
        </w:rPr>
        <w:t>]</w:t>
      </w:r>
      <w:r w:rsidR="009F4685"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4BEA2BAC" w14:textId="77777777" w:rsidR="009F4685" w:rsidRPr="00361031" w:rsidRDefault="009F4685" w:rsidP="009F4685">
      <w:pPr>
        <w:pStyle w:val="Heading4"/>
        <w:rPr>
          <w:rFonts w:cs="Calibri"/>
        </w:rPr>
      </w:pPr>
      <w:r w:rsidRPr="00361031">
        <w:t xml:space="preserve">Outweighs –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719A4610" w14:textId="77777777" w:rsidR="009F4685" w:rsidRPr="00361031" w:rsidRDefault="009F4685" w:rsidP="009F4685"/>
    <w:p w14:paraId="467ED92F" w14:textId="77777777" w:rsidR="009F4685" w:rsidRPr="00361031" w:rsidRDefault="009F4685" w:rsidP="009F4685">
      <w:pPr>
        <w:pStyle w:val="Heading4"/>
      </w:pPr>
      <w:r w:rsidRPr="00361031">
        <w:t xml:space="preserve">Impact calc – </w:t>
      </w:r>
    </w:p>
    <w:p w14:paraId="0B5EC634" w14:textId="37CDD814" w:rsidR="009F4685" w:rsidRPr="00361031" w:rsidRDefault="009F4685" w:rsidP="009F4685">
      <w:pPr>
        <w:pStyle w:val="Heading4"/>
      </w:pPr>
      <w:r w:rsidRPr="00361031">
        <w:t xml:space="preserve">1] Extinction </w:t>
      </w:r>
      <w:r w:rsidRPr="00361031">
        <w:rPr>
          <w:u w:val="single"/>
        </w:rPr>
        <w:t>outweighs</w:t>
      </w:r>
      <w:r w:rsidRPr="00361031">
        <w:t xml:space="preserve">: A] </w:t>
      </w:r>
      <w:r w:rsidRPr="00361031">
        <w:rPr>
          <w:u w:val="single"/>
        </w:rPr>
        <w:t>Reversibility</w:t>
      </w:r>
      <w:r w:rsidRPr="00361031">
        <w:t xml:space="preserve">- it forecloses the alternative because we can’t improve society if we are all dead B] </w:t>
      </w:r>
      <w:r w:rsidRPr="00361031">
        <w:rPr>
          <w:u w:val="single"/>
        </w:rPr>
        <w:t>Structural violence</w:t>
      </w:r>
      <w:r w:rsidRPr="00361031">
        <w:t xml:space="preserve">- death causes suffering because people can’t get access to resources and basic necessities C] </w:t>
      </w:r>
      <w:r w:rsidRPr="00361031">
        <w:rPr>
          <w:u w:val="single"/>
        </w:rPr>
        <w:t>Objectivity</w:t>
      </w:r>
      <w:r w:rsidRPr="00361031">
        <w:t xml:space="preserve">- body count is the most objective way to calculate impacts because comparing suffering is unethical </w:t>
      </w:r>
    </w:p>
    <w:p w14:paraId="4DE68278" w14:textId="03315454" w:rsidR="009F4685" w:rsidRPr="00361031" w:rsidRDefault="009F4685" w:rsidP="009F4685">
      <w:pPr>
        <w:pStyle w:val="Heading4"/>
      </w:pPr>
      <w:r w:rsidRPr="00361031">
        <w:t xml:space="preserve">2] Calc indicts </w:t>
      </w:r>
      <w:r w:rsidRPr="00361031">
        <w:rPr>
          <w:u w:val="single"/>
        </w:rPr>
        <w:t>fail</w:t>
      </w:r>
      <w:r w:rsidRPr="00361031">
        <w:t xml:space="preserve">: A] </w:t>
      </w:r>
      <w:r w:rsidRPr="00361031">
        <w:rPr>
          <w:u w:val="single"/>
        </w:rPr>
        <w:t>Ethics</w:t>
      </w:r>
      <w:r w:rsidRPr="00361031">
        <w:t xml:space="preserve">- it would indict everything since they use events to understand how their ethics have worked B] </w:t>
      </w:r>
      <w:r w:rsidRPr="00361031">
        <w:rPr>
          <w:u w:val="single"/>
        </w:rPr>
        <w:t>Reciprocity</w:t>
      </w:r>
      <w:r w:rsidRPr="00361031">
        <w:t>- they are NIBs that create a 2:1 skew where I have to answer them to access offense while they only have to win one C</w:t>
      </w:r>
    </w:p>
    <w:p w14:paraId="4B08BF5F" w14:textId="17987E9E" w:rsidR="009F4685" w:rsidRDefault="009F4685" w:rsidP="009F4685">
      <w:pPr>
        <w:pStyle w:val="Heading3"/>
      </w:pPr>
      <w:r>
        <w:t>UV</w:t>
      </w:r>
    </w:p>
    <w:p w14:paraId="6CE4F87E" w14:textId="19455DBC" w:rsidR="009F4685" w:rsidRPr="00361031" w:rsidRDefault="009F4685" w:rsidP="009F4685">
      <w:pPr>
        <w:pStyle w:val="Heading4"/>
        <w:rPr>
          <w:bCs w:val="0"/>
        </w:rPr>
      </w:pPr>
      <w:r w:rsidRPr="00361031">
        <w:t xml:space="preserve">1] 1AR theory is legit – anything else means </w:t>
      </w:r>
      <w:r w:rsidRPr="00361031">
        <w:rPr>
          <w:u w:val="single"/>
        </w:rPr>
        <w:t>infinite abuse</w:t>
      </w:r>
      <w:r w:rsidRPr="00361031">
        <w:t xml:space="preserve"> – drop the debater, competing interps– 1AR are </w:t>
      </w:r>
      <w:r w:rsidRPr="00361031">
        <w:rPr>
          <w:u w:val="single"/>
        </w:rPr>
        <w:t>too short</w:t>
      </w:r>
      <w:r w:rsidRPr="00361031">
        <w:t xml:space="preserve"> to make up for the time trade-off – no RVIs – 6 min 2NR means they can brute force me every time.</w:t>
      </w:r>
    </w:p>
    <w:p w14:paraId="271DE539" w14:textId="77777777" w:rsidR="009F4685" w:rsidRPr="00361031" w:rsidRDefault="009F4685" w:rsidP="009F4685"/>
    <w:p w14:paraId="40EF8177" w14:textId="77777777" w:rsidR="009F4685" w:rsidRPr="00361031" w:rsidRDefault="009F4685" w:rsidP="007247D8">
      <w:pPr>
        <w:pStyle w:val="Heading4"/>
      </w:pPr>
      <w:r w:rsidRPr="00361031">
        <w:t xml:space="preserve">2] </w:t>
      </w:r>
      <w:r w:rsidRPr="00361031">
        <w:rPr>
          <w:u w:val="single"/>
        </w:rPr>
        <w:t>Reject skep/permissibility</w:t>
      </w:r>
      <w:r w:rsidRPr="00361031">
        <w:t xml:space="preserve"> – it’s an abhorrent view of the world that makes the debate space horrible which ow on accessibility – making args in favor of an alternate ethic solves.</w:t>
      </w:r>
    </w:p>
    <w:p w14:paraId="3F469031" w14:textId="77777777" w:rsidR="009F4685" w:rsidRPr="00361031" w:rsidRDefault="009F4685" w:rsidP="009F4685"/>
    <w:p w14:paraId="1116791A" w14:textId="77777777" w:rsidR="009F4685" w:rsidRPr="00361031" w:rsidRDefault="009F4685" w:rsidP="009F4685">
      <w:pPr>
        <w:pStyle w:val="Heading4"/>
      </w:pPr>
      <w:r w:rsidRPr="00361031">
        <w:t>3] Permissibility and presumption affirm.</w:t>
      </w:r>
    </w:p>
    <w:p w14:paraId="263090FF" w14:textId="77777777" w:rsidR="009F4685" w:rsidRPr="00361031" w:rsidRDefault="009F4685" w:rsidP="009F4685">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3037431B" w14:textId="77777777" w:rsidR="009F4685" w:rsidRPr="00361031" w:rsidRDefault="009F4685" w:rsidP="009F4685">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53162CB0" w14:textId="77777777" w:rsidR="009F4685" w:rsidRPr="00361031" w:rsidRDefault="009F4685" w:rsidP="009F4685">
      <w:pPr>
        <w:pStyle w:val="Heading4"/>
      </w:pPr>
      <w:r w:rsidRPr="00361031">
        <w:t xml:space="preserve">C] </w:t>
      </w:r>
      <w:r w:rsidRPr="00361031">
        <w:rPr>
          <w:u w:val="single"/>
        </w:rPr>
        <w:t>Negation Theory</w:t>
      </w:r>
      <w:r w:rsidRPr="00361031">
        <w:t>- Negating requires a complete absence of an existing obligation</w:t>
      </w:r>
    </w:p>
    <w:p w14:paraId="14BD3987" w14:textId="77777777" w:rsidR="009F4685" w:rsidRPr="00361031" w:rsidRDefault="009F4685" w:rsidP="009F4685">
      <w:pPr>
        <w:rPr>
          <w:rStyle w:val="Emphasis"/>
        </w:rPr>
      </w:pPr>
      <w:r w:rsidRPr="00361031">
        <w:rPr>
          <w:rStyle w:val="Emphasis"/>
          <w:highlight w:val="green"/>
        </w:rPr>
        <w:t>Negate: to deny the existence of</w:t>
      </w:r>
    </w:p>
    <w:p w14:paraId="3A549E80" w14:textId="77777777" w:rsidR="009F4685" w:rsidRPr="00361031" w:rsidRDefault="009F4685" w:rsidP="009F4685">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5B515FA7" w14:textId="77777777" w:rsidR="009F4685" w:rsidRPr="00361031" w:rsidRDefault="009F4685" w:rsidP="009F4685">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5BCF6AA0" w14:textId="77777777" w:rsidR="009F4685" w:rsidRPr="00361031" w:rsidRDefault="009F4685" w:rsidP="009F4685"/>
    <w:p w14:paraId="3F3A579D" w14:textId="77777777" w:rsidR="009F4685" w:rsidRPr="00361031" w:rsidRDefault="009F4685" w:rsidP="009F4685">
      <w:pPr>
        <w:pStyle w:val="Heading4"/>
        <w:rPr>
          <w:rFonts w:cs="Calibri"/>
        </w:rPr>
      </w:pPr>
      <w:r w:rsidRPr="00361031">
        <w:rPr>
          <w:rFonts w:cs="Calibri"/>
        </w:rPr>
        <w:t xml:space="preserve">4]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p>
    <w:p w14:paraId="3C3FF38F" w14:textId="77777777" w:rsidR="009F4685" w:rsidRDefault="009F4685" w:rsidP="009F4685"/>
    <w:p w14:paraId="7C6F8066" w14:textId="77777777" w:rsidR="009F4685" w:rsidRDefault="009F4685" w:rsidP="009F4685">
      <w:pPr>
        <w:pStyle w:val="Heading4"/>
      </w:pPr>
      <w:r>
        <w:t>5] Reasonability on 1NC theory with the brightline of link and impact turn ground – there are infinite bidirectional interps that I can never meet – the four minute 1AR doesn’t have enough time to line by line every argument, make offense, and go for substance.</w:t>
      </w:r>
    </w:p>
    <w:p w14:paraId="1367DDD2" w14:textId="62CD4161" w:rsidR="009F4685" w:rsidRPr="009F4685" w:rsidRDefault="009F4685" w:rsidP="009F4685"/>
    <w:sectPr w:rsidR="009F4685" w:rsidRPr="009F46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46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90F"/>
    <w:rsid w:val="002B5511"/>
    <w:rsid w:val="002B7ACF"/>
    <w:rsid w:val="002E0643"/>
    <w:rsid w:val="002E1C2F"/>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1D04"/>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BB7"/>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7D8"/>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8E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685"/>
    <w:rsid w:val="009F6FB2"/>
    <w:rsid w:val="00A071C0"/>
    <w:rsid w:val="00A22670"/>
    <w:rsid w:val="00A24B35"/>
    <w:rsid w:val="00A271BA"/>
    <w:rsid w:val="00A27F86"/>
    <w:rsid w:val="00A3468E"/>
    <w:rsid w:val="00A431C6"/>
    <w:rsid w:val="00A45185"/>
    <w:rsid w:val="00A54315"/>
    <w:rsid w:val="00A60FBC"/>
    <w:rsid w:val="00A65C0B"/>
    <w:rsid w:val="00A776BA"/>
    <w:rsid w:val="00A81FD2"/>
    <w:rsid w:val="00A8441A"/>
    <w:rsid w:val="00A8674A"/>
    <w:rsid w:val="00A8738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D2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003288"/>
  <w14:defaultImageDpi w14:val="300"/>
  <w15:docId w15:val="{BADC4C4A-8AAC-1543-85B4-171057CF6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4685"/>
    <w:pPr>
      <w:spacing w:after="160" w:line="259" w:lineRule="auto"/>
    </w:pPr>
  </w:style>
  <w:style w:type="paragraph" w:styleId="Heading1">
    <w:name w:val="heading 1"/>
    <w:aliases w:val="Pocket"/>
    <w:basedOn w:val="Normal"/>
    <w:next w:val="Normal"/>
    <w:link w:val="Heading1Char"/>
    <w:uiPriority w:val="9"/>
    <w:qFormat/>
    <w:rsid w:val="009F468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468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468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F4685"/>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9F46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685"/>
  </w:style>
  <w:style w:type="character" w:customStyle="1" w:styleId="Heading1Char">
    <w:name w:val="Heading 1 Char"/>
    <w:aliases w:val="Pocket Char"/>
    <w:basedOn w:val="DefaultParagraphFont"/>
    <w:link w:val="Heading1"/>
    <w:uiPriority w:val="9"/>
    <w:rsid w:val="009F468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F4685"/>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F4685"/>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F4685"/>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468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9F468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9F468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468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F4685"/>
    <w:rPr>
      <w:color w:val="auto"/>
      <w:u w:val="none"/>
    </w:rPr>
  </w:style>
  <w:style w:type="paragraph" w:styleId="DocumentMap">
    <w:name w:val="Document Map"/>
    <w:basedOn w:val="Normal"/>
    <w:link w:val="DocumentMapChar"/>
    <w:uiPriority w:val="99"/>
    <w:semiHidden/>
    <w:unhideWhenUsed/>
    <w:rsid w:val="009F4685"/>
    <w:rPr>
      <w:rFonts w:ascii="Lucida Grande" w:hAnsi="Lucida Grande" w:cs="Lucida Grande"/>
    </w:rPr>
  </w:style>
  <w:style w:type="character" w:customStyle="1" w:styleId="DocumentMapChar">
    <w:name w:val="Document Map Char"/>
    <w:basedOn w:val="DefaultParagraphFont"/>
    <w:link w:val="DocumentMap"/>
    <w:uiPriority w:val="99"/>
    <w:semiHidden/>
    <w:rsid w:val="009F4685"/>
    <w:rPr>
      <w:rFonts w:ascii="Lucida Grande" w:hAnsi="Lucida Grande" w:cs="Lucida Grande"/>
    </w:rPr>
  </w:style>
  <w:style w:type="paragraph" w:customStyle="1" w:styleId="textbold">
    <w:name w:val="text bold"/>
    <w:basedOn w:val="Normal"/>
    <w:link w:val="Emphasis"/>
    <w:uiPriority w:val="20"/>
    <w:qFormat/>
    <w:rsid w:val="009F468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F468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2B290F"/>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globalamericans.org/2021/06/a-u-s-vaccine-diplomacy-strategy-for-latin-america-and-the-caribbean/" TargetMode="External"/><Relationship Id="rId18" Type="http://schemas.openxmlformats.org/officeDocument/2006/relationships/hyperlink" Target="https://www.ipwatchdog.com/2021/07/21/third-option-limited-ip-waiver-solve-pandemic-vaccine-problems/id=135732/"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emerald.com/insight/content/doi/10.1108/ITPD-02-2019-003/full/html" TargetMode="External"/><Relationship Id="rId2" Type="http://schemas.openxmlformats.org/officeDocument/2006/relationships/customXml" Target="../customXml/item2.xml"/><Relationship Id="rId16" Type="http://schemas.openxmlformats.org/officeDocument/2006/relationships/hyperlink" Target="http://pennpoliticalreview.org/2017/04/in-defense-of-liberal-internationalis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0-00985-0" TargetMode="External"/><Relationship Id="rId5" Type="http://schemas.openxmlformats.org/officeDocument/2006/relationships/numbering" Target="numbering.xml"/><Relationship Id="rId15" Type="http://schemas.openxmlformats.org/officeDocument/2006/relationships/hyperlink" Target="https://scroll.in/article/1000114/in-latin-america-chinese-vaccine-diplomacy-is-directly-challenging-uss-declining-authority" TargetMode="External"/><Relationship Id="rId10" Type="http://schemas.openxmlformats.org/officeDocument/2006/relationships/hyperlink" Target="https://www.statnews.com/2021/05/19/beyond-a-symbolic-gesture-whats-needed-to-turn-the-ip-waiver-into-covid-19-vaccines/" TargetMode="External"/><Relationship Id="rId19" Type="http://schemas.openxmlformats.org/officeDocument/2006/relationships/hyperlink" Target="https://ualr.edu/socialchange/2018/04/04/patently-unfair/"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ng.org/roundups/china-peddles-influence-with-vaccines-1630687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18816</Words>
  <Characters>107256</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8</cp:revision>
  <dcterms:created xsi:type="dcterms:W3CDTF">2021-09-27T14:32:00Z</dcterms:created>
  <dcterms:modified xsi:type="dcterms:W3CDTF">2021-09-27T17:00:00Z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