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C82240" w14:textId="77777777" w:rsidR="005F6C82" w:rsidRPr="005F6C82" w:rsidRDefault="005F6C82" w:rsidP="005F6C82"/>
    <w:p w14:paraId="77BBD1C3" w14:textId="3DC62518" w:rsidR="00AE450E" w:rsidRDefault="00AE450E" w:rsidP="00AE450E">
      <w:pPr>
        <w:pStyle w:val="Heading2"/>
        <w:rPr>
          <w:rFonts w:cs="Calibri"/>
        </w:rPr>
      </w:pPr>
      <w:r w:rsidRPr="00976E44">
        <w:rPr>
          <w:rFonts w:cs="Calibri"/>
        </w:rPr>
        <w:lastRenderedPageBreak/>
        <w:t>1AC</w:t>
      </w:r>
    </w:p>
    <w:p w14:paraId="7B6B1448" w14:textId="77777777" w:rsidR="00AE450E" w:rsidRPr="00976E44" w:rsidRDefault="00AE450E" w:rsidP="00AE450E">
      <w:pPr>
        <w:pStyle w:val="Heading3"/>
        <w:rPr>
          <w:rFonts w:cs="Calibri"/>
        </w:rPr>
      </w:pPr>
      <w:r w:rsidRPr="00976E44">
        <w:rPr>
          <w:rFonts w:cs="Calibri"/>
        </w:rPr>
        <w:lastRenderedPageBreak/>
        <w:t>1AC – Adv – Vaccine Diplomacy</w:t>
      </w:r>
    </w:p>
    <w:p w14:paraId="55F60478" w14:textId="77777777" w:rsidR="00AE450E" w:rsidRPr="00976E44" w:rsidRDefault="00AE450E" w:rsidP="00AE450E">
      <w:pPr>
        <w:pStyle w:val="Heading4"/>
        <w:rPr>
          <w:rFonts w:cs="Calibri"/>
        </w:rPr>
      </w:pPr>
      <w:r w:rsidRPr="00976E44">
        <w:rPr>
          <w:rFonts w:cs="Calibri"/>
        </w:rPr>
        <w:t xml:space="preserve">American vaccine diplomacy is </w:t>
      </w:r>
      <w:r w:rsidRPr="00976E44">
        <w:rPr>
          <w:rFonts w:cs="Calibri"/>
          <w:u w:val="single"/>
        </w:rPr>
        <w:t>failing</w:t>
      </w:r>
      <w:r w:rsidRPr="00976E44">
        <w:rPr>
          <w:rFonts w:cs="Calibri"/>
        </w:rPr>
        <w:t xml:space="preserve"> in Latin America – that allows for </w:t>
      </w:r>
      <w:r w:rsidRPr="00976E44">
        <w:rPr>
          <w:rFonts w:cs="Calibri"/>
          <w:u w:val="single"/>
        </w:rPr>
        <w:t>Chinese influence</w:t>
      </w:r>
      <w:r w:rsidRPr="00976E44">
        <w:rPr>
          <w:rFonts w:cs="Calibri"/>
        </w:rPr>
        <w:t xml:space="preserve">. Only the plan can </w:t>
      </w:r>
      <w:r w:rsidRPr="00976E44">
        <w:rPr>
          <w:rFonts w:cs="Calibri"/>
          <w:u w:val="single"/>
        </w:rPr>
        <w:t>return the world back to a US led order</w:t>
      </w:r>
      <w:r w:rsidRPr="00976E44">
        <w:rPr>
          <w:rFonts w:cs="Calibri"/>
        </w:rPr>
        <w:t>.</w:t>
      </w:r>
    </w:p>
    <w:p w14:paraId="5A16423D" w14:textId="77777777" w:rsidR="00AE450E" w:rsidRPr="00976E44" w:rsidRDefault="00AE450E" w:rsidP="00AE450E">
      <w:r w:rsidRPr="00976E44">
        <w:rPr>
          <w:rStyle w:val="Style13ptBold"/>
        </w:rPr>
        <w:t>Carman and Carl 6/15</w:t>
      </w:r>
      <w:r w:rsidRPr="00976E44">
        <w:t xml:space="preserve"> [Ezequiel and Joseph; Argentine lawyer and global health and trade policy consultant. Previously, he served as a legal advisor to the Ministry of Justice of Buenos Aires, an assistant professor of international public law at the Universidad Católica Argentina, and a research assistant at the O’Neill Institute for National and Global Health Law; Graduate of Liberty University, where he studied international relations and strategic international studies. He has worked for the U.S. Department of State and the Heritage Foundation; “A U.S. vaccine diplomacy strategy for Latin America and the Caribbean,” Global Americans; 6/15/21; </w:t>
      </w:r>
      <w:hyperlink r:id="rId9" w:history="1">
        <w:r w:rsidRPr="00976E44">
          <w:rPr>
            <w:rStyle w:val="Hyperlink"/>
          </w:rPr>
          <w:t>https://theglobalamericans.org/2021/06/a-u-s-vaccine-diplomacy-strategy-for-latin-america-and-the-caribbean/</w:t>
        </w:r>
      </w:hyperlink>
      <w:r w:rsidRPr="00976E44">
        <w:t xml:space="preserve">] Justin </w:t>
      </w:r>
    </w:p>
    <w:p w14:paraId="22F8056A" w14:textId="77777777" w:rsidR="00AE450E" w:rsidRPr="00976E44" w:rsidRDefault="00AE450E" w:rsidP="00AE450E">
      <w:pPr>
        <w:rPr>
          <w:rStyle w:val="Emphasis"/>
        </w:rPr>
      </w:pPr>
      <w:r w:rsidRPr="00976E44">
        <w:rPr>
          <w:sz w:val="16"/>
        </w:rPr>
        <w:t xml:space="preserve">Once again, </w:t>
      </w:r>
      <w:r w:rsidRPr="00976E44">
        <w:rPr>
          <w:rStyle w:val="Emphasis"/>
        </w:rPr>
        <w:t>history seems to be repeating itself</w:t>
      </w:r>
      <w:r w:rsidRPr="00976E44">
        <w:rPr>
          <w:u w:val="single"/>
        </w:rPr>
        <w:t xml:space="preserve">. The United States, along with the </w:t>
      </w:r>
      <w:r w:rsidRPr="00976E44">
        <w:rPr>
          <w:rStyle w:val="Emphasis"/>
        </w:rPr>
        <w:t>world’s</w:t>
      </w:r>
      <w:r w:rsidRPr="00976E44">
        <w:rPr>
          <w:u w:val="single"/>
        </w:rPr>
        <w:t xml:space="preserve"> other </w:t>
      </w:r>
      <w:r w:rsidRPr="00976E44">
        <w:rPr>
          <w:rStyle w:val="Emphasis"/>
        </w:rPr>
        <w:t>rich</w:t>
      </w:r>
      <w:r w:rsidRPr="00976E44">
        <w:rPr>
          <w:u w:val="single"/>
        </w:rPr>
        <w:t xml:space="preserve"> and mostly </w:t>
      </w:r>
      <w:r w:rsidRPr="00976E44">
        <w:rPr>
          <w:rStyle w:val="Emphasis"/>
        </w:rPr>
        <w:t>Western</w:t>
      </w:r>
      <w:r w:rsidRPr="00976E44">
        <w:rPr>
          <w:u w:val="single"/>
        </w:rPr>
        <w:t xml:space="preserve"> countries, continue to be </w:t>
      </w:r>
      <w:r w:rsidRPr="00976E44">
        <w:rPr>
          <w:rStyle w:val="Emphasis"/>
        </w:rPr>
        <w:t>accused</w:t>
      </w:r>
      <w:r w:rsidRPr="00976E44">
        <w:rPr>
          <w:u w:val="single"/>
        </w:rPr>
        <w:t xml:space="preserve"> of </w:t>
      </w:r>
      <w:r w:rsidRPr="00976E44">
        <w:rPr>
          <w:rStyle w:val="Emphasis"/>
        </w:rPr>
        <w:t>hoarding medical supplies</w:t>
      </w:r>
      <w:r w:rsidRPr="00976E44">
        <w:rPr>
          <w:u w:val="single"/>
        </w:rPr>
        <w:t>, having purchased one billion surplus vaccine doses</w:t>
      </w:r>
      <w:r w:rsidRPr="00976E44">
        <w:rPr>
          <w:sz w:val="16"/>
        </w:rPr>
        <w:t xml:space="preserve"> (more than is required to vaccinate their citizens). In their absence, </w:t>
      </w:r>
      <w:r w:rsidRPr="00976E44">
        <w:rPr>
          <w:highlight w:val="green"/>
          <w:u w:val="single"/>
        </w:rPr>
        <w:t>China</w:t>
      </w:r>
      <w:r w:rsidRPr="00976E44">
        <w:rPr>
          <w:sz w:val="16"/>
        </w:rPr>
        <w:t xml:space="preserve">—and, to a lesser extent, Russia—have </w:t>
      </w:r>
      <w:r w:rsidRPr="00976E44">
        <w:rPr>
          <w:rStyle w:val="Emphasis"/>
        </w:rPr>
        <w:t xml:space="preserve">rushed to </w:t>
      </w:r>
      <w:r w:rsidRPr="00976E44">
        <w:rPr>
          <w:rStyle w:val="Emphasis"/>
          <w:highlight w:val="green"/>
        </w:rPr>
        <w:t>take advantage</w:t>
      </w:r>
      <w:r w:rsidRPr="00976E44">
        <w:rPr>
          <w:highlight w:val="green"/>
          <w:u w:val="single"/>
        </w:rPr>
        <w:t xml:space="preserve"> of </w:t>
      </w:r>
      <w:r w:rsidRPr="00976E44">
        <w:rPr>
          <w:u w:val="single"/>
        </w:rPr>
        <w:t xml:space="preserve">the </w:t>
      </w:r>
      <w:r w:rsidRPr="00976E44">
        <w:rPr>
          <w:highlight w:val="green"/>
          <w:u w:val="single"/>
        </w:rPr>
        <w:t>vaccine gap</w:t>
      </w:r>
      <w:r w:rsidRPr="00976E44">
        <w:rPr>
          <w:u w:val="single"/>
        </w:rPr>
        <w:t xml:space="preserve"> in the Global South, particularly </w:t>
      </w:r>
      <w:r w:rsidRPr="00976E44">
        <w:rPr>
          <w:highlight w:val="green"/>
          <w:u w:val="single"/>
        </w:rPr>
        <w:t xml:space="preserve">in </w:t>
      </w:r>
      <w:r w:rsidRPr="00976E44">
        <w:rPr>
          <w:rStyle w:val="Emphasis"/>
          <w:highlight w:val="green"/>
        </w:rPr>
        <w:t>Latin America</w:t>
      </w:r>
      <w:r w:rsidRPr="00976E44">
        <w:rPr>
          <w:rStyle w:val="Emphasis"/>
        </w:rPr>
        <w:t xml:space="preserve"> and the Caribbean</w:t>
      </w:r>
      <w:r w:rsidRPr="00976E44">
        <w:rPr>
          <w:u w:val="single"/>
        </w:rPr>
        <w:t xml:space="preserve">. A </w:t>
      </w:r>
      <w:r w:rsidRPr="00976E44">
        <w:rPr>
          <w:rStyle w:val="Emphasis"/>
          <w:highlight w:val="green"/>
        </w:rPr>
        <w:t>lack</w:t>
      </w:r>
      <w:r w:rsidRPr="00976E44">
        <w:rPr>
          <w:highlight w:val="green"/>
          <w:u w:val="single"/>
        </w:rPr>
        <w:t xml:space="preserve"> of </w:t>
      </w:r>
      <w:r w:rsidRPr="00976E44">
        <w:rPr>
          <w:rStyle w:val="Emphasis"/>
        </w:rPr>
        <w:t>leadership</w:t>
      </w:r>
      <w:r w:rsidRPr="00976E44">
        <w:rPr>
          <w:u w:val="single"/>
        </w:rPr>
        <w:t xml:space="preserve"> from Washington in </w:t>
      </w:r>
      <w:r w:rsidRPr="00976E44">
        <w:rPr>
          <w:rStyle w:val="Emphasis"/>
          <w:highlight w:val="green"/>
        </w:rPr>
        <w:t>sharing</w:t>
      </w:r>
      <w:r w:rsidRPr="00976E44">
        <w:rPr>
          <w:rStyle w:val="Emphasis"/>
        </w:rPr>
        <w:t xml:space="preserve"> vaccines and their </w:t>
      </w:r>
      <w:r w:rsidRPr="00976E44">
        <w:rPr>
          <w:rStyle w:val="Emphasis"/>
          <w:highlight w:val="green"/>
        </w:rPr>
        <w:t>intellectual property</w:t>
      </w:r>
      <w:r w:rsidRPr="00976E44">
        <w:rPr>
          <w:sz w:val="16"/>
        </w:rPr>
        <w:t xml:space="preserve"> (IP) earlier in the pandemic </w:t>
      </w:r>
      <w:r w:rsidRPr="00976E44">
        <w:rPr>
          <w:u w:val="single"/>
        </w:rPr>
        <w:t>has allowed its geopolitical competitors to take advantage of Latin America’s desperate need to acquire scarce vaccines</w:t>
      </w:r>
      <w:r w:rsidRPr="00976E44">
        <w:rPr>
          <w:sz w:val="16"/>
        </w:rPr>
        <w:t xml:space="preserve">. Although the region represents only eight percent of the global population, it has experienced nearly one-third of all COVID-19 deaths. Historical precedent demonstrates </w:t>
      </w:r>
      <w:r w:rsidRPr="00976E44">
        <w:rPr>
          <w:u w:val="single"/>
        </w:rPr>
        <w:t xml:space="preserve">this is not the first time that Washington’s international moral standing has been </w:t>
      </w:r>
      <w:r w:rsidRPr="00976E44">
        <w:rPr>
          <w:highlight w:val="green"/>
          <w:u w:val="single"/>
        </w:rPr>
        <w:t xml:space="preserve">damaged </w:t>
      </w:r>
      <w:r w:rsidRPr="00976E44">
        <w:rPr>
          <w:u w:val="single"/>
        </w:rPr>
        <w:t>during a global health crisis, due to the lack of political will to share lifesaving drugs and other vital resources</w:t>
      </w:r>
      <w:r w:rsidRPr="00976E44">
        <w:rPr>
          <w:sz w:val="16"/>
        </w:rPr>
        <w:t xml:space="preserve">. However, this time around, unlike in such past episodes, </w:t>
      </w:r>
      <w:r w:rsidRPr="00976E44">
        <w:rPr>
          <w:u w:val="single"/>
        </w:rPr>
        <w:t xml:space="preserve">there will be </w:t>
      </w:r>
      <w:r w:rsidRPr="00976E44">
        <w:rPr>
          <w:rStyle w:val="Emphasis"/>
        </w:rPr>
        <w:t xml:space="preserve">concrete geopolitical consequences to </w:t>
      </w:r>
      <w:r w:rsidRPr="00976E44">
        <w:rPr>
          <w:rStyle w:val="Emphasis"/>
          <w:highlight w:val="green"/>
        </w:rPr>
        <w:t>Washington’s</w:t>
      </w:r>
      <w:r w:rsidRPr="00976E44">
        <w:rPr>
          <w:rStyle w:val="Emphasis"/>
        </w:rPr>
        <w:t xml:space="preserve"> inaction.</w:t>
      </w:r>
    </w:p>
    <w:p w14:paraId="1FF47286" w14:textId="77777777" w:rsidR="00AE450E" w:rsidRPr="00976E44" w:rsidRDefault="00AE450E" w:rsidP="00AE450E">
      <w:pPr>
        <w:rPr>
          <w:sz w:val="16"/>
        </w:rPr>
      </w:pPr>
      <w:r w:rsidRPr="00976E44">
        <w:rPr>
          <w:sz w:val="16"/>
        </w:rPr>
        <w:t xml:space="preserve">In recent years, </w:t>
      </w:r>
      <w:r w:rsidRPr="00976E44">
        <w:rPr>
          <w:u w:val="single"/>
        </w:rPr>
        <w:t xml:space="preserve">the </w:t>
      </w:r>
      <w:r w:rsidRPr="00976E44">
        <w:rPr>
          <w:highlight w:val="green"/>
          <w:u w:val="single"/>
        </w:rPr>
        <w:t xml:space="preserve">U.S. </w:t>
      </w:r>
      <w:r w:rsidRPr="00976E44">
        <w:rPr>
          <w:u w:val="single"/>
        </w:rPr>
        <w:t xml:space="preserve">has </w:t>
      </w:r>
      <w:r w:rsidRPr="00976E44">
        <w:rPr>
          <w:rStyle w:val="Emphasis"/>
          <w:highlight w:val="green"/>
        </w:rPr>
        <w:t>lost</w:t>
      </w:r>
      <w:r w:rsidRPr="00976E44">
        <w:rPr>
          <w:rStyle w:val="Emphasis"/>
        </w:rPr>
        <w:t xml:space="preserve"> significant political and economic </w:t>
      </w:r>
      <w:r w:rsidRPr="00976E44">
        <w:rPr>
          <w:rStyle w:val="Emphasis"/>
          <w:highlight w:val="green"/>
        </w:rPr>
        <w:t>influence</w:t>
      </w:r>
      <w:r w:rsidRPr="00976E44">
        <w:rPr>
          <w:u w:val="single"/>
        </w:rPr>
        <w:t xml:space="preserve"> among its southern neighbors; without swift remedial action, its geopolitical </w:t>
      </w:r>
      <w:r w:rsidRPr="00976E44">
        <w:rPr>
          <w:highlight w:val="green"/>
          <w:u w:val="single"/>
        </w:rPr>
        <w:t>rivals</w:t>
      </w:r>
      <w:r w:rsidRPr="00976E44">
        <w:rPr>
          <w:u w:val="single"/>
        </w:rPr>
        <w:t xml:space="preserve"> may cement such losses through their campaigns of </w:t>
      </w:r>
      <w:r w:rsidRPr="00976E44">
        <w:rPr>
          <w:highlight w:val="green"/>
          <w:u w:val="single"/>
        </w:rPr>
        <w:t>vaccine diplomacy</w:t>
      </w:r>
      <w:r w:rsidRPr="00976E44">
        <w:rPr>
          <w:u w:val="single"/>
        </w:rPr>
        <w:t>. To rebuild its influence in the region, Washington will need to muster the political will to increase Latin America and the Caribbean’s access to vaccines and develop a sound strategy for its own vaccine diplomacy</w:t>
      </w:r>
      <w:r w:rsidRPr="00976E44">
        <w:rPr>
          <w:sz w:val="16"/>
        </w:rPr>
        <w:t xml:space="preserve">. Already, </w:t>
      </w:r>
      <w:r w:rsidRPr="00976E44">
        <w:rPr>
          <w:u w:val="single"/>
        </w:rPr>
        <w:t xml:space="preserve">some countries in the region have been </w:t>
      </w:r>
      <w:r w:rsidRPr="00976E44">
        <w:rPr>
          <w:rStyle w:val="Emphasis"/>
        </w:rPr>
        <w:t>sufficiently strong-armed by other global powers, the implications of which could be damaging for U.S. interests</w:t>
      </w:r>
      <w:r w:rsidRPr="00976E44">
        <w:rPr>
          <w:sz w:val="16"/>
        </w:rPr>
        <w:t>. As the world transitions into the next stage of the pandemic, those nations that continue to be most ravaged by COVID-19 will likely continue to remember which countries provided them with aid and succor in their time of need.</w:t>
      </w:r>
    </w:p>
    <w:p w14:paraId="7FDA4F4D" w14:textId="77777777" w:rsidR="00AE450E" w:rsidRPr="00976E44" w:rsidRDefault="00AE450E" w:rsidP="00AE450E">
      <w:pPr>
        <w:rPr>
          <w:sz w:val="16"/>
        </w:rPr>
      </w:pPr>
      <w:r w:rsidRPr="00976E44">
        <w:rPr>
          <w:sz w:val="16"/>
        </w:rPr>
        <w:t>History repeats itself</w:t>
      </w:r>
    </w:p>
    <w:p w14:paraId="752127E4" w14:textId="77777777" w:rsidR="00AE450E" w:rsidRPr="00976E44" w:rsidRDefault="00AE450E" w:rsidP="00AE450E">
      <w:pPr>
        <w:rPr>
          <w:sz w:val="16"/>
        </w:rPr>
      </w:pPr>
      <w:r w:rsidRPr="00976E44">
        <w:rPr>
          <w:sz w:val="16"/>
        </w:rPr>
        <w:t>In 1981, the first cases of acquired immunodeficiency syndrome (AIDS) were reported; the following decade was defined by a devastating global AIDS epidemic (which would eventually be recognized as a pandemic). Analogous to how Latin America and the Caribbean have borne disproportionately the burden of COVID-19, Africa was hit hardest by the AIDS epidemic. Many parallels can be drawn between the international handlings of both the COVID-19 and AIDS pandemics.</w:t>
      </w:r>
    </w:p>
    <w:p w14:paraId="14045DD3" w14:textId="77777777" w:rsidR="00AE450E" w:rsidRPr="00976E44" w:rsidRDefault="00AE450E" w:rsidP="00AE450E">
      <w:pPr>
        <w:rPr>
          <w:sz w:val="16"/>
        </w:rPr>
      </w:pPr>
      <w:r w:rsidRPr="00976E44">
        <w:rPr>
          <w:sz w:val="16"/>
        </w:rPr>
        <w:t>By the late 1980s, once antiretroviral therapies (ARV) were approved by the U.S. Food and Drug Administration (FDA), AIDS deaths in the U.S. began to decline immediately. Nevertheless, high levels of AIDS-related deaths in Africa continued for another decade. Africa’s enduring fight against AIDS was largely due to the cost of ARVs, which, at the time, were priced at USD $10,000 per person annually—completely out of reach for most developing countries.</w:t>
      </w:r>
    </w:p>
    <w:p w14:paraId="06903535" w14:textId="77777777" w:rsidR="00AE450E" w:rsidRPr="00976E44" w:rsidRDefault="00AE450E" w:rsidP="00AE450E">
      <w:pPr>
        <w:rPr>
          <w:sz w:val="16"/>
        </w:rPr>
      </w:pPr>
      <w:r w:rsidRPr="00976E44">
        <w:rPr>
          <w:sz w:val="16"/>
        </w:rPr>
        <w:lastRenderedPageBreak/>
        <w:t>Pharmaceutical companies argued that the drug’s high selling price was necessary to procure a return on its investment in the research and development (R&amp;D) of the ARV, and that pricing the drugs at a marginal cost would maximize consumer surplus while also halting future development in the industry.</w:t>
      </w:r>
    </w:p>
    <w:p w14:paraId="6555E5A7" w14:textId="77777777" w:rsidR="00AE450E" w:rsidRPr="00976E44" w:rsidRDefault="00AE450E" w:rsidP="00AE450E">
      <w:pPr>
        <w:rPr>
          <w:sz w:val="16"/>
        </w:rPr>
      </w:pPr>
      <w:r w:rsidRPr="00976E44">
        <w:rPr>
          <w:sz w:val="16"/>
        </w:rPr>
        <w:t>When pricing a drug, a pharmaceutical company needs to factor-in several costs: 1) the cost of R&amp;D for drugs that never enter the market; 2) clinical trials necessary to comply with regulatory requirements; 3) and the marketing cost of promoting the new drug. While the original price of the patented ARV was USD $10,000 per patient per year, the price of the generic version, manufactured by the Indian pharmaceutical company Cipla, was only USD $1.00 per day.</w:t>
      </w:r>
    </w:p>
    <w:p w14:paraId="2B5828BD" w14:textId="77777777" w:rsidR="00AE450E" w:rsidRPr="00976E44" w:rsidRDefault="00AE450E" w:rsidP="00AE450E">
      <w:pPr>
        <w:rPr>
          <w:sz w:val="16"/>
        </w:rPr>
      </w:pPr>
      <w:r w:rsidRPr="00976E44">
        <w:rPr>
          <w:sz w:val="16"/>
        </w:rPr>
        <w:t>During the AIDS pandemic, since many developing countries were members of the World Trade Organization (WTO), they were forbidden from importing generic pharmaceutical products because in order to maintain compliance with regulations imposed by the Trade Related Aspects of Intellectual Property (TRIPS) agreement. Western pharmaceutical companies—the owners of the IP rights for the medications—blocked access to generic ARV drugs out of fear that the importation of these generic alternatives would ultimately threaten their net profitization. Despite the protests of the pharmaceutical industry, India and South Africa continued to compete with and defy the U.S. and the WTO (a body in which powerful industrialized economies—those of the U.S., Europe, and Japan—wield disproportionate influence).</w:t>
      </w:r>
    </w:p>
    <w:p w14:paraId="701F91CE" w14:textId="77777777" w:rsidR="00AE450E" w:rsidRPr="00976E44" w:rsidRDefault="00AE450E" w:rsidP="00AE450E">
      <w:pPr>
        <w:rPr>
          <w:sz w:val="16"/>
        </w:rPr>
      </w:pPr>
      <w:r w:rsidRPr="00976E44">
        <w:rPr>
          <w:sz w:val="16"/>
        </w:rPr>
        <w:t>Drug companies eventually sued to keep lifesaving therapies out of the hands of dying AIDS-sufferers in Africa, a state of affairs that engendered a forceful reaction from international activists. After years of political pressure, Washington was forced to yield, eventually pushing for the relaxation of stringent IP protections for ARVs, making generic versions of the drugs more accessible and affordable. Despite its eventual concession, the perception that the U.S. had fought bitterly to prioritize pharmaceutical company profits over human lives in the Global South only helped bolster negative narratives surrounding the Western superpower.</w:t>
      </w:r>
    </w:p>
    <w:p w14:paraId="0629800E" w14:textId="77777777" w:rsidR="00AE450E" w:rsidRPr="00976E44" w:rsidRDefault="00AE450E" w:rsidP="00AE450E">
      <w:pPr>
        <w:rPr>
          <w:sz w:val="16"/>
        </w:rPr>
      </w:pPr>
      <w:r w:rsidRPr="00976E44">
        <w:rPr>
          <w:sz w:val="16"/>
        </w:rPr>
        <w:t xml:space="preserve">However, unlike the unipolarity that characterized the 1990s and early 2000s, </w:t>
      </w:r>
      <w:r w:rsidRPr="00976E44">
        <w:rPr>
          <w:u w:val="single"/>
        </w:rPr>
        <w:t xml:space="preserve">the </w:t>
      </w:r>
      <w:r w:rsidRPr="00976E44">
        <w:rPr>
          <w:highlight w:val="green"/>
          <w:u w:val="single"/>
        </w:rPr>
        <w:t xml:space="preserve">U.S. </w:t>
      </w:r>
      <w:r w:rsidRPr="00976E44">
        <w:rPr>
          <w:u w:val="single"/>
        </w:rPr>
        <w:t xml:space="preserve">is </w:t>
      </w:r>
      <w:r w:rsidRPr="00976E44">
        <w:rPr>
          <w:rStyle w:val="Emphasis"/>
          <w:highlight w:val="green"/>
        </w:rPr>
        <w:t>no longer</w:t>
      </w:r>
      <w:r w:rsidRPr="00976E44">
        <w:rPr>
          <w:rStyle w:val="Emphasis"/>
        </w:rPr>
        <w:t xml:space="preserve"> the only global </w:t>
      </w:r>
      <w:r w:rsidRPr="00976E44">
        <w:rPr>
          <w:rStyle w:val="Emphasis"/>
          <w:highlight w:val="green"/>
        </w:rPr>
        <w:t>superpower</w:t>
      </w:r>
      <w:r w:rsidRPr="00976E44">
        <w:rPr>
          <w:rStyle w:val="Emphasis"/>
        </w:rPr>
        <w:t xml:space="preserve">, and the humanitarian </w:t>
      </w:r>
      <w:r w:rsidRPr="00976E44">
        <w:rPr>
          <w:rStyle w:val="Emphasis"/>
          <w:highlight w:val="green"/>
        </w:rPr>
        <w:t>decisions it makes</w:t>
      </w:r>
      <w:r w:rsidRPr="00976E44">
        <w:rPr>
          <w:rStyle w:val="Emphasis"/>
        </w:rPr>
        <w:t xml:space="preserve"> now</w:t>
      </w:r>
      <w:r w:rsidRPr="00976E44">
        <w:rPr>
          <w:sz w:val="16"/>
        </w:rPr>
        <w:t>—during a new global health crisis—</w:t>
      </w:r>
      <w:r w:rsidRPr="00976E44">
        <w:rPr>
          <w:u w:val="single"/>
        </w:rPr>
        <w:t xml:space="preserve">have the potential to be </w:t>
      </w:r>
      <w:r w:rsidRPr="00976E44">
        <w:rPr>
          <w:rStyle w:val="Emphasis"/>
        </w:rPr>
        <w:t xml:space="preserve">hugely </w:t>
      </w:r>
      <w:r w:rsidRPr="00976E44">
        <w:rPr>
          <w:rStyle w:val="Emphasis"/>
          <w:highlight w:val="green"/>
        </w:rPr>
        <w:t>consequential</w:t>
      </w:r>
      <w:r w:rsidRPr="00976E44">
        <w:rPr>
          <w:rStyle w:val="Emphasis"/>
        </w:rPr>
        <w:t xml:space="preserve"> for the country’s influence and image</w:t>
      </w:r>
      <w:r w:rsidRPr="00976E44">
        <w:rPr>
          <w:sz w:val="16"/>
        </w:rPr>
        <w:t xml:space="preserve">. Similar to its trajectory at the height of the AIDS crisis, </w:t>
      </w:r>
      <w:r w:rsidRPr="00976E44">
        <w:rPr>
          <w:u w:val="single"/>
        </w:rPr>
        <w:t>Washington only recently voiced its desire to back the WTO patent waiver proposal, having come under tremendous international pressure</w:t>
      </w:r>
      <w:r w:rsidRPr="00976E44">
        <w:rPr>
          <w:sz w:val="16"/>
        </w:rPr>
        <w:t xml:space="preserve">. Granted, the U.S. backed a patent waiver for COVID-19 vaccines much faster than it did for ARVs in the 1980s. However, </w:t>
      </w:r>
      <w:r w:rsidRPr="00976E44">
        <w:rPr>
          <w:u w:val="single"/>
        </w:rPr>
        <w:t xml:space="preserve">having been presented with a rare opportunity to make amends for past moral missteps—by </w:t>
      </w:r>
      <w:r w:rsidRPr="00976E44">
        <w:rPr>
          <w:rStyle w:val="Emphasis"/>
          <w:highlight w:val="green"/>
        </w:rPr>
        <w:t xml:space="preserve">eliminating </w:t>
      </w:r>
      <w:r w:rsidRPr="00976E44">
        <w:rPr>
          <w:rStyle w:val="Emphasis"/>
        </w:rPr>
        <w:t xml:space="preserve">vaccine </w:t>
      </w:r>
      <w:r w:rsidRPr="00976E44">
        <w:rPr>
          <w:rStyle w:val="Emphasis"/>
          <w:highlight w:val="green"/>
        </w:rPr>
        <w:t xml:space="preserve">IP </w:t>
      </w:r>
      <w:r w:rsidRPr="00976E44">
        <w:rPr>
          <w:rStyle w:val="Emphasis"/>
        </w:rPr>
        <w:t>protections</w:t>
      </w:r>
      <w:r w:rsidRPr="00976E44">
        <w:rPr>
          <w:u w:val="single"/>
        </w:rPr>
        <w:t xml:space="preserve"> to ensure that affordable, generic versions of COVID-19 vaccines could be </w:t>
      </w:r>
      <w:r w:rsidRPr="00976E44">
        <w:rPr>
          <w:rStyle w:val="Emphasis"/>
        </w:rPr>
        <w:t xml:space="preserve">manufactured en masse around the world—the </w:t>
      </w:r>
      <w:r w:rsidRPr="00976E44">
        <w:rPr>
          <w:rStyle w:val="Emphasis"/>
          <w:highlight w:val="green"/>
        </w:rPr>
        <w:t>U.S.</w:t>
      </w:r>
      <w:r w:rsidRPr="00976E44">
        <w:rPr>
          <w:rStyle w:val="Emphasis"/>
        </w:rPr>
        <w:t xml:space="preserve"> once again </w:t>
      </w:r>
      <w:r w:rsidRPr="00976E44">
        <w:rPr>
          <w:rStyle w:val="Emphasis"/>
          <w:highlight w:val="green"/>
        </w:rPr>
        <w:t>hesitated</w:t>
      </w:r>
      <w:r w:rsidRPr="00976E44">
        <w:rPr>
          <w:sz w:val="16"/>
        </w:rPr>
        <w:t>, limiting opportunities for developing nations to recover from the pandemic and again amplifying criticisms of the United States.</w:t>
      </w:r>
    </w:p>
    <w:p w14:paraId="01224213" w14:textId="77777777" w:rsidR="00AE450E" w:rsidRPr="00976E44" w:rsidRDefault="00AE450E" w:rsidP="00AE450E">
      <w:pPr>
        <w:rPr>
          <w:sz w:val="16"/>
        </w:rPr>
      </w:pPr>
      <w:r w:rsidRPr="00976E44">
        <w:rPr>
          <w:sz w:val="16"/>
        </w:rPr>
        <w:t>Backed by over 100 developing countries, India and South Africa are once again leading the current fight to eliminate IP protections. India and South Africa filed a waiver with the WTO requesting a temporary suspension of patent obligations under TRIPS (Sections 1, 4, 5, and 7 of Part II) so that developing countries can access vaccines in a timely manner. The intent of this effort is to boost domestic manufacturing capacity by facilitating the widespread production of generic versions of COVID-19 vaccines, evening the odds with respect to global vaccine procurement and accessibility. The waiver would also allow developing countries to procure vaccines more expeditiously, either by producing them themselves or by streamlining the cumbersome institutional and legal requirements</w:t>
      </w:r>
      <w:r w:rsidRPr="00976E44">
        <w:rPr>
          <w:sz w:val="16"/>
        </w:rPr>
        <w:lastRenderedPageBreak/>
        <w:t xml:space="preserve"> of importing pharmaceutical products from other countries that possess the necessary manufacturing capacity.</w:t>
      </w:r>
    </w:p>
    <w:p w14:paraId="1A4D9418" w14:textId="77777777" w:rsidR="00AE450E" w:rsidRPr="00976E44" w:rsidRDefault="00AE450E" w:rsidP="00AE450E">
      <w:pPr>
        <w:rPr>
          <w:sz w:val="16"/>
        </w:rPr>
      </w:pPr>
      <w:r w:rsidRPr="00976E44">
        <w:rPr>
          <w:sz w:val="16"/>
        </w:rPr>
        <w:t>After months of pushback from activists and political leaders, the U.S. finally expressed its support for patent waivers, with several key Western powers (notably France and the European Union (EU)) following suit. However, Germany—a major political player in the patent waiver debate due to its powerful pharmaceutical sector—continues to oppose the move. Other European countries remain similarly split on the patent waiver proposal, reflecting the fact that any patent waiver proposal will still requires extensive negotiation (in order for it to be accepted, there must be unanimous consent among WTO members).</w:t>
      </w:r>
    </w:p>
    <w:p w14:paraId="2D37113F" w14:textId="77777777" w:rsidR="00AE450E" w:rsidRPr="00976E44" w:rsidRDefault="00AE450E" w:rsidP="00AE450E">
      <w:pPr>
        <w:rPr>
          <w:sz w:val="16"/>
        </w:rPr>
      </w:pPr>
      <w:r w:rsidRPr="00976E44">
        <w:rPr>
          <w:u w:val="single"/>
        </w:rPr>
        <w:t xml:space="preserve">Political leaders and activists continue to call on the West to </w:t>
      </w:r>
      <w:r w:rsidRPr="00976E44">
        <w:rPr>
          <w:rStyle w:val="Emphasis"/>
        </w:rPr>
        <w:t>support the waiving of IP protections</w:t>
      </w:r>
      <w:r w:rsidRPr="00976E44">
        <w:rPr>
          <w:u w:val="single"/>
        </w:rPr>
        <w:t xml:space="preserve">, noting that </w:t>
      </w:r>
      <w:r w:rsidRPr="00976E44">
        <w:rPr>
          <w:rStyle w:val="Emphasis"/>
        </w:rPr>
        <w:t>current projections anticipate that wealthy countries will be able to immunize their entire populations by the end of 2021</w:t>
      </w:r>
      <w:r w:rsidRPr="00976E44">
        <w:rPr>
          <w:u w:val="single"/>
        </w:rPr>
        <w:t xml:space="preserve">, while developing countries will only see the same results in the </w:t>
      </w:r>
      <w:r w:rsidRPr="00976E44">
        <w:rPr>
          <w:rStyle w:val="Emphasis"/>
        </w:rPr>
        <w:t>next three to four years</w:t>
      </w:r>
      <w:r w:rsidRPr="00976E44">
        <w:rPr>
          <w:sz w:val="16"/>
        </w:rPr>
        <w:t>. Unlike the AIDS pandemic, COVID-19 has generated not only massive medical concerns, but also a global economic crisis: vaccination campaigns in richer countries have already allowed them to begin to rebuild their economies, while mass unemployment and lockdowns continue to strangle the economies of many developing nations. Increasing the supply and accessibility of vaccines in the developing world will undoubtedly facilitate a faster, and more equal, economic recovery. Continuing to allow the virus to spread unencumbered throughout the Global South, however, will only increase the likelihood of further viral mutations, possibly jeopardizing the efficacy of existing vaccines and further perpetuating already grave economic and medical concerns.</w:t>
      </w:r>
    </w:p>
    <w:p w14:paraId="349D6987" w14:textId="77777777" w:rsidR="00AE450E" w:rsidRPr="00976E44" w:rsidRDefault="00AE450E" w:rsidP="00AE450E">
      <w:pPr>
        <w:rPr>
          <w:u w:val="single"/>
        </w:rPr>
      </w:pPr>
      <w:r w:rsidRPr="00976E44">
        <w:rPr>
          <w:rStyle w:val="Emphasis"/>
        </w:rPr>
        <w:lastRenderedPageBreak/>
        <w:t>Washington’s initial unwillingness to cross the pharmaceutical industry has undeniably damaged the moral standing of the United States</w:t>
      </w:r>
      <w:r w:rsidRPr="00976E44">
        <w:rPr>
          <w:sz w:val="16"/>
        </w:rPr>
        <w:t xml:space="preserve">. Moreover, </w:t>
      </w:r>
      <w:r w:rsidRPr="00976E44">
        <w:rPr>
          <w:u w:val="single"/>
        </w:rPr>
        <w:t xml:space="preserve">this decision also created a humanitarian </w:t>
      </w:r>
      <w:r w:rsidRPr="00976E44">
        <w:rPr>
          <w:highlight w:val="green"/>
          <w:u w:val="single"/>
        </w:rPr>
        <w:t>void</w:t>
      </w:r>
      <w:r w:rsidRPr="00976E44">
        <w:rPr>
          <w:u w:val="single"/>
        </w:rPr>
        <w:t xml:space="preserve"> eagerly </w:t>
      </w:r>
      <w:r w:rsidRPr="00976E44">
        <w:rPr>
          <w:highlight w:val="green"/>
          <w:u w:val="single"/>
        </w:rPr>
        <w:t xml:space="preserve">filled by </w:t>
      </w:r>
      <w:r w:rsidRPr="00976E44">
        <w:rPr>
          <w:rStyle w:val="Emphasis"/>
          <w:highlight w:val="green"/>
        </w:rPr>
        <w:t>Beijing</w:t>
      </w:r>
      <w:r w:rsidRPr="00976E44">
        <w:rPr>
          <w:sz w:val="16"/>
        </w:rPr>
        <w:t xml:space="preserve"> and Moscow, </w:t>
      </w:r>
      <w:r w:rsidRPr="00976E44">
        <w:rPr>
          <w:u w:val="single"/>
        </w:rPr>
        <w:t xml:space="preserve">as they actively seek to position themselves as the benefactors of the most COVID-19-stricken region of the world: </w:t>
      </w:r>
      <w:r w:rsidRPr="00976E44">
        <w:rPr>
          <w:rStyle w:val="Emphasis"/>
        </w:rPr>
        <w:t>Latin America and the Caribbean</w:t>
      </w:r>
      <w:r w:rsidRPr="00976E44">
        <w:rPr>
          <w:sz w:val="16"/>
        </w:rPr>
        <w:t xml:space="preserve">. To date, Russian and </w:t>
      </w:r>
      <w:r w:rsidRPr="00976E44">
        <w:rPr>
          <w:rStyle w:val="Emphasis"/>
          <w:highlight w:val="green"/>
        </w:rPr>
        <w:t>Chinese</w:t>
      </w:r>
      <w:r w:rsidRPr="00976E44">
        <w:rPr>
          <w:highlight w:val="green"/>
          <w:u w:val="single"/>
        </w:rPr>
        <w:t xml:space="preserve"> </w:t>
      </w:r>
      <w:r w:rsidRPr="00976E44">
        <w:rPr>
          <w:rStyle w:val="Emphasis"/>
          <w:highlight w:val="green"/>
        </w:rPr>
        <w:t>vaccine diplomacy</w:t>
      </w:r>
      <w:r w:rsidRPr="00976E44">
        <w:rPr>
          <w:rStyle w:val="Emphasis"/>
        </w:rPr>
        <w:t xml:space="preserve"> have already </w:t>
      </w:r>
      <w:r w:rsidRPr="00976E44">
        <w:rPr>
          <w:rStyle w:val="Emphasis"/>
          <w:highlight w:val="green"/>
        </w:rPr>
        <w:t>led to</w:t>
      </w:r>
      <w:r w:rsidRPr="00976E44">
        <w:rPr>
          <w:rStyle w:val="Emphasis"/>
        </w:rPr>
        <w:t xml:space="preserve"> economic, diplomatic, and political </w:t>
      </w:r>
      <w:r w:rsidRPr="00976E44">
        <w:rPr>
          <w:rStyle w:val="Emphasis"/>
          <w:highlight w:val="green"/>
        </w:rPr>
        <w:t>losses</w:t>
      </w:r>
      <w:r w:rsidRPr="00976E44">
        <w:rPr>
          <w:rStyle w:val="Emphasis"/>
        </w:rPr>
        <w:t xml:space="preserve"> being felt by Washington</w:t>
      </w:r>
      <w:r w:rsidRPr="00976E44">
        <w:rPr>
          <w:u w:val="single"/>
        </w:rPr>
        <w:t>; this trend</w:t>
      </w:r>
      <w:r w:rsidRPr="00976E44">
        <w:rPr>
          <w:sz w:val="16"/>
        </w:rPr>
        <w:t xml:space="preserve">, if allowed to continue, </w:t>
      </w:r>
      <w:r w:rsidRPr="00976E44">
        <w:rPr>
          <w:u w:val="single"/>
        </w:rPr>
        <w:t xml:space="preserve">will only further </w:t>
      </w:r>
      <w:r w:rsidRPr="00976E44">
        <w:rPr>
          <w:rStyle w:val="Emphasis"/>
          <w:highlight w:val="green"/>
        </w:rPr>
        <w:t>limit U.S.</w:t>
      </w:r>
      <w:r w:rsidRPr="00976E44">
        <w:rPr>
          <w:rStyle w:val="Emphasis"/>
        </w:rPr>
        <w:t xml:space="preserve"> regional </w:t>
      </w:r>
      <w:r w:rsidRPr="00976E44">
        <w:rPr>
          <w:rStyle w:val="Emphasis"/>
          <w:highlight w:val="green"/>
        </w:rPr>
        <w:t>influence</w:t>
      </w:r>
      <w:r w:rsidRPr="00976E44">
        <w:rPr>
          <w:u w:val="single"/>
        </w:rPr>
        <w:t xml:space="preserve"> with its neighbors to the south.</w:t>
      </w:r>
    </w:p>
    <w:p w14:paraId="15E634C1" w14:textId="77777777" w:rsidR="00AE450E" w:rsidRPr="00976E44" w:rsidRDefault="00AE450E" w:rsidP="00AE450E">
      <w:pPr>
        <w:rPr>
          <w:sz w:val="16"/>
        </w:rPr>
      </w:pPr>
      <w:r w:rsidRPr="00976E44">
        <w:rPr>
          <w:sz w:val="16"/>
        </w:rPr>
        <w:t>A lack of strategy and political will</w:t>
      </w:r>
    </w:p>
    <w:p w14:paraId="3B827DA2" w14:textId="77777777" w:rsidR="00AE450E" w:rsidRPr="00976E44" w:rsidRDefault="00AE450E" w:rsidP="00AE450E">
      <w:pPr>
        <w:rPr>
          <w:sz w:val="16"/>
        </w:rPr>
      </w:pPr>
      <w:r w:rsidRPr="00976E44">
        <w:rPr>
          <w:u w:val="single"/>
        </w:rPr>
        <w:t xml:space="preserve">In the absence of an </w:t>
      </w:r>
      <w:r w:rsidRPr="00976E44">
        <w:rPr>
          <w:rStyle w:val="Emphasis"/>
        </w:rPr>
        <w:t>effective vaccine diplomacy strategy from Washington</w:t>
      </w:r>
      <w:r w:rsidRPr="00976E44">
        <w:rPr>
          <w:u w:val="single"/>
        </w:rPr>
        <w:t>, and with the perpetuation of its current nationalistic vaccine policy, some of the pharmaceutical companies</w:t>
      </w:r>
      <w:r w:rsidRPr="00976E44">
        <w:rPr>
          <w:sz w:val="16"/>
        </w:rPr>
        <w:t xml:space="preserve"> that the U.S. so readily protects </w:t>
      </w:r>
      <w:r w:rsidRPr="00976E44">
        <w:rPr>
          <w:u w:val="single"/>
        </w:rPr>
        <w:t xml:space="preserve">have pushed countries throughout </w:t>
      </w:r>
      <w:r w:rsidRPr="00976E44">
        <w:rPr>
          <w:rStyle w:val="Emphasis"/>
        </w:rPr>
        <w:t>Latin America and the Caribbean into the waiting arms of Beijing</w:t>
      </w:r>
      <w:r w:rsidRPr="00976E44">
        <w:rPr>
          <w:sz w:val="16"/>
        </w:rPr>
        <w:t xml:space="preserve"> and Moscow. While some Latin American countries have received a few vaccines from Western companies, most nations in the region continue to struggle to obtain doses. </w:t>
      </w:r>
      <w:r w:rsidRPr="00976E44">
        <w:rPr>
          <w:u w:val="single"/>
        </w:rPr>
        <w:t>Pfizer, a U.S. pharmaceutical company, was accused of bullying Latin American countries during vaccine procurement negotiations, using its own leverage to attempt to force desperate nations to offer sovereign assets</w:t>
      </w:r>
      <w:r w:rsidRPr="00976E44">
        <w:rPr>
          <w:sz w:val="16"/>
        </w:rPr>
        <w:t>—such as their embassies—as collateral. Pfizer’s efforts resulted in a lost deal with Argentina, which has continued to grow increasingly closer to China.</w:t>
      </w:r>
    </w:p>
    <w:p w14:paraId="181A83D0" w14:textId="77777777" w:rsidR="00AE450E" w:rsidRPr="00976E44" w:rsidRDefault="00AE450E" w:rsidP="00AE450E">
      <w:pPr>
        <w:rPr>
          <w:u w:val="single"/>
        </w:rPr>
      </w:pPr>
      <w:r w:rsidRPr="00976E44">
        <w:rPr>
          <w:u w:val="single"/>
        </w:rPr>
        <w:t xml:space="preserve">While the U.S. possesses a </w:t>
      </w:r>
      <w:r w:rsidRPr="00976E44">
        <w:rPr>
          <w:rStyle w:val="Emphasis"/>
        </w:rPr>
        <w:t>surplus of COVID-19 vaccines, it has failed to develop an effective, far-reaching donation strategy</w:t>
      </w:r>
      <w:r w:rsidRPr="00976E44">
        <w:rPr>
          <w:u w:val="single"/>
        </w:rPr>
        <w:t>. Only recently did the Biden administration announce its plans to ship 80 million vaccines—a small portion of its surplus supply—abroad</w:t>
      </w:r>
      <w:r w:rsidRPr="00976E44">
        <w:rPr>
          <w:sz w:val="16"/>
        </w:rPr>
        <w:t xml:space="preserve">. Of the initial 25 million doses destined to be distributed internationally, 19 million will be donated to the largely mismanaged UN-backed COVAX program, with only six million of these COVAX doses designated for Latin America and the Caribbean. </w:t>
      </w:r>
      <w:r w:rsidRPr="00976E44">
        <w:rPr>
          <w:u w:val="single"/>
        </w:rPr>
        <w:t xml:space="preserve">In comparison, </w:t>
      </w:r>
      <w:r w:rsidRPr="00976E44">
        <w:rPr>
          <w:highlight w:val="green"/>
          <w:u w:val="single"/>
        </w:rPr>
        <w:t>China</w:t>
      </w:r>
      <w:r w:rsidRPr="00976E44">
        <w:rPr>
          <w:u w:val="single"/>
        </w:rPr>
        <w:t xml:space="preserve"> alone has </w:t>
      </w:r>
      <w:r w:rsidRPr="00976E44">
        <w:rPr>
          <w:highlight w:val="green"/>
          <w:u w:val="single"/>
        </w:rPr>
        <w:t>donated</w:t>
      </w:r>
      <w:r w:rsidRPr="00976E44">
        <w:rPr>
          <w:u w:val="single"/>
        </w:rPr>
        <w:t xml:space="preserve"> or sold </w:t>
      </w:r>
      <w:r w:rsidRPr="00976E44">
        <w:rPr>
          <w:rStyle w:val="Emphasis"/>
          <w:highlight w:val="green"/>
        </w:rPr>
        <w:t>over 165 million vaccines</w:t>
      </w:r>
      <w:r w:rsidRPr="00976E44">
        <w:rPr>
          <w:u w:val="single"/>
        </w:rPr>
        <w:t xml:space="preserve"> to Latin America, with countries like Chile and Uruguay having vaccinated 80 and 63 percent of their populations, respectively, with Chinese vaccines.</w:t>
      </w:r>
    </w:p>
    <w:p w14:paraId="4C3F7729" w14:textId="77777777" w:rsidR="00AE450E" w:rsidRPr="00976E44" w:rsidRDefault="00AE450E" w:rsidP="00AE450E">
      <w:pPr>
        <w:rPr>
          <w:sz w:val="16"/>
        </w:rPr>
      </w:pPr>
      <w:r w:rsidRPr="00976E44">
        <w:rPr>
          <w:sz w:val="16"/>
        </w:rPr>
        <w:t>The administration of U.S. President Joe Biden previously donated a total of 4.2 million AstraZeneca vaccines to Canada and Mexico, the first vaccines that the U.S. had sent abroad. Still, this relatively modest donation was preceded by repeated calls from prominent Latin American leaders for President Biden to donate vaccines to U.S. allies in Latin America. Mexican President Andrés Manuel López Obrador (AMLO) was notably rebuffed in his request for shipments of U.S. vaccines, being told by the Biden administration that it was prioritizing the vaccination of the American public (despite the fact that Washington had already bought enough vaccines to inoculate the entire U.S. population several times over). Colombia President Iván Duque of Colombia, a country that is a key regional ally, has also called for the Biden administration to aid countries in the Western Hemisphere that are struggling to procure vaccines.</w:t>
      </w:r>
    </w:p>
    <w:p w14:paraId="39CB4D5E" w14:textId="77777777" w:rsidR="00AE450E" w:rsidRPr="00976E44" w:rsidRDefault="00AE450E" w:rsidP="00AE450E">
      <w:pPr>
        <w:rPr>
          <w:u w:val="single"/>
        </w:rPr>
      </w:pPr>
      <w:r w:rsidRPr="00976E44">
        <w:rPr>
          <w:sz w:val="16"/>
        </w:rPr>
        <w:t xml:space="preserve">By contrast, some Latin American officials have described easier negotiations, cheaper prices, and overall better terms in their successful agreements with Russia and China. Last year, for example, Beijing offered a USD $1 billion loan to Latin American nations to help finance their purchasing of Chinese-made vaccines—an offer that was well-received by recipient countries. Due to a </w:t>
      </w:r>
      <w:r w:rsidRPr="00976E44">
        <w:rPr>
          <w:rStyle w:val="Emphasis"/>
          <w:highlight w:val="green"/>
        </w:rPr>
        <w:t>lack of</w:t>
      </w:r>
      <w:r w:rsidRPr="00976E44">
        <w:rPr>
          <w:rStyle w:val="Emphasis"/>
        </w:rPr>
        <w:t xml:space="preserve"> vaccine </w:t>
      </w:r>
      <w:r w:rsidRPr="00976E44">
        <w:rPr>
          <w:rStyle w:val="Emphasis"/>
          <w:highlight w:val="green"/>
        </w:rPr>
        <w:t>support</w:t>
      </w:r>
      <w:r w:rsidRPr="00976E44">
        <w:rPr>
          <w:rStyle w:val="Emphasis"/>
        </w:rPr>
        <w:t xml:space="preserve"> and assurance </w:t>
      </w:r>
      <w:r w:rsidRPr="00976E44">
        <w:rPr>
          <w:rStyle w:val="Emphasis"/>
          <w:highlight w:val="green"/>
        </w:rPr>
        <w:t>from Washington</w:t>
      </w:r>
      <w:r w:rsidRPr="00976E44">
        <w:rPr>
          <w:highlight w:val="green"/>
          <w:u w:val="single"/>
        </w:rPr>
        <w:t xml:space="preserve">, countries </w:t>
      </w:r>
      <w:r w:rsidRPr="00976E44">
        <w:rPr>
          <w:u w:val="single"/>
        </w:rPr>
        <w:t xml:space="preserve">are </w:t>
      </w:r>
      <w:r w:rsidRPr="00976E44">
        <w:rPr>
          <w:rStyle w:val="Emphasis"/>
        </w:rPr>
        <w:t xml:space="preserve">growing </w:t>
      </w:r>
      <w:r w:rsidRPr="00976E44">
        <w:rPr>
          <w:rStyle w:val="Emphasis"/>
          <w:highlight w:val="green"/>
        </w:rPr>
        <w:t>closer to Beijing</w:t>
      </w:r>
      <w:r w:rsidRPr="00976E44">
        <w:rPr>
          <w:rStyle w:val="Emphasis"/>
        </w:rPr>
        <w:t xml:space="preserve"> and Moscow</w:t>
      </w:r>
      <w:r w:rsidRPr="00976E44">
        <w:rPr>
          <w:u w:val="single"/>
        </w:rPr>
        <w:t>, succumbing to rival geopolitical powers that do not align with the diplomatic and economic interests of the United States.</w:t>
      </w:r>
    </w:p>
    <w:p w14:paraId="4763D116" w14:textId="77777777" w:rsidR="00AE450E" w:rsidRPr="00976E44" w:rsidRDefault="00AE450E" w:rsidP="00AE450E">
      <w:pPr>
        <w:rPr>
          <w:sz w:val="16"/>
        </w:rPr>
      </w:pPr>
      <w:r w:rsidRPr="00976E44">
        <w:rPr>
          <w:u w:val="single"/>
        </w:rPr>
        <w:t xml:space="preserve">Brazil remains one of the countries </w:t>
      </w:r>
      <w:r w:rsidRPr="00976E44">
        <w:rPr>
          <w:rStyle w:val="Emphasis"/>
        </w:rPr>
        <w:t>hardest hit by the COVID-19 pandemic</w:t>
      </w:r>
      <w:r w:rsidRPr="00976E44">
        <w:rPr>
          <w:sz w:val="16"/>
        </w:rPr>
        <w:t xml:space="preserve">. Despite President Jair Bolsanaro’s anti-science tendencies and hawkish stance towards Beijing, however, his government has still proven susceptible to the influence of China. Earlier this year, a New York Times report brought attention to the Bolsonaro government’s arrangement to allow Huawei, the Chinese telecommunications giant, to participate in upcoming biddings for contracts to construct Brazil’s 5G network. (Under the Trump Administration, Brazil had been one of the 50 countries to agree to the Clean Network Initiative—an agreement that committed signatories to forbidding Huawei from being involved in their 5G networks, due to national security concerns.) The announcement came after Brazil’s telecommunications minister, Fábio Faria, traveled to Beijing to meet with Huawei </w:t>
      </w:r>
      <w:r w:rsidRPr="00976E44">
        <w:rPr>
          <w:sz w:val="16"/>
        </w:rPr>
        <w:lastRenderedPageBreak/>
        <w:t>executives. Recounting his trip, Faria was quoted as saying that he had taken “advantage of the trip to ask for vaccines.” This development aligns with recent warnings from the U.S. Southern Command Chief Admiral Craig Faller, who claimed, during a U.S. Senate Armed Services Committee hearing, that China was using its vaccine leverage to push for Huawei’s integration into Latin America’s 5G networks.</w:t>
      </w:r>
    </w:p>
    <w:p w14:paraId="5B590CD6" w14:textId="77777777" w:rsidR="00AE450E" w:rsidRPr="00976E44" w:rsidRDefault="00AE450E" w:rsidP="00AE450E">
      <w:pPr>
        <w:rPr>
          <w:sz w:val="16"/>
        </w:rPr>
      </w:pPr>
      <w:r w:rsidRPr="00976E44">
        <w:rPr>
          <w:u w:val="single"/>
        </w:rPr>
        <w:t xml:space="preserve">In the absence of Washington, several countries have </w:t>
      </w:r>
      <w:r w:rsidRPr="00976E44">
        <w:rPr>
          <w:rStyle w:val="Emphasis"/>
        </w:rPr>
        <w:t>increased their engagement with China and Russia</w:t>
      </w:r>
      <w:r w:rsidRPr="00976E44">
        <w:rPr>
          <w:sz w:val="16"/>
        </w:rPr>
        <w:t xml:space="preserve"> (or have at least been pressured to). </w:t>
      </w:r>
      <w:r w:rsidRPr="00976E44">
        <w:rPr>
          <w:rStyle w:val="Emphasis"/>
        </w:rPr>
        <w:t>Paraguay and Guyana</w:t>
      </w:r>
      <w:r w:rsidRPr="00976E44">
        <w:rPr>
          <w:sz w:val="16"/>
        </w:rPr>
        <w:t xml:space="preserve">, for instance, have been pushed by China to switch their official diplomatic recognition from Taiwan (Republic of China, or ROC) to China (People’s Republic of China, or PRC) and to increase bilateral trade relations. </w:t>
      </w:r>
      <w:r w:rsidRPr="00976E44">
        <w:rPr>
          <w:rStyle w:val="Emphasis"/>
        </w:rPr>
        <w:t>Colombia</w:t>
      </w:r>
      <w:r w:rsidRPr="00976E44">
        <w:rPr>
          <w:sz w:val="16"/>
        </w:rPr>
        <w:t xml:space="preserve">, historically one of Washington’s closest allies in Latin America, uncharacteristically applauded Beijing’s efforts to promote human rights at the United Nations Human Rights Council, only one week after it received half a million doses of a Chinese-made vaccine. In </w:t>
      </w:r>
      <w:r w:rsidRPr="00976E44">
        <w:rPr>
          <w:rStyle w:val="Emphasis"/>
        </w:rPr>
        <w:t>Mexico</w:t>
      </w:r>
      <w:r w:rsidRPr="00976E44">
        <w:rPr>
          <w:sz w:val="16"/>
        </w:rPr>
        <w:t>, Beijing and Moscow also scored points; after securing a second shipment of Chinese vaccines, Mexico announced it would expand its “strategic partnership” with China. With respect to Russia, when (AMLO) tested positive for COVID-19 in January, he received a call from Russian President Vladimir Putin, wishing his Mexican counterpart a quick recovery. Shortly thereafter, AMLO announced that Mexico would receive a shipment of 24 million Russian vaccines and that he had invited Putin to visit Mexico, which would mark the Russian leader’s first visit to the country in nearly a decade. These developments are especially relevant when considering the fact that, before President Biden announced the sharing of the U.S. supply of AstraZeneca vaccines with Mexico, he had initially rejected AMLO’s call for assistance.</w:t>
      </w:r>
    </w:p>
    <w:p w14:paraId="024E5167" w14:textId="77777777" w:rsidR="00AE450E" w:rsidRPr="00976E44" w:rsidRDefault="00AE450E" w:rsidP="00AE450E">
      <w:pPr>
        <w:rPr>
          <w:sz w:val="16"/>
        </w:rPr>
      </w:pPr>
      <w:r w:rsidRPr="00976E44">
        <w:rPr>
          <w:sz w:val="16"/>
        </w:rPr>
        <w:t xml:space="preserve">In </w:t>
      </w:r>
      <w:r w:rsidRPr="00976E44">
        <w:rPr>
          <w:rStyle w:val="Emphasis"/>
        </w:rPr>
        <w:t>Bolivia</w:t>
      </w:r>
      <w:r w:rsidRPr="00976E44">
        <w:rPr>
          <w:sz w:val="16"/>
        </w:rPr>
        <w:t>, Putin has curried favor with President Luis Arce. President Arce’s political leanings are reminiscent of those of his predecessor, Evo Morales, who had an especially close relationship with Moscow; it would be reasonable to expect, therefore, that Arce may be similarly keen to deepen Moscow’s relationship with La Paz. After donating a large supply of vaccines to Bolivia, Putin sought out Arce to discuss the possible revival of several key Russian projects in the country: among them, the reactivation of a suspended nuclear power plant project, Russian development of Bolivia’s natural gas reserves, and investments in the country’s extensive lithium deposits (lithium being a mineral key to the global transition to clean energy, as it is a vital component in the production of high capacity batteries in both civilian and military hardware). In 2019, Russian businesses were beaten by other firms in the rush to invest in Bolivia’s nascent lithium industry; however, Arce has recently announced plans for new lithium projects that have received interest from both Russian and American companies.</w:t>
      </w:r>
    </w:p>
    <w:p w14:paraId="11957FDD" w14:textId="77777777" w:rsidR="00AE450E" w:rsidRPr="00976E44" w:rsidRDefault="00AE450E" w:rsidP="00AE450E">
      <w:pPr>
        <w:rPr>
          <w:sz w:val="16"/>
        </w:rPr>
      </w:pPr>
      <w:r w:rsidRPr="00976E44">
        <w:rPr>
          <w:sz w:val="16"/>
        </w:rPr>
        <w:t xml:space="preserve">Throughout </w:t>
      </w:r>
      <w:r w:rsidRPr="00976E44">
        <w:rPr>
          <w:rStyle w:val="Emphasis"/>
        </w:rPr>
        <w:t>Latin America</w:t>
      </w:r>
      <w:r w:rsidRPr="00976E44">
        <w:rPr>
          <w:u w:val="single"/>
        </w:rPr>
        <w:t xml:space="preserve"> and the </w:t>
      </w:r>
      <w:r w:rsidRPr="00976E44">
        <w:rPr>
          <w:rStyle w:val="Emphasis"/>
        </w:rPr>
        <w:t>Caribbean</w:t>
      </w:r>
      <w:r w:rsidRPr="00976E44">
        <w:rPr>
          <w:sz w:val="16"/>
        </w:rPr>
        <w:t>, Russia has continued to sign vaccine deals in an effort to increase its influence. Russia’s vaccine diplomacy has primarily been a soft power push, unlike China’s more brazen “wolf warrior” diplomacy. Nevertheless, it represents a re-establishment of a foothold in the region that Russia (and its predecessor, the USSR) has not boasted since the Cold War.</w:t>
      </w:r>
    </w:p>
    <w:p w14:paraId="2F56F18B" w14:textId="77777777" w:rsidR="00AE450E" w:rsidRPr="00976E44" w:rsidRDefault="00AE450E" w:rsidP="00AE450E">
      <w:pPr>
        <w:rPr>
          <w:sz w:val="16"/>
        </w:rPr>
      </w:pPr>
      <w:r w:rsidRPr="00976E44">
        <w:rPr>
          <w:sz w:val="16"/>
        </w:rPr>
        <w:t xml:space="preserve">While some countries, like Mexico and Bolivia, appear genuinely interested in deepening their ties with U.S. geopolitical rivals, it is widely recognized that </w:t>
      </w:r>
      <w:r w:rsidRPr="00976E44">
        <w:rPr>
          <w:u w:val="single"/>
        </w:rPr>
        <w:t xml:space="preserve">most other nations of Latin America and the Caribbean are being squeezed politically by vaccines. If Latin America is not offered a </w:t>
      </w:r>
      <w:r w:rsidRPr="00976E44">
        <w:rPr>
          <w:rStyle w:val="Emphasis"/>
        </w:rPr>
        <w:t>practical alternative</w:t>
      </w:r>
      <w:r w:rsidRPr="00976E44">
        <w:rPr>
          <w:u w:val="single"/>
        </w:rPr>
        <w:t xml:space="preserve">, it will likely continue to </w:t>
      </w:r>
      <w:r w:rsidRPr="00976E44">
        <w:rPr>
          <w:rStyle w:val="Emphasis"/>
        </w:rPr>
        <w:t>conduct business with Moscow and Beijing,</w:t>
      </w:r>
      <w:r w:rsidRPr="00976E44">
        <w:rPr>
          <w:sz w:val="16"/>
        </w:rPr>
        <w:t xml:space="preserve"> thus incurring more debts of gratitude to global powerhouses eager to expand their economic and political influence through vaccine diplomacy.</w:t>
      </w:r>
    </w:p>
    <w:p w14:paraId="357D2B14" w14:textId="77777777" w:rsidR="00AE450E" w:rsidRPr="00976E44" w:rsidRDefault="00AE450E" w:rsidP="00AE450E">
      <w:pPr>
        <w:rPr>
          <w:sz w:val="16"/>
        </w:rPr>
      </w:pPr>
      <w:r w:rsidRPr="00976E44">
        <w:rPr>
          <w:sz w:val="16"/>
        </w:rPr>
        <w:t>A forward-thinking strategy</w:t>
      </w:r>
    </w:p>
    <w:p w14:paraId="1DEA5FFB" w14:textId="77777777" w:rsidR="00AE450E" w:rsidRPr="00976E44" w:rsidRDefault="00AE450E" w:rsidP="00AE450E">
      <w:pPr>
        <w:rPr>
          <w:u w:val="single"/>
        </w:rPr>
      </w:pPr>
      <w:r w:rsidRPr="00976E44">
        <w:rPr>
          <w:sz w:val="16"/>
        </w:rPr>
        <w:t xml:space="preserve">To this point, </w:t>
      </w:r>
      <w:r w:rsidRPr="00976E44">
        <w:rPr>
          <w:u w:val="single"/>
        </w:rPr>
        <w:t xml:space="preserve">the U.S. has been </w:t>
      </w:r>
      <w:r w:rsidRPr="00976E44">
        <w:rPr>
          <w:rStyle w:val="Emphasis"/>
        </w:rPr>
        <w:t>significantly outpaced by China and Russia</w:t>
      </w:r>
      <w:r w:rsidRPr="00976E44">
        <w:rPr>
          <w:u w:val="single"/>
        </w:rPr>
        <w:t xml:space="preserve"> when it comes to building and strengthening relations with its Latin American and Caribbean neighbors. The dynamic surrounding COVID-19 vaccine distribution is evocative of another era of recent history when the U.S. abandoned the suffering of the developing world for the sake of profit-maximizing pharmaceutical companies</w:t>
      </w:r>
      <w:r w:rsidRPr="00976E44">
        <w:rPr>
          <w:sz w:val="16"/>
        </w:rPr>
        <w:t>. With Latin America and the Caribbean being the region hardest hit in the world by the COVID-19 pandemic—much as Africa was at the height of the AIDS pandemic—</w:t>
      </w:r>
      <w:r w:rsidRPr="00976E44">
        <w:rPr>
          <w:u w:val="single"/>
        </w:rPr>
        <w:t xml:space="preserve">the </w:t>
      </w:r>
      <w:r w:rsidRPr="00976E44">
        <w:rPr>
          <w:rStyle w:val="Emphasis"/>
        </w:rPr>
        <w:t>U.S. is only undermining its moral standing</w:t>
      </w:r>
      <w:r w:rsidRPr="00976E44">
        <w:rPr>
          <w:u w:val="single"/>
        </w:rPr>
        <w:t xml:space="preserve"> and </w:t>
      </w:r>
      <w:r w:rsidRPr="00976E44">
        <w:rPr>
          <w:rStyle w:val="Emphasis"/>
        </w:rPr>
        <w:t>regional influence</w:t>
      </w:r>
      <w:r w:rsidRPr="00976E44">
        <w:rPr>
          <w:u w:val="single"/>
        </w:rPr>
        <w:t xml:space="preserve"> by failing to more readily extend a helping hand.</w:t>
      </w:r>
    </w:p>
    <w:p w14:paraId="4370DF20" w14:textId="77777777" w:rsidR="00AE450E" w:rsidRPr="00976E44" w:rsidRDefault="00AE450E" w:rsidP="00AE450E">
      <w:pPr>
        <w:rPr>
          <w:sz w:val="16"/>
        </w:rPr>
      </w:pPr>
      <w:r w:rsidRPr="00976E44">
        <w:rPr>
          <w:sz w:val="16"/>
        </w:rPr>
        <w:t xml:space="preserve">As the war against COVID-19 reaches a détente in the U.S., </w:t>
      </w:r>
      <w:r w:rsidRPr="00976E44">
        <w:rPr>
          <w:rStyle w:val="Emphasis"/>
        </w:rPr>
        <w:t xml:space="preserve">the </w:t>
      </w:r>
      <w:r w:rsidRPr="005624D6">
        <w:rPr>
          <w:rStyle w:val="Emphasis"/>
          <w:highlight w:val="green"/>
        </w:rPr>
        <w:t>Biden administration should</w:t>
      </w:r>
      <w:r w:rsidRPr="00976E44">
        <w:rPr>
          <w:rStyle w:val="Emphasis"/>
        </w:rPr>
        <w:t xml:space="preserve"> make this issue a top priority</w:t>
      </w:r>
      <w:r w:rsidRPr="00976E44">
        <w:rPr>
          <w:sz w:val="16"/>
        </w:rPr>
        <w:t xml:space="preserve">. First, the U.S. needs to aggressively push its Western partners to </w:t>
      </w:r>
      <w:r w:rsidRPr="005624D6">
        <w:rPr>
          <w:highlight w:val="green"/>
          <w:u w:val="single"/>
        </w:rPr>
        <w:t xml:space="preserve">back the IP </w:t>
      </w:r>
      <w:r w:rsidRPr="00976E44">
        <w:rPr>
          <w:u w:val="single"/>
        </w:rPr>
        <w:t xml:space="preserve">patent </w:t>
      </w:r>
      <w:r w:rsidRPr="00976E44">
        <w:rPr>
          <w:highlight w:val="green"/>
          <w:u w:val="single"/>
        </w:rPr>
        <w:t>waiver</w:t>
      </w:r>
      <w:r w:rsidRPr="00976E44">
        <w:rPr>
          <w:u w:val="single"/>
        </w:rPr>
        <w:t xml:space="preserve"> at the WTO</w:t>
      </w:r>
      <w:r w:rsidRPr="00976E44">
        <w:rPr>
          <w:sz w:val="16"/>
        </w:rPr>
        <w:t xml:space="preserve"> in order to </w:t>
      </w:r>
      <w:r w:rsidRPr="00976E44">
        <w:rPr>
          <w:u w:val="single"/>
        </w:rPr>
        <w:t xml:space="preserve">push forward a </w:t>
      </w:r>
      <w:r w:rsidRPr="005624D6">
        <w:rPr>
          <w:highlight w:val="green"/>
          <w:u w:val="single"/>
        </w:rPr>
        <w:t>patent proposal</w:t>
      </w:r>
      <w:r w:rsidRPr="00976E44">
        <w:rPr>
          <w:u w:val="single"/>
        </w:rPr>
        <w:t xml:space="preserve"> that </w:t>
      </w:r>
      <w:r w:rsidRPr="005624D6">
        <w:rPr>
          <w:highlight w:val="green"/>
          <w:u w:val="single"/>
        </w:rPr>
        <w:t>will help increase vaccine production capacity</w:t>
      </w:r>
      <w:r w:rsidRPr="00976E44">
        <w:rPr>
          <w:u w:val="single"/>
        </w:rPr>
        <w:t xml:space="preserve"> worldwide. </w:t>
      </w:r>
      <w:r w:rsidRPr="005624D6">
        <w:rPr>
          <w:highlight w:val="green"/>
          <w:u w:val="single"/>
        </w:rPr>
        <w:t xml:space="preserve">Doing so will </w:t>
      </w:r>
      <w:r w:rsidRPr="005624D6">
        <w:rPr>
          <w:rStyle w:val="Emphasis"/>
          <w:highlight w:val="green"/>
        </w:rPr>
        <w:t>demonstrate</w:t>
      </w:r>
      <w:r w:rsidRPr="00976E44">
        <w:rPr>
          <w:rStyle w:val="Emphasis"/>
        </w:rPr>
        <w:t xml:space="preserve"> to the world </w:t>
      </w:r>
      <w:r w:rsidRPr="005624D6">
        <w:rPr>
          <w:rStyle w:val="Emphasis"/>
          <w:highlight w:val="green"/>
        </w:rPr>
        <w:t>that Washington has</w:t>
      </w:r>
      <w:r w:rsidRPr="00976E44">
        <w:rPr>
          <w:rStyle w:val="Emphasis"/>
        </w:rPr>
        <w:t xml:space="preserve"> the </w:t>
      </w:r>
      <w:r w:rsidRPr="00976E44">
        <w:rPr>
          <w:rStyle w:val="Emphasis"/>
          <w:highlight w:val="green"/>
        </w:rPr>
        <w:t xml:space="preserve">political </w:t>
      </w:r>
      <w:r w:rsidRPr="005624D6">
        <w:rPr>
          <w:rStyle w:val="Emphasis"/>
          <w:highlight w:val="green"/>
        </w:rPr>
        <w:t>will</w:t>
      </w:r>
      <w:r w:rsidRPr="005624D6">
        <w:rPr>
          <w:highlight w:val="green"/>
          <w:u w:val="single"/>
        </w:rPr>
        <w:t xml:space="preserve"> to defy</w:t>
      </w:r>
      <w:r w:rsidRPr="00976E44">
        <w:rPr>
          <w:u w:val="single"/>
        </w:rPr>
        <w:t xml:space="preserve"> the wishes of the powerful </w:t>
      </w:r>
      <w:r w:rsidRPr="005624D6">
        <w:rPr>
          <w:highlight w:val="green"/>
          <w:u w:val="single"/>
        </w:rPr>
        <w:t>pharma</w:t>
      </w:r>
      <w:r w:rsidRPr="00976E44">
        <w:rPr>
          <w:u w:val="single"/>
        </w:rPr>
        <w:t>ceutical industry and and re-establish its leadership role</w:t>
      </w:r>
      <w:r w:rsidRPr="00976E44">
        <w:rPr>
          <w:sz w:val="16"/>
        </w:rPr>
        <w:t xml:space="preserve"> among the Western powers.</w:t>
      </w:r>
    </w:p>
    <w:p w14:paraId="5C2C9847" w14:textId="77777777" w:rsidR="00AE450E" w:rsidRDefault="00AE450E" w:rsidP="00AE450E"/>
    <w:p w14:paraId="35DACAD6" w14:textId="77777777" w:rsidR="00AE450E" w:rsidRDefault="00AE450E" w:rsidP="00AE450E">
      <w:pPr>
        <w:pStyle w:val="Heading4"/>
        <w:jc w:val="both"/>
        <w:rPr>
          <w:rFonts w:cs="Calibri"/>
        </w:rPr>
      </w:pPr>
      <w:r w:rsidRPr="00976E44">
        <w:rPr>
          <w:rFonts w:cs="Calibri"/>
        </w:rPr>
        <w:t xml:space="preserve">Latin America is still </w:t>
      </w:r>
      <w:r w:rsidRPr="00976E44">
        <w:rPr>
          <w:rFonts w:cs="Calibri"/>
          <w:u w:val="single"/>
        </w:rPr>
        <w:t>skeptical of Chinese aid</w:t>
      </w:r>
      <w:r w:rsidRPr="00976E44">
        <w:rPr>
          <w:rFonts w:cs="Calibri"/>
        </w:rPr>
        <w:t xml:space="preserve"> but lack of US presence means it’s the </w:t>
      </w:r>
      <w:r w:rsidRPr="00976E44">
        <w:rPr>
          <w:rFonts w:cs="Calibri"/>
          <w:u w:val="single"/>
        </w:rPr>
        <w:t>only choice</w:t>
      </w:r>
      <w:r w:rsidRPr="00976E44">
        <w:rPr>
          <w:rFonts w:cs="Calibri"/>
        </w:rPr>
        <w:t xml:space="preserve"> – </w:t>
      </w:r>
      <w:r w:rsidRPr="00D14C75">
        <w:rPr>
          <w:rFonts w:cs="Calibri"/>
          <w:u w:val="single"/>
        </w:rPr>
        <w:t>recent influence</w:t>
      </w:r>
      <w:r>
        <w:rPr>
          <w:rFonts w:cs="Calibri"/>
        </w:rPr>
        <w:t xml:space="preserve"> means it’s </w:t>
      </w:r>
      <w:r w:rsidRPr="00D14C75">
        <w:rPr>
          <w:rFonts w:cs="Calibri"/>
          <w:u w:val="single"/>
        </w:rPr>
        <w:t>try or die</w:t>
      </w:r>
      <w:r>
        <w:rPr>
          <w:rFonts w:cs="Calibri"/>
        </w:rPr>
        <w:t xml:space="preserve"> to capitalize on this weakness.</w:t>
      </w:r>
    </w:p>
    <w:p w14:paraId="25A454ED" w14:textId="77777777" w:rsidR="00AE450E" w:rsidRPr="00D14C75" w:rsidRDefault="00AE450E" w:rsidP="00AE450E">
      <w:r w:rsidRPr="00D14C75">
        <w:rPr>
          <w:rStyle w:val="Style13ptBold"/>
        </w:rPr>
        <w:t>Raimundo 9/3</w:t>
      </w:r>
      <w:r>
        <w:t xml:space="preserve"> [Joshua; 9/3/21; Graduate</w:t>
      </w:r>
      <w:r w:rsidRPr="00D14C75">
        <w:t xml:space="preserve"> of the World Journalism Institute</w:t>
      </w:r>
      <w:r>
        <w:t>;</w:t>
      </w:r>
      <w:r w:rsidRPr="00D14C75">
        <w:t xml:space="preserve"> </w:t>
      </w:r>
      <w:r>
        <w:t>“</w:t>
      </w:r>
      <w:r w:rsidRPr="00D14C75">
        <w:rPr>
          <w:i/>
          <w:iCs/>
        </w:rPr>
        <w:t>China peddles influence with vaccines</w:t>
      </w:r>
      <w:r>
        <w:t xml:space="preserve">,” World Tour, </w:t>
      </w:r>
      <w:hyperlink r:id="rId10" w:history="1">
        <w:r w:rsidRPr="00F616BA">
          <w:rPr>
            <w:rStyle w:val="Hyperlink"/>
          </w:rPr>
          <w:t>https://wng.org/roundups/china-peddles-influence-with-vaccines-1630687161</w:t>
        </w:r>
      </w:hyperlink>
      <w:r>
        <w:t>] Justin</w:t>
      </w:r>
    </w:p>
    <w:p w14:paraId="2C5AD221" w14:textId="77777777" w:rsidR="00AE450E" w:rsidRPr="003C10EC" w:rsidRDefault="00AE450E" w:rsidP="00AE450E">
      <w:pPr>
        <w:rPr>
          <w:sz w:val="16"/>
        </w:rPr>
      </w:pPr>
      <w:r w:rsidRPr="003C10EC">
        <w:rPr>
          <w:sz w:val="16"/>
        </w:rPr>
        <w:t xml:space="preserve">This past winter, as COVID-19 vaccines first became widely available, </w:t>
      </w:r>
      <w:r w:rsidRPr="003C10EC">
        <w:rPr>
          <w:u w:val="single"/>
        </w:rPr>
        <w:t xml:space="preserve">the </w:t>
      </w:r>
      <w:r w:rsidRPr="003C10EC">
        <w:rPr>
          <w:rStyle w:val="Emphasis"/>
          <w:highlight w:val="green"/>
        </w:rPr>
        <w:t>Dominican Republic</w:t>
      </w:r>
      <w:r w:rsidRPr="003C10EC">
        <w:rPr>
          <w:rStyle w:val="Emphasis"/>
        </w:rPr>
        <w:t xml:space="preserve"> agreed to </w:t>
      </w:r>
      <w:r w:rsidRPr="003C10EC">
        <w:rPr>
          <w:rStyle w:val="Emphasis"/>
          <w:highlight w:val="green"/>
        </w:rPr>
        <w:t>receive 768,000 doses of</w:t>
      </w:r>
      <w:r w:rsidRPr="003C10EC">
        <w:rPr>
          <w:rStyle w:val="Emphasis"/>
        </w:rPr>
        <w:t xml:space="preserve"> the </w:t>
      </w:r>
      <w:r w:rsidRPr="003C10EC">
        <w:rPr>
          <w:rStyle w:val="Emphasis"/>
          <w:highlight w:val="green"/>
        </w:rPr>
        <w:t>Sinovac</w:t>
      </w:r>
      <w:r w:rsidRPr="003C10EC">
        <w:rPr>
          <w:rStyle w:val="Emphasis"/>
        </w:rPr>
        <w:t xml:space="preserve"> shot developed in China</w:t>
      </w:r>
      <w:r w:rsidRPr="003C10EC">
        <w:rPr>
          <w:sz w:val="16"/>
        </w:rPr>
        <w:t xml:space="preserve">. The same week, </w:t>
      </w:r>
      <w:r w:rsidRPr="003C10EC">
        <w:rPr>
          <w:u w:val="single"/>
        </w:rPr>
        <w:t xml:space="preserve">Dominican President Luis Abinader </w:t>
      </w:r>
      <w:r w:rsidRPr="003C10EC">
        <w:rPr>
          <w:highlight w:val="green"/>
          <w:u w:val="single"/>
        </w:rPr>
        <w:t>lifted</w:t>
      </w:r>
      <w:r w:rsidRPr="003C10EC">
        <w:rPr>
          <w:u w:val="single"/>
        </w:rPr>
        <w:t xml:space="preserve"> the nation’s </w:t>
      </w:r>
      <w:r w:rsidRPr="003C10EC">
        <w:rPr>
          <w:rStyle w:val="Emphasis"/>
        </w:rPr>
        <w:t xml:space="preserve">longstanding </w:t>
      </w:r>
      <w:r w:rsidRPr="003C10EC">
        <w:rPr>
          <w:rStyle w:val="Emphasis"/>
          <w:highlight w:val="green"/>
        </w:rPr>
        <w:t>ban on Huawei</w:t>
      </w:r>
      <w:r w:rsidRPr="003C10EC">
        <w:rPr>
          <w:u w:val="single"/>
        </w:rPr>
        <w:t xml:space="preserve">, a Chinese 5G </w:t>
      </w:r>
      <w:r w:rsidRPr="003C10EC">
        <w:rPr>
          <w:rStyle w:val="Emphasis"/>
        </w:rPr>
        <w:t>telecommunications company</w:t>
      </w:r>
      <w:r w:rsidRPr="003C10EC">
        <w:rPr>
          <w:sz w:val="16"/>
        </w:rPr>
        <w:t xml:space="preserve">. The decision disappointed many Dominicans who are suspicious of the Beijing-backed company. Many nations have banned or sanctioned Huawei, which they suspect uses its technology to spy on foreign customers. </w:t>
      </w:r>
      <w:r w:rsidRPr="003C10EC">
        <w:rPr>
          <w:highlight w:val="green"/>
          <w:u w:val="single"/>
        </w:rPr>
        <w:t>Sinovac</w:t>
      </w:r>
      <w:r w:rsidRPr="003C10EC">
        <w:rPr>
          <w:u w:val="single"/>
        </w:rPr>
        <w:t xml:space="preserve"> now </w:t>
      </w:r>
      <w:r w:rsidRPr="003C10EC">
        <w:rPr>
          <w:highlight w:val="green"/>
          <w:u w:val="single"/>
        </w:rPr>
        <w:t xml:space="preserve">accounts </w:t>
      </w:r>
      <w:r w:rsidRPr="003C10EC">
        <w:rPr>
          <w:u w:val="single"/>
        </w:rPr>
        <w:t xml:space="preserve">for 7.9 million of the 9.2 million administered doses in the </w:t>
      </w:r>
      <w:r w:rsidRPr="003C10EC">
        <w:rPr>
          <w:rStyle w:val="Emphasis"/>
        </w:rPr>
        <w:t>Dominican Republic</w:t>
      </w:r>
      <w:r w:rsidRPr="003C10EC">
        <w:rPr>
          <w:u w:val="single"/>
        </w:rPr>
        <w:t xml:space="preserve">, or </w:t>
      </w:r>
      <w:r w:rsidRPr="003C10EC">
        <w:rPr>
          <w:rStyle w:val="Emphasis"/>
          <w:highlight w:val="green"/>
        </w:rPr>
        <w:t>86 percent of</w:t>
      </w:r>
      <w:r w:rsidRPr="003C10EC">
        <w:rPr>
          <w:rStyle w:val="Emphasis"/>
        </w:rPr>
        <w:t xml:space="preserve"> the tiny </w:t>
      </w:r>
      <w:r w:rsidRPr="003C10EC">
        <w:rPr>
          <w:rStyle w:val="Emphasis"/>
          <w:highlight w:val="green"/>
        </w:rPr>
        <w:t>island</w:t>
      </w:r>
      <w:r w:rsidRPr="003C10EC">
        <w:rPr>
          <w:rStyle w:val="Emphasis"/>
        </w:rPr>
        <w:t xml:space="preserve"> nation’s </w:t>
      </w:r>
      <w:r w:rsidRPr="003C10EC">
        <w:rPr>
          <w:rStyle w:val="Emphasis"/>
          <w:highlight w:val="green"/>
        </w:rPr>
        <w:t>vaccines</w:t>
      </w:r>
      <w:r w:rsidRPr="003C10EC">
        <w:rPr>
          <w:highlight w:val="green"/>
          <w:u w:val="single"/>
        </w:rPr>
        <w:t>. Brazil</w:t>
      </w:r>
      <w:r w:rsidRPr="003C10EC">
        <w:rPr>
          <w:u w:val="single"/>
        </w:rPr>
        <w:t xml:space="preserve">ian telecom regulator Anatel </w:t>
      </w:r>
      <w:r w:rsidRPr="003C10EC">
        <w:rPr>
          <w:rStyle w:val="Emphasis"/>
          <w:highlight w:val="green"/>
        </w:rPr>
        <w:t>similarly reversed course on Huawei</w:t>
      </w:r>
      <w:r w:rsidRPr="003C10EC">
        <w:rPr>
          <w:rStyle w:val="Emphasis"/>
        </w:rPr>
        <w:t xml:space="preserve"> policy</w:t>
      </w:r>
      <w:r w:rsidRPr="003C10EC">
        <w:rPr>
          <w:sz w:val="16"/>
        </w:rPr>
        <w:t xml:space="preserve"> in February, lifting a ban three weeks after agreeing to receive 20 million Sinovac doses. </w:t>
      </w:r>
      <w:r w:rsidRPr="003C10EC">
        <w:rPr>
          <w:u w:val="single"/>
        </w:rPr>
        <w:t>The Chinese jab comprises about 80 percent of Brazil’s administered shots.</w:t>
      </w:r>
      <w:r w:rsidRPr="003C10EC">
        <w:rPr>
          <w:sz w:val="16"/>
        </w:rPr>
        <w:t xml:space="preserve"> While developing the Sinovac and Sinopharm shots in 2020, </w:t>
      </w:r>
      <w:r w:rsidRPr="003C10EC">
        <w:rPr>
          <w:highlight w:val="green"/>
          <w:u w:val="single"/>
        </w:rPr>
        <w:t>Beijing offered</w:t>
      </w:r>
      <w:r w:rsidRPr="003C10EC">
        <w:rPr>
          <w:u w:val="single"/>
        </w:rPr>
        <w:t xml:space="preserve"> a </w:t>
      </w:r>
      <w:r w:rsidRPr="00433E03">
        <w:rPr>
          <w:rStyle w:val="Emphasis"/>
          <w:sz w:val="24"/>
          <w:szCs w:val="24"/>
          <w:highlight w:val="green"/>
        </w:rPr>
        <w:t>$1 billion loan to Latin America</w:t>
      </w:r>
      <w:r w:rsidRPr="00433E03">
        <w:rPr>
          <w:rStyle w:val="Emphasis"/>
          <w:sz w:val="24"/>
          <w:szCs w:val="24"/>
        </w:rPr>
        <w:t>n nations to buy its vaccines</w:t>
      </w:r>
      <w:r w:rsidRPr="003C10EC">
        <w:rPr>
          <w:sz w:val="16"/>
        </w:rPr>
        <w:t xml:space="preserve">. For some countries such as Honduras, a billion dollars is larger than the entire government budget. </w:t>
      </w:r>
      <w:r w:rsidRPr="003C10EC">
        <w:rPr>
          <w:u w:val="single"/>
        </w:rPr>
        <w:t xml:space="preserve">Many </w:t>
      </w:r>
      <w:r w:rsidRPr="003C10EC">
        <w:rPr>
          <w:highlight w:val="green"/>
          <w:u w:val="single"/>
        </w:rPr>
        <w:t xml:space="preserve">nations </w:t>
      </w:r>
      <w:r w:rsidRPr="003C10EC">
        <w:rPr>
          <w:rStyle w:val="Emphasis"/>
          <w:highlight w:val="green"/>
        </w:rPr>
        <w:t>found the offer irresistible</w:t>
      </w:r>
      <w:r w:rsidRPr="003C10EC">
        <w:rPr>
          <w:rStyle w:val="Emphasis"/>
        </w:rPr>
        <w:t xml:space="preserve"> even though </w:t>
      </w:r>
      <w:r w:rsidRPr="003C10EC">
        <w:rPr>
          <w:rStyle w:val="Emphasis"/>
          <w:highlight w:val="green"/>
        </w:rPr>
        <w:t>Chinese</w:t>
      </w:r>
      <w:r w:rsidRPr="003C10EC">
        <w:rPr>
          <w:rStyle w:val="Emphasis"/>
        </w:rPr>
        <w:t xml:space="preserve"> vaccines were more expensive</w:t>
      </w:r>
      <w:r w:rsidRPr="003C10EC">
        <w:rPr>
          <w:u w:val="single"/>
        </w:rPr>
        <w:t xml:space="preserve"> and less effective than American ones and came with diplomatic strings attached</w:t>
      </w:r>
      <w:r w:rsidRPr="003C10EC">
        <w:rPr>
          <w:sz w:val="16"/>
        </w:rPr>
        <w:t xml:space="preserve">. Early this spring, the </w:t>
      </w:r>
      <w:r w:rsidRPr="003C10EC">
        <w:rPr>
          <w:u w:val="single"/>
        </w:rPr>
        <w:t xml:space="preserve">Paraguayan government said Chinese institutions </w:t>
      </w:r>
      <w:r w:rsidRPr="003C10EC">
        <w:rPr>
          <w:highlight w:val="green"/>
          <w:u w:val="single"/>
        </w:rPr>
        <w:t xml:space="preserve">told them to </w:t>
      </w:r>
      <w:r w:rsidRPr="003C10EC">
        <w:rPr>
          <w:rStyle w:val="Emphasis"/>
          <w:highlight w:val="green"/>
        </w:rPr>
        <w:t>cut ties with Taiwan</w:t>
      </w:r>
      <w:r w:rsidRPr="003C10EC">
        <w:rPr>
          <w:rStyle w:val="Emphasis"/>
        </w:rPr>
        <w:t xml:space="preserve"> as a condition for buying Beijing’s vaccines</w:t>
      </w:r>
      <w:r w:rsidRPr="003C10EC">
        <w:rPr>
          <w:sz w:val="16"/>
        </w:rPr>
        <w:t xml:space="preserve">. Paraguay condemned the action and accused Chinese institutions of using the crisis to “satisfy petty, sectorial, interests” by manipulating smaller governments into doing what is economically and politically advantageous for China. Honduras has a long history of diplomacy with Taiwan, but President Juan </w:t>
      </w:r>
      <w:r w:rsidRPr="003C10EC">
        <w:rPr>
          <w:u w:val="single"/>
        </w:rPr>
        <w:t xml:space="preserve">Hernandez in May acknowledged he was </w:t>
      </w:r>
      <w:r w:rsidRPr="003C10EC">
        <w:rPr>
          <w:rStyle w:val="Emphasis"/>
        </w:rPr>
        <w:t>considering opening a foreign trade office in China for the first time.</w:t>
      </w:r>
      <w:r w:rsidRPr="003C10EC">
        <w:rPr>
          <w:u w:val="single"/>
        </w:rPr>
        <w:t xml:space="preserve"> The move would </w:t>
      </w:r>
      <w:r w:rsidRPr="003C10EC">
        <w:rPr>
          <w:rStyle w:val="Emphasis"/>
        </w:rPr>
        <w:t>strain his country’s relations with Taiwan, but it would open the door for Honduras to buy Chinese vaccines</w:t>
      </w:r>
      <w:r w:rsidRPr="003C10EC">
        <w:rPr>
          <w:u w:val="single"/>
        </w:rPr>
        <w:t xml:space="preserve">. He said his </w:t>
      </w:r>
      <w:r w:rsidRPr="003C10EC">
        <w:rPr>
          <w:rStyle w:val="Emphasis"/>
        </w:rPr>
        <w:t>impoverished country</w:t>
      </w:r>
      <w:r w:rsidRPr="003C10EC">
        <w:rPr>
          <w:u w:val="single"/>
        </w:rPr>
        <w:t xml:space="preserve"> was struggling to get vaccines and </w:t>
      </w:r>
      <w:r w:rsidRPr="003C10EC">
        <w:rPr>
          <w:rStyle w:val="Emphasis"/>
        </w:rPr>
        <w:t>would do whatever was necessary for the sake of the people</w:t>
      </w:r>
      <w:r w:rsidRPr="003C10EC">
        <w:rPr>
          <w:u w:val="single"/>
        </w:rPr>
        <w:t xml:space="preserve">. China has a track record of doing favors for Latin American countries to </w:t>
      </w:r>
      <w:r w:rsidRPr="003C10EC">
        <w:rPr>
          <w:rStyle w:val="Emphasis"/>
        </w:rPr>
        <w:t>influence their foreign policy</w:t>
      </w:r>
      <w:r w:rsidRPr="003C10EC">
        <w:rPr>
          <w:sz w:val="16"/>
        </w:rPr>
        <w:t xml:space="preserve">. Taiwanese diplomats claim that in 2018, Beijing offered the Dominican government $3.1 billion to cut ties with Taiwan. Jesús Ogando, a delegate in the Dominican Congress, confirmed China offered the Dominican Republic some kind of deal in 2018. “There has been since that occasion a better relationship between the Dominican government and the Chinese government, and a distancing from Taiwan,” he told me. </w:t>
      </w:r>
      <w:r w:rsidRPr="003C10EC">
        <w:rPr>
          <w:highlight w:val="green"/>
          <w:u w:val="single"/>
        </w:rPr>
        <w:t xml:space="preserve">China’s </w:t>
      </w:r>
      <w:r w:rsidRPr="003C10EC">
        <w:rPr>
          <w:rStyle w:val="Emphasis"/>
          <w:highlight w:val="green"/>
        </w:rPr>
        <w:t>peddling of influence</w:t>
      </w:r>
      <w:r w:rsidRPr="003C10EC">
        <w:rPr>
          <w:rStyle w:val="Emphasis"/>
        </w:rPr>
        <w:t xml:space="preserve"> along with COVID-19 vaccines means people in Latin American countries</w:t>
      </w:r>
      <w:r w:rsidRPr="003C10EC">
        <w:rPr>
          <w:u w:val="single"/>
        </w:rPr>
        <w:t xml:space="preserve"> might have missed out on more effective prevention. The </w:t>
      </w:r>
      <w:r w:rsidRPr="003C10EC">
        <w:rPr>
          <w:rStyle w:val="Emphasis"/>
          <w:highlight w:val="green"/>
        </w:rPr>
        <w:t>W</w:t>
      </w:r>
      <w:r w:rsidRPr="003C10EC">
        <w:rPr>
          <w:rStyle w:val="Emphasis"/>
        </w:rPr>
        <w:t xml:space="preserve">orld </w:t>
      </w:r>
      <w:r w:rsidRPr="003C10EC">
        <w:rPr>
          <w:rStyle w:val="Emphasis"/>
          <w:highlight w:val="green"/>
        </w:rPr>
        <w:t>H</w:t>
      </w:r>
      <w:r w:rsidRPr="003C10EC">
        <w:rPr>
          <w:rStyle w:val="Emphasis"/>
        </w:rPr>
        <w:t xml:space="preserve">ealth </w:t>
      </w:r>
      <w:r w:rsidRPr="003C10EC">
        <w:rPr>
          <w:rStyle w:val="Emphasis"/>
          <w:highlight w:val="green"/>
        </w:rPr>
        <w:t>O</w:t>
      </w:r>
      <w:r w:rsidRPr="003C10EC">
        <w:rPr>
          <w:rStyle w:val="Emphasis"/>
        </w:rPr>
        <w:t>rganization has published various studies</w:t>
      </w:r>
      <w:r w:rsidRPr="003C10EC">
        <w:rPr>
          <w:u w:val="single"/>
        </w:rPr>
        <w:t xml:space="preserve"> </w:t>
      </w:r>
      <w:r w:rsidRPr="003C10EC">
        <w:rPr>
          <w:highlight w:val="green"/>
          <w:u w:val="single"/>
        </w:rPr>
        <w:t>reveal</w:t>
      </w:r>
      <w:r w:rsidRPr="003C10EC">
        <w:rPr>
          <w:u w:val="single"/>
        </w:rPr>
        <w:t xml:space="preserve">ing </w:t>
      </w:r>
      <w:r w:rsidRPr="003C10EC">
        <w:rPr>
          <w:b/>
          <w:bCs/>
          <w:highlight w:val="green"/>
          <w:u w:val="single"/>
        </w:rPr>
        <w:t>Sinovac’s</w:t>
      </w:r>
      <w:r w:rsidRPr="003C10EC">
        <w:rPr>
          <w:b/>
          <w:bCs/>
          <w:u w:val="single"/>
        </w:rPr>
        <w:t xml:space="preserve"> comparative </w:t>
      </w:r>
      <w:r w:rsidRPr="003C10EC">
        <w:rPr>
          <w:b/>
          <w:bCs/>
          <w:highlight w:val="green"/>
          <w:u w:val="single"/>
        </w:rPr>
        <w:t>ineffectiveness</w:t>
      </w:r>
      <w:r w:rsidRPr="003C10EC">
        <w:rPr>
          <w:u w:val="single"/>
        </w:rPr>
        <w:t xml:space="preserve"> at stopping symptomatic infections after two doses</w:t>
      </w:r>
      <w:r w:rsidRPr="003C10EC">
        <w:rPr>
          <w:sz w:val="16"/>
        </w:rPr>
        <w:t>. Phase III trials in Indonesia found Sinovac was 84 percent effective against symptomatic infection. Similar studies registered an effectiveness of 67 percent in Chile and 50.4 percent in Brazil. In comparison, the U.S.-made Pfizer and Moderna vaccines were about 95 percent effective against symptomatic coronavirus infections before the appearance of the delta variant. Since delta appeared, studies show varying effectiveness among the United States’ Pfizer and Moderna shots, which use mRNA technology, and vaccines made from inactive viruses such as Sinopharm, Sinovac, and Johnson &amp; Johnson. A recent Mayo Clinic study, which is still awaiting review, suggested the effectiveness of vaccines by Moderna and Pfizer decreased to as low as 76 percent and 42 percent, respectively, among patients in Minnesota last month. Studies in Brazil and Bahrain found Sinopharm and Sinovac less protective against the delta variant than other vaccines. A study conducted in China by Chinese scientists during a delta outbreak found the two Chinese-made shots were 77 percent effective at preventing the coronavirus and 100 percent effective at preventing severe illness and death. “</w:t>
      </w:r>
      <w:r w:rsidRPr="003C10EC">
        <w:rPr>
          <w:rStyle w:val="Emphasis"/>
        </w:rPr>
        <w:t xml:space="preserve">The truth is that </w:t>
      </w:r>
      <w:r w:rsidRPr="00433E03">
        <w:rPr>
          <w:rStyle w:val="Emphasis"/>
          <w:sz w:val="24"/>
          <w:szCs w:val="24"/>
          <w:highlight w:val="green"/>
        </w:rPr>
        <w:t>everybody</w:t>
      </w:r>
      <w:r w:rsidRPr="00433E03">
        <w:rPr>
          <w:rStyle w:val="Emphasis"/>
          <w:sz w:val="24"/>
          <w:szCs w:val="24"/>
        </w:rPr>
        <w:t xml:space="preserve"> here </w:t>
      </w:r>
      <w:r w:rsidRPr="00433E03">
        <w:rPr>
          <w:rStyle w:val="Emphasis"/>
          <w:sz w:val="24"/>
          <w:szCs w:val="24"/>
          <w:highlight w:val="green"/>
        </w:rPr>
        <w:lastRenderedPageBreak/>
        <w:t>wanted</w:t>
      </w:r>
      <w:r w:rsidRPr="00433E03">
        <w:rPr>
          <w:rStyle w:val="Emphasis"/>
          <w:sz w:val="24"/>
          <w:szCs w:val="24"/>
        </w:rPr>
        <w:t xml:space="preserve"> </w:t>
      </w:r>
      <w:r w:rsidRPr="003C10EC">
        <w:rPr>
          <w:rStyle w:val="Emphasis"/>
        </w:rPr>
        <w:t xml:space="preserve">to get either </w:t>
      </w:r>
      <w:r w:rsidRPr="00433E03">
        <w:rPr>
          <w:rStyle w:val="Emphasis"/>
          <w:sz w:val="24"/>
          <w:szCs w:val="24"/>
          <w:highlight w:val="green"/>
        </w:rPr>
        <w:t>Pfizer or Moderna</w:t>
      </w:r>
      <w:r w:rsidRPr="00433E03">
        <w:rPr>
          <w:rStyle w:val="Emphasis"/>
          <w:sz w:val="24"/>
          <w:szCs w:val="24"/>
        </w:rPr>
        <w:t xml:space="preserve"> vaccines</w:t>
      </w:r>
      <w:r w:rsidRPr="003C10EC">
        <w:rPr>
          <w:u w:val="single"/>
        </w:rPr>
        <w:t>,” said Pastor Alex Figueroa of Gracia Soberana Baptist Church in Santiago, Chile. “</w:t>
      </w:r>
      <w:r w:rsidRPr="003C10EC">
        <w:rPr>
          <w:highlight w:val="green"/>
          <w:u w:val="single"/>
        </w:rPr>
        <w:t xml:space="preserve">People got </w:t>
      </w:r>
      <w:r w:rsidRPr="003C10EC">
        <w:rPr>
          <w:rStyle w:val="Emphasis"/>
          <w:highlight w:val="green"/>
        </w:rPr>
        <w:t>vaccinated with what was available</w:t>
      </w:r>
      <w:r w:rsidRPr="003C10EC">
        <w:rPr>
          <w:rStyle w:val="Emphasis"/>
        </w:rPr>
        <w:t xml:space="preserve">, which was </w:t>
      </w:r>
      <w:r w:rsidRPr="003C10EC">
        <w:rPr>
          <w:rStyle w:val="Emphasis"/>
          <w:highlight w:val="green"/>
        </w:rPr>
        <w:t>Sinovac</w:t>
      </w:r>
      <w:r w:rsidRPr="003C10EC">
        <w:rPr>
          <w:sz w:val="16"/>
        </w:rPr>
        <w:t xml:space="preserve">.” Officials in Uruguay say </w:t>
      </w:r>
      <w:r w:rsidRPr="003C10EC">
        <w:rPr>
          <w:u w:val="single"/>
        </w:rPr>
        <w:t>Sinovac is helping stop COVID-19 there. While they concluded Sinovac was only 61 percent effective at preventing coronavirus cases</w:t>
      </w:r>
      <w:r w:rsidRPr="003C10EC">
        <w:rPr>
          <w:sz w:val="16"/>
        </w:rPr>
        <w:t>, they found the Chinese vaccine helped reduce death and ICU admissions by 95 percent and 92 percent, respectively. Since early June, case and death rates in Uruguay have steadily declined.</w:t>
      </w:r>
    </w:p>
    <w:p w14:paraId="333C0126" w14:textId="77777777" w:rsidR="00AE450E" w:rsidRPr="00976E44" w:rsidRDefault="00AE450E" w:rsidP="00AE450E"/>
    <w:p w14:paraId="2004DB62" w14:textId="77777777" w:rsidR="00AE450E" w:rsidRPr="00976E44" w:rsidRDefault="00AE450E" w:rsidP="00AE450E">
      <w:pPr>
        <w:pStyle w:val="Heading4"/>
        <w:rPr>
          <w:rFonts w:cs="Calibri"/>
        </w:rPr>
      </w:pPr>
      <w:r w:rsidRPr="00976E44">
        <w:rPr>
          <w:rFonts w:cs="Calibri"/>
        </w:rPr>
        <w:t xml:space="preserve">Chinese influence </w:t>
      </w:r>
      <w:r w:rsidRPr="00976E44">
        <w:rPr>
          <w:rFonts w:cs="Calibri"/>
          <w:u w:val="single"/>
        </w:rPr>
        <w:t>ends the liberal order</w:t>
      </w:r>
      <w:r w:rsidRPr="00976E44">
        <w:rPr>
          <w:rFonts w:cs="Calibri"/>
        </w:rPr>
        <w:t>.</w:t>
      </w:r>
    </w:p>
    <w:p w14:paraId="75610A80" w14:textId="77777777" w:rsidR="00AE450E" w:rsidRPr="00976E44" w:rsidRDefault="00AE450E" w:rsidP="00AE450E">
      <w:r w:rsidRPr="00976E44">
        <w:rPr>
          <w:rStyle w:val="Style13ptBold"/>
        </w:rPr>
        <w:t>Cossu 7/16</w:t>
      </w:r>
      <w:r w:rsidRPr="00976E44">
        <w:t xml:space="preserve"> [Elena; Early-stage researcher for the MSCA Innovative Training Network FATIGUE, PhD candidate in economics at Corvinus University of Budapest and recently finished her year as a visiting researcher at University College London and at the European Bank for Reconstruction and Development. Elena comes from a place culturally in between Germany and Italy. She has also had experience working in Greece, France, Latin America, Thailand, and Hungary. Elena is passionate about political and economic inequalities between states, and about understanding what prevents the political and economic convergence of different peripheries of the world; “In Latin America, Chinese vaccine diplomacy is directly challenging US’s declining authority,” Scroll.in; 7/16/2</w:t>
      </w:r>
      <w:r>
        <w:t>1</w:t>
      </w:r>
      <w:r w:rsidRPr="00976E44">
        <w:t xml:space="preserve">; </w:t>
      </w:r>
      <w:hyperlink r:id="rId11" w:history="1">
        <w:r w:rsidRPr="00976E44">
          <w:rPr>
            <w:rStyle w:val="Hyperlink"/>
          </w:rPr>
          <w:t>https://scroll.in/article/1000114/in-latin-america-chinese-vaccine-diplomacy-is-directly-challenging-uss-declining-authority</w:t>
        </w:r>
      </w:hyperlink>
      <w:r w:rsidRPr="00976E44">
        <w:t>] Justin</w:t>
      </w:r>
    </w:p>
    <w:p w14:paraId="26DCD0C7" w14:textId="77777777" w:rsidR="00AE450E" w:rsidRPr="00976E44" w:rsidRDefault="00AE450E" w:rsidP="00AE450E">
      <w:pPr>
        <w:rPr>
          <w:rStyle w:val="Emphasis"/>
        </w:rPr>
      </w:pPr>
      <w:r w:rsidRPr="00976E44">
        <w:rPr>
          <w:sz w:val="16"/>
        </w:rPr>
        <w:t xml:space="preserve">It is impossible to enter a room these days without talking about Covid-19 vaccines. If, however, you happened to be talking to </w:t>
      </w:r>
      <w:r w:rsidRPr="00976E44">
        <w:rPr>
          <w:highlight w:val="green"/>
          <w:u w:val="single"/>
        </w:rPr>
        <w:t>Latin Americans</w:t>
      </w:r>
      <w:r w:rsidRPr="00976E44">
        <w:rPr>
          <w:u w:val="single"/>
        </w:rPr>
        <w:t xml:space="preserve">, you would notice an </w:t>
      </w:r>
      <w:r w:rsidRPr="00976E44">
        <w:rPr>
          <w:rStyle w:val="Emphasis"/>
        </w:rPr>
        <w:t>unusual pattern</w:t>
      </w:r>
      <w:r w:rsidRPr="00976E44">
        <w:rPr>
          <w:u w:val="single"/>
        </w:rPr>
        <w:t xml:space="preserve">: considerable </w:t>
      </w:r>
      <w:r w:rsidRPr="00976E44">
        <w:rPr>
          <w:rStyle w:val="Emphasis"/>
          <w:highlight w:val="green"/>
        </w:rPr>
        <w:t>gratitude towards China for</w:t>
      </w:r>
      <w:r w:rsidRPr="00976E44">
        <w:rPr>
          <w:rStyle w:val="Emphasis"/>
        </w:rPr>
        <w:t xml:space="preserve"> its </w:t>
      </w:r>
      <w:r w:rsidRPr="00976E44">
        <w:rPr>
          <w:rStyle w:val="Emphasis"/>
          <w:highlight w:val="green"/>
        </w:rPr>
        <w:t>vaccine</w:t>
      </w:r>
      <w:r w:rsidRPr="00976E44">
        <w:rPr>
          <w:rStyle w:val="Emphasis"/>
        </w:rPr>
        <w:t xml:space="preserve"> rollout.</w:t>
      </w:r>
    </w:p>
    <w:p w14:paraId="00423AF0" w14:textId="77777777" w:rsidR="00AE450E" w:rsidRPr="00976E44" w:rsidRDefault="00AE450E" w:rsidP="00AE450E">
      <w:pPr>
        <w:rPr>
          <w:rStyle w:val="Emphasis"/>
        </w:rPr>
      </w:pPr>
      <w:r w:rsidRPr="00976E44">
        <w:rPr>
          <w:sz w:val="16"/>
        </w:rPr>
        <w:t xml:space="preserve">It is gratitude, moreover, that is very hard to find in Europe or the United States. The reason is simple: </w:t>
      </w:r>
      <w:r w:rsidRPr="00976E44">
        <w:rPr>
          <w:u w:val="single"/>
        </w:rPr>
        <w:t xml:space="preserve">the number of vaccines </w:t>
      </w:r>
      <w:r w:rsidRPr="00976E44">
        <w:rPr>
          <w:rStyle w:val="Emphasis"/>
        </w:rPr>
        <w:t>provided by China to countries in need is truly impressive.</w:t>
      </w:r>
    </w:p>
    <w:p w14:paraId="07DBB819" w14:textId="77777777" w:rsidR="00AE450E" w:rsidRPr="00976E44" w:rsidRDefault="00AE450E" w:rsidP="00AE450E">
      <w:pPr>
        <w:rPr>
          <w:sz w:val="16"/>
        </w:rPr>
      </w:pPr>
      <w:r w:rsidRPr="00976E44">
        <w:rPr>
          <w:sz w:val="16"/>
        </w:rPr>
        <w:t>During a global vaccine shortage, China has been able to provide 252 million doses to the world. This includes the majority of total doses made available to Latin American countries.</w:t>
      </w:r>
    </w:p>
    <w:p w14:paraId="13323F53" w14:textId="77777777" w:rsidR="00AE450E" w:rsidRPr="00976E44" w:rsidRDefault="00AE450E" w:rsidP="00AE450E">
      <w:pPr>
        <w:rPr>
          <w:sz w:val="16"/>
        </w:rPr>
      </w:pPr>
      <w:r w:rsidRPr="00976E44">
        <w:rPr>
          <w:sz w:val="16"/>
        </w:rPr>
        <w:t>Six national or regional entities can produce and distribute a consistent number of vaccines: Europe, the United States, China, South Korea and India. China has distributed the highest number, and almost half (42%) of these have gone outside its own country.</w:t>
      </w:r>
    </w:p>
    <w:p w14:paraId="09B40367" w14:textId="77777777" w:rsidR="00AE450E" w:rsidRPr="00976E44" w:rsidRDefault="00AE450E" w:rsidP="00AE450E">
      <w:pPr>
        <w:rPr>
          <w:sz w:val="16"/>
        </w:rPr>
      </w:pPr>
      <w:r w:rsidRPr="00976E44">
        <w:rPr>
          <w:sz w:val="16"/>
        </w:rPr>
        <w:t>As of May, no other country can match this figure. Most countries are focused primarily on achieving their own herd immunity first.</w:t>
      </w:r>
    </w:p>
    <w:p w14:paraId="59F329BF" w14:textId="77777777" w:rsidR="00AE450E" w:rsidRPr="00976E44" w:rsidRDefault="00AE450E" w:rsidP="00AE450E">
      <w:pPr>
        <w:rPr>
          <w:rStyle w:val="Emphasis"/>
        </w:rPr>
      </w:pPr>
      <w:r w:rsidRPr="00976E44">
        <w:rPr>
          <w:sz w:val="16"/>
        </w:rPr>
        <w:t xml:space="preserve">Even more striking is the fact that </w:t>
      </w:r>
      <w:r w:rsidRPr="00976E44">
        <w:rPr>
          <w:u w:val="single"/>
        </w:rPr>
        <w:t xml:space="preserve">the </w:t>
      </w:r>
      <w:r w:rsidRPr="00976E44">
        <w:rPr>
          <w:highlight w:val="green"/>
          <w:u w:val="single"/>
        </w:rPr>
        <w:t>United States</w:t>
      </w:r>
      <w:r w:rsidRPr="00976E44">
        <w:rPr>
          <w:u w:val="single"/>
        </w:rPr>
        <w:t xml:space="preserve"> is </w:t>
      </w:r>
      <w:r w:rsidRPr="00976E44">
        <w:rPr>
          <w:rStyle w:val="Emphasis"/>
          <w:highlight w:val="green"/>
        </w:rPr>
        <w:t>exporting</w:t>
      </w:r>
      <w:r w:rsidRPr="00976E44">
        <w:rPr>
          <w:rStyle w:val="Emphasis"/>
        </w:rPr>
        <w:t xml:space="preserve"> a mere </w:t>
      </w:r>
      <w:r w:rsidRPr="00976E44">
        <w:rPr>
          <w:rStyle w:val="Emphasis"/>
          <w:highlight w:val="green"/>
        </w:rPr>
        <w:t>1% of its vaccines</w:t>
      </w:r>
      <w:r w:rsidRPr="00976E44">
        <w:rPr>
          <w:u w:val="single"/>
        </w:rPr>
        <w:t xml:space="preserve">, almost </w:t>
      </w:r>
      <w:r w:rsidRPr="00976E44">
        <w:rPr>
          <w:rStyle w:val="Emphasis"/>
        </w:rPr>
        <w:t>solely to Canada and Mexico</w:t>
      </w:r>
      <w:r w:rsidRPr="00976E44">
        <w:rPr>
          <w:u w:val="single"/>
        </w:rPr>
        <w:t xml:space="preserve">. In May, the US pledged to increase its exported doses by 100 million by the end of the year. Yet even if it had achieved this goal, it would not be even half of the Chinese figure. </w:t>
      </w:r>
      <w:r w:rsidRPr="00976E44">
        <w:rPr>
          <w:highlight w:val="green"/>
          <w:u w:val="single"/>
        </w:rPr>
        <w:t>Chinese vaccine diplomacy</w:t>
      </w:r>
      <w:r w:rsidRPr="00976E44">
        <w:rPr>
          <w:u w:val="single"/>
        </w:rPr>
        <w:t xml:space="preserve"> in Latin America is </w:t>
      </w:r>
      <w:r w:rsidRPr="00976E44">
        <w:rPr>
          <w:rStyle w:val="Emphasis"/>
          <w:highlight w:val="green"/>
        </w:rPr>
        <w:t>challenging US authority</w:t>
      </w:r>
      <w:r w:rsidRPr="00976E44">
        <w:rPr>
          <w:rStyle w:val="Emphasis"/>
        </w:rPr>
        <w:t xml:space="preserve"> in the region, at a time when US influence is in visible decline.</w:t>
      </w:r>
    </w:p>
    <w:p w14:paraId="609563BB" w14:textId="77777777" w:rsidR="00AE450E" w:rsidRPr="00976E44" w:rsidRDefault="00AE450E" w:rsidP="00AE450E">
      <w:pPr>
        <w:rPr>
          <w:u w:val="single"/>
        </w:rPr>
      </w:pPr>
      <w:r w:rsidRPr="00976E44">
        <w:rPr>
          <w:u w:val="single"/>
        </w:rPr>
        <w:t xml:space="preserve">Declining </w:t>
      </w:r>
      <w:r w:rsidRPr="00976E44">
        <w:rPr>
          <w:rStyle w:val="Emphasis"/>
        </w:rPr>
        <w:t>‘Washington Consensus’</w:t>
      </w:r>
    </w:p>
    <w:p w14:paraId="5E1FEF46" w14:textId="77777777" w:rsidR="00AE450E" w:rsidRPr="00976E44" w:rsidRDefault="00AE450E" w:rsidP="00AE450E">
      <w:pPr>
        <w:rPr>
          <w:u w:val="single"/>
        </w:rPr>
      </w:pPr>
      <w:r w:rsidRPr="00976E44">
        <w:rPr>
          <w:sz w:val="16"/>
        </w:rPr>
        <w:t xml:space="preserve">The rationale behind American policy towards Latin America has long been that unstable neighbours (especially Communist ones) destabilise the region. In extreme cases, this has resulted in US involvement in various regime changes in Latin America. But </w:t>
      </w:r>
      <w:r w:rsidRPr="00976E44">
        <w:rPr>
          <w:u w:val="single"/>
        </w:rPr>
        <w:t xml:space="preserve">the more frequently used </w:t>
      </w:r>
      <w:r w:rsidRPr="00976E44">
        <w:rPr>
          <w:rStyle w:val="Emphasis"/>
          <w:highlight w:val="green"/>
        </w:rPr>
        <w:t>mechanism of influence</w:t>
      </w:r>
      <w:r w:rsidRPr="00976E44">
        <w:rPr>
          <w:rStyle w:val="Emphasis"/>
        </w:rPr>
        <w:t xml:space="preserve">, especially since the end of the Cold War, has </w:t>
      </w:r>
      <w:r w:rsidRPr="00976E44">
        <w:rPr>
          <w:rStyle w:val="Emphasis"/>
          <w:highlight w:val="green"/>
        </w:rPr>
        <w:t xml:space="preserve">been </w:t>
      </w:r>
      <w:r w:rsidRPr="00976E44">
        <w:rPr>
          <w:rStyle w:val="Emphasis"/>
        </w:rPr>
        <w:t xml:space="preserve">economic </w:t>
      </w:r>
      <w:r w:rsidRPr="00976E44">
        <w:rPr>
          <w:rStyle w:val="Emphasis"/>
          <w:highlight w:val="green"/>
        </w:rPr>
        <w:t>diplomacy</w:t>
      </w:r>
      <w:r w:rsidRPr="00976E44">
        <w:rPr>
          <w:u w:val="single"/>
        </w:rPr>
        <w:t>.</w:t>
      </w:r>
    </w:p>
    <w:p w14:paraId="0A2B3151" w14:textId="77777777" w:rsidR="00AE450E" w:rsidRPr="00976E44" w:rsidRDefault="00AE450E" w:rsidP="00AE450E">
      <w:pPr>
        <w:rPr>
          <w:sz w:val="16"/>
        </w:rPr>
      </w:pPr>
      <w:r w:rsidRPr="00976E44">
        <w:rPr>
          <w:sz w:val="16"/>
        </w:rPr>
        <w:lastRenderedPageBreak/>
        <w:t>The main tool for this has been the infamous Washington Consensus. The logic of this was very simple: a state-led economic model is a bad thing. An “economist approved” liberal model should therefore solve all Latin America’s problems. It did not work out like that.</w:t>
      </w:r>
    </w:p>
    <w:p w14:paraId="360F9E95" w14:textId="77777777" w:rsidR="00AE450E" w:rsidRPr="00976E44" w:rsidRDefault="00AE450E" w:rsidP="00AE450E">
      <w:pPr>
        <w:rPr>
          <w:sz w:val="16"/>
        </w:rPr>
      </w:pPr>
      <w:r w:rsidRPr="00976E44">
        <w:rPr>
          <w:sz w:val="16"/>
        </w:rPr>
        <w:t>Despite good intentions, the International Monetary Fund and World Bank programmes did not alleviate Latin America’s problems. On the contrary, the Washington Consensus is often cited as having fuelled a resurgence of populism in Latin America. It is also held responsible for the succession of left-wing governments in the 1990s known as the Pink Tide.</w:t>
      </w:r>
    </w:p>
    <w:p w14:paraId="10438FC6" w14:textId="77777777" w:rsidR="00AE450E" w:rsidRPr="00976E44" w:rsidRDefault="00AE450E" w:rsidP="00AE450E">
      <w:pPr>
        <w:rPr>
          <w:sz w:val="16"/>
        </w:rPr>
      </w:pPr>
      <w:r w:rsidRPr="00976E44">
        <w:rPr>
          <w:sz w:val="16"/>
        </w:rPr>
        <w:t>Five of the nations subject to the Washington Consensus (Argentina, Brazil, Chile, Mexico and Venezuela) even displayed authoritarian tendencies. In the mid-2010s the region experienced a so-called Blue Tide: the rise of liberal governments to counterbalance the previous left-wing ones. This phenomenon was also considered a long-term consequence of the chronic failure of US economic diplomacy on the continent.</w:t>
      </w:r>
    </w:p>
    <w:p w14:paraId="0AEF6A03" w14:textId="77777777" w:rsidR="00AE450E" w:rsidRPr="00976E44" w:rsidRDefault="00AE450E" w:rsidP="00AE450E">
      <w:pPr>
        <w:rPr>
          <w:sz w:val="16"/>
        </w:rPr>
      </w:pPr>
      <w:r w:rsidRPr="00976E44">
        <w:rPr>
          <w:sz w:val="16"/>
        </w:rPr>
        <w:t>Today, Latin America still struggles with political instability and high lev</w:t>
      </w:r>
      <w:r w:rsidRPr="00976E44">
        <w:rPr>
          <w:sz w:val="16"/>
        </w:rPr>
        <w:lastRenderedPageBreak/>
        <w:t>els of inequality. The United States’ top-down approach has failed. What is more, cooperation has dramatically declined because of the Trump administration’s approach and the US’s own internal problems.</w:t>
      </w:r>
    </w:p>
    <w:p w14:paraId="1DC2A8B8" w14:textId="77777777" w:rsidR="00AE450E" w:rsidRPr="00976E44" w:rsidRDefault="00AE450E" w:rsidP="00AE450E">
      <w:pPr>
        <w:rPr>
          <w:sz w:val="16"/>
        </w:rPr>
      </w:pPr>
      <w:r w:rsidRPr="00976E44">
        <w:rPr>
          <w:sz w:val="16"/>
        </w:rPr>
        <w:t>Rising Chinese power</w:t>
      </w:r>
    </w:p>
    <w:p w14:paraId="4FCF5417" w14:textId="77777777" w:rsidR="00AE450E" w:rsidRPr="00976E44" w:rsidRDefault="00AE450E" w:rsidP="00AE450E">
      <w:pPr>
        <w:rPr>
          <w:rStyle w:val="Emphasis"/>
        </w:rPr>
      </w:pPr>
      <w:r w:rsidRPr="00976E44">
        <w:rPr>
          <w:sz w:val="16"/>
        </w:rPr>
        <w:t xml:space="preserve">In this context, </w:t>
      </w:r>
      <w:r w:rsidRPr="00976E44">
        <w:rPr>
          <w:highlight w:val="green"/>
          <w:u w:val="single"/>
        </w:rPr>
        <w:t>China</w:t>
      </w:r>
      <w:r w:rsidRPr="00976E44">
        <w:rPr>
          <w:u w:val="single"/>
        </w:rPr>
        <w:t xml:space="preserve"> has seen the </w:t>
      </w:r>
      <w:r w:rsidRPr="00976E44">
        <w:rPr>
          <w:rStyle w:val="Emphasis"/>
        </w:rPr>
        <w:t xml:space="preserve">Covid crisis as an opportunity to </w:t>
      </w:r>
      <w:r w:rsidRPr="00976E44">
        <w:rPr>
          <w:rStyle w:val="Emphasis"/>
          <w:highlight w:val="green"/>
        </w:rPr>
        <w:t>reinforce</w:t>
      </w:r>
      <w:r w:rsidRPr="00976E44">
        <w:rPr>
          <w:u w:val="single"/>
        </w:rPr>
        <w:t xml:space="preserve"> its </w:t>
      </w:r>
      <w:r w:rsidRPr="00976E44">
        <w:rPr>
          <w:rStyle w:val="Emphasis"/>
        </w:rPr>
        <w:t>ambitions</w:t>
      </w:r>
      <w:r w:rsidRPr="00976E44">
        <w:rPr>
          <w:u w:val="single"/>
        </w:rPr>
        <w:t xml:space="preserve"> as a rising power trying to </w:t>
      </w:r>
      <w:r w:rsidRPr="00976E44">
        <w:rPr>
          <w:rStyle w:val="Emphasis"/>
        </w:rPr>
        <w:t xml:space="preserve">exert more </w:t>
      </w:r>
      <w:r w:rsidRPr="00976E44">
        <w:rPr>
          <w:rStyle w:val="Emphasis"/>
          <w:highlight w:val="green"/>
        </w:rPr>
        <w:t>influence in the international order</w:t>
      </w:r>
      <w:r w:rsidRPr="00976E44">
        <w:rPr>
          <w:rStyle w:val="Emphasis"/>
        </w:rPr>
        <w:t>.</w:t>
      </w:r>
    </w:p>
    <w:p w14:paraId="5FD9C780" w14:textId="77777777" w:rsidR="00AE450E" w:rsidRPr="00976E44" w:rsidRDefault="00AE450E" w:rsidP="00AE450E">
      <w:pPr>
        <w:rPr>
          <w:sz w:val="16"/>
        </w:rPr>
      </w:pPr>
      <w:r w:rsidRPr="00976E44">
        <w:rPr>
          <w:sz w:val="16"/>
        </w:rPr>
        <w:t>A scheduled $8 trillion for project infrastructure in sixty-eight countries through the New Silk Road programme vividly captures its</w:t>
      </w:r>
      <w:r w:rsidRPr="00976E44">
        <w:rPr>
          <w:sz w:val="16"/>
        </w:rPr>
        <w:lastRenderedPageBreak/>
        <w:t xml:space="preserve"> approach. Brazil, Venezuela, Ecuador and Bolivia already have partnership projects with China and Mexico is considering joining one.</w:t>
      </w:r>
    </w:p>
    <w:p w14:paraId="40C76ED7" w14:textId="77777777" w:rsidR="00AE450E" w:rsidRPr="00976E44" w:rsidRDefault="00AE450E" w:rsidP="00AE450E">
      <w:pPr>
        <w:rPr>
          <w:sz w:val="16"/>
        </w:rPr>
      </w:pPr>
      <w:r w:rsidRPr="00976E44">
        <w:rPr>
          <w:sz w:val="16"/>
        </w:rPr>
        <w:t>The US and Chinese tools for economic diplomacy are very similar in practice, yet fundamentally different in philosophy.</w:t>
      </w:r>
    </w:p>
    <w:p w14:paraId="3DF3F2D1" w14:textId="77777777" w:rsidR="00AE450E" w:rsidRPr="00976E44" w:rsidRDefault="00AE450E" w:rsidP="00AE450E">
      <w:pPr>
        <w:rPr>
          <w:u w:val="single"/>
        </w:rPr>
      </w:pPr>
      <w:r w:rsidRPr="00976E44">
        <w:rPr>
          <w:u w:val="single"/>
        </w:rPr>
        <w:t xml:space="preserve">The </w:t>
      </w:r>
      <w:r w:rsidRPr="00976E44">
        <w:rPr>
          <w:highlight w:val="green"/>
          <w:u w:val="single"/>
        </w:rPr>
        <w:t xml:space="preserve">US </w:t>
      </w:r>
      <w:r w:rsidRPr="00976E44">
        <w:rPr>
          <w:rStyle w:val="Emphasis"/>
          <w:highlight w:val="green"/>
        </w:rPr>
        <w:t>strategy</w:t>
      </w:r>
      <w:r w:rsidRPr="00976E44">
        <w:rPr>
          <w:rStyle w:val="Emphasis"/>
        </w:rPr>
        <w:t xml:space="preserve"> is based on </w:t>
      </w:r>
      <w:r w:rsidRPr="00976E44">
        <w:rPr>
          <w:rStyle w:val="Emphasis"/>
          <w:highlight w:val="green"/>
        </w:rPr>
        <w:t>individualism</w:t>
      </w:r>
      <w:r w:rsidRPr="00976E44">
        <w:rPr>
          <w:u w:val="single"/>
        </w:rPr>
        <w:t xml:space="preserve">: We as a nation will be the most </w:t>
      </w:r>
      <w:r w:rsidRPr="00976E44">
        <w:rPr>
          <w:rStyle w:val="Emphasis"/>
        </w:rPr>
        <w:t>economically successful by working hard to realise our individuality</w:t>
      </w:r>
      <w:r w:rsidRPr="00976E44">
        <w:rPr>
          <w:u w:val="single"/>
        </w:rPr>
        <w:t>... We will export the idea that this is the best possible system through soft power and economic cooperation.</w:t>
      </w:r>
    </w:p>
    <w:p w14:paraId="52B7050E" w14:textId="77777777" w:rsidR="00AE450E" w:rsidRPr="00976E44" w:rsidRDefault="00AE450E" w:rsidP="00AE450E">
      <w:pPr>
        <w:rPr>
          <w:sz w:val="16"/>
        </w:rPr>
      </w:pPr>
      <w:r w:rsidRPr="00976E44">
        <w:rPr>
          <w:sz w:val="16"/>
        </w:rPr>
        <w:t xml:space="preserve">In contrast, </w:t>
      </w:r>
      <w:r w:rsidRPr="00976E44">
        <w:rPr>
          <w:u w:val="single"/>
        </w:rPr>
        <w:t xml:space="preserve">Chinese economic diplomacy is an extension of a collective dream where individuals work hard to </w:t>
      </w:r>
      <w:r w:rsidRPr="00976E44">
        <w:rPr>
          <w:rStyle w:val="Emphasis"/>
        </w:rPr>
        <w:t>realise the success of the collectivity: everybody in their community and the world.</w:t>
      </w:r>
    </w:p>
    <w:p w14:paraId="5249CEB7" w14:textId="77777777" w:rsidR="00AE450E" w:rsidRPr="00976E44" w:rsidRDefault="00AE450E" w:rsidP="00AE450E">
      <w:pPr>
        <w:rPr>
          <w:u w:val="single"/>
        </w:rPr>
      </w:pPr>
      <w:r w:rsidRPr="00976E44">
        <w:rPr>
          <w:u w:val="single"/>
        </w:rPr>
        <w:t xml:space="preserve">In the context of Latin America, this </w:t>
      </w:r>
      <w:r w:rsidRPr="00976E44">
        <w:rPr>
          <w:rStyle w:val="Emphasis"/>
        </w:rPr>
        <w:t xml:space="preserve">competition between two philosophical approaches </w:t>
      </w:r>
      <w:r w:rsidRPr="00976E44">
        <w:rPr>
          <w:rStyle w:val="Emphasis"/>
          <w:highlight w:val="green"/>
        </w:rPr>
        <w:t>is</w:t>
      </w:r>
      <w:r w:rsidRPr="00976E44">
        <w:rPr>
          <w:rStyle w:val="Emphasis"/>
        </w:rPr>
        <w:t xml:space="preserve"> especially </w:t>
      </w:r>
      <w:r w:rsidRPr="00976E44">
        <w:rPr>
          <w:rStyle w:val="Emphasis"/>
          <w:highlight w:val="green"/>
        </w:rPr>
        <w:t>risky</w:t>
      </w:r>
      <w:r w:rsidRPr="00976E44">
        <w:rPr>
          <w:rStyle w:val="Emphasis"/>
        </w:rPr>
        <w:t xml:space="preserve"> for the United States</w:t>
      </w:r>
      <w:r w:rsidRPr="00976E44">
        <w:rPr>
          <w:u w:val="single"/>
        </w:rPr>
        <w:t xml:space="preserve">. Too many factors </w:t>
      </w:r>
      <w:r w:rsidRPr="00976E44">
        <w:rPr>
          <w:rStyle w:val="Emphasis"/>
          <w:highlight w:val="green"/>
        </w:rPr>
        <w:t xml:space="preserve">favour </w:t>
      </w:r>
      <w:r w:rsidRPr="00976E44">
        <w:rPr>
          <w:rStyle w:val="Emphasis"/>
        </w:rPr>
        <w:t xml:space="preserve">the </w:t>
      </w:r>
      <w:r w:rsidRPr="00976E44">
        <w:rPr>
          <w:rStyle w:val="Emphasis"/>
          <w:highlight w:val="green"/>
        </w:rPr>
        <w:t>Chinese</w:t>
      </w:r>
      <w:r w:rsidRPr="00976E44">
        <w:rPr>
          <w:u w:val="single"/>
        </w:rPr>
        <w:t xml:space="preserve"> way of thinking: the inward-looking diplomatic approach of the United States during the Trump administration; the perennial flirtation of some Latin American countries with various forms of socialism; and the failure of the US’s own economic and other (capitalist) strategies there.</w:t>
      </w:r>
    </w:p>
    <w:p w14:paraId="748C1A25" w14:textId="77777777" w:rsidR="00AE450E" w:rsidRPr="00976E44" w:rsidRDefault="00AE450E" w:rsidP="00AE450E">
      <w:pPr>
        <w:rPr>
          <w:sz w:val="16"/>
        </w:rPr>
      </w:pPr>
      <w:r w:rsidRPr="00976E44">
        <w:rPr>
          <w:sz w:val="16"/>
        </w:rPr>
        <w:t>Old international order</w:t>
      </w:r>
    </w:p>
    <w:p w14:paraId="3DD3EB36" w14:textId="77777777" w:rsidR="00AE450E" w:rsidRPr="00976E44" w:rsidRDefault="00AE450E" w:rsidP="00AE450E">
      <w:pPr>
        <w:rPr>
          <w:rStyle w:val="Emphasis"/>
        </w:rPr>
      </w:pPr>
      <w:r w:rsidRPr="00976E44">
        <w:rPr>
          <w:sz w:val="16"/>
        </w:rPr>
        <w:t xml:space="preserve">In this power vacuum, </w:t>
      </w:r>
      <w:r w:rsidRPr="00976E44">
        <w:rPr>
          <w:rStyle w:val="Emphasis"/>
        </w:rPr>
        <w:t xml:space="preserve">the </w:t>
      </w:r>
      <w:r w:rsidRPr="00976E44">
        <w:rPr>
          <w:rStyle w:val="Emphasis"/>
          <w:highlight w:val="green"/>
        </w:rPr>
        <w:t>rise of China</w:t>
      </w:r>
      <w:r w:rsidRPr="00976E44">
        <w:rPr>
          <w:rStyle w:val="Emphasis"/>
        </w:rPr>
        <w:t xml:space="preserve"> during a crisis situation might </w:t>
      </w:r>
      <w:r w:rsidRPr="00976E44">
        <w:rPr>
          <w:rStyle w:val="Emphasis"/>
          <w:highlight w:val="green"/>
        </w:rPr>
        <w:t xml:space="preserve">push </w:t>
      </w:r>
      <w:r w:rsidRPr="00976E44">
        <w:rPr>
          <w:rStyle w:val="Emphasis"/>
        </w:rPr>
        <w:t xml:space="preserve">the world toward </w:t>
      </w:r>
      <w:r w:rsidRPr="00976E44">
        <w:rPr>
          <w:rStyle w:val="Emphasis"/>
          <w:highlight w:val="green"/>
        </w:rPr>
        <w:t>a new international bipolar order</w:t>
      </w:r>
      <w:r w:rsidRPr="00976E44">
        <w:rPr>
          <w:highlight w:val="green"/>
          <w:u w:val="single"/>
        </w:rPr>
        <w:t>. Latin America</w:t>
      </w:r>
      <w:r w:rsidRPr="00976E44">
        <w:rPr>
          <w:u w:val="single"/>
        </w:rPr>
        <w:t xml:space="preserve">’s </w:t>
      </w:r>
      <w:r w:rsidRPr="00976E44">
        <w:rPr>
          <w:rStyle w:val="Emphasis"/>
        </w:rPr>
        <w:t>enthusiasm</w:t>
      </w:r>
      <w:r w:rsidRPr="00976E44">
        <w:rPr>
          <w:u w:val="single"/>
        </w:rPr>
        <w:t xml:space="preserve"> for Chinese vaccines might </w:t>
      </w:r>
      <w:r w:rsidRPr="00976E44">
        <w:rPr>
          <w:rStyle w:val="Emphasis"/>
        </w:rPr>
        <w:t>constitute the</w:t>
      </w:r>
      <w:r w:rsidRPr="00976E44">
        <w:rPr>
          <w:rStyle w:val="Emphasis"/>
          <w:highlight w:val="green"/>
        </w:rPr>
        <w:t xml:space="preserve"> first</w:t>
      </w:r>
      <w:r w:rsidRPr="00976E44">
        <w:rPr>
          <w:rStyle w:val="Emphasis"/>
        </w:rPr>
        <w:t xml:space="preserve"> grouping </w:t>
      </w:r>
      <w:r w:rsidRPr="00976E44">
        <w:rPr>
          <w:rStyle w:val="Emphasis"/>
          <w:highlight w:val="green"/>
        </w:rPr>
        <w:t>of countries</w:t>
      </w:r>
      <w:r w:rsidRPr="00976E44">
        <w:rPr>
          <w:rStyle w:val="Emphasis"/>
        </w:rPr>
        <w:t xml:space="preserve"> genuinely </w:t>
      </w:r>
      <w:r w:rsidRPr="00976E44">
        <w:rPr>
          <w:rStyle w:val="Emphasis"/>
          <w:highlight w:val="green"/>
        </w:rPr>
        <w:t>lost to US influence</w:t>
      </w:r>
      <w:r w:rsidRPr="00976E44">
        <w:rPr>
          <w:rStyle w:val="Emphasis"/>
        </w:rPr>
        <w:t>.</w:t>
      </w:r>
    </w:p>
    <w:p w14:paraId="05F35482" w14:textId="77777777" w:rsidR="00AE450E" w:rsidRPr="00976E44" w:rsidRDefault="00AE450E" w:rsidP="00AE450E">
      <w:pPr>
        <w:rPr>
          <w:rStyle w:val="Emphasis"/>
        </w:rPr>
      </w:pPr>
      <w:r w:rsidRPr="00976E44">
        <w:rPr>
          <w:u w:val="single"/>
        </w:rPr>
        <w:t xml:space="preserve">Latin America is not just showing an </w:t>
      </w:r>
      <w:r w:rsidRPr="00976E44">
        <w:rPr>
          <w:rStyle w:val="Emphasis"/>
        </w:rPr>
        <w:t>interest in vaccine rollout. It is also showing how the old dichotomy of capitalism versus socialism is becoming increasingly redundant in some parts of the world.</w:t>
      </w:r>
    </w:p>
    <w:p w14:paraId="62FDA331" w14:textId="77777777" w:rsidR="00AE450E" w:rsidRPr="00976E44" w:rsidRDefault="00AE450E" w:rsidP="00AE450E">
      <w:pPr>
        <w:rPr>
          <w:rStyle w:val="Emphasis"/>
        </w:rPr>
      </w:pPr>
      <w:r w:rsidRPr="00976E44">
        <w:rPr>
          <w:sz w:val="16"/>
        </w:rPr>
        <w:t xml:space="preserve">Analogous to the fading of the US-Russia dichotomy, </w:t>
      </w:r>
      <w:r w:rsidRPr="00976E44">
        <w:rPr>
          <w:u w:val="single"/>
        </w:rPr>
        <w:t xml:space="preserve">rising Chinese </w:t>
      </w:r>
      <w:r w:rsidRPr="00976E44">
        <w:rPr>
          <w:highlight w:val="green"/>
          <w:u w:val="single"/>
        </w:rPr>
        <w:t>influence</w:t>
      </w:r>
      <w:r w:rsidRPr="00976E44">
        <w:rPr>
          <w:u w:val="single"/>
        </w:rPr>
        <w:t xml:space="preserve"> in Latin America </w:t>
      </w:r>
      <w:r w:rsidRPr="00976E44">
        <w:rPr>
          <w:highlight w:val="green"/>
          <w:u w:val="single"/>
        </w:rPr>
        <w:t xml:space="preserve">shows </w:t>
      </w:r>
      <w:r w:rsidRPr="00976E44">
        <w:rPr>
          <w:u w:val="single"/>
        </w:rPr>
        <w:t xml:space="preserve">countries becoming more </w:t>
      </w:r>
      <w:r w:rsidRPr="00976E44">
        <w:rPr>
          <w:rStyle w:val="Emphasis"/>
        </w:rPr>
        <w:t xml:space="preserve">open-minded towards </w:t>
      </w:r>
      <w:r w:rsidRPr="00976E44">
        <w:rPr>
          <w:rStyle w:val="Emphasis"/>
          <w:highlight w:val="green"/>
        </w:rPr>
        <w:t>different</w:t>
      </w:r>
      <w:r w:rsidRPr="00976E44">
        <w:rPr>
          <w:rStyle w:val="Emphasis"/>
        </w:rPr>
        <w:t xml:space="preserve"> economic and social </w:t>
      </w:r>
      <w:r w:rsidRPr="00976E44">
        <w:rPr>
          <w:rStyle w:val="Emphasis"/>
          <w:highlight w:val="green"/>
        </w:rPr>
        <w:t>narratives</w:t>
      </w:r>
      <w:r w:rsidRPr="00976E44">
        <w:rPr>
          <w:u w:val="single"/>
        </w:rPr>
        <w:t xml:space="preserve">. They are less concerned with “good” and “bad” and more concerned with the </w:t>
      </w:r>
      <w:r w:rsidRPr="00976E44">
        <w:rPr>
          <w:rStyle w:val="Emphasis"/>
        </w:rPr>
        <w:t>concrete opportunities different choices offer.</w:t>
      </w:r>
    </w:p>
    <w:p w14:paraId="376A6FD5" w14:textId="77777777" w:rsidR="00AE450E" w:rsidRPr="00976E44" w:rsidRDefault="00AE450E" w:rsidP="00AE450E"/>
    <w:p w14:paraId="095120D7" w14:textId="77777777" w:rsidR="00AE450E" w:rsidRPr="00976E44" w:rsidRDefault="00AE450E" w:rsidP="00AE450E">
      <w:pPr>
        <w:pStyle w:val="Heading4"/>
        <w:rPr>
          <w:rFonts w:cs="Calibri"/>
        </w:rPr>
      </w:pPr>
      <w:r w:rsidRPr="00976E44">
        <w:rPr>
          <w:rFonts w:cs="Calibri"/>
        </w:rPr>
        <w:t xml:space="preserve">Collapse of the liberal order causes </w:t>
      </w:r>
      <w:r w:rsidRPr="00976E44">
        <w:rPr>
          <w:rFonts w:cs="Calibri"/>
          <w:u w:val="single"/>
        </w:rPr>
        <w:t>extinction</w:t>
      </w:r>
      <w:r w:rsidRPr="00976E44">
        <w:rPr>
          <w:rFonts w:cs="Calibri"/>
        </w:rPr>
        <w:t>.</w:t>
      </w:r>
    </w:p>
    <w:p w14:paraId="08657F26" w14:textId="77777777" w:rsidR="00AE450E" w:rsidRPr="00976E44" w:rsidRDefault="00AE450E" w:rsidP="00AE450E">
      <w:r w:rsidRPr="00976E44">
        <w:rPr>
          <w:rStyle w:val="Style13ptBold"/>
        </w:rPr>
        <w:t>Yulis 17</w:t>
      </w:r>
      <w:r w:rsidRPr="00976E44">
        <w:t xml:space="preserve"> [Max; Major in PoliSci, Penn Political Review; “In Defense of Liberal Internationalism,” Penn Political Review; 4/8/17; </w:t>
      </w:r>
      <w:hyperlink r:id="rId12" w:history="1">
        <w:r w:rsidRPr="00976E44">
          <w:rPr>
            <w:rStyle w:val="Hyperlink"/>
          </w:rPr>
          <w:t>http://pennpoliticalreview.org/2017/04/in-defense-of-liberal-internationalism/</w:t>
        </w:r>
      </w:hyperlink>
      <w:r w:rsidRPr="00976E44">
        <w:t>] // Re-Cut Justin</w:t>
      </w:r>
    </w:p>
    <w:p w14:paraId="38CB7A45" w14:textId="77777777" w:rsidR="00AE450E" w:rsidRPr="00976E44" w:rsidRDefault="00AE450E" w:rsidP="00AE450E">
      <w:pPr>
        <w:rPr>
          <w:sz w:val="16"/>
        </w:rPr>
      </w:pPr>
      <w:r w:rsidRPr="00976E44">
        <w:rPr>
          <w:sz w:val="16"/>
        </w:rPr>
        <w:t xml:space="preserve">Over the past decade, international headlines have been bombarded with </w:t>
      </w:r>
      <w:r w:rsidRPr="00976E44">
        <w:rPr>
          <w:u w:val="single"/>
        </w:rPr>
        <w:t xml:space="preserve">stories about the </w:t>
      </w:r>
      <w:r w:rsidRPr="00976E44">
        <w:rPr>
          <w:rStyle w:val="Emphasis"/>
          <w:highlight w:val="green"/>
        </w:rPr>
        <w:t>unraveling</w:t>
      </w:r>
      <w:r w:rsidRPr="00976E44">
        <w:rPr>
          <w:u w:val="single"/>
        </w:rPr>
        <w:t xml:space="preserve"> of the </w:t>
      </w:r>
      <w:r w:rsidRPr="00976E44">
        <w:rPr>
          <w:rStyle w:val="Emphasis"/>
        </w:rPr>
        <w:t xml:space="preserve">post-Cold War </w:t>
      </w:r>
      <w:r w:rsidRPr="00976E44">
        <w:rPr>
          <w:rStyle w:val="Emphasis"/>
          <w:highlight w:val="green"/>
        </w:rPr>
        <w:t>world order</w:t>
      </w:r>
      <w:r w:rsidRPr="00976E44">
        <w:rPr>
          <w:u w:val="single"/>
        </w:rPr>
        <w:t xml:space="preserve">, the creation of </w:t>
      </w:r>
      <w:r w:rsidRPr="00976E44">
        <w:rPr>
          <w:rStyle w:val="Emphasis"/>
        </w:rPr>
        <w:t>revolutionary smart devices</w:t>
      </w:r>
      <w:r w:rsidRPr="00976E44">
        <w:rPr>
          <w:u w:val="single"/>
        </w:rPr>
        <w:t xml:space="preserve"> and </w:t>
      </w:r>
      <w:r w:rsidRPr="00976E44">
        <w:rPr>
          <w:rStyle w:val="Emphasis"/>
          <w:highlight w:val="green"/>
        </w:rPr>
        <w:t>military tech</w:t>
      </w:r>
      <w:r w:rsidRPr="00976E44">
        <w:rPr>
          <w:rStyle w:val="Emphasis"/>
        </w:rPr>
        <w:t>nologies</w:t>
      </w:r>
      <w:r w:rsidRPr="00976E44">
        <w:rPr>
          <w:u w:val="single"/>
        </w:rPr>
        <w:t xml:space="preserve">, the rise of militant </w:t>
      </w:r>
      <w:r w:rsidRPr="00976E44">
        <w:rPr>
          <w:rStyle w:val="Emphasis"/>
        </w:rPr>
        <w:t>jihadist organizations</w:t>
      </w:r>
      <w:r w:rsidRPr="00976E44">
        <w:rPr>
          <w:u w:val="single"/>
        </w:rPr>
        <w:t xml:space="preserve">, and </w:t>
      </w:r>
      <w:r w:rsidRPr="00976E44">
        <w:rPr>
          <w:rStyle w:val="Emphasis"/>
          <w:highlight w:val="green"/>
        </w:rPr>
        <w:t>nuclear prolif</w:t>
      </w:r>
      <w:r w:rsidRPr="00976E44">
        <w:rPr>
          <w:rStyle w:val="Emphasis"/>
        </w:rPr>
        <w:t>eration</w:t>
      </w:r>
      <w:r w:rsidRPr="00976E44">
        <w:rPr>
          <w:sz w:val="16"/>
        </w:rPr>
        <w:t xml:space="preserve">. Indeed, times are paradoxically promising and alarming. In relation to treating the world’s ills, </w:t>
      </w:r>
      <w:r w:rsidRPr="00976E44">
        <w:rPr>
          <w:u w:val="single"/>
        </w:rPr>
        <w:t xml:space="preserve">fortunately, there is a </w:t>
      </w:r>
      <w:r w:rsidRPr="00976E44">
        <w:rPr>
          <w:rStyle w:val="Emphasis"/>
        </w:rPr>
        <w:t>capable hegemon</w:t>
      </w:r>
      <w:r w:rsidRPr="00976E44">
        <w:rPr>
          <w:u w:val="single"/>
        </w:rPr>
        <w:t xml:space="preserve">– one that has the ability to revive the world order and traditionally hallmarked human rights, peace, and democracy. </w:t>
      </w:r>
      <w:r w:rsidRPr="00976E44">
        <w:rPr>
          <w:rStyle w:val="Emphasis"/>
        </w:rPr>
        <w:t>The United States</w:t>
      </w:r>
      <w:r w:rsidRPr="00976E44">
        <w:rPr>
          <w:sz w:val="16"/>
        </w:rPr>
        <w:t xml:space="preserve">, with all of its shortcomings, had </w:t>
      </w:r>
      <w:r w:rsidRPr="00976E44">
        <w:rPr>
          <w:u w:val="single"/>
        </w:rPr>
        <w:t xml:space="preserve">crafted an </w:t>
      </w:r>
      <w:r w:rsidRPr="00976E44">
        <w:rPr>
          <w:rStyle w:val="Emphasis"/>
        </w:rPr>
        <w:t>international agenda</w:t>
      </w:r>
      <w:r w:rsidRPr="00976E44">
        <w:rPr>
          <w:u w:val="single"/>
        </w:rPr>
        <w:t xml:space="preserve"> that significantly </w:t>
      </w:r>
      <w:r w:rsidRPr="00976E44">
        <w:rPr>
          <w:rStyle w:val="Emphasis"/>
        </w:rPr>
        <w:t>impacted the post-WWII landscape</w:t>
      </w:r>
      <w:r w:rsidRPr="00976E44">
        <w:rPr>
          <w:u w:val="single"/>
        </w:rPr>
        <w:t xml:space="preserve">. Countries </w:t>
      </w:r>
      <w:r w:rsidRPr="00976E44">
        <w:rPr>
          <w:rStyle w:val="Emphasis"/>
        </w:rPr>
        <w:t>invested</w:t>
      </w:r>
      <w:r w:rsidRPr="00976E44">
        <w:rPr>
          <w:u w:val="single"/>
        </w:rPr>
        <w:t xml:space="preserve"> their ambitions into </w:t>
      </w:r>
      <w:r w:rsidRPr="00976E44">
        <w:rPr>
          <w:rStyle w:val="Emphasis"/>
        </w:rPr>
        <w:t>security communities</w:t>
      </w:r>
      <w:r w:rsidRPr="00976E44">
        <w:rPr>
          <w:u w:val="single"/>
        </w:rPr>
        <w:t xml:space="preserve">, </w:t>
      </w:r>
      <w:r w:rsidRPr="00976E44">
        <w:rPr>
          <w:rStyle w:val="Emphasis"/>
        </w:rPr>
        <w:t>international institutions</w:t>
      </w:r>
      <w:r w:rsidRPr="00976E44">
        <w:rPr>
          <w:u w:val="single"/>
        </w:rPr>
        <w:t xml:space="preserve">, and </w:t>
      </w:r>
      <w:r w:rsidRPr="00976E44">
        <w:rPr>
          <w:rStyle w:val="Emphasis"/>
        </w:rPr>
        <w:t>international law</w:t>
      </w:r>
      <w:r w:rsidRPr="00976E44">
        <w:rPr>
          <w:u w:val="single"/>
        </w:rPr>
        <w:t xml:space="preserve"> in an effort to </w:t>
      </w:r>
      <w:r w:rsidRPr="00976E44">
        <w:rPr>
          <w:rStyle w:val="Emphasis"/>
        </w:rPr>
        <w:t>mitigate</w:t>
      </w:r>
      <w:r w:rsidRPr="00976E44">
        <w:rPr>
          <w:u w:val="single"/>
        </w:rPr>
        <w:t xml:space="preserve"> the chances of a nuclear catastrophe or another World War</w:t>
      </w:r>
      <w:r w:rsidRPr="00976E44">
        <w:rPr>
          <w:sz w:val="16"/>
        </w:rPr>
        <w:t xml:space="preserve">. The horrors and atrocities of the two Great Wars had traumatized the global community, which spurred calls for peace and the creation of a universalist agenda. Today, the world’s fickle and declining hegemon still has the ability, but not the will, to uphold the world order that it had so carefully and eagerly helped construct. Now, the stakes are too high, and there must be a mighty and willing global leader to lead the effort of diffusing democratic ideals and reinforcing stability through both military and diplomatic means. To do this, the United States must abandon its insurgent wave of isolationism and protectionism, and come to grips with the newly transnational nature of problems ranging from climate change to international terrorism. </w:t>
      </w:r>
    </w:p>
    <w:p w14:paraId="711E7C02" w14:textId="77777777" w:rsidR="00AE450E" w:rsidRPr="00976E44" w:rsidRDefault="00AE450E" w:rsidP="00AE450E">
      <w:pPr>
        <w:rPr>
          <w:sz w:val="16"/>
        </w:rPr>
      </w:pPr>
      <w:r w:rsidRPr="00976E44">
        <w:rPr>
          <w:sz w:val="16"/>
        </w:rPr>
        <w:t>First, the increase in intra-state conflict should warrant concern as many countries, namely in Africa and the Middle East, are seeing the total collapse of civil society and government. These power vacuums are being filled with increasingly ideological and dangerous tribal and non-state actors, such as Boko Haram, ISIS, and Al-Shabaab. Other bl</w:t>
      </w:r>
      <w:r w:rsidRPr="00976E44">
        <w:rPr>
          <w:sz w:val="16"/>
        </w:rPr>
        <w:lastRenderedPageBreak/>
        <w:t>oody civil wars in Rwanda, Sudan, and the Congo have contributed to the deaths of millions in the past two decades. As the West has seen, however, military intervention has not been all that successful in building and empowering democratic institutions in the Far East. A civil crusade, along with the strengthening of international institutions, may in fact be the answ</w:t>
      </w:r>
      <w:r w:rsidRPr="00976E44">
        <w:rPr>
          <w:sz w:val="16"/>
        </w:rPr>
        <w:lastRenderedPageBreak/>
        <w:t xml:space="preserve">er to undoing tribal, religious, and sectarian divisions, thereby mitigating the prospects of civil conflict.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976E44">
        <w:rPr>
          <w:u w:val="single"/>
        </w:rPr>
        <w:t xml:space="preserve">Seeing that an </w:t>
      </w:r>
      <w:r w:rsidRPr="00976E44">
        <w:rPr>
          <w:rStyle w:val="Emphasis"/>
        </w:rPr>
        <w:t>increase</w:t>
      </w:r>
      <w:r w:rsidRPr="00976E44">
        <w:rPr>
          <w:u w:val="single"/>
        </w:rPr>
        <w:t xml:space="preserve"> in the </w:t>
      </w:r>
      <w:r w:rsidRPr="00976E44">
        <w:rPr>
          <w:rStyle w:val="Emphasis"/>
        </w:rPr>
        <w:t>magnitude of human casualty</w:t>
      </w:r>
      <w:r w:rsidRPr="00976E44">
        <w:rPr>
          <w:u w:val="single"/>
        </w:rPr>
        <w:t xml:space="preserve"> is becoming more of a reality due to advancements in </w:t>
      </w:r>
      <w:r w:rsidRPr="00976E44">
        <w:rPr>
          <w:rStyle w:val="Emphasis"/>
        </w:rPr>
        <w:t>military technology and the increasing outbreaks of civil war</w:t>
      </w:r>
      <w:r w:rsidRPr="00976E44">
        <w:rPr>
          <w:u w:val="single"/>
        </w:rPr>
        <w:t xml:space="preserve">, international </w:t>
      </w:r>
      <w:r w:rsidRPr="00976E44">
        <w:rPr>
          <w:rStyle w:val="Emphasis"/>
          <w:highlight w:val="green"/>
        </w:rPr>
        <w:t>cooperation</w:t>
      </w:r>
      <w:r w:rsidRPr="00976E44">
        <w:rPr>
          <w:highlight w:val="green"/>
          <w:u w:val="single"/>
        </w:rPr>
        <w:t xml:space="preserve"> </w:t>
      </w:r>
      <w:r w:rsidRPr="00976E44">
        <w:rPr>
          <w:u w:val="single"/>
        </w:rPr>
        <w:t xml:space="preserve">and the </w:t>
      </w:r>
      <w:r w:rsidRPr="00976E44">
        <w:rPr>
          <w:rStyle w:val="Emphasis"/>
        </w:rPr>
        <w:t>diffusion</w:t>
      </w:r>
      <w:r w:rsidRPr="00976E44">
        <w:rPr>
          <w:u w:val="single"/>
        </w:rPr>
        <w:t xml:space="preserve"> of </w:t>
      </w:r>
      <w:r w:rsidRPr="00976E44">
        <w:rPr>
          <w:highlight w:val="green"/>
          <w:u w:val="single"/>
        </w:rPr>
        <w:t xml:space="preserve">norms </w:t>
      </w:r>
      <w:r w:rsidRPr="00976E44">
        <w:rPr>
          <w:u w:val="single"/>
        </w:rPr>
        <w:t xml:space="preserve">that highlight the importance of </w:t>
      </w:r>
      <w:r w:rsidRPr="00976E44">
        <w:rPr>
          <w:highlight w:val="green"/>
          <w:u w:val="single"/>
        </w:rPr>
        <w:t xml:space="preserve">stable </w:t>
      </w:r>
      <w:r w:rsidRPr="00976E44">
        <w:rPr>
          <w:rStyle w:val="Emphasis"/>
          <w:highlight w:val="green"/>
        </w:rPr>
        <w:t>governance</w:t>
      </w:r>
      <w:r w:rsidRPr="00976E44">
        <w:rPr>
          <w:highlight w:val="green"/>
          <w:u w:val="single"/>
        </w:rPr>
        <w:t xml:space="preserve">, </w:t>
      </w:r>
      <w:r w:rsidRPr="00976E44">
        <w:rPr>
          <w:rStyle w:val="Emphasis"/>
          <w:highlight w:val="green"/>
        </w:rPr>
        <w:t>democracy</w:t>
      </w:r>
      <w:r w:rsidRPr="00976E44">
        <w:rPr>
          <w:u w:val="single"/>
        </w:rPr>
        <w:t xml:space="preserve">, and </w:t>
      </w:r>
      <w:r w:rsidRPr="00976E44">
        <w:rPr>
          <w:rStyle w:val="Emphasis"/>
          <w:highlight w:val="green"/>
        </w:rPr>
        <w:t>human rights</w:t>
      </w:r>
      <w:r w:rsidRPr="00976E44">
        <w:rPr>
          <w:highlight w:val="green"/>
          <w:u w:val="single"/>
        </w:rPr>
        <w:t xml:space="preserve"> </w:t>
      </w:r>
      <w:r w:rsidRPr="00976E44">
        <w:rPr>
          <w:u w:val="single"/>
        </w:rPr>
        <w:t xml:space="preserve">is the only recourse to address the rise in sectarian divides and civil conflicts. So long as the </w:t>
      </w:r>
      <w:r w:rsidRPr="00976E44">
        <w:rPr>
          <w:rStyle w:val="Emphasis"/>
        </w:rPr>
        <w:t>trend</w:t>
      </w:r>
      <w:r w:rsidRPr="00976E44">
        <w:rPr>
          <w:u w:val="single"/>
        </w:rPr>
        <w:t xml:space="preserve"> of the West’s desire to look inward continues, it is likely that nation </w:t>
      </w:r>
      <w:r w:rsidRPr="00976E44">
        <w:rPr>
          <w:highlight w:val="green"/>
          <w:u w:val="single"/>
        </w:rPr>
        <w:t>states</w:t>
      </w:r>
      <w:r w:rsidRPr="00976E44">
        <w:rPr>
          <w:u w:val="single"/>
        </w:rPr>
        <w:t xml:space="preserve"> </w:t>
      </w:r>
      <w:r w:rsidRPr="00976E44">
        <w:rPr>
          <w:rStyle w:val="Emphasis"/>
        </w:rPr>
        <w:t>mired</w:t>
      </w:r>
      <w:r w:rsidRPr="00976E44">
        <w:rPr>
          <w:u w:val="single"/>
        </w:rPr>
        <w:t xml:space="preserve"> in conflict will devolve into ethnic or tribal enclaves bent on </w:t>
      </w:r>
      <w:r w:rsidRPr="00976E44">
        <w:rPr>
          <w:rStyle w:val="Emphasis"/>
          <w:highlight w:val="green"/>
        </w:rPr>
        <w:t>rely</w:t>
      </w:r>
      <w:r w:rsidRPr="00976E44">
        <w:rPr>
          <w:rStyle w:val="Emphasis"/>
        </w:rPr>
        <w:t xml:space="preserve">ing </w:t>
      </w:r>
      <w:r w:rsidRPr="00976E44">
        <w:rPr>
          <w:rStyle w:val="Emphasis"/>
          <w:highlight w:val="green"/>
        </w:rPr>
        <w:t>on war to maintain</w:t>
      </w:r>
      <w:r w:rsidRPr="00976E44">
        <w:rPr>
          <w:rStyle w:val="Emphasis"/>
        </w:rPr>
        <w:t xml:space="preserve"> their legitimacy and </w:t>
      </w:r>
      <w:r w:rsidRPr="00976E44">
        <w:rPr>
          <w:rStyle w:val="Emphasis"/>
          <w:highlight w:val="green"/>
        </w:rPr>
        <w:t>power</w:t>
      </w:r>
      <w:r w:rsidRPr="00976E44">
        <w:rPr>
          <w:sz w:val="16"/>
        </w:rPr>
        <w:t xml:space="preserve">. Aside from growing sectarianism and the increasing prevalence of failed states, an even more daunting threat come from weapons that transcend the costs of conventional warfare. </w:t>
      </w:r>
    </w:p>
    <w:p w14:paraId="39885BDA" w14:textId="77777777" w:rsidR="00AE450E" w:rsidRPr="00976E44" w:rsidRDefault="00AE450E" w:rsidP="00AE450E">
      <w:pPr>
        <w:rPr>
          <w:rStyle w:val="Emphasis"/>
        </w:rPr>
      </w:pPr>
      <w:r w:rsidRPr="00976E44">
        <w:rPr>
          <w:u w:val="single"/>
        </w:rPr>
        <w:t xml:space="preserve">The problem of </w:t>
      </w:r>
      <w:r w:rsidRPr="00976E44">
        <w:rPr>
          <w:rStyle w:val="Emphasis"/>
        </w:rPr>
        <w:t>nuclear proliferation</w:t>
      </w:r>
      <w:r w:rsidRPr="00976E44">
        <w:rPr>
          <w:u w:val="single"/>
        </w:rPr>
        <w:t xml:space="preserve"> has been around for </w:t>
      </w:r>
      <w:r w:rsidRPr="00976E44">
        <w:rPr>
          <w:rStyle w:val="Emphasis"/>
        </w:rPr>
        <w:t>decades</w:t>
      </w:r>
      <w:r w:rsidRPr="00976E44">
        <w:rPr>
          <w:u w:val="single"/>
        </w:rPr>
        <w:t xml:space="preserve">, and on the eve of President Trump’s inauguration, it appeared that Obama’s lofty goal of advocating for </w:t>
      </w:r>
      <w:r w:rsidRPr="00976E44">
        <w:rPr>
          <w:rStyle w:val="Emphasis"/>
        </w:rPr>
        <w:t>nonproliferation would no longer be a priority</w:t>
      </w:r>
      <w:r w:rsidRPr="00976E44">
        <w:rPr>
          <w:u w:val="single"/>
        </w:rPr>
        <w:t xml:space="preserve"> of American foreign policy.[3] In addition, now that the American president is threatening to </w:t>
      </w:r>
      <w:r w:rsidRPr="00976E44">
        <w:rPr>
          <w:rStyle w:val="Emphasis"/>
          <w:highlight w:val="green"/>
        </w:rPr>
        <w:t>undo</w:t>
      </w:r>
      <w:r w:rsidRPr="00976E44">
        <w:rPr>
          <w:rStyle w:val="Emphasis"/>
        </w:rPr>
        <w:t xml:space="preserve"> much of the United States’ extensive network of </w:t>
      </w:r>
      <w:r w:rsidRPr="00976E44">
        <w:rPr>
          <w:rStyle w:val="Emphasis"/>
          <w:highlight w:val="green"/>
        </w:rPr>
        <w:t>alliances</w:t>
      </w:r>
      <w:r w:rsidRPr="00976E44">
        <w:rPr>
          <w:sz w:val="16"/>
        </w:rPr>
        <w:t xml:space="preserve">, formerly </w:t>
      </w:r>
      <w:r w:rsidRPr="00976E44">
        <w:rPr>
          <w:highlight w:val="green"/>
          <w:u w:val="single"/>
        </w:rPr>
        <w:t xml:space="preserve">non-nuclear states </w:t>
      </w:r>
      <w:r w:rsidRPr="00976E44">
        <w:rPr>
          <w:u w:val="single"/>
        </w:rPr>
        <w:t xml:space="preserve">may be forced to </w:t>
      </w:r>
      <w:r w:rsidRPr="00976E44">
        <w:rPr>
          <w:rStyle w:val="Emphasis"/>
          <w:highlight w:val="green"/>
        </w:rPr>
        <w:t>rearm</w:t>
      </w:r>
      <w:r w:rsidRPr="00976E44">
        <w:rPr>
          <w:rStyle w:val="Emphasis"/>
        </w:rPr>
        <w:t xml:space="preserve"> themselves</w:t>
      </w:r>
      <w:r w:rsidRPr="00976E44">
        <w:rPr>
          <w:u w:val="single"/>
        </w:rPr>
        <w:t>.</w:t>
      </w:r>
      <w:r w:rsidRPr="00976E44">
        <w:rPr>
          <w:sz w:val="16"/>
        </w:rPr>
        <w:t xml:space="preserve"> Disarmament is central to liberal internationalism, as was apparent by the Washington Naval Treaty advocated by Wilson, and by the modern CTBT treaty. The reverse is, however, being seen in the modern era, </w:t>
      </w:r>
      <w:r w:rsidRPr="00976E44">
        <w:rPr>
          <w:u w:val="single"/>
        </w:rPr>
        <w:t xml:space="preserve">with cries coming from </w:t>
      </w:r>
      <w:r w:rsidRPr="00976E44">
        <w:rPr>
          <w:rStyle w:val="Emphasis"/>
          <w:highlight w:val="green"/>
        </w:rPr>
        <w:t>Japan and So</w:t>
      </w:r>
      <w:r w:rsidRPr="00976E44">
        <w:rPr>
          <w:rStyle w:val="Emphasis"/>
        </w:rPr>
        <w:t xml:space="preserve">uth </w:t>
      </w:r>
      <w:r w:rsidRPr="00976E44">
        <w:rPr>
          <w:rStyle w:val="Emphasis"/>
          <w:highlight w:val="green"/>
        </w:rPr>
        <w:t>Ko</w:t>
      </w:r>
      <w:r w:rsidRPr="00976E44">
        <w:rPr>
          <w:rStyle w:val="Emphasis"/>
        </w:rPr>
        <w:t>rea to remobilize</w:t>
      </w:r>
      <w:r w:rsidRPr="00976E44">
        <w:rPr>
          <w:u w:val="single"/>
        </w:rPr>
        <w:t xml:space="preserve"> and begin their own </w:t>
      </w:r>
      <w:r w:rsidRPr="00976E44">
        <w:rPr>
          <w:rStyle w:val="Emphasis"/>
          <w:highlight w:val="green"/>
        </w:rPr>
        <w:t>nuclear</w:t>
      </w:r>
      <w:r w:rsidRPr="00976E44">
        <w:rPr>
          <w:rStyle w:val="Emphasis"/>
        </w:rPr>
        <w:t xml:space="preserve"> weapon </w:t>
      </w:r>
      <w:r w:rsidRPr="00976E44">
        <w:rPr>
          <w:rStyle w:val="Emphasis"/>
          <w:highlight w:val="green"/>
        </w:rPr>
        <w:t>programs</w:t>
      </w:r>
      <w:r w:rsidRPr="00976E44">
        <w:rPr>
          <w:sz w:val="16"/>
        </w:rPr>
        <w:t xml:space="preserve">.[4] A world with more nuclear actors is a formula </w:t>
      </w:r>
      <w:r w:rsidRPr="00976E44">
        <w:rPr>
          <w:sz w:val="16"/>
        </w:rPr>
        <w:lastRenderedPageBreak/>
        <w:t xml:space="preserve">for chaos, especially if nuclear weapons become mass-produced. </w:t>
      </w:r>
      <w:r w:rsidRPr="00976E44">
        <w:rPr>
          <w:highlight w:val="green"/>
          <w:u w:val="single"/>
        </w:rPr>
        <w:t xml:space="preserve">Non-state actors </w:t>
      </w:r>
      <w:r w:rsidRPr="00976E44">
        <w:rPr>
          <w:u w:val="single"/>
        </w:rPr>
        <w:t xml:space="preserve">will increasingly </w:t>
      </w:r>
      <w:r w:rsidRPr="00976E44">
        <w:rPr>
          <w:highlight w:val="green"/>
          <w:u w:val="single"/>
        </w:rPr>
        <w:t>eye</w:t>
      </w:r>
      <w:r w:rsidRPr="00976E44">
        <w:rPr>
          <w:u w:val="single"/>
        </w:rPr>
        <w:t xml:space="preserve"> these nuclear sites as was the case near a Belgian nuclear power plant just over a year ago.[5] If any government commits a serious misstep, access to </w:t>
      </w:r>
      <w:r w:rsidRPr="00976E44">
        <w:rPr>
          <w:rStyle w:val="Emphasis"/>
        </w:rPr>
        <w:t xml:space="preserve">nuclear </w:t>
      </w:r>
      <w:r w:rsidRPr="00976E44">
        <w:rPr>
          <w:rStyle w:val="Emphasis"/>
          <w:highlight w:val="green"/>
        </w:rPr>
        <w:t xml:space="preserve">weapons </w:t>
      </w:r>
      <w:r w:rsidRPr="00976E44">
        <w:rPr>
          <w:rStyle w:val="Emphasis"/>
        </w:rPr>
        <w:t>on the behalf of terrorist and insurgent groups</w:t>
      </w:r>
      <w:r w:rsidRPr="00976E44">
        <w:rPr>
          <w:u w:val="single"/>
        </w:rPr>
        <w:t xml:space="preserve"> will become a reality</w:t>
      </w:r>
      <w:r w:rsidRPr="00976E44">
        <w:rPr>
          <w:sz w:val="16"/>
        </w:rPr>
        <w:t xml:space="preserve">, especially if a civil war occurs. States with nuclear weapons require domestic stability and strong security, which is why states such as Israel, North Korea, and Pakistan could be in serious trouble in the event of a domestic uprising or military coup. The disarmament of all states is essential for human survival, and if it is not achieved, then </w:t>
      </w:r>
      <w:r w:rsidRPr="00976E44">
        <w:rPr>
          <w:u w:val="single"/>
        </w:rPr>
        <w:t xml:space="preserve">a world </w:t>
      </w:r>
      <w:r w:rsidRPr="00976E44">
        <w:rPr>
          <w:rStyle w:val="Emphasis"/>
        </w:rPr>
        <w:t>full of nuclear weapons</w:t>
      </w:r>
      <w:r w:rsidRPr="00976E44">
        <w:rPr>
          <w:u w:val="single"/>
        </w:rPr>
        <w:t xml:space="preserve"> and an international system guided by realpolitik could give rise to </w:t>
      </w:r>
      <w:r w:rsidRPr="00976E44">
        <w:rPr>
          <w:rStyle w:val="Emphasis"/>
          <w:highlight w:val="green"/>
        </w:rPr>
        <w:t>nuclear war</w:t>
      </w:r>
      <w:r w:rsidRPr="00976E44">
        <w:rPr>
          <w:rStyle w:val="Emphasis"/>
        </w:rPr>
        <w:t>fare</w:t>
      </w:r>
      <w:r w:rsidRPr="00976E44">
        <w:rPr>
          <w:u w:val="single"/>
        </w:rPr>
        <w:t xml:space="preserve">. In today’s world, nuclear weapons leave all states virtually defenseless. But, for nuclear deproliferation to become a cornerstone of the global agenda, a </w:t>
      </w:r>
      <w:r w:rsidRPr="00976E44">
        <w:rPr>
          <w:rStyle w:val="Emphasis"/>
        </w:rPr>
        <w:t xml:space="preserve">pacifying and </w:t>
      </w:r>
      <w:r w:rsidRPr="00976E44">
        <w:rPr>
          <w:rStyle w:val="Emphasis"/>
          <w:highlight w:val="green"/>
        </w:rPr>
        <w:t xml:space="preserve">democratic power must rise </w:t>
      </w:r>
      <w:r w:rsidRPr="00976E44">
        <w:rPr>
          <w:rStyle w:val="Emphasis"/>
        </w:rPr>
        <w:t>to the limelight to advocate the virtues of peace, stability, and human rights.</w:t>
      </w:r>
    </w:p>
    <w:p w14:paraId="3F388F3D" w14:textId="77777777" w:rsidR="00AE450E" w:rsidRPr="00976E44" w:rsidRDefault="00AE450E" w:rsidP="00AE450E"/>
    <w:p w14:paraId="77DBF737" w14:textId="77777777" w:rsidR="00AE450E" w:rsidRPr="00976E44" w:rsidRDefault="00AE450E" w:rsidP="00AE450E">
      <w:pPr>
        <w:pStyle w:val="Heading4"/>
        <w:rPr>
          <w:rFonts w:cs="Calibri"/>
        </w:rPr>
      </w:pPr>
      <w:r w:rsidRPr="00976E44">
        <w:rPr>
          <w:rFonts w:cs="Calibri"/>
        </w:rPr>
        <w:t xml:space="preserve">Yes transition wars---both sides </w:t>
      </w:r>
      <w:r w:rsidRPr="00976E44">
        <w:rPr>
          <w:rFonts w:cs="Calibri"/>
          <w:u w:val="single"/>
        </w:rPr>
        <w:t>miscalculate</w:t>
      </w:r>
      <w:r w:rsidRPr="00976E44">
        <w:rPr>
          <w:rFonts w:cs="Calibri"/>
        </w:rPr>
        <w:t>.</w:t>
      </w:r>
    </w:p>
    <w:p w14:paraId="4CA7F3F0" w14:textId="77777777" w:rsidR="00AE450E" w:rsidRPr="00976E44" w:rsidRDefault="00AE450E" w:rsidP="00AE450E">
      <w:r w:rsidRPr="00976E44">
        <w:t xml:space="preserve">Min-hyung </w:t>
      </w:r>
      <w:r w:rsidRPr="00976E44">
        <w:rPr>
          <w:rStyle w:val="Style13ptBold"/>
        </w:rPr>
        <w:t>Kim 20</w:t>
      </w:r>
      <w:r w:rsidRPr="00976E44">
        <w:t xml:space="preserve">. Department of Political Science and International Relations, Kyung Hee University, Seoul, South Korea. “A real driver of US–China trade conflict: The Sino–US competition for global hegemony and its implications for the future” Emerald Insight. 02-04-2019. </w:t>
      </w:r>
      <w:hyperlink r:id="rId13" w:history="1">
        <w:r w:rsidRPr="00976E44">
          <w:rPr>
            <w:rStyle w:val="Hyperlink"/>
          </w:rPr>
          <w:t>https://www.emerald.com/insight/content/doi/10.1108/ITPD-02-2019-003/full/html</w:t>
        </w:r>
      </w:hyperlink>
      <w:r w:rsidRPr="00976E44">
        <w:rPr>
          <w:rStyle w:val="Hyperlink"/>
        </w:rPr>
        <w:t xml:space="preserve"> // Re-Cut Justin</w:t>
      </w:r>
    </w:p>
    <w:p w14:paraId="62461ADF" w14:textId="77777777" w:rsidR="00AE450E" w:rsidRPr="00976E44" w:rsidRDefault="00AE450E" w:rsidP="00AE450E">
      <w:pPr>
        <w:rPr>
          <w:u w:val="single"/>
        </w:rPr>
      </w:pPr>
      <w:r w:rsidRPr="00976E44">
        <w:rPr>
          <w:sz w:val="14"/>
        </w:rPr>
        <w:t xml:space="preserve">Underlying these arguments for an inevitable war between the two superpowers is PTT. PTT originally formulated by Organski (1958) posits that </w:t>
      </w:r>
      <w:r w:rsidRPr="00976E44">
        <w:rPr>
          <w:b/>
          <w:bCs/>
          <w:highlight w:val="green"/>
          <w:u w:val="single"/>
        </w:rPr>
        <w:t>war is likely</w:t>
      </w:r>
      <w:r w:rsidRPr="00976E44">
        <w:rPr>
          <w:highlight w:val="green"/>
          <w:u w:val="single"/>
        </w:rPr>
        <w:t xml:space="preserve"> when</w:t>
      </w:r>
      <w:r w:rsidRPr="00976E44">
        <w:rPr>
          <w:u w:val="single"/>
        </w:rPr>
        <w:t xml:space="preserve"> the power of the dominant state in the international system (i.e. </w:t>
      </w:r>
      <w:r w:rsidRPr="00976E44">
        <w:rPr>
          <w:highlight w:val="green"/>
          <w:u w:val="single"/>
        </w:rPr>
        <w:t>hegemon</w:t>
      </w:r>
      <w:r w:rsidRPr="00976E44">
        <w:rPr>
          <w:u w:val="single"/>
        </w:rPr>
        <w:t xml:space="preserve">) </w:t>
      </w:r>
      <w:r w:rsidRPr="00976E44">
        <w:rPr>
          <w:highlight w:val="green"/>
          <w:u w:val="single"/>
        </w:rPr>
        <w:t xml:space="preserve">is </w:t>
      </w:r>
      <w:r w:rsidRPr="00976E44">
        <w:rPr>
          <w:b/>
          <w:bCs/>
          <w:highlight w:val="green"/>
          <w:u w:val="single"/>
        </w:rPr>
        <w:t>declining</w:t>
      </w:r>
      <w:r w:rsidRPr="00976E44">
        <w:rPr>
          <w:highlight w:val="green"/>
          <w:u w:val="single"/>
        </w:rPr>
        <w:t xml:space="preserve"> and</w:t>
      </w:r>
      <w:r w:rsidRPr="00976E44">
        <w:rPr>
          <w:u w:val="single"/>
        </w:rPr>
        <w:t xml:space="preserve"> that a dissatisfied rising </w:t>
      </w:r>
      <w:r w:rsidRPr="00976E44">
        <w:rPr>
          <w:highlight w:val="green"/>
          <w:u w:val="single"/>
        </w:rPr>
        <w:t>challenger</w:t>
      </w:r>
      <w:r w:rsidRPr="00976E44">
        <w:rPr>
          <w:u w:val="single"/>
        </w:rPr>
        <w:t xml:space="preserve"> </w:t>
      </w:r>
      <w:r w:rsidRPr="00976E44">
        <w:rPr>
          <w:b/>
          <w:bCs/>
          <w:u w:val="single"/>
        </w:rPr>
        <w:t xml:space="preserve">substantially </w:t>
      </w:r>
      <w:r w:rsidRPr="00976E44">
        <w:rPr>
          <w:b/>
          <w:bCs/>
          <w:highlight w:val="green"/>
          <w:u w:val="single"/>
        </w:rPr>
        <w:t>reduces the power gap</w:t>
      </w:r>
      <w:r w:rsidRPr="00976E44">
        <w:rPr>
          <w:b/>
          <w:bCs/>
          <w:u w:val="single"/>
        </w:rPr>
        <w:t xml:space="preserve"> between the hegemon and itself</w:t>
      </w:r>
      <w:r w:rsidRPr="00976E44">
        <w:rPr>
          <w:u w:val="single"/>
        </w:rPr>
        <w:t>.</w:t>
      </w:r>
      <w:r w:rsidRPr="00976E44">
        <w:rPr>
          <w:sz w:val="14"/>
        </w:rPr>
        <w:t xml:space="preserve"> Unlike balance of power theory, PTT argues that the war is most likely when there is near power parity between a dominant state and a rising and dissatisfied challenger (Organski and Kugler, 1980, pp. 19-20)[5]. </w:t>
      </w:r>
      <w:r w:rsidRPr="00976E44">
        <w:rPr>
          <w:u w:val="single"/>
        </w:rPr>
        <w:t xml:space="preserve">A </w:t>
      </w:r>
      <w:r w:rsidRPr="00976E44">
        <w:rPr>
          <w:highlight w:val="green"/>
          <w:u w:val="single"/>
        </w:rPr>
        <w:t>rising power</w:t>
      </w:r>
      <w:r w:rsidRPr="00976E44">
        <w:rPr>
          <w:u w:val="single"/>
        </w:rPr>
        <w:t xml:space="preserve"> here is generally </w:t>
      </w:r>
      <w:r w:rsidRPr="00976E44">
        <w:rPr>
          <w:highlight w:val="green"/>
          <w:u w:val="single"/>
        </w:rPr>
        <w:t xml:space="preserve">dissatisfied </w:t>
      </w:r>
      <w:r w:rsidRPr="00976E44">
        <w:rPr>
          <w:u w:val="single"/>
        </w:rPr>
        <w:t xml:space="preserve">with the existing international order and </w:t>
      </w:r>
      <w:r w:rsidRPr="00976E44">
        <w:rPr>
          <w:b/>
          <w:bCs/>
          <w:highlight w:val="green"/>
          <w:u w:val="single"/>
        </w:rPr>
        <w:t>initiates war</w:t>
      </w:r>
      <w:r w:rsidRPr="00976E44">
        <w:rPr>
          <w:b/>
          <w:bCs/>
          <w:u w:val="single"/>
        </w:rPr>
        <w:t xml:space="preserve"> against a declining hegemon in order </w:t>
      </w:r>
      <w:r w:rsidRPr="00976E44">
        <w:rPr>
          <w:b/>
          <w:bCs/>
          <w:highlight w:val="green"/>
          <w:u w:val="single"/>
        </w:rPr>
        <w:t>to impose orders that are</w:t>
      </w:r>
      <w:r w:rsidRPr="00976E44">
        <w:rPr>
          <w:b/>
          <w:bCs/>
          <w:u w:val="single"/>
        </w:rPr>
        <w:t xml:space="preserve"> more </w:t>
      </w:r>
      <w:r w:rsidRPr="00976E44">
        <w:rPr>
          <w:b/>
          <w:bCs/>
          <w:highlight w:val="green"/>
          <w:u w:val="single"/>
        </w:rPr>
        <w:t>favorable</w:t>
      </w:r>
      <w:r w:rsidRPr="00976E44">
        <w:rPr>
          <w:b/>
          <w:bCs/>
          <w:u w:val="single"/>
        </w:rPr>
        <w:t xml:space="preserve"> to itself</w:t>
      </w:r>
      <w:r w:rsidRPr="00976E44">
        <w:rPr>
          <w:sz w:val="14"/>
        </w:rPr>
        <w:t xml:space="preserve"> (Organski 1958, pp. 364-367). Layne (2018, p. 110) put these power transition dynamics quite succinctly as follows: “Over time, however, the relative power of states changes, and eventually the international order no longer reflects the actual distribution of power between or among the leading Great Powers. When that happens, </w:t>
      </w:r>
      <w:r w:rsidRPr="00976E44">
        <w:rPr>
          <w:u w:val="single"/>
        </w:rPr>
        <w:t>the legitimacy of the prevailing order is called into questio</w:t>
      </w:r>
      <w:r w:rsidRPr="00976E44">
        <w:rPr>
          <w:u w:val="single"/>
        </w:rPr>
        <w:lastRenderedPageBreak/>
        <w:t>n, and it will be challenged by the rising power</w:t>
      </w:r>
      <w:r w:rsidRPr="00976E44">
        <w:rPr>
          <w:sz w:val="14"/>
        </w:rPr>
        <w:t xml:space="preserve">(s).” And </w:t>
      </w:r>
      <w:r w:rsidRPr="00976E44">
        <w:rPr>
          <w:u w:val="single"/>
        </w:rPr>
        <w:t>when the balance of power between a dominant state and a rising challenger changes sufficiently, a new order replaces an old one</w:t>
      </w:r>
      <w:r w:rsidRPr="00976E44">
        <w:rPr>
          <w:sz w:val="14"/>
        </w:rPr>
        <w:t xml:space="preserve"> typically </w:t>
      </w:r>
      <w:r w:rsidRPr="00976E44">
        <w:rPr>
          <w:b/>
          <w:bCs/>
          <w:u w:val="single"/>
        </w:rPr>
        <w:t>by a hegemonic war</w:t>
      </w:r>
      <w:r w:rsidRPr="00976E44">
        <w:rPr>
          <w:sz w:val="14"/>
        </w:rPr>
        <w:t xml:space="preserve"> (2018, p. 104). </w:t>
      </w:r>
      <w:r w:rsidRPr="00976E44">
        <w:rPr>
          <w:u w:val="single"/>
        </w:rPr>
        <w:t xml:space="preserve">Paying close attention to the </w:t>
      </w:r>
      <w:r w:rsidRPr="00976E44">
        <w:rPr>
          <w:b/>
          <w:bCs/>
          <w:highlight w:val="green"/>
          <w:u w:val="single"/>
        </w:rPr>
        <w:t>growing Sino–US competition</w:t>
      </w:r>
      <w:r w:rsidRPr="00976E44">
        <w:rPr>
          <w:u w:val="single"/>
        </w:rPr>
        <w:t xml:space="preserve"> over hegemony</w:t>
      </w:r>
      <w:r w:rsidRPr="00976E44">
        <w:rPr>
          <w:sz w:val="14"/>
        </w:rPr>
        <w:t xml:space="preserve"> in the twenty-first century, therefore, Shirk (2007, p. 4), China specialist, argues that </w:t>
      </w:r>
      <w:r w:rsidRPr="00976E44">
        <w:rPr>
          <w:u w:val="single"/>
        </w:rPr>
        <w:t xml:space="preserve">“History teaches us that rising powers are </w:t>
      </w:r>
      <w:r w:rsidRPr="00976E44">
        <w:rPr>
          <w:highlight w:val="green"/>
          <w:u w:val="single"/>
        </w:rPr>
        <w:t>likely to provoke war</w:t>
      </w:r>
      <w:r w:rsidRPr="00976E44">
        <w:rPr>
          <w:u w:val="single"/>
        </w:rPr>
        <w:t xml:space="preserve">.” </w:t>
      </w:r>
      <w:r w:rsidRPr="00976E44">
        <w:rPr>
          <w:sz w:val="14"/>
        </w:rPr>
        <w:t xml:space="preserve">On the other hand, scholars like Gilpin (1981) contend that the </w:t>
      </w:r>
      <w:r w:rsidRPr="00976E44">
        <w:rPr>
          <w:u w:val="single"/>
        </w:rPr>
        <w:t>power transition war between great powers is likely to occur when a hegemonic state</w:t>
      </w:r>
      <w:r w:rsidRPr="00976E44">
        <w:rPr>
          <w:sz w:val="14"/>
        </w:rPr>
        <w:t xml:space="preserve"> whose power is declining due to imperial overstretch[6] </w:t>
      </w:r>
      <w:r w:rsidRPr="00976E44">
        <w:rPr>
          <w:u w:val="single"/>
        </w:rPr>
        <w:t>views “</w:t>
      </w:r>
      <w:r w:rsidRPr="00976E44">
        <w:rPr>
          <w:b/>
          <w:bCs/>
          <w:u w:val="single"/>
        </w:rPr>
        <w:t>preventive war as the most attractive means of eliminating the threat</w:t>
      </w:r>
      <w:r w:rsidRPr="00976E44">
        <w:rPr>
          <w:u w:val="single"/>
        </w:rPr>
        <w:t xml:space="preserve"> posed by challengers”</w:t>
      </w:r>
      <w:r w:rsidRPr="00976E44">
        <w:rPr>
          <w:sz w:val="14"/>
        </w:rPr>
        <w:t xml:space="preserve"> (Ned Lebow and Valentino, 2009, p. 391), although they do acknowledge that there might be some “ways to prolong the period of its power preponderance vis-à-vis the rising challenger, so that the rapidly rising power will not dare to challenge the hegemonic leadership” (Kim and Gates, 2015, p. 221). In this case, the initiator of war is a declining hegemon, rather than a rising challenger. </w:t>
      </w:r>
      <w:r w:rsidRPr="00976E44">
        <w:rPr>
          <w:u w:val="single"/>
        </w:rPr>
        <w:t xml:space="preserve">The </w:t>
      </w:r>
      <w:r w:rsidRPr="00976E44">
        <w:rPr>
          <w:highlight w:val="green"/>
          <w:u w:val="single"/>
        </w:rPr>
        <w:t>declining hegemon</w:t>
      </w:r>
      <w:r w:rsidRPr="00976E44">
        <w:rPr>
          <w:u w:val="single"/>
        </w:rPr>
        <w:t xml:space="preserve"> who </w:t>
      </w:r>
      <w:r w:rsidRPr="00976E44">
        <w:rPr>
          <w:highlight w:val="green"/>
          <w:u w:val="single"/>
        </w:rPr>
        <w:t>fears</w:t>
      </w:r>
      <w:r w:rsidRPr="00976E44">
        <w:rPr>
          <w:u w:val="single"/>
        </w:rPr>
        <w:t xml:space="preserve"> a rising </w:t>
      </w:r>
      <w:r w:rsidRPr="00976E44">
        <w:rPr>
          <w:highlight w:val="green"/>
          <w:u w:val="single"/>
        </w:rPr>
        <w:t>challenger’s overtaking its power</w:t>
      </w:r>
      <w:r w:rsidRPr="00976E44">
        <w:rPr>
          <w:u w:val="single"/>
        </w:rPr>
        <w:t xml:space="preserve"> in the near future </w:t>
      </w:r>
      <w:r w:rsidRPr="00976E44">
        <w:rPr>
          <w:b/>
          <w:bCs/>
          <w:highlight w:val="green"/>
          <w:u w:val="single"/>
        </w:rPr>
        <w:t>sees war as a</w:t>
      </w:r>
      <w:r w:rsidRPr="00976E44">
        <w:rPr>
          <w:b/>
          <w:bCs/>
          <w:u w:val="single"/>
        </w:rPr>
        <w:t xml:space="preserve"> better </w:t>
      </w:r>
      <w:r w:rsidRPr="00976E44">
        <w:rPr>
          <w:b/>
          <w:bCs/>
          <w:highlight w:val="green"/>
          <w:u w:val="single"/>
        </w:rPr>
        <w:t>option</w:t>
      </w:r>
      <w:r w:rsidRPr="00976E44">
        <w:rPr>
          <w:b/>
          <w:bCs/>
          <w:u w:val="single"/>
        </w:rPr>
        <w:t xml:space="preserve"> </w:t>
      </w:r>
      <w:r w:rsidRPr="00976E44">
        <w:rPr>
          <w:u w:val="single"/>
        </w:rPr>
        <w:t>than other options of maintaining its hegemony such as reducing its commitments abroad and appeasing a rising challenger.</w:t>
      </w:r>
    </w:p>
    <w:p w14:paraId="3681D14D" w14:textId="77777777" w:rsidR="00AE450E" w:rsidRPr="00976E44" w:rsidRDefault="00AE450E" w:rsidP="00AE450E"/>
    <w:p w14:paraId="2D474D37" w14:textId="77777777" w:rsidR="00AE450E" w:rsidRPr="00976E44" w:rsidRDefault="00AE450E" w:rsidP="00AE450E">
      <w:pPr>
        <w:pStyle w:val="Heading4"/>
        <w:rPr>
          <w:rFonts w:cs="Calibri"/>
          <w:u w:val="single"/>
        </w:rPr>
      </w:pPr>
      <w:r w:rsidRPr="00976E44">
        <w:rPr>
          <w:rFonts w:cs="Calibri"/>
        </w:rPr>
        <w:lastRenderedPageBreak/>
        <w:t xml:space="preserve">Chinese diplomatic influence </w:t>
      </w:r>
      <w:r w:rsidRPr="00976E44">
        <w:rPr>
          <w:rFonts w:cs="Calibri"/>
          <w:u w:val="single"/>
        </w:rPr>
        <w:t>escalates</w:t>
      </w:r>
      <w:r w:rsidRPr="00976E44">
        <w:rPr>
          <w:rFonts w:cs="Calibri"/>
        </w:rPr>
        <w:t>.</w:t>
      </w:r>
    </w:p>
    <w:p w14:paraId="236A1372" w14:textId="77777777" w:rsidR="00AE450E" w:rsidRPr="00976E44" w:rsidRDefault="00AE450E" w:rsidP="00AE450E">
      <w:r w:rsidRPr="00976E44">
        <w:rPr>
          <w:rStyle w:val="Style13ptBold"/>
        </w:rPr>
        <w:t>Brands 20</w:t>
      </w:r>
      <w:r w:rsidRPr="00976E44">
        <w:t xml:space="preserve"> [Hal; Henry A. Kissinger Distinguished Professor of Global Affairs at the Johns Hopkins School of Advanced International Studies (SAIS), a resident scholar at the American Enterprise Institute, and a Bloomberg Opinion columnist; “Don’t Let Great Powers Carve Up the World Spheres of Influence Are Unnecessary and Dangerous,” Foreign Affairs; 4/20/20; https://www.foreignaffairs.com/articles/china/2020-04-20/dont-let-great-powers-carve-world] Justin </w:t>
      </w:r>
    </w:p>
    <w:p w14:paraId="3778B56F" w14:textId="77777777" w:rsidR="00AE450E" w:rsidRPr="00976E44" w:rsidRDefault="00AE450E" w:rsidP="00AE450E">
      <w:pPr>
        <w:rPr>
          <w:sz w:val="16"/>
        </w:rPr>
      </w:pPr>
      <w:r w:rsidRPr="00976E44">
        <w:rPr>
          <w:rStyle w:val="Emphasis"/>
        </w:rPr>
        <w:t>Opposition to spheres of influence</w:t>
      </w:r>
      <w:r w:rsidRPr="00976E44">
        <w:rPr>
          <w:u w:val="single"/>
        </w:rPr>
        <w:t xml:space="preserve">, in other words, is a part of </w:t>
      </w:r>
      <w:r w:rsidRPr="00976E44">
        <w:rPr>
          <w:rStyle w:val="Emphasis"/>
        </w:rPr>
        <w:t>U.S. diplomatic DNA</w:t>
      </w:r>
      <w:r w:rsidRPr="00976E44">
        <w:rPr>
          <w:u w:val="single"/>
        </w:rPr>
        <w:t xml:space="preserve">. The reason for this, Charles Edel and I argued in 2018, is that </w:t>
      </w:r>
      <w:r w:rsidRPr="00976E44">
        <w:rPr>
          <w:rStyle w:val="Emphasis"/>
        </w:rPr>
        <w:t>spheres of influence clash with fundamental tenets</w:t>
      </w:r>
      <w:r w:rsidRPr="00976E44">
        <w:rPr>
          <w:u w:val="single"/>
        </w:rPr>
        <w:t xml:space="preserve"> of U.S. </w:t>
      </w:r>
      <w:r w:rsidRPr="00976E44">
        <w:rPr>
          <w:rStyle w:val="Emphasis"/>
        </w:rPr>
        <w:t>foreign policy</w:t>
      </w:r>
      <w:r w:rsidRPr="00976E44">
        <w:rPr>
          <w:u w:val="single"/>
        </w:rPr>
        <w:t>.</w:t>
      </w:r>
      <w:r w:rsidRPr="00976E44">
        <w:rPr>
          <w:sz w:val="16"/>
        </w:rPr>
        <w:t xml:space="preserve"> Among them is the United States’ approach to security, which holds that safeguarding the country’s vital interests and physical well-being requires preventing rival powers from establishing a foothold in the Western Hemisphere or dominating strategically important regions overseas. Likewise, the United States’ emphasis on promoting liberty and free trade translates to a concern that spheres of influence—particularly those dominated by authoritarian powers—would impede the spread of U.S. values and allow hostile powers to block American trade and investment. Finally, spheres of influence do not mesh well with American exceptionalism—the notion that the United States should transcend the old, corrupt ways of balance-of-power diplomacy and establish a more humane, democratic system of international relations.</w:t>
      </w:r>
    </w:p>
    <w:p w14:paraId="2CD545EE" w14:textId="77777777" w:rsidR="00AE450E" w:rsidRPr="00976E44" w:rsidRDefault="00AE450E" w:rsidP="00AE450E">
      <w:pPr>
        <w:rPr>
          <w:sz w:val="16"/>
        </w:rPr>
      </w:pPr>
      <w:r w:rsidRPr="00976E44">
        <w:rPr>
          <w:sz w:val="16"/>
        </w:rPr>
        <w:t xml:space="preserve">Of course, that intellectual tradition did not stop </w:t>
      </w:r>
      <w:r w:rsidRPr="00976E44">
        <w:rPr>
          <w:u w:val="single"/>
        </w:rPr>
        <w:t xml:space="preserve">the </w:t>
      </w:r>
      <w:r w:rsidRPr="00976E44">
        <w:rPr>
          <w:highlight w:val="green"/>
          <w:u w:val="single"/>
        </w:rPr>
        <w:t>United States</w:t>
      </w:r>
      <w:r w:rsidRPr="00976E44">
        <w:rPr>
          <w:u w:val="single"/>
        </w:rPr>
        <w:t xml:space="preserve"> from </w:t>
      </w:r>
      <w:r w:rsidRPr="00976E44">
        <w:rPr>
          <w:rStyle w:val="Emphasis"/>
        </w:rPr>
        <w:t xml:space="preserve">building its own </w:t>
      </w:r>
      <w:r w:rsidRPr="00976E44">
        <w:rPr>
          <w:rStyle w:val="Emphasis"/>
          <w:highlight w:val="green"/>
        </w:rPr>
        <w:t>sphere of influence in Latin America</w:t>
      </w:r>
      <w:r w:rsidRPr="00976E44">
        <w:rPr>
          <w:rStyle w:val="Emphasis"/>
        </w:rPr>
        <w:t xml:space="preserve"> from the early nineteenth century</w:t>
      </w:r>
      <w:r w:rsidRPr="00976E44">
        <w:rPr>
          <w:sz w:val="16"/>
        </w:rPr>
        <w:t xml:space="preserve"> onward, nor did it prevent it from drawing large chunks of Europe, East Asia, and the Middle East into a global sphere of influence after World War II. Yet the same tradition has led the United States to run its sphere of influence far more progressively than past great powers, which is why far more countries have sought to join that sphere than to leave it. And since hypocrisy is another venerable tradition in global affairs, it is not surprising that Americans would establish their own, relatively enlightened sphere of influence while denying the legitimacy of everyone else’s.</w:t>
      </w:r>
    </w:p>
    <w:p w14:paraId="0CE896CD" w14:textId="77777777" w:rsidR="00AE450E" w:rsidRPr="00976E44" w:rsidRDefault="00AE450E" w:rsidP="00AE450E">
      <w:pPr>
        <w:rPr>
          <w:rStyle w:val="Emphasis"/>
        </w:rPr>
      </w:pPr>
      <w:r w:rsidRPr="00976E44">
        <w:rPr>
          <w:sz w:val="16"/>
        </w:rPr>
        <w:t xml:space="preserve">That endeavor reached its zenith in the post–Cold War era, when the collapse of the Soviet bloc made it possible to envision a world in which </w:t>
      </w:r>
      <w:r w:rsidRPr="00976E44">
        <w:rPr>
          <w:rStyle w:val="Emphasis"/>
        </w:rPr>
        <w:t>Washington’s sphere of influence</w:t>
      </w:r>
      <w:r w:rsidRPr="00976E44">
        <w:rPr>
          <w:u w:val="single"/>
        </w:rPr>
        <w:t xml:space="preserve">—also known as the </w:t>
      </w:r>
      <w:r w:rsidRPr="00976E44">
        <w:rPr>
          <w:rStyle w:val="Emphasis"/>
        </w:rPr>
        <w:t>liberal international order</w:t>
      </w:r>
      <w:r w:rsidRPr="00976E44">
        <w:rPr>
          <w:u w:val="single"/>
        </w:rPr>
        <w:t xml:space="preserve">—was the only </w:t>
      </w:r>
      <w:r w:rsidRPr="00976E44">
        <w:rPr>
          <w:rStyle w:val="Emphasis"/>
        </w:rPr>
        <w:t>game in town</w:t>
      </w:r>
      <w:r w:rsidRPr="00976E44">
        <w:rPr>
          <w:u w:val="single"/>
        </w:rPr>
        <w:t xml:space="preserve">. The United States maintained a world-beating military that could intervene around the globe; </w:t>
      </w:r>
      <w:r w:rsidRPr="00976E44">
        <w:rPr>
          <w:rStyle w:val="Emphasis"/>
          <w:highlight w:val="green"/>
        </w:rPr>
        <w:t>preserved</w:t>
      </w:r>
      <w:r w:rsidRPr="00976E44">
        <w:rPr>
          <w:rStyle w:val="Emphasis"/>
        </w:rPr>
        <w:t xml:space="preserve"> and expanded a </w:t>
      </w:r>
      <w:r w:rsidRPr="00976E44">
        <w:rPr>
          <w:rStyle w:val="Emphasis"/>
          <w:highlight w:val="green"/>
        </w:rPr>
        <w:t xml:space="preserve">global </w:t>
      </w:r>
      <w:r w:rsidRPr="00976E44">
        <w:rPr>
          <w:rStyle w:val="Emphasis"/>
        </w:rPr>
        <w:t xml:space="preserve">alliance </w:t>
      </w:r>
      <w:r w:rsidRPr="00976E44">
        <w:rPr>
          <w:rStyle w:val="Emphasis"/>
          <w:highlight w:val="green"/>
        </w:rPr>
        <w:t>structure</w:t>
      </w:r>
      <w:r w:rsidRPr="00976E44">
        <w:rPr>
          <w:rStyle w:val="Emphasis"/>
        </w:rPr>
        <w:t xml:space="preserve"> as a </w:t>
      </w:r>
      <w:r w:rsidRPr="00976E44">
        <w:rPr>
          <w:rStyle w:val="Emphasis"/>
          <w:highlight w:val="green"/>
        </w:rPr>
        <w:t xml:space="preserve">check </w:t>
      </w:r>
      <w:r w:rsidRPr="00976E44">
        <w:rPr>
          <w:rStyle w:val="Emphasis"/>
        </w:rPr>
        <w:t xml:space="preserve">on </w:t>
      </w:r>
      <w:r w:rsidRPr="00976E44">
        <w:rPr>
          <w:rStyle w:val="Emphasis"/>
          <w:highlight w:val="green"/>
        </w:rPr>
        <w:t>aggression</w:t>
      </w:r>
      <w:r w:rsidRPr="00976E44">
        <w:rPr>
          <w:sz w:val="16"/>
        </w:rPr>
        <w:t xml:space="preserve">; and sought to integrate potential challengers, namely Beijing and Moscow, into a U.S.-led system. It was a remarkably ambitious project, as Allison rightly notes, but </w:t>
      </w:r>
      <w:r w:rsidRPr="00976E44">
        <w:rPr>
          <w:u w:val="single"/>
        </w:rPr>
        <w:t xml:space="preserve">it was the culmination of, rather than a departure from, a </w:t>
      </w:r>
      <w:r w:rsidRPr="00976E44">
        <w:rPr>
          <w:rStyle w:val="Emphasis"/>
        </w:rPr>
        <w:t>diplomatic tradition reaching back two centuries.</w:t>
      </w:r>
    </w:p>
    <w:p w14:paraId="51EDFA0F" w14:textId="77777777" w:rsidR="00AE450E" w:rsidRPr="00976E44" w:rsidRDefault="00AE450E" w:rsidP="00AE450E">
      <w:pPr>
        <w:rPr>
          <w:sz w:val="16"/>
        </w:rPr>
      </w:pPr>
      <w:r w:rsidRPr="00976E44">
        <w:rPr>
          <w:sz w:val="16"/>
        </w:rPr>
        <w:t>GIVE THEM AN INCH…</w:t>
      </w:r>
    </w:p>
    <w:p w14:paraId="319EE525" w14:textId="77777777" w:rsidR="00AE450E" w:rsidRPr="00976E44" w:rsidRDefault="00AE450E" w:rsidP="00AE450E">
      <w:pPr>
        <w:rPr>
          <w:u w:val="single"/>
        </w:rPr>
      </w:pPr>
      <w:r w:rsidRPr="00976E44">
        <w:rPr>
          <w:sz w:val="16"/>
        </w:rPr>
        <w:t xml:space="preserve">The post–Cold War moment is over, and </w:t>
      </w:r>
      <w:r w:rsidRPr="00976E44">
        <w:rPr>
          <w:rStyle w:val="Emphasis"/>
        </w:rPr>
        <w:t xml:space="preserve">the prospect of a </w:t>
      </w:r>
      <w:r w:rsidRPr="00976E44">
        <w:rPr>
          <w:rStyle w:val="Emphasis"/>
          <w:highlight w:val="green"/>
        </w:rPr>
        <w:t>divided world</w:t>
      </w:r>
      <w:r w:rsidRPr="00976E44">
        <w:rPr>
          <w:rStyle w:val="Emphasis"/>
        </w:rPr>
        <w:t xml:space="preserve"> has </w:t>
      </w:r>
      <w:r w:rsidRPr="00976E44">
        <w:rPr>
          <w:rStyle w:val="Emphasis"/>
          <w:highlight w:val="green"/>
        </w:rPr>
        <w:t>returned</w:t>
      </w:r>
      <w:r w:rsidRPr="00976E44">
        <w:rPr>
          <w:sz w:val="16"/>
          <w:highlight w:val="green"/>
        </w:rPr>
        <w:t>.</w:t>
      </w:r>
      <w:r w:rsidRPr="00976E44">
        <w:rPr>
          <w:sz w:val="16"/>
        </w:rPr>
        <w:t xml:space="preserve"> Russia is projecting power in the Midd</w:t>
      </w:r>
      <w:r w:rsidRPr="00976E44">
        <w:rPr>
          <w:sz w:val="16"/>
        </w:rPr>
        <w:lastRenderedPageBreak/>
        <w:t xml:space="preserve">le East and staking a claim to dominance in its “near abroad.” </w:t>
      </w:r>
      <w:r w:rsidRPr="00976E44">
        <w:rPr>
          <w:highlight w:val="green"/>
          <w:u w:val="single"/>
        </w:rPr>
        <w:t>China</w:t>
      </w:r>
      <w:r w:rsidRPr="00976E44">
        <w:rPr>
          <w:u w:val="single"/>
        </w:rPr>
        <w:t xml:space="preserve"> is </w:t>
      </w:r>
      <w:r w:rsidRPr="00976E44">
        <w:rPr>
          <w:rStyle w:val="Emphasis"/>
          <w:highlight w:val="green"/>
        </w:rPr>
        <w:t>seeking primacy</w:t>
      </w:r>
      <w:r w:rsidRPr="00976E44">
        <w:rPr>
          <w:rStyle w:val="Emphasis"/>
        </w:rPr>
        <w:t xml:space="preserve"> in the western Pacific</w:t>
      </w:r>
      <w:r w:rsidRPr="00976E44">
        <w:rPr>
          <w:u w:val="single"/>
        </w:rPr>
        <w:t xml:space="preserve"> and Southeast Asia and </w:t>
      </w:r>
      <w:r w:rsidRPr="00976E44">
        <w:rPr>
          <w:highlight w:val="green"/>
          <w:u w:val="single"/>
        </w:rPr>
        <w:t>using</w:t>
      </w:r>
      <w:r w:rsidRPr="00976E44">
        <w:rPr>
          <w:u w:val="single"/>
        </w:rPr>
        <w:t xml:space="preserve"> its </w:t>
      </w:r>
      <w:r w:rsidRPr="00976E44">
        <w:rPr>
          <w:highlight w:val="green"/>
          <w:u w:val="single"/>
        </w:rPr>
        <w:t>diplomatic</w:t>
      </w:r>
      <w:r w:rsidRPr="00976E44">
        <w:rPr>
          <w:u w:val="single"/>
        </w:rPr>
        <w:t xml:space="preserve"> and economic </w:t>
      </w:r>
      <w:r w:rsidRPr="00976E44">
        <w:rPr>
          <w:highlight w:val="green"/>
          <w:u w:val="single"/>
        </w:rPr>
        <w:t xml:space="preserve">influence </w:t>
      </w:r>
      <w:r w:rsidRPr="00976E44">
        <w:rPr>
          <w:u w:val="single"/>
        </w:rPr>
        <w:t xml:space="preserve">to </w:t>
      </w:r>
      <w:r w:rsidRPr="00976E44">
        <w:rPr>
          <w:highlight w:val="green"/>
          <w:u w:val="single"/>
        </w:rPr>
        <w:t xml:space="preserve">draw </w:t>
      </w:r>
      <w:r w:rsidRPr="00976E44">
        <w:rPr>
          <w:rStyle w:val="Emphasis"/>
          <w:highlight w:val="green"/>
        </w:rPr>
        <w:t>countries</w:t>
      </w:r>
      <w:r w:rsidRPr="00976E44">
        <w:rPr>
          <w:rStyle w:val="Emphasis"/>
        </w:rPr>
        <w:t xml:space="preserve"> around the world more tightly </w:t>
      </w:r>
      <w:r w:rsidRPr="00976E44">
        <w:rPr>
          <w:rStyle w:val="Emphasis"/>
          <w:highlight w:val="green"/>
        </w:rPr>
        <w:t>into its orbit</w:t>
      </w:r>
      <w:r w:rsidRPr="00976E44">
        <w:rPr>
          <w:rStyle w:val="Emphasis"/>
        </w:rPr>
        <w:t>.</w:t>
      </w:r>
      <w:r w:rsidRPr="00976E44">
        <w:rPr>
          <w:u w:val="single"/>
        </w:rPr>
        <w:t xml:space="preserve"> Both have developed the tools needed to coerce their neighbors and keep U.S. forces at bay.</w:t>
      </w:r>
    </w:p>
    <w:p w14:paraId="37C99229" w14:textId="77777777" w:rsidR="00AE450E" w:rsidRPr="00976E44" w:rsidRDefault="00AE450E" w:rsidP="00AE450E">
      <w:pPr>
        <w:rPr>
          <w:sz w:val="16"/>
        </w:rPr>
      </w:pPr>
      <w:r w:rsidRPr="00976E44">
        <w:rPr>
          <w:sz w:val="16"/>
        </w:rPr>
        <w:t>Allison is one of several analysts who have recently advanced the argument that the United States should make a virtue of necessity—that it should accept Russian and Chinese spheres of influence, encompassing some portion of eastern Europe and the western Pacific, as the price of stability and peace. The logic is twofold: first, to create a cleaner separation between contending parties by clearly marking where one’s influence ends and the other’s begins; and second, to reduce the chances of conflict by giving rising or resurgent powers a safe zone along their borders. In theory, this seems like a reasonable way of preventing competition from turning into outright conflict, especially given that countries such as Taiwan and the Baltic states lie thousands of miles from the United States but on the doorsteps of its rivals. Yet in reality, a spheres-of-influence world would bring more peril than safety.</w:t>
      </w:r>
    </w:p>
    <w:p w14:paraId="4AF900F1" w14:textId="77777777" w:rsidR="00AE450E" w:rsidRPr="00976E44" w:rsidRDefault="00AE450E" w:rsidP="00AE450E">
      <w:pPr>
        <w:rPr>
          <w:sz w:val="16"/>
        </w:rPr>
      </w:pPr>
      <w:r w:rsidRPr="00976E44">
        <w:rPr>
          <w:rStyle w:val="Emphasis"/>
        </w:rPr>
        <w:t>Russia’s and China’s spheres of influence</w:t>
      </w:r>
      <w:r w:rsidRPr="00976E44">
        <w:rPr>
          <w:u w:val="single"/>
        </w:rPr>
        <w:t xml:space="preserve"> would inevitably be </w:t>
      </w:r>
      <w:r w:rsidRPr="00976E44">
        <w:rPr>
          <w:rStyle w:val="Emphasis"/>
        </w:rPr>
        <w:t>domains of coercion and authoritarianism</w:t>
      </w:r>
      <w:r w:rsidRPr="00976E44">
        <w:rPr>
          <w:u w:val="single"/>
        </w:rPr>
        <w:t>.</w:t>
      </w:r>
      <w:r w:rsidRPr="00976E44">
        <w:rPr>
          <w:sz w:val="16"/>
        </w:rPr>
        <w:t xml:space="preserve"> Both countries are </w:t>
      </w:r>
      <w:r w:rsidRPr="00976E44">
        <w:rPr>
          <w:u w:val="single"/>
        </w:rPr>
        <w:t xml:space="preserve">run by </w:t>
      </w:r>
      <w:r w:rsidRPr="00976E44">
        <w:rPr>
          <w:rStyle w:val="Emphasis"/>
        </w:rPr>
        <w:t>illiberal, autocratic regimes</w:t>
      </w:r>
      <w:r w:rsidRPr="00976E44">
        <w:rPr>
          <w:u w:val="single"/>
        </w:rPr>
        <w:t>; their leaders see democratic values as profoundly threatening</w:t>
      </w:r>
      <w:r w:rsidRPr="00976E44">
        <w:rPr>
          <w:sz w:val="16"/>
        </w:rPr>
        <w:t xml:space="preserve"> to their political survival. </w:t>
      </w:r>
      <w:r w:rsidRPr="00976E44">
        <w:rPr>
          <w:u w:val="single"/>
        </w:rPr>
        <w:t xml:space="preserve">If </w:t>
      </w:r>
      <w:r w:rsidRPr="00976E44">
        <w:rPr>
          <w:rStyle w:val="Emphasis"/>
        </w:rPr>
        <w:t xml:space="preserve">Moscow and Beijing dominated their </w:t>
      </w:r>
      <w:r w:rsidRPr="00976E44">
        <w:rPr>
          <w:rStyle w:val="Emphasis"/>
        </w:rPr>
        <w:lastRenderedPageBreak/>
        <w:t>respective neighborhoods</w:t>
      </w:r>
      <w:r w:rsidRPr="00976E44">
        <w:rPr>
          <w:u w:val="single"/>
        </w:rPr>
        <w:t xml:space="preserve">, they would naturally seek to </w:t>
      </w:r>
      <w:r w:rsidRPr="00976E44">
        <w:rPr>
          <w:rStyle w:val="Emphasis"/>
          <w:highlight w:val="green"/>
        </w:rPr>
        <w:t>undermine</w:t>
      </w:r>
      <w:r w:rsidRPr="00976E44">
        <w:rPr>
          <w:rStyle w:val="Emphasis"/>
        </w:rPr>
        <w:t xml:space="preserve"> democratic </w:t>
      </w:r>
      <w:r w:rsidRPr="00976E44">
        <w:rPr>
          <w:rStyle w:val="Emphasis"/>
          <w:highlight w:val="green"/>
        </w:rPr>
        <w:t>governments</w:t>
      </w:r>
      <w:r w:rsidRPr="00976E44">
        <w:rPr>
          <w:rStyle w:val="Emphasis"/>
        </w:rPr>
        <w:t xml:space="preserve"> that </w:t>
      </w:r>
      <w:r w:rsidRPr="00976E44">
        <w:rPr>
          <w:rStyle w:val="Emphasis"/>
          <w:highlight w:val="green"/>
        </w:rPr>
        <w:t>resist their control</w:t>
      </w:r>
      <w:r w:rsidRPr="00976E44">
        <w:rPr>
          <w:u w:val="single"/>
        </w:rPr>
        <w:t>—as China is already doing in Taiwan and as Russia is doing in Ukraine</w:t>
      </w:r>
      <w:r w:rsidRPr="00976E44">
        <w:rPr>
          <w:sz w:val="16"/>
        </w:rPr>
        <w:t>—or that challenge, through their very existence, the legitimacy of authoritarian rule. The practical consequence of acceding to authoritarian spheres of influence would be to intensify the crisis of democracy that afflicts the world today.</w:t>
      </w:r>
    </w:p>
    <w:p w14:paraId="4DA5F36B" w14:textId="77777777" w:rsidR="00AE450E" w:rsidRPr="00976E44" w:rsidRDefault="00AE450E" w:rsidP="00AE450E">
      <w:pPr>
        <w:rPr>
          <w:sz w:val="16"/>
        </w:rPr>
      </w:pPr>
      <w:r w:rsidRPr="00976E44">
        <w:rPr>
          <w:u w:val="single"/>
        </w:rPr>
        <w:t>The United States would suffer economically, too. China, in particular, is a mercantilist power already working to turn Asian economies toward Beijing and could one day put the United States at a severe disadvantage on the world’s most economically dynamic continent. Washington should not concede a Chinese sphere of influence</w:t>
      </w:r>
      <w:r w:rsidRPr="00976E44">
        <w:rPr>
          <w:sz w:val="16"/>
        </w:rPr>
        <w:t xml:space="preserve"> unless it is also willing to compromise the “Open Door” principles that have animated its statecraft for over a century.</w:t>
      </w:r>
    </w:p>
    <w:p w14:paraId="72782FDA" w14:textId="77777777" w:rsidR="00AE450E" w:rsidRPr="00976E44" w:rsidRDefault="00AE450E" w:rsidP="00AE450E">
      <w:pPr>
        <w:rPr>
          <w:sz w:val="16"/>
        </w:rPr>
      </w:pPr>
      <w:r w:rsidRPr="00976E44">
        <w:rPr>
          <w:sz w:val="16"/>
        </w:rPr>
        <w:t xml:space="preserve">Such costs might be acceptable in exchange for peace and security. </w:t>
      </w:r>
      <w:r w:rsidRPr="00976E44">
        <w:rPr>
          <w:u w:val="single"/>
        </w:rPr>
        <w:t xml:space="preserve">But </w:t>
      </w:r>
      <w:r w:rsidRPr="00976E44">
        <w:rPr>
          <w:highlight w:val="green"/>
          <w:u w:val="single"/>
        </w:rPr>
        <w:t>spheres of influence</w:t>
      </w:r>
      <w:r w:rsidRPr="00976E44">
        <w:rPr>
          <w:u w:val="single"/>
        </w:rPr>
        <w:t xml:space="preserve"> during the Cold War </w:t>
      </w:r>
      <w:r w:rsidRPr="00976E44">
        <w:rPr>
          <w:rStyle w:val="Emphasis"/>
          <w:highlight w:val="green"/>
        </w:rPr>
        <w:t>did not prevent</w:t>
      </w:r>
      <w:r w:rsidRPr="00976E44">
        <w:rPr>
          <w:rStyle w:val="Emphasis"/>
        </w:rPr>
        <w:t xml:space="preserve"> the Soviets from repeatedly </w:t>
      </w:r>
      <w:r w:rsidRPr="00976E44">
        <w:rPr>
          <w:rStyle w:val="Emphasis"/>
          <w:highlight w:val="green"/>
        </w:rPr>
        <w:t>testing</w:t>
      </w:r>
      <w:r w:rsidRPr="00976E44">
        <w:rPr>
          <w:rStyle w:val="Emphasis"/>
        </w:rPr>
        <w:t xml:space="preserve"> American </w:t>
      </w:r>
      <w:r w:rsidRPr="00976E44">
        <w:rPr>
          <w:rStyle w:val="Emphasis"/>
          <w:highlight w:val="green"/>
        </w:rPr>
        <w:t>redlines</w:t>
      </w:r>
      <w:r w:rsidRPr="00976E44">
        <w:rPr>
          <w:u w:val="single"/>
        </w:rPr>
        <w:t xml:space="preserve"> in Berlin, causing </w:t>
      </w:r>
      <w:r w:rsidRPr="00976E44">
        <w:rPr>
          <w:rStyle w:val="Emphasis"/>
          <w:highlight w:val="green"/>
        </w:rPr>
        <w:t>high-stakes crises</w:t>
      </w:r>
      <w:r w:rsidRPr="00976E44">
        <w:rPr>
          <w:rStyle w:val="Emphasis"/>
        </w:rPr>
        <w:t xml:space="preserve"> in which </w:t>
      </w:r>
      <w:r w:rsidRPr="00976E44">
        <w:rPr>
          <w:rStyle w:val="Emphasis"/>
          <w:highlight w:val="green"/>
        </w:rPr>
        <w:t>nuclear war</w:t>
      </w:r>
      <w:r w:rsidRPr="00976E44">
        <w:rPr>
          <w:rStyle w:val="Emphasis"/>
        </w:rPr>
        <w:t xml:space="preserve"> was a real possibility.</w:t>
      </w:r>
      <w:r w:rsidRPr="00976E44">
        <w:rPr>
          <w:u w:val="single"/>
        </w:rPr>
        <w:t xml:space="preserve"> Nor did those spheres prevent the two sides from </w:t>
      </w:r>
      <w:r w:rsidRPr="00976E44">
        <w:rPr>
          <w:highlight w:val="green"/>
          <w:u w:val="single"/>
        </w:rPr>
        <w:t>competing</w:t>
      </w:r>
      <w:r w:rsidRPr="00976E44">
        <w:rPr>
          <w:u w:val="single"/>
        </w:rPr>
        <w:t xml:space="preserve"> sharply, and sometimes </w:t>
      </w:r>
      <w:r w:rsidRPr="00976E44">
        <w:rPr>
          <w:highlight w:val="green"/>
          <w:u w:val="single"/>
        </w:rPr>
        <w:t>violently</w:t>
      </w:r>
      <w:r w:rsidRPr="00976E44">
        <w:rPr>
          <w:u w:val="single"/>
        </w:rPr>
        <w:t>, throughout the “Third World.”</w:t>
      </w:r>
      <w:r w:rsidRPr="00976E44">
        <w:rPr>
          <w:sz w:val="16"/>
        </w:rPr>
        <w:t xml:space="preserve"> Throughout history, spheres-of-influence settlements, from the Thirty Years’ Peace between Athens and Sparta to the Peace of Amiens between the United Kingdom and Napoleonic France have often ended, sooner or later, in war.</w:t>
      </w:r>
    </w:p>
    <w:p w14:paraId="07D0B230" w14:textId="77777777" w:rsidR="00AE450E" w:rsidRPr="00976E44" w:rsidRDefault="00AE450E" w:rsidP="00AE450E">
      <w:pPr>
        <w:rPr>
          <w:sz w:val="16"/>
        </w:rPr>
      </w:pPr>
    </w:p>
    <w:p w14:paraId="50A6CBFD" w14:textId="77777777" w:rsidR="00AE450E" w:rsidRDefault="00AE450E" w:rsidP="00AE450E">
      <w:pPr>
        <w:pStyle w:val="Heading3"/>
      </w:pPr>
      <w:r>
        <w:lastRenderedPageBreak/>
        <w:t>1AC - Plan</w:t>
      </w:r>
    </w:p>
    <w:p w14:paraId="29EC769D" w14:textId="77777777" w:rsidR="00AE450E" w:rsidRPr="00976E44" w:rsidRDefault="00AE450E" w:rsidP="00AE450E">
      <w:pPr>
        <w:pStyle w:val="Heading4"/>
        <w:rPr>
          <w:rFonts w:cs="Calibri"/>
        </w:rPr>
      </w:pPr>
      <w:r w:rsidRPr="00976E44">
        <w:rPr>
          <w:rFonts w:cs="Calibri"/>
        </w:rPr>
        <w:t>Plan text: The member nations of the World Trade Organization ought to reduce intellectual property protections for medicines during pandemics.</w:t>
      </w:r>
    </w:p>
    <w:p w14:paraId="6F8F265F" w14:textId="77777777" w:rsidR="00AE450E" w:rsidRPr="00976E44" w:rsidRDefault="00AE450E" w:rsidP="00AE450E"/>
    <w:p w14:paraId="61BFF356" w14:textId="77777777" w:rsidR="00AE450E" w:rsidRPr="00976E44" w:rsidRDefault="00AE450E" w:rsidP="00AE450E">
      <w:pPr>
        <w:pStyle w:val="Heading4"/>
        <w:rPr>
          <w:rFonts w:cs="Calibri"/>
        </w:rPr>
      </w:pPr>
      <w:r w:rsidRPr="00976E44">
        <w:rPr>
          <w:rFonts w:cs="Calibri"/>
        </w:rPr>
        <w:t xml:space="preserve">Enforcement through </w:t>
      </w:r>
      <w:r w:rsidRPr="00976E44">
        <w:rPr>
          <w:rFonts w:cs="Calibri"/>
          <w:u w:val="single"/>
        </w:rPr>
        <w:t>limited IP waivers solve</w:t>
      </w:r>
      <w:r w:rsidRPr="00976E44">
        <w:rPr>
          <w:rFonts w:cs="Calibri"/>
        </w:rPr>
        <w:t xml:space="preserve"> – patent term extensions are normal means and solves </w:t>
      </w:r>
      <w:r w:rsidRPr="00976E44">
        <w:rPr>
          <w:rFonts w:cs="Calibri"/>
          <w:u w:val="single"/>
        </w:rPr>
        <w:t>innovation</w:t>
      </w:r>
      <w:r w:rsidRPr="00976E44">
        <w:rPr>
          <w:rFonts w:cs="Calibri"/>
        </w:rPr>
        <w:t xml:space="preserve"> and </w:t>
      </w:r>
      <w:r w:rsidRPr="00976E44">
        <w:rPr>
          <w:rFonts w:cs="Calibri"/>
          <w:u w:val="single"/>
        </w:rPr>
        <w:t>scale-up</w:t>
      </w:r>
      <w:r w:rsidRPr="00976E44">
        <w:rPr>
          <w:rFonts w:cs="Calibri"/>
        </w:rPr>
        <w:t>.</w:t>
      </w:r>
    </w:p>
    <w:p w14:paraId="1BE70894" w14:textId="77777777" w:rsidR="00AE450E" w:rsidRPr="00976E44" w:rsidRDefault="00AE450E" w:rsidP="00AE450E">
      <w:r w:rsidRPr="00976E44">
        <w:rPr>
          <w:rStyle w:val="Style13ptBold"/>
        </w:rPr>
        <w:t>Young and Potts-Szeliga 21</w:t>
      </w:r>
      <w:r w:rsidRPr="00976E44">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14" w:history="1">
        <w:r w:rsidRPr="00976E44">
          <w:rPr>
            <w:rStyle w:val="Hyperlink"/>
          </w:rPr>
          <w:t>https://www.ipwatchdog.com/2021/07/21/third-option-limited-ip-waiver-solve-pandemic-vaccine-problems/id=135732/</w:t>
        </w:r>
      </w:hyperlink>
      <w:r w:rsidRPr="00976E44">
        <w:t>] Justin</w:t>
      </w:r>
    </w:p>
    <w:p w14:paraId="0940E38B" w14:textId="77777777" w:rsidR="00AE450E" w:rsidRPr="00976E44" w:rsidRDefault="00AE450E" w:rsidP="00AE450E">
      <w:pPr>
        <w:rPr>
          <w:u w:val="single"/>
        </w:rPr>
      </w:pPr>
      <w:r w:rsidRPr="00976E44">
        <w:rPr>
          <w:highlight w:val="green"/>
          <w:u w:val="single"/>
        </w:rPr>
        <w:t>Limited Waiver</w:t>
      </w:r>
      <w:r w:rsidRPr="00976E44">
        <w:rPr>
          <w:u w:val="single"/>
        </w:rPr>
        <w:t xml:space="preserve"> Approach</w:t>
      </w:r>
    </w:p>
    <w:p w14:paraId="196613CE" w14:textId="77777777" w:rsidR="00AE450E" w:rsidRPr="00976E44" w:rsidRDefault="00AE450E" w:rsidP="00AE450E">
      <w:pPr>
        <w:rPr>
          <w:rStyle w:val="Emphasis"/>
        </w:rPr>
      </w:pPr>
      <w:r w:rsidRPr="00976E44">
        <w:rPr>
          <w:sz w:val="16"/>
        </w:rPr>
        <w:t xml:space="preserve">This article suggests a third option, between voluntary vaccine donation and the full IP waiver proposal, that may offer a way forward. </w:t>
      </w:r>
      <w:r w:rsidRPr="00976E44">
        <w:rPr>
          <w:u w:val="single"/>
        </w:rPr>
        <w:t xml:space="preserve">The third proposed solution is incentivized </w:t>
      </w:r>
      <w:r w:rsidRPr="00976E44">
        <w:rPr>
          <w:rStyle w:val="Emphasis"/>
        </w:rPr>
        <w:t>limited IP waivers that could encourage</w:t>
      </w:r>
      <w:r w:rsidRPr="00976E44">
        <w:rPr>
          <w:sz w:val="16"/>
        </w:rPr>
        <w:t xml:space="preserve"> (or require) </w:t>
      </w:r>
      <w:r w:rsidRPr="00976E44">
        <w:rPr>
          <w:u w:val="single"/>
        </w:rPr>
        <w:t xml:space="preserve">private companies to engage in </w:t>
      </w:r>
      <w:r w:rsidRPr="00976E44">
        <w:rPr>
          <w:rStyle w:val="Emphasis"/>
        </w:rPr>
        <w:t xml:space="preserve">licensing agreements with nations to </w:t>
      </w:r>
      <w:r w:rsidRPr="00976E44">
        <w:rPr>
          <w:rStyle w:val="Emphasis"/>
          <w:highlight w:val="green"/>
        </w:rPr>
        <w:t xml:space="preserve">share </w:t>
      </w:r>
      <w:r w:rsidRPr="00976E44">
        <w:rPr>
          <w:rStyle w:val="Emphasis"/>
        </w:rPr>
        <w:t>some</w:t>
      </w:r>
      <w:r w:rsidRPr="00976E44">
        <w:rPr>
          <w:u w:val="single"/>
        </w:rPr>
        <w:t xml:space="preserve">, </w:t>
      </w:r>
      <w:r w:rsidRPr="00976E44">
        <w:rPr>
          <w:rStyle w:val="Emphasis"/>
        </w:rPr>
        <w:t>but not all, of the knowledge and designs covering the COVID-19 vaccines</w:t>
      </w:r>
      <w:r w:rsidRPr="00976E44">
        <w:rPr>
          <w:sz w:val="16"/>
        </w:rPr>
        <w:t xml:space="preserve"> to the developing world. </w:t>
      </w:r>
      <w:r w:rsidRPr="00976E44">
        <w:rPr>
          <w:u w:val="single"/>
        </w:rPr>
        <w:t xml:space="preserve">The limited IP waivers could cover the </w:t>
      </w:r>
      <w:r w:rsidRPr="00976E44">
        <w:rPr>
          <w:highlight w:val="green"/>
          <w:u w:val="single"/>
        </w:rPr>
        <w:t>minimum</w:t>
      </w:r>
      <w:r w:rsidRPr="00976E44">
        <w:rPr>
          <w:u w:val="single"/>
        </w:rPr>
        <w:t xml:space="preserve"> necessary </w:t>
      </w:r>
      <w:r w:rsidRPr="00976E44">
        <w:rPr>
          <w:highlight w:val="green"/>
          <w:u w:val="single"/>
        </w:rPr>
        <w:t>portions of</w:t>
      </w:r>
      <w:r w:rsidRPr="00976E44">
        <w:rPr>
          <w:u w:val="single"/>
        </w:rPr>
        <w:t xml:space="preserve"> the </w:t>
      </w:r>
      <w:r w:rsidRPr="00976E44">
        <w:rPr>
          <w:highlight w:val="green"/>
          <w:u w:val="single"/>
        </w:rPr>
        <w:t>tech</w:t>
      </w:r>
      <w:r w:rsidRPr="00976E44">
        <w:rPr>
          <w:u w:val="single"/>
        </w:rPr>
        <w:t xml:space="preserve">nology </w:t>
      </w:r>
      <w:r w:rsidRPr="00976E44">
        <w:rPr>
          <w:highlight w:val="green"/>
          <w:u w:val="single"/>
        </w:rPr>
        <w:t xml:space="preserve">to produce </w:t>
      </w:r>
      <w:r w:rsidRPr="00976E44">
        <w:rPr>
          <w:rStyle w:val="Emphasis"/>
          <w:highlight w:val="green"/>
        </w:rPr>
        <w:t>basic</w:t>
      </w:r>
      <w:r w:rsidRPr="00976E44">
        <w:rPr>
          <w:u w:val="single"/>
        </w:rPr>
        <w:t xml:space="preserve"> COVID-19 </w:t>
      </w:r>
      <w:r w:rsidRPr="00976E44">
        <w:rPr>
          <w:rStyle w:val="Emphasis"/>
          <w:highlight w:val="green"/>
        </w:rPr>
        <w:t>vaccines</w:t>
      </w:r>
      <w:r w:rsidRPr="00976E44">
        <w:rPr>
          <w:sz w:val="16"/>
        </w:rPr>
        <w:t xml:space="preserve">. The waivers could be </w:t>
      </w:r>
      <w:r w:rsidRPr="00976E44">
        <w:rPr>
          <w:highlight w:val="green"/>
          <w:u w:val="single"/>
        </w:rPr>
        <w:t xml:space="preserve">limited </w:t>
      </w:r>
      <w:r w:rsidRPr="00976E44">
        <w:rPr>
          <w:u w:val="single"/>
        </w:rPr>
        <w:t xml:space="preserve">in time </w:t>
      </w:r>
      <w:r w:rsidRPr="00976E44">
        <w:rPr>
          <w:highlight w:val="green"/>
          <w:u w:val="single"/>
        </w:rPr>
        <w:t>to</w:t>
      </w:r>
      <w:r w:rsidRPr="00976E44">
        <w:rPr>
          <w:u w:val="single"/>
        </w:rPr>
        <w:t xml:space="preserve"> the </w:t>
      </w:r>
      <w:r w:rsidRPr="00976E44">
        <w:rPr>
          <w:rStyle w:val="Emphasis"/>
        </w:rPr>
        <w:t xml:space="preserve">duration of </w:t>
      </w:r>
      <w:r w:rsidRPr="00976E44">
        <w:rPr>
          <w:rStyle w:val="Emphasis"/>
          <w:highlight w:val="green"/>
        </w:rPr>
        <w:t>the pandemic</w:t>
      </w:r>
      <w:r w:rsidRPr="00976E44">
        <w:rPr>
          <w:u w:val="single"/>
        </w:rPr>
        <w:t>, or another term agreed to by the WTO</w:t>
      </w:r>
      <w:r w:rsidRPr="00976E44">
        <w:rPr>
          <w:sz w:val="16"/>
        </w:rPr>
        <w:t xml:space="preserve">. The term could also be defined as </w:t>
      </w:r>
      <w:r w:rsidRPr="00976E44">
        <w:rPr>
          <w:highlight w:val="green"/>
          <w:u w:val="single"/>
        </w:rPr>
        <w:t>ending when</w:t>
      </w:r>
      <w:r w:rsidRPr="00976E44">
        <w:rPr>
          <w:u w:val="single"/>
        </w:rPr>
        <w:t xml:space="preserve"> widespread </w:t>
      </w:r>
      <w:r w:rsidRPr="00976E44">
        <w:rPr>
          <w:highlight w:val="green"/>
          <w:u w:val="single"/>
        </w:rPr>
        <w:t xml:space="preserve">vaccination and immunity </w:t>
      </w:r>
      <w:r w:rsidRPr="00976E44">
        <w:rPr>
          <w:u w:val="single"/>
        </w:rPr>
        <w:t xml:space="preserve">goals are </w:t>
      </w:r>
      <w:r w:rsidRPr="00976E44">
        <w:rPr>
          <w:highlight w:val="green"/>
          <w:u w:val="single"/>
        </w:rPr>
        <w:t>achieved</w:t>
      </w:r>
      <w:r w:rsidRPr="00976E44">
        <w:rPr>
          <w:u w:val="single"/>
        </w:rPr>
        <w:t xml:space="preserve">. The incentive for pharmaceutical companies to support such limited IP waivers could be provided in the </w:t>
      </w:r>
      <w:r w:rsidRPr="00976E44">
        <w:rPr>
          <w:rStyle w:val="Emphasis"/>
        </w:rPr>
        <w:t xml:space="preserve">form of </w:t>
      </w:r>
      <w:r w:rsidRPr="00976E44">
        <w:rPr>
          <w:rStyle w:val="Emphasis"/>
          <w:highlight w:val="green"/>
        </w:rPr>
        <w:t>patent term extensio</w:t>
      </w:r>
      <w:r w:rsidRPr="00976E44">
        <w:rPr>
          <w:rStyle w:val="Emphasis"/>
        </w:rPr>
        <w:t>ns for the technology covered by the limited IP waivers.</w:t>
      </w:r>
    </w:p>
    <w:p w14:paraId="7C12842C" w14:textId="77777777" w:rsidR="00AE450E" w:rsidRPr="00976E44" w:rsidRDefault="00AE450E" w:rsidP="00AE450E">
      <w:pPr>
        <w:rPr>
          <w:sz w:val="16"/>
        </w:rPr>
      </w:pPr>
      <w:r w:rsidRPr="00976E44">
        <w:rPr>
          <w:sz w:val="16"/>
        </w:rPr>
        <w:t xml:space="preserve">Extensions of patent term are already known and widely used. In the U.S., </w:t>
      </w:r>
      <w:r w:rsidRPr="00976E44">
        <w:rPr>
          <w:u w:val="single"/>
        </w:rPr>
        <w:t xml:space="preserve">patent term adjustments are </w:t>
      </w:r>
      <w:r w:rsidRPr="00976E44">
        <w:rPr>
          <w:rStyle w:val="Emphasis"/>
        </w:rPr>
        <w:t xml:space="preserve">automatically </w:t>
      </w:r>
      <w:r w:rsidRPr="00976E44">
        <w:rPr>
          <w:rStyle w:val="Emphasis"/>
          <w:highlight w:val="green"/>
        </w:rPr>
        <w:t>added</w:t>
      </w:r>
      <w:r w:rsidRPr="00976E44">
        <w:rPr>
          <w:rStyle w:val="Emphasis"/>
        </w:rPr>
        <w:t xml:space="preserve"> on </w:t>
      </w:r>
      <w:r w:rsidRPr="00976E44">
        <w:rPr>
          <w:rStyle w:val="Emphasis"/>
          <w:highlight w:val="green"/>
        </w:rPr>
        <w:t xml:space="preserve">to </w:t>
      </w:r>
      <w:r w:rsidRPr="00976E44">
        <w:rPr>
          <w:rStyle w:val="Emphasis"/>
        </w:rPr>
        <w:t xml:space="preserve">the </w:t>
      </w:r>
      <w:r w:rsidRPr="00976E44">
        <w:rPr>
          <w:rStyle w:val="Emphasis"/>
          <w:highlight w:val="green"/>
        </w:rPr>
        <w:t>patent lifespan</w:t>
      </w:r>
      <w:r w:rsidRPr="00976E44">
        <w:rPr>
          <w:highlight w:val="green"/>
          <w:u w:val="single"/>
        </w:rPr>
        <w:t xml:space="preserve"> </w:t>
      </w:r>
      <w:r w:rsidRPr="00976E44">
        <w:rPr>
          <w:u w:val="single"/>
        </w:rPr>
        <w:t>to account for any delays by the USPTO in the patent prosecution process</w:t>
      </w:r>
      <w:r w:rsidRPr="00976E44">
        <w:rPr>
          <w:sz w:val="16"/>
        </w:rPr>
        <w:t xml:space="preserve">. In some cases, these mechanisms may extend the patent term for years. Patent term extensions also are available for regulatory delays (35 U.S.C. § 156). In particular, </w:t>
      </w:r>
      <w:r w:rsidRPr="00976E44">
        <w:rPr>
          <w:u w:val="single"/>
        </w:rPr>
        <w:t xml:space="preserve">patents covering, </w:t>
      </w:r>
      <w:r w:rsidRPr="00976E44">
        <w:rPr>
          <w:rStyle w:val="Emphasis"/>
        </w:rPr>
        <w:t>inter alia, drug products approved by the United States Food &amp; Drug Administration may be eligible for up to five years</w:t>
      </w:r>
      <w:r w:rsidRPr="00976E44">
        <w:rPr>
          <w:u w:val="single"/>
        </w:rPr>
        <w:t xml:space="preserve"> of additional patent term to give back time</w:t>
      </w:r>
      <w:r w:rsidRPr="00976E44">
        <w:rPr>
          <w:sz w:val="16"/>
        </w:rPr>
        <w:t xml:space="preserve"> required to complete the regulatory review process. Both </w:t>
      </w:r>
      <w:r w:rsidRPr="00976E44">
        <w:rPr>
          <w:u w:val="single"/>
        </w:rPr>
        <w:t xml:space="preserve">patent term adjustments and patent term extensions arise from activities beyond the control of the pharmaceutical companies. A pandemic patent term extension fashioned after such known extensions could be made </w:t>
      </w:r>
      <w:r w:rsidRPr="00976E44">
        <w:rPr>
          <w:rStyle w:val="Emphasis"/>
        </w:rPr>
        <w:t xml:space="preserve">used to </w:t>
      </w:r>
      <w:r w:rsidRPr="00976E44">
        <w:rPr>
          <w:rStyle w:val="Emphasis"/>
          <w:highlight w:val="green"/>
        </w:rPr>
        <w:t>compensate</w:t>
      </w:r>
      <w:r w:rsidRPr="00976E44">
        <w:rPr>
          <w:sz w:val="16"/>
        </w:rPr>
        <w:t xml:space="preserve"> for the current pressing global health needs.</w:t>
      </w:r>
    </w:p>
    <w:p w14:paraId="6D6590FB" w14:textId="77777777" w:rsidR="00AE450E" w:rsidRPr="00976E44" w:rsidRDefault="00AE450E" w:rsidP="00AE450E">
      <w:pPr>
        <w:rPr>
          <w:sz w:val="16"/>
        </w:rPr>
      </w:pPr>
      <w:r w:rsidRPr="00976E44">
        <w:rPr>
          <w:sz w:val="16"/>
        </w:rPr>
        <w:t xml:space="preserve">This </w:t>
      </w:r>
      <w:r w:rsidRPr="00976E44">
        <w:rPr>
          <w:u w:val="single"/>
        </w:rPr>
        <w:t xml:space="preserve">third proposal </w:t>
      </w:r>
      <w:r w:rsidRPr="00976E44">
        <w:rPr>
          <w:rStyle w:val="Emphasis"/>
        </w:rPr>
        <w:t xml:space="preserve">may be </w:t>
      </w:r>
      <w:r w:rsidRPr="00976E44">
        <w:rPr>
          <w:rStyle w:val="Emphasis"/>
          <w:highlight w:val="green"/>
        </w:rPr>
        <w:t>achievable at the WTO</w:t>
      </w:r>
      <w:r w:rsidRPr="00976E44">
        <w:rPr>
          <w:u w:val="single"/>
        </w:rPr>
        <w:t>.</w:t>
      </w:r>
      <w:r w:rsidRPr="00976E44">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976E44">
        <w:rPr>
          <w:u w:val="single"/>
        </w:rPr>
        <w:t xml:space="preserve">A </w:t>
      </w:r>
      <w:r w:rsidRPr="00976E44">
        <w:rPr>
          <w:rStyle w:val="Emphasis"/>
        </w:rPr>
        <w:t>steep hurdle</w:t>
      </w:r>
      <w:r w:rsidRPr="00976E44">
        <w:rPr>
          <w:u w:val="single"/>
        </w:rPr>
        <w:t xml:space="preserve"> is that </w:t>
      </w:r>
      <w:r w:rsidRPr="00976E44">
        <w:rPr>
          <w:rStyle w:val="Emphasis"/>
        </w:rPr>
        <w:t>mRNA is a new technology</w:t>
      </w:r>
      <w:r w:rsidRPr="00976E44">
        <w:rPr>
          <w:u w:val="single"/>
        </w:rPr>
        <w:t xml:space="preserve">, with </w:t>
      </w:r>
      <w:r w:rsidRPr="00976E44">
        <w:rPr>
          <w:rStyle w:val="Emphasis"/>
        </w:rPr>
        <w:t>no machines or experts</w:t>
      </w:r>
      <w:r w:rsidRPr="00976E44">
        <w:rPr>
          <w:u w:val="single"/>
        </w:rPr>
        <w:t xml:space="preserve"> for hire. Nonetheless, </w:t>
      </w:r>
      <w:r w:rsidRPr="00976E44">
        <w:rPr>
          <w:rStyle w:val="Emphasis"/>
        </w:rPr>
        <w:t>the third solution offers hope</w:t>
      </w:r>
      <w:r w:rsidRPr="00976E44">
        <w:rPr>
          <w:u w:val="single"/>
        </w:rPr>
        <w:t xml:space="preserve"> to find a middle </w:t>
      </w:r>
      <w:r w:rsidRPr="00976E44">
        <w:rPr>
          <w:u w:val="single"/>
        </w:rPr>
        <w:lastRenderedPageBreak/>
        <w:t>ground that may begin to be implemented before the end of the current pandemic</w:t>
      </w:r>
      <w:r w:rsidRPr="00976E44">
        <w:rPr>
          <w:sz w:val="16"/>
        </w:rPr>
        <w:t xml:space="preserve"> and be in place for the future.</w:t>
      </w:r>
    </w:p>
    <w:p w14:paraId="6C77D6E8" w14:textId="77777777" w:rsidR="00AE450E" w:rsidRPr="00976E44" w:rsidRDefault="00AE450E" w:rsidP="00AE450E">
      <w:pPr>
        <w:rPr>
          <w:sz w:val="16"/>
        </w:rPr>
      </w:pPr>
      <w:r w:rsidRPr="00976E44">
        <w:rPr>
          <w:u w:val="single"/>
        </w:rPr>
        <w:t>The patent term extension could be provided for countries with patent offices and could be adapted based on laws and conditions in each country. Pandemic-related patent term extensions</w:t>
      </w:r>
      <w:r w:rsidRPr="00976E44">
        <w:rPr>
          <w:sz w:val="16"/>
        </w:rPr>
        <w:t xml:space="preserve"> could be given for a period of time that the compulsory license is in force. With </w:t>
      </w:r>
      <w:r w:rsidRPr="00976E44">
        <w:rPr>
          <w:rStyle w:val="Emphasis"/>
        </w:rPr>
        <w:t>current pandemic projections of six months to two years</w:t>
      </w:r>
      <w:r w:rsidRPr="00976E44">
        <w:rPr>
          <w:u w:val="single"/>
        </w:rPr>
        <w:t xml:space="preserve"> for sufficient distribution, providing a </w:t>
      </w:r>
      <w:r w:rsidRPr="00976E44">
        <w:rPr>
          <w:rStyle w:val="Emphasis"/>
        </w:rPr>
        <w:t>patent term extension is reasonable</w:t>
      </w:r>
      <w:r w:rsidRPr="00976E44">
        <w:rPr>
          <w:u w:val="single"/>
        </w:rPr>
        <w:t xml:space="preserve"> and </w:t>
      </w:r>
      <w:r w:rsidRPr="00976E44">
        <w:rPr>
          <w:rStyle w:val="Emphasis"/>
        </w:rPr>
        <w:t>in line</w:t>
      </w:r>
      <w:r w:rsidRPr="00976E44">
        <w:rPr>
          <w:u w:val="single"/>
        </w:rPr>
        <w:t xml:space="preserve"> with the time period of many patent term extensions</w:t>
      </w:r>
      <w:r w:rsidRPr="00976E44">
        <w:rPr>
          <w:sz w:val="16"/>
        </w:rPr>
        <w:t>. Given that most pharmaceutical patents are prosecuted in multiple countries, this provides an incentive to participate in a limited waiver program.</w:t>
      </w:r>
    </w:p>
    <w:p w14:paraId="4C7C6782" w14:textId="77777777" w:rsidR="00AE450E" w:rsidRPr="00976E44" w:rsidRDefault="00AE450E" w:rsidP="00AE450E">
      <w:pPr>
        <w:rPr>
          <w:sz w:val="16"/>
        </w:rPr>
      </w:pPr>
      <w:r w:rsidRPr="00976E44">
        <w:rPr>
          <w:sz w:val="16"/>
        </w:rPr>
        <w:t>Let’s Not Repeat Past Mistakes</w:t>
      </w:r>
    </w:p>
    <w:p w14:paraId="5B9BCF59" w14:textId="2407A966" w:rsidR="00AE450E" w:rsidRDefault="00AE450E" w:rsidP="00AE450E">
      <w:pPr>
        <w:rPr>
          <w:sz w:val="16"/>
        </w:rPr>
      </w:pPr>
      <w:r w:rsidRPr="00976E44">
        <w:rPr>
          <w:sz w:val="16"/>
        </w:rPr>
        <w:t xml:space="preserve">It’s been a century since the last pandemic devastated the globe and the only certainty is that this will not be the last pandemic. </w:t>
      </w:r>
      <w:r w:rsidRPr="00976E44">
        <w:rPr>
          <w:highlight w:val="green"/>
          <w:u w:val="single"/>
        </w:rPr>
        <w:t>Solutions</w:t>
      </w:r>
      <w:r w:rsidRPr="00976E44">
        <w:rPr>
          <w:u w:val="single"/>
        </w:rPr>
        <w:t xml:space="preserve"> created today lay a </w:t>
      </w:r>
      <w:r w:rsidRPr="00976E44">
        <w:rPr>
          <w:rStyle w:val="Emphasis"/>
        </w:rPr>
        <w:t xml:space="preserve">foundation for </w:t>
      </w:r>
      <w:r w:rsidRPr="00976E44">
        <w:rPr>
          <w:rStyle w:val="Emphasis"/>
          <w:highlight w:val="green"/>
        </w:rPr>
        <w:t>mitigation of</w:t>
      </w:r>
      <w:r w:rsidRPr="00976E44">
        <w:rPr>
          <w:rStyle w:val="Emphasis"/>
        </w:rPr>
        <w:t xml:space="preserve"> the </w:t>
      </w:r>
      <w:r w:rsidRPr="00976E44">
        <w:rPr>
          <w:rStyle w:val="Emphasis"/>
          <w:highlight w:val="green"/>
        </w:rPr>
        <w:t>next pandemic</w:t>
      </w:r>
      <w:r w:rsidRPr="00976E44">
        <w:rPr>
          <w:sz w:val="16"/>
        </w:rPr>
        <w:t xml:space="preserve">. It’s been said that those who refuse to learn from history are doomed to repeat it, a thought too painful to contemplate with a pandemic. </w:t>
      </w:r>
      <w:r w:rsidRPr="00976E44">
        <w:rPr>
          <w:u w:val="single"/>
        </w:rPr>
        <w:t xml:space="preserve">The </w:t>
      </w:r>
      <w:r w:rsidRPr="00976E44">
        <w:rPr>
          <w:rStyle w:val="Emphasis"/>
        </w:rPr>
        <w:t>industrial</w:t>
      </w:r>
      <w:r w:rsidRPr="00976E44">
        <w:rPr>
          <w:u w:val="single"/>
        </w:rPr>
        <w:t xml:space="preserve"> </w:t>
      </w:r>
      <w:r w:rsidRPr="00976E44">
        <w:rPr>
          <w:rStyle w:val="Emphasis"/>
        </w:rPr>
        <w:t>nations</w:t>
      </w:r>
      <w:r w:rsidRPr="00976E44">
        <w:rPr>
          <w:u w:val="single"/>
        </w:rPr>
        <w:t xml:space="preserve"> of the world have technology that others are literally </w:t>
      </w:r>
      <w:r w:rsidRPr="00976E44">
        <w:rPr>
          <w:rStyle w:val="Emphasis"/>
        </w:rPr>
        <w:t>dying</w:t>
      </w:r>
      <w:r w:rsidRPr="00976E44">
        <w:rPr>
          <w:u w:val="single"/>
        </w:rPr>
        <w:t xml:space="preserve"> to obtain—a high price to pay. Incentivized </w:t>
      </w:r>
      <w:r w:rsidRPr="00976E44">
        <w:rPr>
          <w:highlight w:val="green"/>
          <w:u w:val="single"/>
        </w:rPr>
        <w:t>limited IP waivers</w:t>
      </w:r>
      <w:r w:rsidRPr="00976E44">
        <w:rPr>
          <w:u w:val="single"/>
        </w:rPr>
        <w:t xml:space="preserve"> may offer a compromise to </w:t>
      </w:r>
      <w:r w:rsidRPr="00976E44">
        <w:rPr>
          <w:rStyle w:val="Emphasis"/>
          <w:highlight w:val="green"/>
        </w:rPr>
        <w:t>bridge the gap</w:t>
      </w:r>
      <w:r w:rsidRPr="00976E44">
        <w:rPr>
          <w:rStyle w:val="Emphasis"/>
        </w:rPr>
        <w:t xml:space="preserve"> between maintaining IP rights</w:t>
      </w:r>
      <w:r w:rsidRPr="00976E44">
        <w:rPr>
          <w:sz w:val="16"/>
        </w:rPr>
        <w:t xml:space="preserve"> (and thus relying on charity alone) and arbitrary compulsory licensing that could deter the technological investment to create life-saving solutions in the future.</w:t>
      </w:r>
    </w:p>
    <w:p w14:paraId="28A9BFF8" w14:textId="77777777" w:rsidR="00AE450E" w:rsidRDefault="00AE450E" w:rsidP="00AE450E">
      <w:pPr>
        <w:pStyle w:val="Heading4"/>
        <w:rPr>
          <w:rFonts w:asciiTheme="majorHAnsi" w:hAnsiTheme="majorHAnsi" w:cstheme="majorHAnsi"/>
        </w:rPr>
      </w:pPr>
      <w:r>
        <w:rPr>
          <w:rFonts w:asciiTheme="majorHAnsi" w:hAnsiTheme="majorHAnsi" w:cstheme="majorHAnsi"/>
        </w:rPr>
        <w:t>Member nations of the WTO are</w:t>
      </w:r>
    </w:p>
    <w:p w14:paraId="133667FC" w14:textId="77777777" w:rsidR="00AE450E" w:rsidRPr="00906900" w:rsidRDefault="00AE450E" w:rsidP="00AE450E">
      <w:pPr>
        <w:rPr>
          <w:rStyle w:val="Style13ptBold"/>
          <w:b w:val="0"/>
        </w:rPr>
      </w:pPr>
      <w:r>
        <w:rPr>
          <w:rStyle w:val="Style13ptBold"/>
        </w:rPr>
        <w:t xml:space="preserve">Cal Chamber </w:t>
      </w:r>
      <w:r w:rsidRPr="00906900">
        <w:rPr>
          <w:rStyle w:val="Style13ptBold"/>
          <w:sz w:val="16"/>
          <w:szCs w:val="16"/>
        </w:rPr>
        <w:t>[“</w:t>
      </w:r>
      <w:r w:rsidRPr="00EE1FA6">
        <w:rPr>
          <w:rStyle w:val="StyleUnderline"/>
        </w:rPr>
        <w:t>World Trade Organization</w:t>
      </w:r>
      <w:r w:rsidRPr="00906900">
        <w:rPr>
          <w:szCs w:val="16"/>
        </w:rPr>
        <w:t>,” California Chamber of Commerce] JL</w:t>
      </w:r>
    </w:p>
    <w:p w14:paraId="293FEEB0" w14:textId="77777777" w:rsidR="00AE450E" w:rsidRPr="00906900" w:rsidRDefault="00AE450E" w:rsidP="00AE450E">
      <w:pPr>
        <w:rPr>
          <w:sz w:val="12"/>
        </w:rPr>
      </w:pPr>
      <w:r w:rsidRPr="00906900">
        <w:rPr>
          <w:rStyle w:val="StyleUnderline"/>
          <w:highlight w:val="green"/>
        </w:rPr>
        <w:t xml:space="preserve">The </w:t>
      </w:r>
      <w:r w:rsidRPr="00906900">
        <w:rPr>
          <w:rStyle w:val="Emphasis"/>
          <w:highlight w:val="green"/>
        </w:rPr>
        <w:t>WTO</w:t>
      </w:r>
      <w:r w:rsidRPr="00906900">
        <w:rPr>
          <w:rStyle w:val="StyleUnderline"/>
        </w:rPr>
        <w:t xml:space="preserve"> and its </w:t>
      </w:r>
      <w:r w:rsidRPr="00906900">
        <w:rPr>
          <w:rStyle w:val="Emphasis"/>
          <w:highlight w:val="green"/>
        </w:rPr>
        <w:t>164 member nations</w:t>
      </w:r>
      <w:r w:rsidRPr="00906900">
        <w:rPr>
          <w:rStyle w:val="StyleUnderline"/>
          <w:highlight w:val="green"/>
        </w:rPr>
        <w:t xml:space="preserve"> is the only global</w:t>
      </w:r>
      <w:r w:rsidRPr="00906900">
        <w:rPr>
          <w:rStyle w:val="StyleUnderline"/>
        </w:rPr>
        <w:t xml:space="preserve"> international </w:t>
      </w:r>
      <w:r w:rsidRPr="00906900">
        <w:rPr>
          <w:rStyle w:val="StyleUnderline"/>
          <w:highlight w:val="green"/>
        </w:rPr>
        <w:t>organization dealing with</w:t>
      </w:r>
      <w:r w:rsidRPr="00906900">
        <w:rPr>
          <w:rStyle w:val="StyleUnderline"/>
        </w:rPr>
        <w:t xml:space="preserve"> the rules of </w:t>
      </w:r>
      <w:r w:rsidRPr="00906900">
        <w:rPr>
          <w:rStyle w:val="StyleUnderline"/>
          <w:highlight w:val="green"/>
        </w:rPr>
        <w:t>trade</w:t>
      </w:r>
      <w:r w:rsidRPr="00906900">
        <w:rPr>
          <w:rStyle w:val="StyleUnderline"/>
        </w:rPr>
        <w:t xml:space="preserve"> between nations</w:t>
      </w:r>
      <w:r w:rsidRPr="00906900">
        <w:rPr>
          <w:sz w:val="12"/>
        </w:rPr>
        <w:t>. At its heart are the WTO agreements, negotiated and signed by the bulk of the world’s trading nations and ratified or approved in their parliaments or legislatures. The goal is to help producers of goods and services, exporters and importers conduct their business.</w:t>
      </w:r>
    </w:p>
    <w:p w14:paraId="14B49C00" w14:textId="77777777" w:rsidR="00AE450E" w:rsidRDefault="00AE450E" w:rsidP="00AE450E">
      <w:pPr>
        <w:pStyle w:val="Heading4"/>
      </w:pPr>
      <w:r>
        <w:t>To is an infinitive marker</w:t>
      </w:r>
    </w:p>
    <w:p w14:paraId="6FD1591B" w14:textId="77777777" w:rsidR="00AE450E" w:rsidRPr="00E5209E" w:rsidRDefault="00AE450E" w:rsidP="00AE450E">
      <w:pPr>
        <w:rPr>
          <w:rStyle w:val="Style13ptBold"/>
          <w:b w:val="0"/>
          <w:bCs/>
        </w:rPr>
      </w:pPr>
      <w:r>
        <w:rPr>
          <w:rStyle w:val="Style13ptBold"/>
        </w:rPr>
        <w:t xml:space="preserve">Oxford n.d. </w:t>
      </w:r>
      <w:r w:rsidRPr="00E5209E">
        <w:rPr>
          <w:rStyle w:val="Style13ptBold"/>
          <w:sz w:val="16"/>
          <w:szCs w:val="16"/>
        </w:rPr>
        <w:t>[“To,” Oxford English Dictionary] JL</w:t>
      </w:r>
    </w:p>
    <w:p w14:paraId="4D5447FC" w14:textId="77777777" w:rsidR="00AE450E" w:rsidRPr="00E5209E" w:rsidRDefault="00AE450E" w:rsidP="00AE450E">
      <w:pPr>
        <w:rPr>
          <w:rStyle w:val="StyleUnderline"/>
        </w:rPr>
      </w:pPr>
      <w:r w:rsidRPr="00993431">
        <w:rPr>
          <w:rStyle w:val="StyleUnderline"/>
          <w:highlight w:val="green"/>
        </w:rPr>
        <w:t>infinitive marker</w:t>
      </w:r>
    </w:p>
    <w:p w14:paraId="355A6D08" w14:textId="77777777" w:rsidR="00AE450E" w:rsidRPr="00E5209E" w:rsidRDefault="00AE450E" w:rsidP="00AE450E">
      <w:r w:rsidRPr="00E5209E">
        <w:t xml:space="preserve">used with the base form of a verb </w:t>
      </w:r>
      <w:r w:rsidRPr="00993431">
        <w:rPr>
          <w:rStyle w:val="StyleUnderline"/>
          <w:highlight w:val="green"/>
        </w:rPr>
        <w:t>to indicate that</w:t>
      </w:r>
      <w:r w:rsidRPr="00E5209E">
        <w:rPr>
          <w:rStyle w:val="StyleUnderline"/>
        </w:rPr>
        <w:t xml:space="preserve"> </w:t>
      </w:r>
      <w:r w:rsidRPr="00993431">
        <w:rPr>
          <w:rStyle w:val="StyleUnderline"/>
          <w:highlight w:val="green"/>
        </w:rPr>
        <w:t>the verb is in the infinitive</w:t>
      </w:r>
      <w:r w:rsidRPr="00E5209E">
        <w:t>.</w:t>
      </w:r>
    </w:p>
    <w:p w14:paraId="6915A79E" w14:textId="77777777" w:rsidR="00AE450E" w:rsidRPr="00E5209E" w:rsidRDefault="00AE450E" w:rsidP="00AE450E">
      <w:r w:rsidRPr="00E5209E">
        <w:t>used without a verb following when the missing verb is clearly understood.</w:t>
      </w:r>
    </w:p>
    <w:p w14:paraId="7ECC3ED2" w14:textId="77777777" w:rsidR="00AE450E" w:rsidRPr="00E5209E" w:rsidRDefault="00AE450E" w:rsidP="00AE450E">
      <w:r w:rsidRPr="00E5209E">
        <w:t>"</w:t>
      </w:r>
      <w:r w:rsidRPr="00E5209E">
        <w:rPr>
          <w:rStyle w:val="StyleUnderline"/>
        </w:rPr>
        <w:t>he asked her to come but she said she didn't want to</w:t>
      </w:r>
      <w:r w:rsidRPr="00E5209E">
        <w:t>"</w:t>
      </w:r>
    </w:p>
    <w:p w14:paraId="7C930A1A" w14:textId="77777777" w:rsidR="00AE450E" w:rsidRPr="00E5209E" w:rsidRDefault="00AE450E" w:rsidP="00AE450E"/>
    <w:p w14:paraId="2FF7858D" w14:textId="77777777" w:rsidR="00AE450E" w:rsidRDefault="00AE450E" w:rsidP="00AE450E">
      <w:pPr>
        <w:pStyle w:val="Heading4"/>
      </w:pPr>
      <w:r>
        <w:t>Reduce means</w:t>
      </w:r>
    </w:p>
    <w:p w14:paraId="45CB40AC" w14:textId="77777777" w:rsidR="00AE450E" w:rsidRPr="0007529D" w:rsidRDefault="00AE450E" w:rsidP="00AE450E">
      <w:pPr>
        <w:rPr>
          <w:rStyle w:val="Style13ptBold"/>
          <w:b w:val="0"/>
          <w:bCs/>
        </w:rPr>
      </w:pPr>
      <w:r>
        <w:rPr>
          <w:rStyle w:val="Style13ptBold"/>
        </w:rPr>
        <w:t xml:space="preserve">Cambridge n.d. </w:t>
      </w:r>
      <w:r w:rsidRPr="0007529D">
        <w:rPr>
          <w:rStyle w:val="Style13ptBold"/>
          <w:sz w:val="16"/>
          <w:szCs w:val="16"/>
        </w:rPr>
        <w:t>[“Reduce,” Cambridge English Dictionary] JL</w:t>
      </w:r>
    </w:p>
    <w:p w14:paraId="217CE725" w14:textId="77777777" w:rsidR="00AE450E" w:rsidRDefault="00AE450E" w:rsidP="00AE450E">
      <w:pPr>
        <w:rPr>
          <w:sz w:val="12"/>
        </w:rPr>
      </w:pPr>
      <w:r w:rsidRPr="0007529D">
        <w:rPr>
          <w:sz w:val="12"/>
        </w:rPr>
        <w:t xml:space="preserve">to become or </w:t>
      </w:r>
      <w:r w:rsidRPr="0007529D">
        <w:rPr>
          <w:rStyle w:val="StyleUnderline"/>
          <w:highlight w:val="green"/>
        </w:rPr>
        <w:t>to make something</w:t>
      </w:r>
      <w:r w:rsidRPr="0007529D">
        <w:rPr>
          <w:sz w:val="12"/>
        </w:rPr>
        <w:t> become </w:t>
      </w:r>
      <w:r w:rsidRPr="0007529D">
        <w:rPr>
          <w:rStyle w:val="StyleUnderline"/>
          <w:highlight w:val="green"/>
        </w:rPr>
        <w:t>smaller</w:t>
      </w:r>
      <w:r w:rsidRPr="0007529D">
        <w:rPr>
          <w:rStyle w:val="StyleUnderline"/>
        </w:rPr>
        <w:t> in size, amount, degree</w:t>
      </w:r>
      <w:r w:rsidRPr="0007529D">
        <w:rPr>
          <w:sz w:val="12"/>
        </w:rPr>
        <w:t>, importance, etc.:</w:t>
      </w:r>
    </w:p>
    <w:p w14:paraId="4FBC360E" w14:textId="77777777" w:rsidR="00AE450E" w:rsidRPr="00E5209E" w:rsidRDefault="00AE450E" w:rsidP="00AE450E">
      <w:pPr>
        <w:rPr>
          <w:sz w:val="12"/>
        </w:rPr>
      </w:pPr>
    </w:p>
    <w:p w14:paraId="02729919" w14:textId="77777777" w:rsidR="00AE450E" w:rsidRDefault="00AE450E" w:rsidP="00AE450E">
      <w:pPr>
        <w:pStyle w:val="Heading4"/>
      </w:pPr>
      <w:r>
        <w:lastRenderedPageBreak/>
        <w:t>Intellectual property protections are</w:t>
      </w:r>
    </w:p>
    <w:p w14:paraId="0167F7AD" w14:textId="77777777" w:rsidR="00AE450E" w:rsidRPr="006466B8" w:rsidRDefault="00AE450E" w:rsidP="00AE450E">
      <w:pPr>
        <w:rPr>
          <w:rStyle w:val="Style13ptBold"/>
          <w:b w:val="0"/>
          <w:bCs/>
        </w:rPr>
      </w:pPr>
      <w:r>
        <w:rPr>
          <w:rStyle w:val="Style13ptBold"/>
        </w:rPr>
        <w:t xml:space="preserve">USFG 14 </w:t>
      </w:r>
      <w:r w:rsidRPr="006466B8">
        <w:rPr>
          <w:rStyle w:val="Style13ptBold"/>
          <w:sz w:val="16"/>
          <w:szCs w:val="16"/>
        </w:rPr>
        <w:t>[(</w:t>
      </w:r>
      <w:r w:rsidRPr="006466B8">
        <w:rPr>
          <w:bCs/>
          <w:szCs w:val="16"/>
        </w:rPr>
        <w:t>US Mission to International Organizations in Geneva</w:t>
      </w:r>
      <w:r w:rsidRPr="006466B8">
        <w:rPr>
          <w:rStyle w:val="Style13ptBold"/>
          <w:sz w:val="16"/>
          <w:szCs w:val="16"/>
        </w:rPr>
        <w:t>) “</w:t>
      </w:r>
      <w:r w:rsidRPr="006466B8">
        <w:rPr>
          <w:bCs/>
          <w:szCs w:val="16"/>
        </w:rPr>
        <w:t>Key Forms of Intellectual Property Protection,” 4/24/2014] JL</w:t>
      </w:r>
    </w:p>
    <w:p w14:paraId="0C95660B" w14:textId="77777777" w:rsidR="00AE450E" w:rsidRDefault="00AE450E" w:rsidP="00AE450E">
      <w:pPr>
        <w:rPr>
          <w:sz w:val="12"/>
        </w:rPr>
      </w:pPr>
      <w:r w:rsidRPr="006466B8">
        <w:rPr>
          <w:rStyle w:val="StyleUnderline"/>
        </w:rPr>
        <w:t xml:space="preserve">The key forms of intellectual property protection are </w:t>
      </w:r>
      <w:r w:rsidRPr="006466B8">
        <w:rPr>
          <w:rStyle w:val="StyleUnderline"/>
          <w:highlight w:val="green"/>
        </w:rPr>
        <w:t>patents, copyrights, trademarks and trade secrets</w:t>
      </w:r>
      <w:r w:rsidRPr="006466B8">
        <w:rPr>
          <w:sz w:val="12"/>
        </w:rPr>
        <w:t>. Because intellectual property shares many of the characteristics of real and personal property, associated rights permit intellectual property to be treated as an asset that can be bought, sold, licensed or given away. Intellectual property laws enable owners, inventors and creators to protect their property from unauthorized use.</w:t>
      </w:r>
    </w:p>
    <w:p w14:paraId="5A787554" w14:textId="77777777" w:rsidR="00AE450E" w:rsidRDefault="00AE450E" w:rsidP="00AE450E">
      <w:pPr>
        <w:rPr>
          <w:sz w:val="12"/>
        </w:rPr>
      </w:pPr>
    </w:p>
    <w:p w14:paraId="5A39ED37" w14:textId="77777777" w:rsidR="00AE450E" w:rsidRDefault="00AE450E" w:rsidP="00AE450E">
      <w:pPr>
        <w:pStyle w:val="Heading4"/>
      </w:pPr>
      <w:r>
        <w:t>For means</w:t>
      </w:r>
    </w:p>
    <w:p w14:paraId="7B4E30E4" w14:textId="77777777" w:rsidR="00AE450E" w:rsidRPr="00E5209E" w:rsidRDefault="00AE450E" w:rsidP="00AE450E">
      <w:pPr>
        <w:rPr>
          <w:rStyle w:val="Style13ptBold"/>
          <w:b w:val="0"/>
          <w:bCs/>
        </w:rPr>
      </w:pPr>
      <w:r>
        <w:rPr>
          <w:rStyle w:val="Style13ptBold"/>
        </w:rPr>
        <w:t xml:space="preserve">Merriam-Webster n.d. </w:t>
      </w:r>
      <w:r w:rsidRPr="00E5209E">
        <w:rPr>
          <w:rStyle w:val="Style13ptBold"/>
          <w:sz w:val="16"/>
          <w:szCs w:val="16"/>
        </w:rPr>
        <w:t>[(“For: Preposition,” Merriam-Webster] JL</w:t>
      </w:r>
    </w:p>
    <w:p w14:paraId="01B699D6" w14:textId="77777777" w:rsidR="00AE450E" w:rsidRDefault="00AE450E" w:rsidP="00AE450E">
      <w:pPr>
        <w:rPr>
          <w:rStyle w:val="StyleUnderline"/>
        </w:rPr>
      </w:pPr>
      <w:r w:rsidRPr="00E5209E">
        <w:rPr>
          <w:sz w:val="12"/>
        </w:rPr>
        <w:t xml:space="preserve">—used as </w:t>
      </w:r>
      <w:r w:rsidRPr="00E5209E">
        <w:rPr>
          <w:rStyle w:val="StyleUnderline"/>
        </w:rPr>
        <w:t xml:space="preserve">a function word </w:t>
      </w:r>
      <w:r w:rsidRPr="00E5209E">
        <w:rPr>
          <w:rStyle w:val="StyleUnderline"/>
          <w:highlight w:val="green"/>
        </w:rPr>
        <w:t>to indicate purpose</w:t>
      </w:r>
    </w:p>
    <w:p w14:paraId="553855B9" w14:textId="77777777" w:rsidR="00AE450E" w:rsidRPr="00E5209E" w:rsidRDefault="00AE450E" w:rsidP="00AE450E">
      <w:pPr>
        <w:rPr>
          <w:rStyle w:val="StyleUnderline"/>
        </w:rPr>
      </w:pPr>
      <w:r w:rsidRPr="00E5209E">
        <w:rPr>
          <w:rStyle w:val="StyleUnderline"/>
        </w:rPr>
        <w:t>a grant for studying medicine</w:t>
      </w:r>
    </w:p>
    <w:p w14:paraId="6D3D6FC6" w14:textId="77777777" w:rsidR="00AE450E" w:rsidRDefault="00AE450E" w:rsidP="00AE450E">
      <w:pPr>
        <w:rPr>
          <w:sz w:val="12"/>
        </w:rPr>
      </w:pPr>
    </w:p>
    <w:p w14:paraId="68F60067" w14:textId="77777777" w:rsidR="00AE450E" w:rsidRDefault="00AE450E" w:rsidP="00AE450E">
      <w:pPr>
        <w:pStyle w:val="Heading4"/>
      </w:pPr>
      <w:r>
        <w:t>Medicine is</w:t>
      </w:r>
    </w:p>
    <w:p w14:paraId="407A6AD3" w14:textId="77777777" w:rsidR="00AE450E" w:rsidRPr="00BD6AF4" w:rsidRDefault="00AE450E" w:rsidP="00AE450E">
      <w:pPr>
        <w:rPr>
          <w:rStyle w:val="Style13ptBold"/>
        </w:rPr>
      </w:pPr>
      <w:r>
        <w:rPr>
          <w:rStyle w:val="Style13ptBold"/>
        </w:rPr>
        <w:t xml:space="preserve">Lexico ND </w:t>
      </w:r>
      <w:r w:rsidRPr="00BD6AF4">
        <w:t xml:space="preserve">[(Lexico dictionary) </w:t>
      </w:r>
      <w:r w:rsidRPr="00E151A9">
        <w:t>https://www.lexico.com/definition/medicine</w:t>
      </w:r>
      <w:r w:rsidRPr="00BD6AF4">
        <w:t>] BC</w:t>
      </w:r>
    </w:p>
    <w:p w14:paraId="336100B6" w14:textId="77777777" w:rsidR="00AE450E" w:rsidRPr="001A6570" w:rsidRDefault="00AE450E" w:rsidP="00AE450E">
      <w:pPr>
        <w:rPr>
          <w:sz w:val="12"/>
        </w:rPr>
      </w:pPr>
      <w:r w:rsidRPr="00B1088D">
        <w:rPr>
          <w:rStyle w:val="Emphasis"/>
          <w:highlight w:val="green"/>
        </w:rPr>
        <w:t>The</w:t>
      </w:r>
      <w:r w:rsidRPr="00BD6AF4">
        <w:rPr>
          <w:rStyle w:val="Emphasis"/>
        </w:rPr>
        <w:t xml:space="preserve"> science or </w:t>
      </w:r>
      <w:r w:rsidRPr="00B1088D">
        <w:rPr>
          <w:rStyle w:val="Emphasis"/>
          <w:highlight w:val="green"/>
        </w:rPr>
        <w:t>practice of the diagnosis, treatment, and prevention of disease</w:t>
      </w:r>
      <w:r w:rsidRPr="001A6570">
        <w:rPr>
          <w:sz w:val="12"/>
        </w:rPr>
        <w:t xml:space="preserve"> (in technical use often taken to exclude surgery)</w:t>
      </w:r>
    </w:p>
    <w:p w14:paraId="2AE2A77F" w14:textId="1C9BCA50" w:rsidR="004014F0" w:rsidRPr="000516A5" w:rsidRDefault="004014F0" w:rsidP="004014F0">
      <w:pPr>
        <w:pStyle w:val="Heading4"/>
      </w:pPr>
      <w:r>
        <w:t xml:space="preserve">CSA: </w:t>
      </w:r>
      <w:r w:rsidRPr="000516A5">
        <w:t xml:space="preserve">TRIPS waiver </w:t>
      </w:r>
      <w:r>
        <w:t>bad- THIS IS NOT NEG OFFENSE</w:t>
      </w:r>
    </w:p>
    <w:p w14:paraId="54408123" w14:textId="77777777" w:rsidR="004014F0" w:rsidRPr="000516A5" w:rsidRDefault="004014F0" w:rsidP="004014F0">
      <w:r w:rsidRPr="000516A5">
        <w:rPr>
          <w:rStyle w:val="Style13ptBold"/>
        </w:rPr>
        <w:t>Pooley 5-25</w:t>
      </w:r>
      <w:r>
        <w:t xml:space="preserve"> </w:t>
      </w:r>
      <w:r w:rsidRPr="000516A5">
        <w:rPr>
          <w:sz w:val="18"/>
          <w:szCs w:val="18"/>
        </w:rPr>
        <w:t xml:space="preserve">James Pooley (James Pooley is a former Deputy Director General of the World Intellectual Property Organization (WIPO). Jim has a private law practice in Silicon Valley where he specializes in trade secret litigation and counseling.) “The Big Secret Behind the Proposed TRIPS Waiver,” IP Watchdog, May 25th, 2021. </w:t>
      </w:r>
      <w:hyperlink r:id="rId15" w:history="1">
        <w:r w:rsidRPr="000516A5">
          <w:rPr>
            <w:rStyle w:val="Hyperlink"/>
            <w:sz w:val="18"/>
            <w:szCs w:val="18"/>
          </w:rPr>
          <w:t>https://www.ipwatchdog.com/2021/05/25/big-secret-behind-proposed-trips-waiver/id=133905/</w:t>
        </w:r>
      </w:hyperlink>
      <w:r w:rsidRPr="000516A5">
        <w:rPr>
          <w:sz w:val="18"/>
          <w:szCs w:val="18"/>
        </w:rPr>
        <w:t xml:space="preserve"> </w:t>
      </w:r>
      <w:r>
        <w:rPr>
          <w:sz w:val="18"/>
          <w:szCs w:val="18"/>
        </w:rPr>
        <w:t>SJMS</w:t>
      </w:r>
    </w:p>
    <w:p w14:paraId="49A6F8ED" w14:textId="48DBFA61" w:rsidR="004014F0" w:rsidRDefault="004014F0" w:rsidP="004014F0">
      <w:pPr>
        <w:rPr>
          <w:rStyle w:val="Emphasis"/>
        </w:rPr>
      </w:pPr>
      <w:r w:rsidRPr="004014F0">
        <w:rPr>
          <w:sz w:val="16"/>
        </w:rPr>
        <w:t xml:space="preserve">For some traditional pharmaceuticals, this lack of know-how may not be a showstopper. The patent claims may describe a particular small molecule that provides a certain therapeutic effect. If you already know how to make pills, then manufacturing it can sometimes be relatively straightforward. Sometimes, but not always. Moreover, biopharma generally, and mRNA vaccine technology in particular, are quite different from traditional drugs. Developing a process to reliably produce these medications at scale is astonishingly difficult and depends on years of experimentation involving cell growth times, temperatures, and other variables. That body of knowledge represents the trade secrets of the developers. It is enormously valuable, and not just for making COVID-19 vaccines. Creating other therapeutics based on the mRNA platform would be much easier and quicker with the benefit of knowing what tends to work and what doesn’t. The Importance of the Entire Pharmaceutical Cookbook So, this is why </w:t>
      </w:r>
      <w:r w:rsidRPr="00A715BF">
        <w:rPr>
          <w:rStyle w:val="Emphasis"/>
        </w:rPr>
        <w:t xml:space="preserve">a temporary </w:t>
      </w:r>
      <w:r w:rsidRPr="00FB5ED6">
        <w:rPr>
          <w:rStyle w:val="Emphasis"/>
          <w:highlight w:val="green"/>
        </w:rPr>
        <w:t>waiver</w:t>
      </w:r>
      <w:r w:rsidRPr="00A715BF">
        <w:rPr>
          <w:rStyle w:val="Emphasis"/>
        </w:rPr>
        <w:t xml:space="preserve"> of TRIPS</w:t>
      </w:r>
      <w:r w:rsidRPr="004014F0">
        <w:rPr>
          <w:sz w:val="16"/>
        </w:rPr>
        <w:t>—which would suspend national obligations to enforce IP rights—</w:t>
      </w:r>
      <w:r w:rsidRPr="00FB5ED6">
        <w:rPr>
          <w:rStyle w:val="Emphasis"/>
          <w:highlight w:val="green"/>
        </w:rPr>
        <w:t>can’t possibly help</w:t>
      </w:r>
      <w:r w:rsidRPr="00A715BF">
        <w:rPr>
          <w:rStyle w:val="Emphasis"/>
        </w:rPr>
        <w:t xml:space="preserve"> countries like India get more vaccines to its citizens. The </w:t>
      </w:r>
      <w:r w:rsidRPr="004014F0">
        <w:rPr>
          <w:sz w:val="16"/>
        </w:rPr>
        <w:t>know-how required to manufacture at scale is owned by the companies like Pfizer and Moderna that are producing doses in record volumes. To effect the demanded “technology transfer,” governments would have to secure the agreement of those companies not just to hand over their entire “cookbook” but also to send qualified scientists and technicians to spend time at the foreign facilities, basically consulting on how to implement the secret processes to produce a safe vaccine. And even if that transfer happened tomorrow, getting to the point of actually manufacturing in volume would take more than a year.</w:t>
      </w:r>
      <w:r>
        <w:rPr>
          <w:rStyle w:val="Emphasis"/>
        </w:rPr>
        <w:t xml:space="preserve"> </w:t>
      </w:r>
      <w:r w:rsidRPr="00A715BF">
        <w:rPr>
          <w:rStyle w:val="Emphasis"/>
        </w:rPr>
        <w:t xml:space="preserve">Not only would </w:t>
      </w:r>
      <w:r w:rsidRPr="00FB5ED6">
        <w:rPr>
          <w:rStyle w:val="Emphasis"/>
          <w:highlight w:val="green"/>
        </w:rPr>
        <w:t xml:space="preserve">the </w:t>
      </w:r>
      <w:r w:rsidRPr="00FB5ED6">
        <w:rPr>
          <w:rStyle w:val="Emphasis"/>
        </w:rPr>
        <w:t xml:space="preserve">TRIPS </w:t>
      </w:r>
      <w:r w:rsidRPr="00FB5ED6">
        <w:rPr>
          <w:rStyle w:val="Emphasis"/>
          <w:highlight w:val="green"/>
        </w:rPr>
        <w:t>waiver</w:t>
      </w:r>
      <w:r w:rsidRPr="00A715BF">
        <w:rPr>
          <w:rStyle w:val="Emphasis"/>
        </w:rPr>
        <w:t xml:space="preserve"> not produce the results the proponents want, it would </w:t>
      </w:r>
      <w:r w:rsidRPr="00FB5ED6">
        <w:rPr>
          <w:rStyle w:val="Emphasis"/>
          <w:highlight w:val="green"/>
        </w:rPr>
        <w:t>likely reduce</w:t>
      </w:r>
      <w:r w:rsidRPr="00A715BF">
        <w:rPr>
          <w:rStyle w:val="Emphasis"/>
        </w:rPr>
        <w:t xml:space="preserve"> the current </w:t>
      </w:r>
      <w:r w:rsidRPr="00FB5ED6">
        <w:rPr>
          <w:rStyle w:val="Emphasis"/>
          <w:highlight w:val="green"/>
        </w:rPr>
        <w:t>level of</w:t>
      </w:r>
      <w:r w:rsidRPr="00A715BF">
        <w:rPr>
          <w:rStyle w:val="Emphasis"/>
        </w:rPr>
        <w:t xml:space="preserve"> international </w:t>
      </w:r>
      <w:r w:rsidRPr="00FB5ED6">
        <w:rPr>
          <w:rStyle w:val="Emphasis"/>
          <w:highlight w:val="green"/>
        </w:rPr>
        <w:t>distribution of vaccines, by interfering with access to</w:t>
      </w:r>
      <w:r w:rsidRPr="00A715BF">
        <w:rPr>
          <w:rStyle w:val="Emphasis"/>
        </w:rPr>
        <w:t xml:space="preserve"> the </w:t>
      </w:r>
      <w:r w:rsidRPr="00FB5ED6">
        <w:rPr>
          <w:rStyle w:val="Emphasis"/>
          <w:highlight w:val="green"/>
        </w:rPr>
        <w:t>limited supplies of</w:t>
      </w:r>
      <w:r w:rsidRPr="00A715BF">
        <w:rPr>
          <w:rStyle w:val="Emphasis"/>
        </w:rPr>
        <w:t xml:space="preserve"> required </w:t>
      </w:r>
      <w:r w:rsidRPr="00FB5ED6">
        <w:rPr>
          <w:rStyle w:val="Emphasis"/>
          <w:highlight w:val="green"/>
        </w:rPr>
        <w:t>ingredients</w:t>
      </w:r>
      <w:r w:rsidRPr="00A715BF">
        <w:rPr>
          <w:rStyle w:val="Emphasis"/>
        </w:rPr>
        <w:t xml:space="preserve">. </w:t>
      </w:r>
      <w:r w:rsidRPr="004014F0">
        <w:rPr>
          <w:sz w:val="16"/>
        </w:rPr>
        <w:t xml:space="preserve">In fact, </w:t>
      </w:r>
      <w:r w:rsidRPr="00A715BF">
        <w:rPr>
          <w:rStyle w:val="Emphasis"/>
        </w:rPr>
        <w:t xml:space="preserve">this supply chain disruption was recently cited by none other than the government of India in pushing back against popular demands for a compulsory license on Gilead’s Remdesivir and </w:t>
      </w:r>
      <w:r w:rsidRPr="00A715BF">
        <w:rPr>
          <w:rStyle w:val="Emphasis"/>
        </w:rPr>
        <w:lastRenderedPageBreak/>
        <w:t>other COVID-19 treatments, noting that the “main constraint” was not intellectual property rights but preventing competition for scarce “raw materials and other essential inputs.”</w:t>
      </w:r>
    </w:p>
    <w:p w14:paraId="276E2CE5" w14:textId="77777777" w:rsidR="00575BC3" w:rsidRPr="00976E44" w:rsidRDefault="00575BC3" w:rsidP="00575BC3">
      <w:pPr>
        <w:pStyle w:val="Heading4"/>
        <w:jc w:val="both"/>
        <w:rPr>
          <w:rFonts w:cs="Calibri"/>
        </w:rPr>
      </w:pPr>
      <w:r w:rsidRPr="00976E44">
        <w:rPr>
          <w:rFonts w:cs="Calibri"/>
        </w:rPr>
        <w:t xml:space="preserve">The plan is </w:t>
      </w:r>
      <w:r w:rsidRPr="00976E44">
        <w:rPr>
          <w:rFonts w:cs="Calibri"/>
          <w:u w:val="single"/>
        </w:rPr>
        <w:t>critical</w:t>
      </w:r>
      <w:r w:rsidRPr="00976E44">
        <w:rPr>
          <w:rFonts w:cs="Calibri"/>
        </w:rPr>
        <w:t xml:space="preserve"> to </w:t>
      </w:r>
      <w:r w:rsidRPr="00976E44">
        <w:rPr>
          <w:rFonts w:cs="Calibri"/>
          <w:u w:val="single"/>
        </w:rPr>
        <w:t>boosting WTO legitimacy</w:t>
      </w:r>
      <w:r w:rsidRPr="00976E44">
        <w:rPr>
          <w:rFonts w:cs="Calibri"/>
        </w:rPr>
        <w:t>.</w:t>
      </w:r>
    </w:p>
    <w:p w14:paraId="48BD1F50" w14:textId="77777777" w:rsidR="00575BC3" w:rsidRPr="00976E44" w:rsidRDefault="00575BC3" w:rsidP="00575BC3">
      <w:r w:rsidRPr="00976E44">
        <w:rPr>
          <w:rStyle w:val="Style13ptBold"/>
        </w:rPr>
        <w:t>Navnit 21</w:t>
      </w:r>
      <w:r w:rsidRPr="00976E44">
        <w:t xml:space="preserve"> [Brajendra; Ambassador and Permanent Representative of India to WTO; “Science has delivered, will the WTO deliver?” Helsinki Times; 1/18/21; </w:t>
      </w:r>
      <w:hyperlink r:id="rId16" w:history="1">
        <w:r w:rsidRPr="00976E44">
          <w:rPr>
            <w:rStyle w:val="Hyperlink"/>
          </w:rPr>
          <w:t>https://www.helsinkitimes.fi/columns/columns/viewpoint/18561-science-has-delivered-will-the-wto-deliver.html</w:t>
        </w:r>
      </w:hyperlink>
      <w:r w:rsidRPr="00976E44">
        <w:t>] Justin</w:t>
      </w:r>
    </w:p>
    <w:p w14:paraId="1A671CE7" w14:textId="77777777" w:rsidR="00575BC3" w:rsidRPr="00976E44" w:rsidRDefault="00575BC3" w:rsidP="00575BC3">
      <w:pPr>
        <w:rPr>
          <w:u w:val="single"/>
        </w:rPr>
      </w:pPr>
      <w:r w:rsidRPr="00976E44">
        <w:rPr>
          <w:rStyle w:val="Emphasis"/>
          <w:highlight w:val="green"/>
        </w:rPr>
        <w:t>TRIPS waiver</w:t>
      </w:r>
      <w:r w:rsidRPr="00976E44">
        <w:rPr>
          <w:rStyle w:val="Emphasis"/>
        </w:rPr>
        <w:t xml:space="preserve"> proposal</w:t>
      </w:r>
      <w:r w:rsidRPr="00976E44">
        <w:rPr>
          <w:u w:val="single"/>
        </w:rPr>
        <w:t xml:space="preserve"> from India, South Africa and other members</w:t>
      </w:r>
    </w:p>
    <w:p w14:paraId="00CC7F6C" w14:textId="77777777" w:rsidR="00575BC3" w:rsidRPr="00976E44" w:rsidRDefault="00575BC3" w:rsidP="00575BC3">
      <w:pPr>
        <w:rPr>
          <w:u w:val="single"/>
        </w:rPr>
      </w:pPr>
      <w:r w:rsidRPr="00976E44">
        <w:rPr>
          <w:u w:val="single"/>
        </w:rPr>
        <w:t xml:space="preserve">A proposal by India, South Africa and eight other countries calls on the World Trade Organisation (WTO) to </w:t>
      </w:r>
      <w:r w:rsidRPr="00976E44">
        <w:rPr>
          <w:rStyle w:val="Emphasis"/>
          <w:highlight w:val="green"/>
        </w:rPr>
        <w:t>exempt</w:t>
      </w:r>
      <w:r w:rsidRPr="00976E44">
        <w:rPr>
          <w:rStyle w:val="Emphasis"/>
        </w:rPr>
        <w:t xml:space="preserve"> member countries from enforcing some patents</w:t>
      </w:r>
      <w:r w:rsidRPr="00976E44">
        <w:rPr>
          <w:u w:val="single"/>
        </w:rPr>
        <w:t xml:space="preserve">, and </w:t>
      </w:r>
      <w:r w:rsidRPr="00976E44">
        <w:rPr>
          <w:rStyle w:val="Emphasis"/>
        </w:rPr>
        <w:t xml:space="preserve">other </w:t>
      </w:r>
      <w:r w:rsidRPr="00976E44">
        <w:rPr>
          <w:rStyle w:val="Emphasis"/>
          <w:highlight w:val="green"/>
        </w:rPr>
        <w:t>Intellectual Property</w:t>
      </w:r>
      <w:r w:rsidRPr="00976E44">
        <w:rPr>
          <w:u w:val="single"/>
        </w:rPr>
        <w:t xml:space="preserve"> (IP) rights under the </w:t>
      </w:r>
      <w:r w:rsidRPr="00976E44">
        <w:rPr>
          <w:rStyle w:val="Emphasis"/>
        </w:rPr>
        <w:t>organization’s Agreement on Trade-Related Aspects of Intellectual Property Rights</w:t>
      </w:r>
      <w:r w:rsidRPr="00976E44">
        <w:rPr>
          <w:u w:val="single"/>
        </w:rPr>
        <w:t>, known as TRIPS, for a limited period of time.</w:t>
      </w:r>
    </w:p>
    <w:p w14:paraId="4040F9DF" w14:textId="77777777" w:rsidR="00575BC3" w:rsidRPr="00976E44" w:rsidRDefault="00575BC3" w:rsidP="00575BC3">
      <w:pPr>
        <w:rPr>
          <w:sz w:val="16"/>
        </w:rPr>
      </w:pPr>
      <w:r w:rsidRPr="00976E44">
        <w:rPr>
          <w:sz w:val="16"/>
        </w:rPr>
        <w:t xml:space="preserve">It is to </w:t>
      </w:r>
      <w:r w:rsidRPr="00976E44">
        <w:rPr>
          <w:u w:val="single"/>
        </w:rPr>
        <w:t xml:space="preserve">ensure that IPRs </w:t>
      </w:r>
      <w:r w:rsidRPr="00976E44">
        <w:rPr>
          <w:rStyle w:val="Emphasis"/>
        </w:rPr>
        <w:t>do not restrict the rapid scaling- up of manufacturing</w:t>
      </w:r>
      <w:r w:rsidRPr="00976E44">
        <w:rPr>
          <w:u w:val="single"/>
        </w:rPr>
        <w:t xml:space="preserve"> of COVID-19 vaccines and treatments</w:t>
      </w:r>
      <w:r w:rsidRPr="00976E44">
        <w:rPr>
          <w:sz w:val="16"/>
        </w:rPr>
        <w:t>. While a few members have raised concerns about the proposal, a large proportion of the WTO membership supports the proposal. It has also received the backing of various international organizations, multilateral agencies and global civil society.</w:t>
      </w:r>
    </w:p>
    <w:p w14:paraId="17BEBD3A" w14:textId="77777777" w:rsidR="00575BC3" w:rsidRPr="00976E44" w:rsidRDefault="00575BC3" w:rsidP="00575BC3">
      <w:pPr>
        <w:rPr>
          <w:sz w:val="16"/>
        </w:rPr>
      </w:pPr>
      <w:r w:rsidRPr="00976E44">
        <w:rPr>
          <w:sz w:val="16"/>
        </w:rPr>
        <w:t>Unprecedented times call for unorthodox measures. We saw this in the efficacy of strict lockdowns for a limited period, as a policy intervention, in curtailing the spread of the pandemic.International Monetary Fund (IMF) in its October 2020 edition of World Economic Outlook states “…However, the risk of worse growth outcomes than projected remains sizable. If the virus resurges, progress on treatments and vaccines is slower than anticipated, or countries’ access to them remains unequal, economic activity could be lower than expected, with renewed social distancing and tighter lockdowns”. The situation appears to be grimmer than predicted, we have already lost 7% of economic output from the baseline scenario projected in 2019. It translates to a loss of more than USD 6 trillion of global GDP. Even a 1% improvement in global GDP from the baseline scenario will add more than USD 800 billion in global output, offsetting the loss certainly of a much lower order to a sector of economy on account of the Waiver.</w:t>
      </w:r>
    </w:p>
    <w:p w14:paraId="0B6E1784" w14:textId="77777777" w:rsidR="00575BC3" w:rsidRPr="00976E44" w:rsidRDefault="00575BC3" w:rsidP="00575BC3">
      <w:pPr>
        <w:rPr>
          <w:u w:val="single"/>
        </w:rPr>
      </w:pPr>
      <w:r w:rsidRPr="00976E44">
        <w:rPr>
          <w:u w:val="single"/>
        </w:rPr>
        <w:t xml:space="preserve">"While </w:t>
      </w:r>
      <w:r w:rsidRPr="00976E44">
        <w:rPr>
          <w:highlight w:val="green"/>
          <w:u w:val="single"/>
        </w:rPr>
        <w:t>making</w:t>
      </w:r>
      <w:r w:rsidRPr="00976E44">
        <w:rPr>
          <w:u w:val="single"/>
        </w:rPr>
        <w:t xml:space="preserve"> the </w:t>
      </w:r>
      <w:r w:rsidRPr="00976E44">
        <w:rPr>
          <w:rStyle w:val="Emphasis"/>
          <w:highlight w:val="green"/>
        </w:rPr>
        <w:t>vaccines</w:t>
      </w:r>
      <w:r w:rsidRPr="00976E44">
        <w:rPr>
          <w:rStyle w:val="Emphasis"/>
        </w:rPr>
        <w:t xml:space="preserve"> available </w:t>
      </w:r>
      <w:r w:rsidRPr="00976E44">
        <w:rPr>
          <w:rStyle w:val="Emphasis"/>
          <w:highlight w:val="green"/>
        </w:rPr>
        <w:t>was a test of science</w:t>
      </w:r>
      <w:r w:rsidRPr="00976E44">
        <w:rPr>
          <w:highlight w:val="green"/>
          <w:u w:val="single"/>
        </w:rPr>
        <w:t xml:space="preserve">, making them </w:t>
      </w:r>
      <w:r w:rsidRPr="00976E44">
        <w:rPr>
          <w:rStyle w:val="Emphasis"/>
          <w:highlight w:val="green"/>
        </w:rPr>
        <w:t>accessible</w:t>
      </w:r>
      <w:r w:rsidRPr="00976E44">
        <w:rPr>
          <w:rStyle w:val="Emphasis"/>
        </w:rPr>
        <w:t xml:space="preserve"> and affordable is going to be a </w:t>
      </w:r>
      <w:r w:rsidRPr="00976E44">
        <w:rPr>
          <w:rStyle w:val="Emphasis"/>
          <w:highlight w:val="green"/>
        </w:rPr>
        <w:t>test of humanity</w:t>
      </w:r>
      <w:r w:rsidRPr="00976E44">
        <w:rPr>
          <w:u w:val="single"/>
        </w:rPr>
        <w:t>"</w:t>
      </w:r>
    </w:p>
    <w:p w14:paraId="1988D455" w14:textId="77777777" w:rsidR="00575BC3" w:rsidRPr="00976E44" w:rsidRDefault="00575BC3" w:rsidP="00575BC3">
      <w:pPr>
        <w:rPr>
          <w:rStyle w:val="Emphasis"/>
        </w:rPr>
      </w:pPr>
      <w:r w:rsidRPr="00976E44">
        <w:rPr>
          <w:sz w:val="16"/>
        </w:rPr>
        <w:t xml:space="preserve">Merely </w:t>
      </w:r>
      <w:r w:rsidRPr="00976E44">
        <w:rPr>
          <w:u w:val="single"/>
        </w:rPr>
        <w:t xml:space="preserve">a signal to ensure </w:t>
      </w:r>
      <w:r w:rsidRPr="00976E44">
        <w:rPr>
          <w:highlight w:val="green"/>
          <w:u w:val="single"/>
        </w:rPr>
        <w:t>timely</w:t>
      </w:r>
      <w:r w:rsidRPr="00976E44">
        <w:rPr>
          <w:u w:val="single"/>
        </w:rPr>
        <w:t xml:space="preserve"> and affordable </w:t>
      </w:r>
      <w:r w:rsidRPr="00976E44">
        <w:rPr>
          <w:highlight w:val="green"/>
          <w:u w:val="single"/>
        </w:rPr>
        <w:t>access</w:t>
      </w:r>
      <w:r w:rsidRPr="00976E44">
        <w:rPr>
          <w:u w:val="single"/>
        </w:rPr>
        <w:t xml:space="preserve"> to vaccines and treatments will </w:t>
      </w:r>
      <w:r w:rsidRPr="00976E44">
        <w:rPr>
          <w:highlight w:val="green"/>
          <w:u w:val="single"/>
        </w:rPr>
        <w:t xml:space="preserve">work as a </w:t>
      </w:r>
      <w:r w:rsidRPr="00976E44">
        <w:rPr>
          <w:rStyle w:val="Emphasis"/>
          <w:highlight w:val="green"/>
        </w:rPr>
        <w:t>big confidence booster</w:t>
      </w:r>
      <w:r w:rsidRPr="00976E44">
        <w:rPr>
          <w:rStyle w:val="Emphasis"/>
        </w:rPr>
        <w:t xml:space="preserve"> for demand revival</w:t>
      </w:r>
      <w:r w:rsidRPr="00976E44">
        <w:rPr>
          <w:sz w:val="16"/>
        </w:rPr>
        <w:t xml:space="preserve"> in the economy. With the emergence of successful vaccines, there appears to be some hope on the horizon. But how will these be made accessible and affordable to global population? The fundamental question is whether there will be enough of Covid-19 vaccines to go around. As things stand, even the most optimistic scenarios today cannot assure access to Covid-19 vaccines and therapeutics for the majority of the population, in rich as well as poor countries, by the end of 2021. All the members of the WTO have agreed on one account that there is an urgent need to scale-up the manufacturing capacity for vaccines and therapeutics to meet the massive global needs. </w:t>
      </w:r>
      <w:r w:rsidRPr="00976E44">
        <w:rPr>
          <w:u w:val="single"/>
        </w:rPr>
        <w:t xml:space="preserve">The TRIPS Waiver Proposal </w:t>
      </w:r>
      <w:r w:rsidRPr="00976E44">
        <w:rPr>
          <w:rStyle w:val="Emphasis"/>
        </w:rPr>
        <w:t>seeks to fulfil this need by ensuring</w:t>
      </w:r>
      <w:r w:rsidRPr="00976E44">
        <w:rPr>
          <w:u w:val="single"/>
        </w:rPr>
        <w:t xml:space="preserve"> that </w:t>
      </w:r>
      <w:r w:rsidRPr="00976E44">
        <w:rPr>
          <w:highlight w:val="green"/>
          <w:u w:val="single"/>
        </w:rPr>
        <w:t xml:space="preserve">IP </w:t>
      </w:r>
      <w:r w:rsidRPr="00976E44">
        <w:rPr>
          <w:rStyle w:val="Emphasis"/>
          <w:highlight w:val="green"/>
        </w:rPr>
        <w:t>barriers</w:t>
      </w:r>
      <w:r w:rsidRPr="00976E44">
        <w:rPr>
          <w:rStyle w:val="Emphasis"/>
        </w:rPr>
        <w:t xml:space="preserve"> do not </w:t>
      </w:r>
      <w:r w:rsidRPr="00976E44">
        <w:rPr>
          <w:rStyle w:val="Emphasis"/>
          <w:highlight w:val="green"/>
        </w:rPr>
        <w:t>come in the way of</w:t>
      </w:r>
      <w:r w:rsidRPr="00976E44">
        <w:rPr>
          <w:rStyle w:val="Emphasis"/>
        </w:rPr>
        <w:t xml:space="preserve"> such scaling up of </w:t>
      </w:r>
      <w:r w:rsidRPr="00976E44">
        <w:rPr>
          <w:rStyle w:val="Emphasis"/>
          <w:highlight w:val="green"/>
        </w:rPr>
        <w:t>manufacturing capacity</w:t>
      </w:r>
      <w:r w:rsidRPr="00976E44">
        <w:rPr>
          <w:rStyle w:val="Emphasis"/>
        </w:rPr>
        <w:t>.</w:t>
      </w:r>
    </w:p>
    <w:p w14:paraId="31468F41" w14:textId="77777777" w:rsidR="00575BC3" w:rsidRPr="00976E44" w:rsidRDefault="00575BC3" w:rsidP="00575BC3">
      <w:pPr>
        <w:rPr>
          <w:sz w:val="16"/>
        </w:rPr>
      </w:pPr>
      <w:r w:rsidRPr="00976E44">
        <w:rPr>
          <w:sz w:val="16"/>
        </w:rPr>
        <w:t>Why existing flexibilities under the TRIPS Agreement are not enough</w:t>
      </w:r>
    </w:p>
    <w:p w14:paraId="7AF28A4D" w14:textId="77777777" w:rsidR="00575BC3" w:rsidRPr="00976E44" w:rsidRDefault="00575BC3" w:rsidP="00575BC3">
      <w:pPr>
        <w:rPr>
          <w:sz w:val="16"/>
        </w:rPr>
      </w:pPr>
      <w:r w:rsidRPr="00976E44">
        <w:rPr>
          <w:sz w:val="16"/>
        </w:rPr>
        <w:t>The existing flexibilities under the TRIPS Agreement are not adequate as these were not designed keeping pandemics in mind. Compulsory licenses are issued on a country by country, case by case and product by product basis, where every jurisdiction with an IP regime would have to issue separate compulsory licenses, practically making collaboration among countries extremely onerous. While we encourage the use of TRIPS flexibilities, the same are time-consuming and cumbersome to implement. Hence, only their use cannot ensure the timely access of affordable vaccines and treatments. Similarly, we have not seen a very encouraging progress on WHO’s Covid19-Technology Access Pool or the C-TAP initiative, which encourages voluntary contribution of IP, technology and data to support the global sharing and scale-up of the manufacturing of COVID- 19 medical products. Voluntary Licenses, even where they exist, are shrouded in secrecy. Their terms and conditions are not transparent. Their scope is limited to specific amounts or for a limited subset of countries, thereby encouraging nationalism rather than true international collaboration.</w:t>
      </w:r>
    </w:p>
    <w:p w14:paraId="45B09612" w14:textId="77777777" w:rsidR="00575BC3" w:rsidRPr="00976E44" w:rsidRDefault="00575BC3" w:rsidP="00575BC3">
      <w:pPr>
        <w:rPr>
          <w:sz w:val="16"/>
        </w:rPr>
      </w:pPr>
      <w:r w:rsidRPr="00976E44">
        <w:rPr>
          <w:sz w:val="16"/>
        </w:rPr>
        <w:lastRenderedPageBreak/>
        <w:t>Why is there a need to go beyond existing global cooperation initiatives?</w:t>
      </w:r>
    </w:p>
    <w:p w14:paraId="227A122C" w14:textId="77777777" w:rsidR="00575BC3" w:rsidRPr="00976E44" w:rsidRDefault="00575BC3" w:rsidP="00575BC3">
      <w:pPr>
        <w:rPr>
          <w:sz w:val="16"/>
        </w:rPr>
      </w:pPr>
      <w:r w:rsidRPr="00976E44">
        <w:rPr>
          <w:sz w:val="16"/>
        </w:rPr>
        <w:t>Global cooperation initiatives such as the COVAX Mechanism and the ACT-Accelerator are inadequate to meet the massive global needs of 7.8 billion people. The ACT-A initiative aims to procure 2 billion doses of vaccines by the end of next year and distribute them fairly around the world. With a two-dose regime, however, this will only cover 1 billion people. That means that even if ACT-A is fully financed and successful, which is not the case presently, there would not be enough vaccines for the majority of the global population.</w:t>
      </w:r>
    </w:p>
    <w:p w14:paraId="4017EF76" w14:textId="77777777" w:rsidR="00575BC3" w:rsidRPr="00976E44" w:rsidRDefault="00575BC3" w:rsidP="00575BC3">
      <w:pPr>
        <w:rPr>
          <w:sz w:val="16"/>
        </w:rPr>
      </w:pPr>
      <w:r w:rsidRPr="00976E44">
        <w:rPr>
          <w:sz w:val="16"/>
        </w:rPr>
        <w:t>Past experience</w:t>
      </w:r>
    </w:p>
    <w:p w14:paraId="714A54A9" w14:textId="77777777" w:rsidR="00575BC3" w:rsidRPr="00976E44" w:rsidRDefault="00575BC3" w:rsidP="00575BC3">
      <w:pPr>
        <w:rPr>
          <w:u w:val="single"/>
        </w:rPr>
      </w:pPr>
      <w:r w:rsidRPr="00976E44">
        <w:rPr>
          <w:sz w:val="16"/>
        </w:rPr>
        <w:t xml:space="preserve">During the initial few months of the current pandemic, we have seen that shelves were emptied by those who had access to masks, PPEs, sanitizers, gloves and other essential Covid-19 items even without their immediate need. The same should not happen to vaccines. Eventually, the world was able to ramp up manufacturing of Covid-19 essentials as there were no IP barriers hindering that. At present, </w:t>
      </w:r>
      <w:r w:rsidRPr="00976E44">
        <w:rPr>
          <w:highlight w:val="green"/>
          <w:u w:val="single"/>
        </w:rPr>
        <w:t>we need</w:t>
      </w:r>
      <w:r w:rsidRPr="00976E44">
        <w:rPr>
          <w:u w:val="single"/>
        </w:rPr>
        <w:t xml:space="preserve"> the </w:t>
      </w:r>
      <w:r w:rsidRPr="00976E44">
        <w:rPr>
          <w:rStyle w:val="Emphasis"/>
        </w:rPr>
        <w:t xml:space="preserve">same pooling of IP rights and </w:t>
      </w:r>
      <w:r w:rsidRPr="00976E44">
        <w:rPr>
          <w:rStyle w:val="Emphasis"/>
          <w:highlight w:val="green"/>
        </w:rPr>
        <w:t>know-how</w:t>
      </w:r>
      <w:r w:rsidRPr="00976E44">
        <w:rPr>
          <w:u w:val="single"/>
        </w:rPr>
        <w:t xml:space="preserve"> for </w:t>
      </w:r>
      <w:r w:rsidRPr="00976E44">
        <w:rPr>
          <w:rStyle w:val="Emphasis"/>
        </w:rPr>
        <w:t>scaling up the manufacturing of vaccines</w:t>
      </w:r>
      <w:r w:rsidRPr="00976E44">
        <w:rPr>
          <w:u w:val="single"/>
        </w:rPr>
        <w:t xml:space="preserve"> and </w:t>
      </w:r>
      <w:r w:rsidRPr="00976E44">
        <w:rPr>
          <w:rStyle w:val="Emphasis"/>
        </w:rPr>
        <w:t>treatments</w:t>
      </w:r>
      <w:r w:rsidRPr="00976E44">
        <w:rPr>
          <w:u w:val="single"/>
        </w:rPr>
        <w:t xml:space="preserve">, which unfortunately has not been </w:t>
      </w:r>
      <w:r w:rsidRPr="00976E44">
        <w:rPr>
          <w:rStyle w:val="Emphasis"/>
        </w:rPr>
        <w:t>forthcoming</w:t>
      </w:r>
      <w:r w:rsidRPr="00976E44">
        <w:rPr>
          <w:u w:val="single"/>
        </w:rPr>
        <w:t>, necessitating the need for the Waiver.</w:t>
      </w:r>
    </w:p>
    <w:p w14:paraId="4B9ECC95" w14:textId="77777777" w:rsidR="00575BC3" w:rsidRPr="00976E44" w:rsidRDefault="00575BC3" w:rsidP="00575BC3">
      <w:pPr>
        <w:rPr>
          <w:sz w:val="16"/>
        </w:rPr>
      </w:pPr>
      <w:r w:rsidRPr="00976E44">
        <w:rPr>
          <w:sz w:val="16"/>
        </w:rPr>
        <w:t>It is the pandemic – an extraordinary, once in a lifetime event – that has mobilized the collaboration of multiple stakeholders. It is knowledge and skills held by scientists, researchers, public health experts and universities that have enabled the cross-country collaborations and enormous public funding that has facilitated the development of vaccines in record time – and not alone IP!</w:t>
      </w:r>
    </w:p>
    <w:p w14:paraId="261B4D44" w14:textId="77777777" w:rsidR="00575BC3" w:rsidRPr="00976E44" w:rsidRDefault="00575BC3" w:rsidP="00575BC3">
      <w:pPr>
        <w:rPr>
          <w:sz w:val="16"/>
        </w:rPr>
      </w:pPr>
      <w:r w:rsidRPr="00976E44">
        <w:rPr>
          <w:sz w:val="16"/>
        </w:rPr>
        <w:t>Way forward</w:t>
      </w:r>
    </w:p>
    <w:p w14:paraId="006FFB14" w14:textId="77777777" w:rsidR="00575BC3" w:rsidRPr="00976E44" w:rsidRDefault="00575BC3" w:rsidP="00575BC3">
      <w:pPr>
        <w:rPr>
          <w:u w:val="single"/>
        </w:rPr>
      </w:pPr>
      <w:r w:rsidRPr="00976E44">
        <w:rPr>
          <w:sz w:val="16"/>
        </w:rPr>
        <w:t xml:space="preserve">The TRIPS waiver proposal is a targeted and proportionate response to the exceptional public health emergency that the world faces today. </w:t>
      </w:r>
      <w:r w:rsidRPr="00976E44">
        <w:rPr>
          <w:u w:val="single"/>
        </w:rPr>
        <w:t xml:space="preserve">Such a </w:t>
      </w:r>
      <w:r w:rsidRPr="00976E44">
        <w:rPr>
          <w:highlight w:val="green"/>
          <w:u w:val="single"/>
        </w:rPr>
        <w:t>Waiver</w:t>
      </w:r>
      <w:r w:rsidRPr="00976E44">
        <w:rPr>
          <w:u w:val="single"/>
        </w:rPr>
        <w:t xml:space="preserve"> is well-within the </w:t>
      </w:r>
      <w:r w:rsidRPr="00976E44">
        <w:rPr>
          <w:rStyle w:val="Emphasis"/>
          <w:highlight w:val="green"/>
        </w:rPr>
        <w:t>provisions of Article IX</w:t>
      </w:r>
      <w:r w:rsidRPr="00976E44">
        <w:rPr>
          <w:rStyle w:val="Emphasis"/>
        </w:rPr>
        <w:t xml:space="preserve"> of the Marrakesh Agreement </w:t>
      </w:r>
      <w:r w:rsidRPr="00976E44">
        <w:rPr>
          <w:rStyle w:val="Emphasis"/>
          <w:highlight w:val="green"/>
        </w:rPr>
        <w:t>which established the WTO</w:t>
      </w:r>
      <w:r w:rsidRPr="00976E44">
        <w:rPr>
          <w:u w:val="single"/>
        </w:rPr>
        <w:t>.</w:t>
      </w:r>
      <w:r w:rsidRPr="00976E44">
        <w:rPr>
          <w:sz w:val="16"/>
        </w:rPr>
        <w:t xml:space="preserve"> It can help in ensuring that human lives are not lost for want of a timely and affordable access to vaccines. </w:t>
      </w:r>
      <w:r w:rsidRPr="00976E44">
        <w:rPr>
          <w:u w:val="single"/>
        </w:rPr>
        <w:t xml:space="preserve">The </w:t>
      </w:r>
      <w:r w:rsidRPr="00976E44">
        <w:rPr>
          <w:rStyle w:val="Emphasis"/>
          <w:highlight w:val="green"/>
        </w:rPr>
        <w:t>adoption</w:t>
      </w:r>
      <w:r w:rsidRPr="00976E44">
        <w:rPr>
          <w:u w:val="single"/>
        </w:rPr>
        <w:t xml:space="preserve"> of the Waiver will also </w:t>
      </w:r>
      <w:r w:rsidRPr="00976E44">
        <w:rPr>
          <w:rStyle w:val="Heading3Char"/>
          <w:rFonts w:cs="Calibri"/>
          <w:highlight w:val="green"/>
        </w:rPr>
        <w:t>re-establish</w:t>
      </w:r>
      <w:r w:rsidRPr="00976E44">
        <w:rPr>
          <w:rStyle w:val="Heading3Char"/>
          <w:rFonts w:cs="Calibri"/>
        </w:rPr>
        <w:t xml:space="preserve"> WTO’s </w:t>
      </w:r>
      <w:r w:rsidRPr="00976E44">
        <w:rPr>
          <w:rStyle w:val="Heading3Char"/>
          <w:rFonts w:cs="Calibri"/>
          <w:highlight w:val="green"/>
        </w:rPr>
        <w:t>credibility and show</w:t>
      </w:r>
      <w:r w:rsidRPr="00976E44">
        <w:rPr>
          <w:rStyle w:val="Heading3Char"/>
          <w:rFonts w:cs="Calibri"/>
        </w:rPr>
        <w:t xml:space="preserve"> that </w:t>
      </w:r>
      <w:r w:rsidRPr="00976E44">
        <w:rPr>
          <w:rStyle w:val="Heading3Char"/>
          <w:rFonts w:cs="Calibri"/>
          <w:highlight w:val="green"/>
        </w:rPr>
        <w:t>multilateral trading system</w:t>
      </w:r>
      <w:r w:rsidRPr="00976E44">
        <w:rPr>
          <w:rStyle w:val="Heading3Char"/>
          <w:rFonts w:cs="Calibri"/>
        </w:rPr>
        <w:t xml:space="preserve"> continues to be </w:t>
      </w:r>
      <w:r w:rsidRPr="00976E44">
        <w:rPr>
          <w:rStyle w:val="Heading3Char"/>
          <w:rFonts w:cs="Calibri"/>
          <w:highlight w:val="green"/>
        </w:rPr>
        <w:t>relevant and can deliver in</w:t>
      </w:r>
      <w:r w:rsidRPr="00976E44">
        <w:rPr>
          <w:rStyle w:val="Heading3Char"/>
          <w:rFonts w:cs="Calibri"/>
        </w:rPr>
        <w:t xml:space="preserve"> times of a </w:t>
      </w:r>
      <w:r w:rsidRPr="00976E44">
        <w:rPr>
          <w:rStyle w:val="Heading3Char"/>
          <w:rFonts w:cs="Calibri"/>
          <w:highlight w:val="green"/>
        </w:rPr>
        <w:t>crisis</w:t>
      </w:r>
      <w:r w:rsidRPr="00976E44">
        <w:rPr>
          <w:u w:val="single"/>
        </w:rPr>
        <w:t xml:space="preserve">. Now is the time for WTO members to act and </w:t>
      </w:r>
      <w:r w:rsidRPr="00976E44">
        <w:rPr>
          <w:rStyle w:val="Emphasis"/>
        </w:rPr>
        <w:t>adopt the Waiver</w:t>
      </w:r>
      <w:r w:rsidRPr="00976E44">
        <w:rPr>
          <w:u w:val="single"/>
        </w:rPr>
        <w:t xml:space="preserve"> to save lives and help in getting the economy back on the revival path quickly.</w:t>
      </w:r>
    </w:p>
    <w:p w14:paraId="62FFEBC8" w14:textId="77777777" w:rsidR="00575BC3" w:rsidRPr="00976E44" w:rsidRDefault="00575BC3" w:rsidP="00575BC3">
      <w:pPr>
        <w:rPr>
          <w:sz w:val="16"/>
        </w:rPr>
      </w:pPr>
      <w:r w:rsidRPr="00976E44">
        <w:rPr>
          <w:sz w:val="16"/>
        </w:rPr>
        <w:t>While making the vaccines available was a test of science, making them accessible and affordable is going to be a test of humanity. History should remember us for the “AAA rating” i.e. for Availability, Accessibility and Affordability of Covid19 vaccines and treatments and not for a single “A rating” for Availability only. Our future generations deserve nothing less.</w:t>
      </w:r>
    </w:p>
    <w:p w14:paraId="0F05365F" w14:textId="77777777" w:rsidR="00575BC3" w:rsidRPr="00976E44" w:rsidRDefault="00575BC3" w:rsidP="00575BC3">
      <w:pPr>
        <w:rPr>
          <w:sz w:val="16"/>
        </w:rPr>
      </w:pPr>
    </w:p>
    <w:p w14:paraId="560389DE" w14:textId="77777777" w:rsidR="00575BC3" w:rsidRPr="00976E44" w:rsidRDefault="00575BC3" w:rsidP="00575BC3">
      <w:pPr>
        <w:pStyle w:val="Heading4"/>
        <w:rPr>
          <w:rFonts w:cs="Calibri"/>
        </w:rPr>
      </w:pPr>
      <w:r w:rsidRPr="00976E44">
        <w:rPr>
          <w:rFonts w:cs="Calibri"/>
        </w:rPr>
        <w:t>WTO</w:t>
      </w:r>
      <w:r>
        <w:rPr>
          <w:rFonts w:cs="Calibri"/>
        </w:rPr>
        <w:t xml:space="preserve"> cred</w:t>
      </w:r>
      <w:r w:rsidRPr="00976E44">
        <w:rPr>
          <w:rFonts w:cs="Calibri"/>
        </w:rPr>
        <w:t xml:space="preserve"> solves wars that go </w:t>
      </w:r>
      <w:r w:rsidRPr="00976E44">
        <w:rPr>
          <w:rFonts w:cs="Calibri"/>
          <w:u w:val="single"/>
        </w:rPr>
        <w:t>nuclear</w:t>
      </w:r>
      <w:r w:rsidRPr="00976E44">
        <w:rPr>
          <w:rFonts w:cs="Calibri"/>
        </w:rPr>
        <w:t>.</w:t>
      </w:r>
    </w:p>
    <w:p w14:paraId="60CCDBB1" w14:textId="77777777" w:rsidR="00575BC3" w:rsidRPr="00976E44" w:rsidRDefault="00575BC3" w:rsidP="00575BC3">
      <w:r w:rsidRPr="00976E44">
        <w:rPr>
          <w:rStyle w:val="Style13ptBold"/>
        </w:rPr>
        <w:t>Hamann 09</w:t>
      </w:r>
      <w:r w:rsidRPr="00976E44">
        <w:t xml:space="preserve"> [Georgia</w:t>
      </w:r>
      <w:r>
        <w:t>; 2009;</w:t>
      </w:r>
      <w:r w:rsidRPr="00976E44">
        <w:t xml:space="preserve"> J.D. Candidate, Vanderbilt University Law School</w:t>
      </w:r>
      <w:r>
        <w:t>;</w:t>
      </w:r>
      <w:r w:rsidRPr="00976E44">
        <w:t xml:space="preserve"> “Replacing Slingshots with Swords: Implications of the Antigua-Gambling 22.6 Panel Report for Developing Countries and the World Trading System,” VANDERBILT JOURNAL OF TRANSNATIONAL LAW</w:t>
      </w:r>
      <w:r>
        <w:t xml:space="preserve">, </w:t>
      </w:r>
      <w:r w:rsidRPr="00976E44">
        <w:t xml:space="preserve">http://www.jogoremoto.pt/docs/extra/duqJ53.pdf] </w:t>
      </w:r>
      <w:r>
        <w:t>Justin</w:t>
      </w:r>
    </w:p>
    <w:p w14:paraId="2E151189" w14:textId="77777777" w:rsidR="00575BC3" w:rsidRPr="00976E44" w:rsidRDefault="00575BC3" w:rsidP="00575BC3">
      <w:pPr>
        <w:rPr>
          <w:sz w:val="16"/>
        </w:rPr>
      </w:pPr>
      <w:r w:rsidRPr="00976E44">
        <w:rPr>
          <w:sz w:val="16"/>
        </w:rPr>
        <w:t xml:space="preserve">Both Antigua and the U.S. claimed the resolution of the arbitration as a victory.99 In reality, the decision reached a midpoint between the respective countries’ positions, establishing a victory for the evolution of the international trading system itself. </w:t>
      </w:r>
      <w:r w:rsidRPr="00976E44">
        <w:rPr>
          <w:rStyle w:val="Emphasis"/>
        </w:rPr>
        <w:t xml:space="preserve">Voluntary </w:t>
      </w:r>
      <w:r w:rsidRPr="00976E44">
        <w:rPr>
          <w:rStyle w:val="Emphasis"/>
          <w:highlight w:val="green"/>
        </w:rPr>
        <w:t>compliance</w:t>
      </w:r>
      <w:r w:rsidRPr="00976E44">
        <w:rPr>
          <w:highlight w:val="green"/>
          <w:u w:val="single"/>
        </w:rPr>
        <w:t xml:space="preserve"> with </w:t>
      </w:r>
      <w:r w:rsidRPr="00976E44">
        <w:rPr>
          <w:rStyle w:val="Emphasis"/>
          <w:highlight w:val="green"/>
        </w:rPr>
        <w:t>WTO</w:t>
      </w:r>
      <w:r w:rsidRPr="00976E44">
        <w:rPr>
          <w:rStyle w:val="Emphasis"/>
        </w:rPr>
        <w:t xml:space="preserve"> rules and procedures</w:t>
      </w:r>
      <w:r w:rsidRPr="00976E44">
        <w:rPr>
          <w:u w:val="single"/>
        </w:rPr>
        <w:t xml:space="preserve"> </w:t>
      </w:r>
      <w:r w:rsidRPr="00976E44">
        <w:rPr>
          <w:highlight w:val="green"/>
          <w:u w:val="single"/>
        </w:rPr>
        <w:t>is of</w:t>
      </w:r>
      <w:r w:rsidRPr="00976E44">
        <w:rPr>
          <w:u w:val="single"/>
        </w:rPr>
        <w:t xml:space="preserve"> the </w:t>
      </w:r>
      <w:r w:rsidRPr="00976E44">
        <w:rPr>
          <w:rStyle w:val="Emphasis"/>
          <w:highlight w:val="green"/>
        </w:rPr>
        <w:t>utmost importance</w:t>
      </w:r>
      <w:r w:rsidRPr="00976E44">
        <w:rPr>
          <w:rStyle w:val="Emphasis"/>
        </w:rPr>
        <w:t xml:space="preserve"> to the international trading system</w:t>
      </w:r>
      <w:r w:rsidRPr="00976E44">
        <w:rPr>
          <w:u w:val="single"/>
        </w:rPr>
        <w:t xml:space="preserve">.100 Given the </w:t>
      </w:r>
      <w:r w:rsidRPr="00976E44">
        <w:rPr>
          <w:rStyle w:val="Emphasis"/>
        </w:rPr>
        <w:t>increasingly globalized market</w:t>
      </w:r>
      <w:r w:rsidRPr="00976E44">
        <w:rPr>
          <w:u w:val="single"/>
        </w:rPr>
        <w:t xml:space="preserve">, the </w:t>
      </w:r>
      <w:r w:rsidRPr="00976E44">
        <w:rPr>
          <w:rStyle w:val="Emphasis"/>
          <w:highlight w:val="green"/>
        </w:rPr>
        <w:t>coming years</w:t>
      </w:r>
      <w:r w:rsidRPr="00976E44">
        <w:rPr>
          <w:highlight w:val="green"/>
          <w:u w:val="single"/>
        </w:rPr>
        <w:t xml:space="preserve"> will see</w:t>
      </w:r>
      <w:r w:rsidRPr="00976E44">
        <w:rPr>
          <w:u w:val="single"/>
        </w:rPr>
        <w:t xml:space="preserve"> </w:t>
      </w:r>
      <w:r w:rsidRPr="00976E44">
        <w:rPr>
          <w:rStyle w:val="Emphasis"/>
        </w:rPr>
        <w:t xml:space="preserve">an increase in the </w:t>
      </w:r>
      <w:r w:rsidRPr="00976E44">
        <w:rPr>
          <w:rStyle w:val="Emphasis"/>
          <w:highlight w:val="green"/>
        </w:rPr>
        <w:t>importance</w:t>
      </w:r>
      <w:r w:rsidRPr="00976E44">
        <w:rPr>
          <w:highlight w:val="green"/>
          <w:u w:val="single"/>
        </w:rPr>
        <w:t xml:space="preserve"> of</w:t>
      </w:r>
      <w:r w:rsidRPr="00976E44">
        <w:rPr>
          <w:u w:val="single"/>
        </w:rPr>
        <w:t xml:space="preserve"> the </w:t>
      </w:r>
      <w:r w:rsidRPr="00976E44">
        <w:rPr>
          <w:rStyle w:val="Emphasis"/>
          <w:highlight w:val="green"/>
        </w:rPr>
        <w:t>WTO as a cohesive force</w:t>
      </w:r>
      <w:r w:rsidRPr="00976E44">
        <w:rPr>
          <w:highlight w:val="green"/>
          <w:u w:val="single"/>
        </w:rPr>
        <w:t xml:space="preserve"> and </w:t>
      </w:r>
      <w:r w:rsidRPr="00976E44">
        <w:rPr>
          <w:rStyle w:val="Emphasis"/>
          <w:highlight w:val="green"/>
        </w:rPr>
        <w:t>arbiter of disputes</w:t>
      </w:r>
      <w:r w:rsidRPr="00976E44">
        <w:rPr>
          <w:u w:val="single"/>
        </w:rPr>
        <w:t xml:space="preserve"> that likely will become more </w:t>
      </w:r>
      <w:r w:rsidRPr="00976E44">
        <w:rPr>
          <w:rStyle w:val="Emphasis"/>
        </w:rPr>
        <w:t>frequent and injurious</w:t>
      </w:r>
      <w:r w:rsidRPr="00976E44">
        <w:rPr>
          <w:u w:val="single"/>
        </w:rPr>
        <w:t xml:space="preserve">.101 The </w:t>
      </w:r>
      <w:r w:rsidRPr="00976E44">
        <w:rPr>
          <w:rStyle w:val="Emphasis"/>
        </w:rPr>
        <w:t xml:space="preserve">work of </w:t>
      </w:r>
      <w:r w:rsidRPr="00976E44">
        <w:rPr>
          <w:rStyle w:val="Emphasis"/>
          <w:highlight w:val="green"/>
        </w:rPr>
        <w:t>the WTO</w:t>
      </w:r>
      <w:r w:rsidRPr="00976E44">
        <w:rPr>
          <w:highlight w:val="green"/>
          <w:u w:val="single"/>
        </w:rPr>
        <w:t xml:space="preserve"> cannot be </w:t>
      </w:r>
      <w:r w:rsidRPr="00976E44">
        <w:rPr>
          <w:rStyle w:val="Emphasis"/>
          <w:highlight w:val="green"/>
        </w:rPr>
        <w:t>overstated</w:t>
      </w:r>
      <w:r w:rsidRPr="00976E44">
        <w:rPr>
          <w:highlight w:val="green"/>
          <w:u w:val="single"/>
        </w:rPr>
        <w:t xml:space="preserve"> in</w:t>
      </w:r>
      <w:r w:rsidRPr="00976E44">
        <w:rPr>
          <w:u w:val="single"/>
        </w:rPr>
        <w:t xml:space="preserve"> a </w:t>
      </w:r>
      <w:r w:rsidRPr="00976E44">
        <w:rPr>
          <w:rStyle w:val="Emphasis"/>
          <w:highlight w:val="green"/>
        </w:rPr>
        <w:t>nuclear-armed world</w:t>
      </w:r>
      <w:r w:rsidRPr="00976E44">
        <w:rPr>
          <w:u w:val="single"/>
        </w:rPr>
        <w:t>, as the body continues to</w:t>
      </w:r>
      <w:r>
        <w:rPr>
          <w:u w:val="single"/>
        </w:rPr>
        <w:t xml:space="preserve"> </w:t>
      </w:r>
      <w:r w:rsidRPr="00976E44">
        <w:rPr>
          <w:rStyle w:val="Emphasis"/>
          <w:highlight w:val="green"/>
        </w:rPr>
        <w:t>promote respect</w:t>
      </w:r>
      <w:r w:rsidRPr="00976E44">
        <w:rPr>
          <w:highlight w:val="green"/>
          <w:u w:val="single"/>
        </w:rPr>
        <w:t xml:space="preserve"> and</w:t>
      </w:r>
      <w:r w:rsidRPr="00976E44">
        <w:rPr>
          <w:u w:val="single"/>
        </w:rPr>
        <w:t xml:space="preserve"> even </w:t>
      </w:r>
      <w:r w:rsidRPr="00976E44">
        <w:rPr>
          <w:rStyle w:val="Emphasis"/>
          <w:highlight w:val="green"/>
        </w:rPr>
        <w:t>amity</w:t>
      </w:r>
      <w:r w:rsidRPr="00976E44">
        <w:rPr>
          <w:highlight w:val="green"/>
          <w:u w:val="single"/>
        </w:rPr>
        <w:t xml:space="preserve"> among </w:t>
      </w:r>
      <w:r w:rsidRPr="00976E44">
        <w:rPr>
          <w:rStyle w:val="Emphasis"/>
          <w:highlight w:val="green"/>
        </w:rPr>
        <w:t>nations</w:t>
      </w:r>
      <w:r w:rsidRPr="00976E44">
        <w:rPr>
          <w:u w:val="single"/>
        </w:rPr>
        <w:t xml:space="preserve"> with opposing </w:t>
      </w:r>
      <w:r w:rsidRPr="00976E44">
        <w:rPr>
          <w:rStyle w:val="Emphasis"/>
        </w:rPr>
        <w:t>philosophical goals or modes of governance</w:t>
      </w:r>
      <w:r w:rsidRPr="00976E44">
        <w:rPr>
          <w:sz w:val="16"/>
        </w:rPr>
        <w:t xml:space="preserve">.102 Demagogues in </w:t>
      </w:r>
      <w:r w:rsidRPr="00976E44">
        <w:rPr>
          <w:sz w:val="16"/>
        </w:rPr>
        <w:lastRenderedPageBreak/>
        <w:t xml:space="preserve">the </w:t>
      </w:r>
      <w:r w:rsidRPr="00976E44">
        <w:rPr>
          <w:u w:val="single"/>
        </w:rPr>
        <w:t xml:space="preserve">Unites States may </w:t>
      </w:r>
      <w:r w:rsidRPr="00976E44">
        <w:rPr>
          <w:rStyle w:val="Emphasis"/>
        </w:rPr>
        <w:t>decry the rise of China as a geopolitical threat</w:t>
      </w:r>
      <w:r w:rsidRPr="00976E44">
        <w:rPr>
          <w:u w:val="single"/>
        </w:rPr>
        <w:t xml:space="preserve">,103 and extremists in </w:t>
      </w:r>
      <w:r w:rsidRPr="00976E44">
        <w:rPr>
          <w:rStyle w:val="Emphasis"/>
        </w:rPr>
        <w:t>Russia</w:t>
      </w:r>
      <w:r w:rsidRPr="00976E44">
        <w:rPr>
          <w:u w:val="single"/>
        </w:rPr>
        <w:t xml:space="preserve"> </w:t>
      </w:r>
      <w:r w:rsidRPr="00976E44">
        <w:rPr>
          <w:rStyle w:val="Emphasis"/>
        </w:rPr>
        <w:t>may play dangerous games of brinksmanship</w:t>
      </w:r>
      <w:r w:rsidRPr="00976E44">
        <w:rPr>
          <w:u w:val="single"/>
        </w:rPr>
        <w:t xml:space="preserve"> with other great powers, but </w:t>
      </w:r>
      <w:r w:rsidRPr="00976E44">
        <w:rPr>
          <w:rStyle w:val="Emphasis"/>
          <w:highlight w:val="green"/>
        </w:rPr>
        <w:t>trade keeps politicians’</w:t>
      </w:r>
      <w:r w:rsidRPr="00976E44">
        <w:rPr>
          <w:rStyle w:val="Emphasis"/>
        </w:rPr>
        <w:t xml:space="preserve"> fingers </w:t>
      </w:r>
      <w:r w:rsidRPr="00976E44">
        <w:rPr>
          <w:rStyle w:val="Emphasis"/>
          <w:highlight w:val="green"/>
        </w:rPr>
        <w:t>off “the button.”</w:t>
      </w:r>
      <w:r w:rsidRPr="00976E44">
        <w:rPr>
          <w:sz w:val="16"/>
        </w:rPr>
        <w:t xml:space="preserve">104 </w:t>
      </w:r>
      <w:r w:rsidRPr="00976E44">
        <w:rPr>
          <w:u w:val="single"/>
        </w:rPr>
        <w:t xml:space="preserve">The WTO offers an </w:t>
      </w:r>
      <w:r w:rsidRPr="00976E44">
        <w:rPr>
          <w:rStyle w:val="Emphasis"/>
        </w:rPr>
        <w:t xml:space="preserve">astounding rate of compliance </w:t>
      </w:r>
      <w:r w:rsidRPr="00976E44">
        <w:rPr>
          <w:u w:val="single"/>
        </w:rPr>
        <w:t xml:space="preserve">for an organization with no standing army and no real power to enforce its decisions, suggesting that governments recognize the </w:t>
      </w:r>
      <w:r w:rsidRPr="00976E44">
        <w:rPr>
          <w:rStyle w:val="Emphasis"/>
        </w:rPr>
        <w:t>value of maintaining the international construct of the WTO</w:t>
      </w:r>
      <w:r w:rsidRPr="00976E44">
        <w:rPr>
          <w:sz w:val="16"/>
        </w:rPr>
        <w:t xml:space="preserve">.105 In order to promote voluntary compliance, </w:t>
      </w:r>
      <w:r w:rsidRPr="00976E44">
        <w:rPr>
          <w:u w:val="single"/>
        </w:rPr>
        <w:t xml:space="preserve">the </w:t>
      </w:r>
      <w:r w:rsidRPr="00976E44">
        <w:rPr>
          <w:highlight w:val="green"/>
          <w:u w:val="single"/>
        </w:rPr>
        <w:t xml:space="preserve">WTO must </w:t>
      </w:r>
      <w:r w:rsidRPr="00976E44">
        <w:rPr>
          <w:rStyle w:val="Emphasis"/>
          <w:highlight w:val="green"/>
        </w:rPr>
        <w:t>maintain</w:t>
      </w:r>
      <w:r w:rsidRPr="00976E44">
        <w:rPr>
          <w:rStyle w:val="Emphasis"/>
        </w:rPr>
        <w:t xml:space="preserve"> a high level of </w:t>
      </w:r>
      <w:r w:rsidRPr="00976E44">
        <w:rPr>
          <w:rStyle w:val="Emphasis"/>
          <w:highlight w:val="green"/>
        </w:rPr>
        <w:t>credibility</w:t>
      </w:r>
      <w:r w:rsidRPr="00976E44">
        <w:rPr>
          <w:u w:val="single"/>
        </w:rPr>
        <w:t xml:space="preserve">.106 Nations must </w:t>
      </w:r>
      <w:r w:rsidRPr="00976E44">
        <w:rPr>
          <w:rStyle w:val="Emphasis"/>
        </w:rPr>
        <w:t>perceive the WTO as the most reasonable option for dispute resolution</w:t>
      </w:r>
      <w:r w:rsidRPr="00976E44">
        <w:rPr>
          <w:u w:val="single"/>
        </w:rPr>
        <w:t xml:space="preserve"> or </w:t>
      </w:r>
      <w:r w:rsidRPr="00976E44">
        <w:rPr>
          <w:rStyle w:val="Emphasis"/>
        </w:rPr>
        <w:t>fear</w:t>
      </w:r>
      <w:r w:rsidRPr="00976E44">
        <w:rPr>
          <w:u w:val="single"/>
        </w:rPr>
        <w:t xml:space="preserve"> that the WTO wields enough influence</w:t>
      </w:r>
      <w:r w:rsidRPr="00976E44">
        <w:rPr>
          <w:sz w:val="16"/>
        </w:rPr>
        <w:t xml:space="preserve"> to enforce sanctions.107 The arbitrators charged with performing the substantive work of the WTO by negotiating, compromising, and issuing judgments are keenly aware of the responsibility they have to uphold the organization’s credibility.108</w:t>
      </w:r>
    </w:p>
    <w:p w14:paraId="3A213800" w14:textId="77777777" w:rsidR="00575BC3" w:rsidRPr="00A715BF" w:rsidRDefault="00575BC3" w:rsidP="004014F0">
      <w:pPr>
        <w:rPr>
          <w:rStyle w:val="Emphasis"/>
        </w:rPr>
      </w:pPr>
    </w:p>
    <w:p w14:paraId="18AE24F8" w14:textId="77777777" w:rsidR="00AE450E" w:rsidRDefault="00AE450E" w:rsidP="00AE450E">
      <w:pPr>
        <w:pStyle w:val="Heading3"/>
        <w:rPr>
          <w:rFonts w:cs="Calibri"/>
        </w:rPr>
      </w:pPr>
      <w:r w:rsidRPr="00976E44">
        <w:rPr>
          <w:rFonts w:cs="Calibri"/>
        </w:rPr>
        <w:lastRenderedPageBreak/>
        <w:t>1AC – Framing</w:t>
      </w:r>
    </w:p>
    <w:p w14:paraId="6BCCED39" w14:textId="3AD013A5" w:rsidR="00AE450E" w:rsidRDefault="00AE450E" w:rsidP="00AE450E">
      <w:pPr>
        <w:pStyle w:val="Heading4"/>
        <w:rPr>
          <w:rFonts w:cs="Calibri"/>
        </w:rPr>
      </w:pPr>
      <w:r w:rsidRPr="007B328F">
        <w:rPr>
          <w:rFonts w:cs="Calibri"/>
        </w:rPr>
        <w:t xml:space="preserve">The standard is </w:t>
      </w:r>
      <w:r>
        <w:rPr>
          <w:rFonts w:cs="Calibri"/>
        </w:rPr>
        <w:t>maximizing expected wellbeing</w:t>
      </w:r>
      <w:r>
        <w:rPr>
          <w:rFonts w:cs="Calibri"/>
        </w:rPr>
        <w:t>-hedonistic act util</w:t>
      </w:r>
    </w:p>
    <w:p w14:paraId="2FB58737" w14:textId="77777777" w:rsidR="00AE450E" w:rsidRDefault="00AE450E" w:rsidP="00AE450E">
      <w:pPr>
        <w:pStyle w:val="Heading4"/>
        <w:rPr>
          <w:rFonts w:cs="Calibri"/>
        </w:rPr>
      </w:pPr>
      <w:r>
        <w:t xml:space="preserve">1]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621104D9" w14:textId="77777777" w:rsidR="00AE450E" w:rsidRDefault="00AE450E" w:rsidP="00AE450E">
      <w:pPr>
        <w:pStyle w:val="Heading4"/>
        <w:rPr>
          <w:rFonts w:cs="Calibri"/>
        </w:rPr>
      </w:pPr>
      <w:r>
        <w:rPr>
          <w:rFonts w:cs="Calibri"/>
        </w:rPr>
        <w:t>2</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41F3D7B1" w14:textId="77777777" w:rsidR="00AE450E" w:rsidRPr="00611177" w:rsidRDefault="00AE450E" w:rsidP="00AE450E">
      <w:pPr>
        <w:pStyle w:val="Heading4"/>
        <w:rPr>
          <w:rFonts w:cs="Calibri"/>
        </w:rPr>
      </w:pPr>
      <w:r>
        <w:t>3]</w:t>
      </w:r>
      <w:r w:rsidRPr="00484031">
        <w:rPr>
          <w:rFonts w:cs="Calibri"/>
        </w:rPr>
        <w:t xml:space="preserve"> </w:t>
      </w:r>
      <w:r w:rsidRPr="00611177">
        <w:rPr>
          <w:rFonts w:cs="Calibri"/>
        </w:rPr>
        <w:t>Pleasure and pain are the starting point for moral reasoning—they’re our most baseline desires and the only things that explain the intrinsic value of objects or actions</w:t>
      </w:r>
    </w:p>
    <w:p w14:paraId="42A6797E" w14:textId="77777777" w:rsidR="00AE450E" w:rsidRPr="00611177" w:rsidRDefault="00AE450E" w:rsidP="00AE450E">
      <w:r w:rsidRPr="00611177">
        <w:rPr>
          <w:rStyle w:val="Style13ptBold"/>
        </w:rPr>
        <w:t>Moen 16</w:t>
      </w:r>
      <w:r w:rsidRPr="00611177">
        <w:rPr>
          <w:shd w:val="clear" w:color="auto" w:fill="FFFFFF"/>
        </w:rPr>
        <w:t>, Ole M</w:t>
      </w:r>
      <w:r w:rsidRPr="00611177">
        <w:t xml:space="preserve">artin (PhD, Research Fellow in Philosophy at University of Oslo). "An Argument for Hedonism." Journal of Value Inquiry 50.2 (2016): 267. </w:t>
      </w:r>
    </w:p>
    <w:p w14:paraId="078FA899" w14:textId="77777777" w:rsidR="00AE450E" w:rsidRPr="00484031" w:rsidRDefault="00AE450E" w:rsidP="00AE450E">
      <w:pPr>
        <w:rPr>
          <w:sz w:val="12"/>
        </w:rPr>
      </w:pPr>
      <w:r w:rsidRPr="00611177">
        <w:rPr>
          <w:sz w:val="12"/>
        </w:rPr>
        <w:t xml:space="preserve">Let us start by observing, empirically, </w:t>
      </w:r>
      <w:r w:rsidRPr="00FD015E">
        <w:rPr>
          <w:sz w:val="12"/>
        </w:rPr>
        <w:t xml:space="preserve">that </w:t>
      </w:r>
      <w:r w:rsidRPr="00FD015E">
        <w:rPr>
          <w:rStyle w:val="TitleChar"/>
          <w:b/>
        </w:rPr>
        <w:t>a widely shared judgment about intrinsic value</w:t>
      </w:r>
      <w:r w:rsidRPr="00FD015E">
        <w:rPr>
          <w:sz w:val="12"/>
        </w:rPr>
        <w:t xml:space="preserve"> and disvalue </w:t>
      </w:r>
      <w:r w:rsidRPr="00FD015E">
        <w:rPr>
          <w:rStyle w:val="TitleChar"/>
          <w:b/>
        </w:rPr>
        <w:t xml:space="preserve">is that </w:t>
      </w:r>
      <w:r w:rsidRPr="00611177">
        <w:rPr>
          <w:rStyle w:val="TitleChar"/>
          <w:b/>
          <w:highlight w:val="green"/>
        </w:rPr>
        <w:t xml:space="preserve">pleasure is intrinsically valuable and pain is </w:t>
      </w:r>
      <w:r w:rsidRPr="00FD015E">
        <w:rPr>
          <w:rStyle w:val="TitleChar"/>
          <w:b/>
        </w:rPr>
        <w:t xml:space="preserve">intrinsically </w:t>
      </w:r>
      <w:r w:rsidRPr="00611177">
        <w:rPr>
          <w:rStyle w:val="TitleChar"/>
          <w:b/>
          <w:highlight w:val="green"/>
        </w:rPr>
        <w:t>disvaluable</w:t>
      </w:r>
      <w:r w:rsidRPr="00611177">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611177">
        <w:rPr>
          <w:rStyle w:val="TitleChar"/>
          <w:b/>
          <w:highlight w:val="green"/>
        </w:rPr>
        <w:t xml:space="preserve">there is something </w:t>
      </w:r>
      <w:r w:rsidRPr="00FD015E">
        <w:rPr>
          <w:rStyle w:val="TitleChar"/>
          <w:b/>
        </w:rPr>
        <w:t xml:space="preserve">undeniably </w:t>
      </w:r>
      <w:r w:rsidRPr="00611177">
        <w:rPr>
          <w:rStyle w:val="TitleChar"/>
          <w:b/>
          <w:highlight w:val="green"/>
        </w:rPr>
        <w:t xml:space="preserve">good about </w:t>
      </w:r>
      <w:r w:rsidRPr="00FD015E">
        <w:rPr>
          <w:rStyle w:val="TitleChar"/>
          <w:b/>
        </w:rPr>
        <w:t xml:space="preserve">the way </w:t>
      </w:r>
      <w:r w:rsidRPr="00611177">
        <w:rPr>
          <w:rStyle w:val="TitleChar"/>
          <w:b/>
          <w:highlight w:val="green"/>
        </w:rPr>
        <w:t xml:space="preserve">pleasure </w:t>
      </w:r>
      <w:r w:rsidRPr="00FD015E">
        <w:rPr>
          <w:rStyle w:val="TitleChar"/>
          <w:b/>
        </w:rPr>
        <w:t xml:space="preserve">feels </w:t>
      </w:r>
      <w:r w:rsidRPr="00611177">
        <w:rPr>
          <w:rStyle w:val="TitleChar"/>
          <w:b/>
          <w:highlight w:val="green"/>
        </w:rPr>
        <w:t xml:space="preserve">and something </w:t>
      </w:r>
      <w:r w:rsidRPr="00FD015E">
        <w:rPr>
          <w:rStyle w:val="TitleChar"/>
          <w:b/>
        </w:rPr>
        <w:t xml:space="preserve">undeniably </w:t>
      </w:r>
      <w:r w:rsidRPr="00611177">
        <w:rPr>
          <w:rStyle w:val="TitleChar"/>
          <w:b/>
          <w:highlight w:val="green"/>
        </w:rPr>
        <w:t xml:space="preserve">bad about </w:t>
      </w:r>
      <w:r w:rsidRPr="00FD015E">
        <w:rPr>
          <w:rStyle w:val="TitleChar"/>
          <w:b/>
        </w:rPr>
        <w:t>the way</w:t>
      </w:r>
      <w:r w:rsidRPr="00611177">
        <w:rPr>
          <w:rStyle w:val="TitleChar"/>
          <w:b/>
          <w:highlight w:val="green"/>
        </w:rPr>
        <w:t xml:space="preserve"> pain </w:t>
      </w:r>
      <w:r w:rsidRPr="00981EEE">
        <w:rPr>
          <w:rStyle w:val="TitleChar"/>
          <w:b/>
        </w:rPr>
        <w:t>feels</w:t>
      </w:r>
      <w:r w:rsidRPr="00611177">
        <w:rPr>
          <w:sz w:val="12"/>
        </w:rPr>
        <w:t xml:space="preserve">, and neither the goodness of pleasure nor the badness of pain seems to be exhausted by the further effects that these experiences might have. “Pleasure” and “pain” </w:t>
      </w:r>
      <w:r w:rsidRPr="00FD015E">
        <w:rPr>
          <w:rStyle w:val="TitleChar"/>
          <w:b/>
        </w:rPr>
        <w:t>are</w:t>
      </w:r>
      <w:r w:rsidRPr="00FD015E">
        <w:rPr>
          <w:sz w:val="12"/>
        </w:rPr>
        <w:t xml:space="preserve"> here </w:t>
      </w:r>
      <w:r w:rsidRPr="00FD015E">
        <w:rPr>
          <w:rStyle w:val="TitleChar"/>
          <w:b/>
        </w:rPr>
        <w:t>understood inclusively</w:t>
      </w:r>
      <w:r w:rsidRPr="00FD015E">
        <w:rPr>
          <w:sz w:val="12"/>
        </w:rPr>
        <w:t>, as encompassing anything hedonically positive and anything hedonically negative. 2 The special value statuses of pleasure and pain are manifested in how</w:t>
      </w:r>
      <w:r w:rsidRPr="00611177">
        <w:rPr>
          <w:sz w:val="12"/>
        </w:rPr>
        <w:t xml:space="preserve"> we treat these experiences in our everyday reasoning about values. If you tell me that you are heading for the convenience store</w:t>
      </w:r>
      <w:r w:rsidRPr="00611177">
        <w:rPr>
          <w:rStyle w:val="TitleChar"/>
          <w:b/>
        </w:rPr>
        <w:t>, I might ask: “What for</w:t>
      </w:r>
      <w:r w:rsidRPr="00611177">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611177">
        <w:rPr>
          <w:rStyle w:val="TitleChar"/>
          <w:b/>
        </w:rPr>
        <w:t>The reason is that the pleasure is not good for anything further; it is simply that for which going to the convenience store and buying the soda is good</w:t>
      </w:r>
      <w:r w:rsidRPr="00611177">
        <w:rPr>
          <w:sz w:val="12"/>
        </w:rPr>
        <w:t>. 3 As Aristotle observes: “</w:t>
      </w:r>
      <w:r w:rsidRPr="00611177">
        <w:rPr>
          <w:rStyle w:val="TitleChar"/>
          <w:b/>
          <w:highlight w:val="green"/>
        </w:rPr>
        <w:t>We never ask</w:t>
      </w:r>
      <w:r w:rsidRPr="00611177">
        <w:rPr>
          <w:sz w:val="12"/>
        </w:rPr>
        <w:t xml:space="preserve"> [a man] </w:t>
      </w:r>
      <w:r w:rsidRPr="00611177">
        <w:rPr>
          <w:rStyle w:val="TitleChar"/>
          <w:b/>
          <w:highlight w:val="green"/>
        </w:rPr>
        <w:t>what</w:t>
      </w:r>
      <w:r w:rsidRPr="00611177">
        <w:rPr>
          <w:sz w:val="12"/>
        </w:rPr>
        <w:t xml:space="preserve"> his </w:t>
      </w:r>
      <w:r w:rsidRPr="00611177">
        <w:rPr>
          <w:rStyle w:val="TitleChar"/>
          <w:b/>
          <w:highlight w:val="green"/>
        </w:rPr>
        <w:t>end is in being pleased, because we assume that pleasure is choice worthy in itself</w:t>
      </w:r>
      <w:r w:rsidRPr="00611177">
        <w:rPr>
          <w:sz w:val="12"/>
        </w:rPr>
        <w:t xml:space="preserve">.”4 Presumably, a similar story can be told in the case of pains, for if someone says “This is painful!” we never respond by asking: “And why is that a problem?” We take for granted that </w:t>
      </w:r>
      <w:r w:rsidRPr="00611177">
        <w:rPr>
          <w:rStyle w:val="TitleChar"/>
          <w:b/>
          <w:highlight w:val="green"/>
        </w:rPr>
        <w:t>if something is painful, we have a sufficient explanation of why it is bad</w:t>
      </w:r>
      <w:r w:rsidRPr="00611177">
        <w:rPr>
          <w:sz w:val="12"/>
        </w:rPr>
        <w:t xml:space="preserve">. If we are onto something in our everyday reasoning about values, it seems that </w:t>
      </w:r>
      <w:r w:rsidRPr="00611177">
        <w:rPr>
          <w:rStyle w:val="TitleChar"/>
          <w:b/>
          <w:highlight w:val="green"/>
        </w:rPr>
        <w:t xml:space="preserve">pleasure and pain are both places where we reach the end </w:t>
      </w:r>
      <w:r w:rsidRPr="00611177">
        <w:rPr>
          <w:rStyle w:val="TitleChar"/>
          <w:b/>
        </w:rPr>
        <w:t xml:space="preserve">of the line </w:t>
      </w:r>
      <w:r w:rsidRPr="00611177">
        <w:rPr>
          <w:rStyle w:val="TitleChar"/>
          <w:b/>
          <w:highlight w:val="green"/>
        </w:rPr>
        <w:t>in matters of value</w:t>
      </w:r>
      <w:r w:rsidRPr="00611177">
        <w:rPr>
          <w:sz w:val="12"/>
        </w:rPr>
        <w:t xml:space="preserve">. Although </w:t>
      </w:r>
      <w:r w:rsidRPr="00611177">
        <w:rPr>
          <w:rStyle w:val="TitleChar"/>
          <w:b/>
        </w:rPr>
        <w:t>pleasure and pain thus seem to be good candidates for intrinsic value and disvalue</w:t>
      </w:r>
      <w:r w:rsidRPr="00611177">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t>
      </w:r>
      <w:r w:rsidRPr="00611177">
        <w:rPr>
          <w:sz w:val="12"/>
        </w:rPr>
        <w:lastRenderedPageBreak/>
        <w:t>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2D43B68C" w14:textId="77777777" w:rsidR="00AE450E" w:rsidRDefault="00AE450E" w:rsidP="00AE450E">
      <w:pPr>
        <w:pStyle w:val="Heading4"/>
      </w:pPr>
      <w:r>
        <w:t>4] Extinction outweighs</w:t>
      </w:r>
    </w:p>
    <w:p w14:paraId="19BEDED8" w14:textId="77777777" w:rsidR="00AE450E" w:rsidRPr="00166CFF" w:rsidRDefault="00AE450E" w:rsidP="00AE450E">
      <w:r w:rsidRPr="00166CFF">
        <w:rPr>
          <w:rStyle w:val="Heading4Char"/>
          <w:rFonts w:cs="Calibri"/>
        </w:rPr>
        <w:t>MacAskill 14</w:t>
      </w:r>
      <w:r w:rsidRPr="00166CFF">
        <w:t xml:space="preserve"> </w:t>
      </w:r>
      <w:r w:rsidRPr="00166CFF">
        <w:rPr>
          <w:sz w:val="16"/>
          <w:szCs w:val="16"/>
        </w:rPr>
        <w:t>[William, Oxford Philosopher and youngest tenured philosopher in the world, Normative Uncertainty, 2014]</w:t>
      </w:r>
    </w:p>
    <w:p w14:paraId="4A77D0F8" w14:textId="32C3EABF" w:rsidR="00AE450E" w:rsidRDefault="00AE450E" w:rsidP="00AE450E">
      <w:pPr>
        <w:rPr>
          <w:sz w:val="14"/>
          <w:szCs w:val="26"/>
        </w:rPr>
      </w:pPr>
      <w:r w:rsidRPr="00166CFF">
        <w:rPr>
          <w:rStyle w:val="StyleUnderline"/>
          <w:szCs w:val="26"/>
        </w:rPr>
        <w:t xml:space="preserve">The human race might go extinct </w:t>
      </w:r>
      <w:r w:rsidRPr="00166CFF">
        <w:rPr>
          <w:sz w:val="14"/>
          <w:szCs w:val="26"/>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sidRPr="00166CFF">
        <w:rPr>
          <w:rStyle w:val="StyleUnderline"/>
          <w:szCs w:val="26"/>
        </w:rPr>
        <w:t xml:space="preserve">different moral views give opposing answers to question of whether this would be a </w:t>
      </w:r>
      <w:r w:rsidRPr="00166CFF">
        <w:rPr>
          <w:sz w:val="14"/>
          <w:szCs w:val="26"/>
        </w:rPr>
        <w:t>good</w:t>
      </w:r>
      <w:r w:rsidRPr="00166CFF">
        <w:rPr>
          <w:rStyle w:val="StyleUnderline"/>
          <w:szCs w:val="26"/>
        </w:rPr>
        <w:t xml:space="preserve"> </w:t>
      </w:r>
      <w:r w:rsidRPr="00166CFF">
        <w:rPr>
          <w:sz w:val="14"/>
          <w:szCs w:val="26"/>
        </w:rPr>
        <w:t xml:space="preserve">or a </w:t>
      </w:r>
      <w:r w:rsidRPr="00166CFF">
        <w:rPr>
          <w:rStyle w:val="StyleUnderline"/>
          <w:szCs w:val="26"/>
        </w:rPr>
        <w:t>bad thing</w:t>
      </w:r>
      <w:r w:rsidRPr="00166CFF">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166CFF">
        <w:rPr>
          <w:rStyle w:val="StyleUnderline"/>
          <w:szCs w:val="26"/>
        </w:rPr>
        <w:t xml:space="preserve">However, even if we believe in a moral view </w:t>
      </w:r>
      <w:r w:rsidRPr="00166CFF">
        <w:rPr>
          <w:sz w:val="14"/>
          <w:szCs w:val="26"/>
        </w:rPr>
        <w:t xml:space="preserve">according to </w:t>
      </w:r>
      <w:r w:rsidRPr="00166CFF">
        <w:rPr>
          <w:rStyle w:val="StyleUnderline"/>
          <w:szCs w:val="26"/>
        </w:rPr>
        <w:t xml:space="preserve">which human extinction would be a good thing, </w:t>
      </w:r>
      <w:r w:rsidRPr="00973948">
        <w:rPr>
          <w:rStyle w:val="StyleUnderline"/>
          <w:szCs w:val="26"/>
          <w:highlight w:val="green"/>
        </w:rPr>
        <w:t xml:space="preserve">we </w:t>
      </w:r>
      <w:r w:rsidRPr="00166CFF">
        <w:rPr>
          <w:rStyle w:val="StyleUnderline"/>
          <w:szCs w:val="26"/>
        </w:rPr>
        <w:t xml:space="preserve">still </w:t>
      </w:r>
      <w:r w:rsidRPr="00973948">
        <w:rPr>
          <w:rStyle w:val="StyleUnderline"/>
          <w:szCs w:val="26"/>
          <w:highlight w:val="green"/>
        </w:rPr>
        <w:t>have strong reason to prevent near-term</w:t>
      </w:r>
      <w:r w:rsidRPr="00166CFF">
        <w:rPr>
          <w:rStyle w:val="StyleUnderline"/>
          <w:szCs w:val="26"/>
        </w:rPr>
        <w:t xml:space="preserve"> </w:t>
      </w:r>
      <w:r w:rsidRPr="00166CFF">
        <w:rPr>
          <w:sz w:val="14"/>
          <w:szCs w:val="26"/>
        </w:rPr>
        <w:t>human</w:t>
      </w:r>
      <w:r w:rsidRPr="00166CFF">
        <w:rPr>
          <w:rStyle w:val="StyleUnderline"/>
          <w:szCs w:val="26"/>
        </w:rPr>
        <w:t xml:space="preserve"> </w:t>
      </w:r>
      <w:r w:rsidRPr="00973948">
        <w:rPr>
          <w:rStyle w:val="StyleUnderline"/>
          <w:szCs w:val="26"/>
          <w:highlight w:val="green"/>
        </w:rPr>
        <w:t>extinction</w:t>
      </w:r>
      <w:r w:rsidRPr="00166CFF">
        <w:rPr>
          <w:sz w:val="14"/>
          <w:szCs w:val="26"/>
        </w:rPr>
        <w:t xml:space="preserve">. To see this, we must note three points. </w:t>
      </w:r>
      <w:r w:rsidRPr="00166CFF">
        <w:rPr>
          <w:rStyle w:val="StyleUnderline"/>
          <w:szCs w:val="26"/>
        </w:rPr>
        <w:t>First</w:t>
      </w:r>
      <w:r w:rsidRPr="00166CFF">
        <w:rPr>
          <w:sz w:val="14"/>
          <w:szCs w:val="26"/>
        </w:rPr>
        <w:t xml:space="preserve">, we should note that the </w:t>
      </w:r>
      <w:r w:rsidRPr="00166CFF">
        <w:rPr>
          <w:rStyle w:val="StyleUnderline"/>
          <w:szCs w:val="26"/>
        </w:rPr>
        <w:t>extinction</w:t>
      </w:r>
      <w:r w:rsidRPr="00166CFF">
        <w:rPr>
          <w:sz w:val="14"/>
          <w:szCs w:val="26"/>
        </w:rPr>
        <w:t xml:space="preserve"> of the human race </w:t>
      </w:r>
      <w:r w:rsidRPr="00166CFF">
        <w:rPr>
          <w:rStyle w:val="StyleUnderline"/>
          <w:szCs w:val="26"/>
        </w:rPr>
        <w:t xml:space="preserve">is </w:t>
      </w:r>
      <w:r w:rsidRPr="00166CFF">
        <w:rPr>
          <w:sz w:val="14"/>
          <w:szCs w:val="26"/>
        </w:rPr>
        <w:t xml:space="preserve">an </w:t>
      </w:r>
      <w:r w:rsidRPr="00973948">
        <w:rPr>
          <w:rStyle w:val="StyleUnderline"/>
          <w:szCs w:val="26"/>
          <w:highlight w:val="green"/>
        </w:rPr>
        <w:t>extremely high stakes</w:t>
      </w:r>
      <w:r w:rsidRPr="00166CFF">
        <w:rPr>
          <w:sz w:val="14"/>
          <w:szCs w:val="26"/>
        </w:rPr>
        <w:t xml:space="preserve"> moral issue. Humanity could be around for a very long time: if humans survive as long as the median mammal species, we will last another two million years. On this estimate, </w:t>
      </w:r>
      <w:r w:rsidRPr="00166CFF">
        <w:rPr>
          <w:rStyle w:val="StyleUnderline"/>
          <w:szCs w:val="26"/>
        </w:rPr>
        <w:t xml:space="preserve">the number of humans in existence </w:t>
      </w:r>
      <w:r w:rsidRPr="00166CFF">
        <w:rPr>
          <w:sz w:val="14"/>
          <w:szCs w:val="26"/>
        </w:rPr>
        <w:t>in the</w:t>
      </w:r>
      <w:r w:rsidRPr="00166CFF">
        <w:rPr>
          <w:rStyle w:val="StyleUnderline"/>
          <w:szCs w:val="26"/>
        </w:rPr>
        <w:t xml:space="preserve"> </w:t>
      </w:r>
      <w:r w:rsidRPr="00166CFF">
        <w:rPr>
          <w:sz w:val="14"/>
          <w:szCs w:val="26"/>
        </w:rPr>
        <w:t xml:space="preserve">The future, </w:t>
      </w:r>
      <w:r w:rsidRPr="00166CFF">
        <w:rPr>
          <w:rStyle w:val="StyleUnderline"/>
          <w:szCs w:val="26"/>
        </w:rPr>
        <w:t>given that we don’t go extinct</w:t>
      </w:r>
      <w:r w:rsidRPr="00166CFF">
        <w:rPr>
          <w:sz w:val="14"/>
          <w:szCs w:val="26"/>
        </w:rPr>
        <w:t xml:space="preserve"> any time soon, </w:t>
      </w:r>
      <w:r w:rsidRPr="00166CFF">
        <w:rPr>
          <w:rStyle w:val="StyleUnderline"/>
          <w:szCs w:val="26"/>
        </w:rPr>
        <w:t>would be 2×10^14</w:t>
      </w:r>
      <w:r w:rsidRPr="00166CFF">
        <w:rPr>
          <w:sz w:val="14"/>
          <w:szCs w:val="26"/>
        </w:rPr>
        <w:t xml:space="preserve">. </w:t>
      </w:r>
      <w:r w:rsidRPr="00166CFF">
        <w:rPr>
          <w:rStyle w:val="StyleUnderline"/>
          <w:szCs w:val="26"/>
        </w:rPr>
        <w:t xml:space="preserve">So if it is good to bring new people into existence, then it’s very good to prevent </w:t>
      </w:r>
      <w:r w:rsidRPr="00166CFF">
        <w:rPr>
          <w:sz w:val="14"/>
          <w:szCs w:val="26"/>
        </w:rPr>
        <w:t>human</w:t>
      </w:r>
      <w:r w:rsidRPr="00166CFF">
        <w:rPr>
          <w:rStyle w:val="StyleUnderline"/>
          <w:szCs w:val="26"/>
        </w:rPr>
        <w:t xml:space="preserve"> extinction. Second</w:t>
      </w:r>
      <w:r w:rsidRPr="00166CFF">
        <w:rPr>
          <w:sz w:val="14"/>
          <w:szCs w:val="26"/>
        </w:rPr>
        <w:t xml:space="preserve">, human </w:t>
      </w:r>
      <w:r w:rsidRPr="00973948">
        <w:rPr>
          <w:rStyle w:val="StyleUnderline"/>
          <w:szCs w:val="26"/>
          <w:highlight w:val="green"/>
        </w:rPr>
        <w:t>extinction is</w:t>
      </w:r>
      <w:r w:rsidRPr="00166CFF">
        <w:rPr>
          <w:rStyle w:val="StyleUnderline"/>
          <w:szCs w:val="26"/>
        </w:rPr>
        <w:t xml:space="preserve"> </w:t>
      </w:r>
      <w:r w:rsidRPr="00166CFF">
        <w:rPr>
          <w:sz w:val="14"/>
          <w:szCs w:val="26"/>
        </w:rPr>
        <w:t xml:space="preserve">by its nature an </w:t>
      </w:r>
      <w:r w:rsidRPr="00973948">
        <w:rPr>
          <w:rStyle w:val="StyleUnderline"/>
          <w:szCs w:val="26"/>
          <w:highlight w:val="green"/>
        </w:rPr>
        <w:t>irreversible</w:t>
      </w:r>
      <w:r w:rsidRPr="00166CFF">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166CFF">
        <w:rPr>
          <w:rStyle w:val="StyleUnderline"/>
          <w:szCs w:val="26"/>
        </w:rPr>
        <w:t xml:space="preserve">Third, we should </w:t>
      </w:r>
      <w:r w:rsidRPr="00973948">
        <w:rPr>
          <w:rStyle w:val="StyleUnderline"/>
          <w:szCs w:val="26"/>
          <w:highlight w:val="green"/>
        </w:rPr>
        <w:t>expect</w:t>
      </w:r>
      <w:r w:rsidRPr="00166CFF">
        <w:rPr>
          <w:sz w:val="14"/>
          <w:szCs w:val="26"/>
        </w:rPr>
        <w:t xml:space="preserve"> ourselves </w:t>
      </w:r>
      <w:r w:rsidRPr="00973948">
        <w:rPr>
          <w:rStyle w:val="StyleUnderline"/>
          <w:szCs w:val="26"/>
          <w:highlight w:val="green"/>
        </w:rPr>
        <w:t>to progress, morally</w:t>
      </w:r>
      <w:r w:rsidRPr="00166CFF">
        <w:rPr>
          <w:sz w:val="14"/>
          <w:szCs w:val="26"/>
        </w:rPr>
        <w:t xml:space="preserve">, over the next few centuries, </w:t>
      </w:r>
      <w:r w:rsidRPr="00973948">
        <w:rPr>
          <w:rStyle w:val="StyleUnderline"/>
          <w:szCs w:val="26"/>
          <w:highlight w:val="green"/>
        </w:rPr>
        <w:t xml:space="preserve">as </w:t>
      </w:r>
      <w:r w:rsidRPr="00166CFF">
        <w:rPr>
          <w:rStyle w:val="StyleUnderline"/>
          <w:szCs w:val="26"/>
        </w:rPr>
        <w:t>we have</w:t>
      </w:r>
      <w:r w:rsidRPr="00166CFF">
        <w:rPr>
          <w:sz w:val="14"/>
          <w:szCs w:val="26"/>
        </w:rPr>
        <w:t xml:space="preserve"> progressed </w:t>
      </w:r>
      <w:r w:rsidRPr="00973948">
        <w:rPr>
          <w:rStyle w:val="StyleUnderline"/>
          <w:szCs w:val="26"/>
          <w:highlight w:val="green"/>
        </w:rPr>
        <w:t>in the past</w:t>
      </w:r>
      <w:r w:rsidRPr="00166CFF">
        <w:rPr>
          <w:rStyle w:val="StyleUnderline"/>
          <w:szCs w:val="26"/>
        </w:rPr>
        <w:t>.</w:t>
      </w:r>
      <w:r w:rsidRPr="00166CFF">
        <w:rPr>
          <w:sz w:val="14"/>
          <w:szCs w:val="26"/>
        </w:rPr>
        <w:t xml:space="preserve"> So we should expect that </w:t>
      </w:r>
      <w:r w:rsidRPr="00973948">
        <w:rPr>
          <w:rStyle w:val="StyleUnderline"/>
          <w:szCs w:val="26"/>
          <w:highlight w:val="green"/>
        </w:rPr>
        <w:t xml:space="preserve">in </w:t>
      </w:r>
      <w:r w:rsidRPr="00166CFF">
        <w:rPr>
          <w:rStyle w:val="StyleUnderline"/>
          <w:szCs w:val="26"/>
        </w:rPr>
        <w:t xml:space="preserve">a few centuries’ </w:t>
      </w:r>
      <w:r w:rsidRPr="00973948">
        <w:rPr>
          <w:rStyle w:val="StyleUnderline"/>
          <w:szCs w:val="26"/>
          <w:highlight w:val="green"/>
        </w:rPr>
        <w:t>time we will have better evidence about how to evaluate</w:t>
      </w:r>
      <w:r w:rsidRPr="00166CFF">
        <w:rPr>
          <w:sz w:val="14"/>
          <w:szCs w:val="26"/>
        </w:rPr>
        <w:t xml:space="preserve"> human </w:t>
      </w:r>
      <w:r w:rsidRPr="00973948">
        <w:rPr>
          <w:rStyle w:val="StyleUnderline"/>
          <w:szCs w:val="26"/>
          <w:highlight w:val="green"/>
        </w:rPr>
        <w:t>extinction</w:t>
      </w:r>
      <w:r w:rsidRPr="00166CFF">
        <w:rPr>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166CFF">
        <w:rPr>
          <w:rStyle w:val="StyleUnderline"/>
          <w:szCs w:val="26"/>
        </w:rPr>
        <w:t>Suppose that we have</w:t>
      </w:r>
      <w:r w:rsidRPr="00166CFF">
        <w:rPr>
          <w:sz w:val="14"/>
          <w:szCs w:val="26"/>
        </w:rPr>
        <w:t xml:space="preserve"> 0.8 credence that it is a bad thing to produce new people, and </w:t>
      </w:r>
      <w:r w:rsidRPr="00166CFF">
        <w:rPr>
          <w:rStyle w:val="StyleUnderline"/>
          <w:szCs w:val="26"/>
        </w:rPr>
        <w:t>0.2</w:t>
      </w:r>
      <w:r w:rsidRPr="00166CFF">
        <w:rPr>
          <w:sz w:val="14"/>
          <w:szCs w:val="26"/>
        </w:rPr>
        <w:t xml:space="preserve"> </w:t>
      </w:r>
      <w:r w:rsidRPr="00166CFF">
        <w:rPr>
          <w:rStyle w:val="StyleUnderline"/>
          <w:szCs w:val="26"/>
        </w:rPr>
        <w:t>certain that it’s a good thing to produce new people</w:t>
      </w:r>
      <w:r w:rsidRPr="00166CFF">
        <w:rPr>
          <w:sz w:val="14"/>
          <w:szCs w:val="26"/>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sidRPr="00166CFF">
        <w:rPr>
          <w:rStyle w:val="StyleUnderline"/>
          <w:szCs w:val="26"/>
        </w:rPr>
        <w:t xml:space="preserve"> </w:t>
      </w:r>
      <w:r w:rsidRPr="00973948">
        <w:rPr>
          <w:rStyle w:val="StyleUnderline"/>
          <w:szCs w:val="26"/>
          <w:highlight w:val="green"/>
        </w:rPr>
        <w:t>if we</w:t>
      </w:r>
      <w:r w:rsidRPr="00166CFF">
        <w:rPr>
          <w:rStyle w:val="StyleUnderline"/>
          <w:szCs w:val="26"/>
        </w:rPr>
        <w:t xml:space="preserve"> </w:t>
      </w:r>
      <w:r w:rsidRPr="00166CFF">
        <w:rPr>
          <w:sz w:val="14"/>
          <w:szCs w:val="26"/>
        </w:rPr>
        <w:t>let the human race continue and</w:t>
      </w:r>
      <w:r w:rsidRPr="00166CFF">
        <w:rPr>
          <w:rStyle w:val="StyleUnderline"/>
          <w:szCs w:val="26"/>
        </w:rPr>
        <w:t xml:space="preserve"> </w:t>
      </w:r>
      <w:r w:rsidRPr="00973948">
        <w:rPr>
          <w:rStyle w:val="StyleUnderline"/>
          <w:szCs w:val="26"/>
          <w:highlight w:val="green"/>
        </w:rPr>
        <w:t>did research</w:t>
      </w:r>
      <w:r w:rsidRPr="00166CFF">
        <w:rPr>
          <w:rStyle w:val="StyleUnderline"/>
          <w:szCs w:val="26"/>
        </w:rPr>
        <w:t xml:space="preserve"> for 300 years, </w:t>
      </w:r>
      <w:r w:rsidRPr="00973948">
        <w:rPr>
          <w:rStyle w:val="StyleUnderline"/>
          <w:szCs w:val="26"/>
          <w:highlight w:val="green"/>
        </w:rPr>
        <w:t xml:space="preserve">we would know for certain whether or not </w:t>
      </w:r>
      <w:r w:rsidRPr="00166CFF">
        <w:rPr>
          <w:rStyle w:val="StyleUnderline"/>
          <w:szCs w:val="26"/>
        </w:rPr>
        <w:t xml:space="preserve">additional </w:t>
      </w:r>
      <w:r w:rsidRPr="00973948">
        <w:rPr>
          <w:rStyle w:val="StyleUnderline"/>
          <w:szCs w:val="26"/>
          <w:highlight w:val="green"/>
        </w:rPr>
        <w:t>people</w:t>
      </w:r>
      <w:r w:rsidRPr="00166CFF">
        <w:rPr>
          <w:rStyle w:val="StyleUnderline"/>
          <w:szCs w:val="26"/>
        </w:rPr>
        <w:t xml:space="preserve"> are of </w:t>
      </w:r>
      <w:r w:rsidRPr="00973948">
        <w:rPr>
          <w:rStyle w:val="StyleUnderline"/>
          <w:szCs w:val="26"/>
          <w:highlight w:val="green"/>
        </w:rPr>
        <w:t>positive</w:t>
      </w:r>
      <w:r w:rsidRPr="00166CFF">
        <w:rPr>
          <w:sz w:val="14"/>
          <w:szCs w:val="26"/>
        </w:rPr>
        <w:t xml:space="preserve"> or negative </w:t>
      </w:r>
      <w:r w:rsidRPr="00166CFF">
        <w:rPr>
          <w:rStyle w:val="StyleUnderline"/>
          <w:szCs w:val="26"/>
        </w:rPr>
        <w:t>value</w:t>
      </w:r>
      <w:r w:rsidRPr="00166CFF">
        <w:rPr>
          <w:sz w:val="14"/>
          <w:szCs w:val="26"/>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w:t>
      </w:r>
      <w:r w:rsidRPr="00166CFF">
        <w:rPr>
          <w:sz w:val="14"/>
          <w:szCs w:val="26"/>
        </w:rPr>
        <w:lastRenderedPageBreak/>
        <w:t xml:space="preserve">human race go extinct), the expected value of which is 2.4×(10^10). But </w:t>
      </w:r>
      <w:r w:rsidRPr="00166CFF">
        <w:rPr>
          <w:rStyle w:val="StyleUnderline"/>
          <w:szCs w:val="26"/>
        </w:rPr>
        <w:t>there’s</w:t>
      </w:r>
      <w:r w:rsidRPr="00166CFF">
        <w:rPr>
          <w:sz w:val="14"/>
          <w:szCs w:val="26"/>
        </w:rPr>
        <w:t xml:space="preserve"> also </w:t>
      </w:r>
      <w:r w:rsidRPr="00166CFF">
        <w:rPr>
          <w:rStyle w:val="StyleUnderline"/>
          <w:szCs w:val="26"/>
        </w:rPr>
        <w:t>a 20% chance of a gain of 2×(10^14),</w:t>
      </w:r>
      <w:r w:rsidRPr="00166CFF">
        <w:rPr>
          <w:sz w:val="14"/>
          <w:szCs w:val="26"/>
        </w:rPr>
        <w:t xml:space="preserve"> </w:t>
      </w:r>
      <w:r w:rsidRPr="00166CFF">
        <w:rPr>
          <w:rStyle w:val="StyleUnderline"/>
          <w:szCs w:val="26"/>
        </w:rPr>
        <w:t>the expected value of which is 4×(10^13).</w:t>
      </w:r>
      <w:r w:rsidRPr="00166CFF">
        <w:rPr>
          <w:sz w:val="14"/>
          <w:szCs w:val="26"/>
        </w:rPr>
        <w:t xml:space="preserve"> That is, </w:t>
      </w:r>
      <w:r w:rsidRPr="00166CFF">
        <w:rPr>
          <w:rStyle w:val="StyleUnderline"/>
          <w:szCs w:val="26"/>
        </w:rPr>
        <w:t xml:space="preserve">in expected value terms, </w:t>
      </w:r>
      <w:r w:rsidRPr="00973948">
        <w:rPr>
          <w:rStyle w:val="StyleUnderline"/>
          <w:szCs w:val="26"/>
          <w:highlight w:val="green"/>
        </w:rPr>
        <w:t>the cost of waiting</w:t>
      </w:r>
      <w:r w:rsidRPr="00166CFF">
        <w:rPr>
          <w:rStyle w:val="StyleUnderline"/>
          <w:szCs w:val="26"/>
        </w:rPr>
        <w:t xml:space="preserve"> </w:t>
      </w:r>
      <w:r w:rsidRPr="00166CFF">
        <w:rPr>
          <w:sz w:val="14"/>
          <w:szCs w:val="26"/>
        </w:rPr>
        <w:t>for a few hundred years</w:t>
      </w:r>
      <w:r w:rsidRPr="00166CFF">
        <w:rPr>
          <w:rStyle w:val="StyleUnderline"/>
          <w:szCs w:val="26"/>
        </w:rPr>
        <w:t xml:space="preserve"> </w:t>
      </w:r>
      <w:r w:rsidRPr="00973948">
        <w:rPr>
          <w:rStyle w:val="StyleUnderline"/>
          <w:szCs w:val="26"/>
          <w:highlight w:val="green"/>
        </w:rPr>
        <w:t xml:space="preserve">is </w:t>
      </w:r>
      <w:r w:rsidRPr="00166CFF">
        <w:rPr>
          <w:rStyle w:val="StyleUnderline"/>
          <w:szCs w:val="26"/>
        </w:rPr>
        <w:t xml:space="preserve">vanishingly </w:t>
      </w:r>
      <w:r w:rsidRPr="00973948">
        <w:rPr>
          <w:rStyle w:val="StyleUnderline"/>
          <w:szCs w:val="26"/>
          <w:highlight w:val="green"/>
        </w:rPr>
        <w:t>small compared with</w:t>
      </w:r>
      <w:r w:rsidRPr="00166CFF">
        <w:rPr>
          <w:rStyle w:val="StyleUnderline"/>
          <w:szCs w:val="26"/>
        </w:rPr>
        <w:t xml:space="preserve"> </w:t>
      </w:r>
      <w:r w:rsidRPr="00166CFF">
        <w:rPr>
          <w:sz w:val="14"/>
          <w:szCs w:val="26"/>
        </w:rPr>
        <w:t>the benefit of</w:t>
      </w:r>
      <w:r w:rsidRPr="00166CFF">
        <w:rPr>
          <w:rStyle w:val="StyleUnderline"/>
          <w:szCs w:val="26"/>
        </w:rPr>
        <w:t xml:space="preserve"> </w:t>
      </w:r>
      <w:r w:rsidRPr="00973948">
        <w:rPr>
          <w:rStyle w:val="StyleUnderline"/>
          <w:szCs w:val="26"/>
          <w:highlight w:val="green"/>
        </w:rPr>
        <w:t xml:space="preserve">keeping </w:t>
      </w:r>
      <w:r w:rsidRPr="00166CFF">
        <w:rPr>
          <w:rStyle w:val="StyleUnderline"/>
          <w:szCs w:val="26"/>
        </w:rPr>
        <w:t xml:space="preserve">one’s </w:t>
      </w:r>
      <w:r w:rsidRPr="00973948">
        <w:rPr>
          <w:rStyle w:val="StyleUnderline"/>
          <w:szCs w:val="26"/>
          <w:highlight w:val="green"/>
        </w:rPr>
        <w:t>options open</w:t>
      </w:r>
      <w:r w:rsidRPr="00166CFF">
        <w:rPr>
          <w:rStyle w:val="StyleUnderline"/>
          <w:szCs w:val="26"/>
        </w:rPr>
        <w:t xml:space="preserve"> </w:t>
      </w:r>
      <w:r w:rsidRPr="00166CFF">
        <w:rPr>
          <w:sz w:val="14"/>
          <w:szCs w:val="26"/>
        </w:rPr>
        <w:t>while one gains new information.</w:t>
      </w:r>
    </w:p>
    <w:p w14:paraId="32B1DFC9" w14:textId="1E409702" w:rsidR="00AE450E" w:rsidRDefault="00AE450E" w:rsidP="00AE450E">
      <w:pPr>
        <w:pStyle w:val="Heading4"/>
      </w:pPr>
      <w:r>
        <w:t>5</w:t>
      </w:r>
      <w:r>
        <w:t xml:space="preserve">] No </w:t>
      </w:r>
      <w:r w:rsidRPr="00192D33">
        <w:rPr>
          <w:u w:val="single"/>
        </w:rPr>
        <w:t>intent-foresight</w:t>
      </w:r>
      <w:r>
        <w:t xml:space="preserve"> distinction for states.</w:t>
      </w:r>
    </w:p>
    <w:p w14:paraId="6CE2DE56" w14:textId="77777777" w:rsidR="00AE450E" w:rsidRPr="00152744" w:rsidRDefault="00AE450E" w:rsidP="00AE450E">
      <w:pPr>
        <w:rPr>
          <w:rStyle w:val="StyleUnderline"/>
          <w:b/>
          <w:sz w:val="16"/>
        </w:rPr>
      </w:pPr>
      <w:r>
        <w:rPr>
          <w:rStyle w:val="Style13ptBold"/>
        </w:rPr>
        <w:t xml:space="preserve">Enoch 07 </w:t>
      </w:r>
      <w:r w:rsidRPr="003152F9">
        <w:t>Enoch, D</w:t>
      </w:r>
      <w:r>
        <w:t xml:space="preserve"> [</w:t>
      </w:r>
      <w:r w:rsidRPr="00152744">
        <w:t>The Faculty of Law, The Hebrew Unviersity, Mount Scopus Campus, Jersusalem</w:t>
      </w:r>
      <w:r>
        <w:t>]</w:t>
      </w:r>
      <w:r w:rsidRPr="003152F9">
        <w:t>. (2007). INTENDING, FORESEEING, AND THE STATE. Legal Theory, 13(02). doi:10.1017/s1352325207070048</w:t>
      </w:r>
      <w:r>
        <w:t xml:space="preserve"> </w:t>
      </w:r>
      <w:r w:rsidRPr="00152744">
        <w:t>https://www.cambridge.org/core/journals/legal-theory/article/intending-foreseeing-and-the-state/76B18896B94D5490ED0512D8E8DC54B2</w:t>
      </w:r>
    </w:p>
    <w:p w14:paraId="56786B8C" w14:textId="77777777" w:rsidR="00AE450E" w:rsidRPr="006754BB" w:rsidRDefault="00AE450E" w:rsidP="00AE450E">
      <w:pPr>
        <w:rPr>
          <w:u w:val="single"/>
        </w:rPr>
      </w:pPr>
      <w:r>
        <w:t xml:space="preserve">The general difficulty of the intending-foreseeing distinction here stemmed, you will recall, from the feeling that </w:t>
      </w:r>
      <w:r w:rsidRPr="00470C63">
        <w:rPr>
          <w:rStyle w:val="StyleUnderline"/>
        </w:rPr>
        <w:t xml:space="preserve">attempting to </w:t>
      </w:r>
      <w:r w:rsidRPr="00947878">
        <w:rPr>
          <w:rStyle w:val="StyleUnderline"/>
          <w:highlight w:val="green"/>
        </w:rPr>
        <w:t>pick and choose among</w:t>
      </w:r>
      <w:r>
        <w:rPr>
          <w:rStyle w:val="StyleUnderline"/>
        </w:rPr>
        <w:t xml:space="preserve"> </w:t>
      </w:r>
      <w:r w:rsidRPr="003152F9">
        <w:rPr>
          <w:rStyle w:val="StyleUnderline"/>
        </w:rPr>
        <w:t xml:space="preserve">the </w:t>
      </w:r>
      <w:r w:rsidRPr="00947878">
        <w:rPr>
          <w:rStyle w:val="StyleUnderline"/>
          <w:highlight w:val="green"/>
        </w:rPr>
        <w:t>foreseen consequences</w:t>
      </w:r>
      <w:r w:rsidRPr="003152F9">
        <w:rPr>
          <w:rStyle w:val="StyleUnderline"/>
        </w:rPr>
        <w:t xml:space="preserve"> of one’s actions those one is more and those</w:t>
      </w:r>
      <w:r>
        <w:rPr>
          <w:rStyle w:val="StyleUnderline"/>
        </w:rPr>
        <w:t xml:space="preserve"> </w:t>
      </w:r>
      <w:r w:rsidRPr="003152F9">
        <w:rPr>
          <w:rStyle w:val="StyleUnderline"/>
        </w:rPr>
        <w:t>one is less responsible for looks more like the preparation of a defense than</w:t>
      </w:r>
      <w:r>
        <w:rPr>
          <w:rStyle w:val="StyleUnderline"/>
        </w:rPr>
        <w:t xml:space="preserve"> </w:t>
      </w:r>
      <w:r w:rsidRPr="003152F9">
        <w:rPr>
          <w:rStyle w:val="StyleUnderline"/>
        </w:rPr>
        <w:t>like a genuine attempt to determine what is to be done. Hiding behind the</w:t>
      </w:r>
      <w:r>
        <w:rPr>
          <w:rStyle w:val="StyleUnderline"/>
        </w:rPr>
        <w:t xml:space="preserve"> </w:t>
      </w:r>
      <w:r w:rsidRPr="003152F9">
        <w:rPr>
          <w:rStyle w:val="StyleUnderline"/>
        </w:rPr>
        <w:t xml:space="preserve">intending-foreseeing distinction seems like an attempt to </w:t>
      </w:r>
      <w:r w:rsidRPr="00947878">
        <w:rPr>
          <w:rStyle w:val="StyleUnderline"/>
          <w:highlight w:val="green"/>
        </w:rPr>
        <w:t>evade responsibility</w:t>
      </w:r>
      <w:r w:rsidRPr="00470C63">
        <w:rPr>
          <w:rStyle w:val="StyleUnderline"/>
        </w:rPr>
        <w:t>,</w:t>
      </w:r>
      <w:r w:rsidRPr="003152F9">
        <w:rPr>
          <w:rStyle w:val="StyleUnderline"/>
        </w:rPr>
        <w:t xml:space="preserve"> and so thinking about the distinction in terms of responsibility serves</w:t>
      </w:r>
      <w:r>
        <w:rPr>
          <w:rStyle w:val="StyleUnderline"/>
        </w:rPr>
        <w:t xml:space="preserve"> </w:t>
      </w:r>
      <w:r>
        <w:t xml:space="preserve">39. Anderson &amp; Pildes,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Pildes work with is amazingly broad, so that “To express an attitude through action is to act on the reasons the attitude gives us”; Anderson &amp; Pildes, supra note 38, at 1510. If this is so, it seems that expression drops out of the picture and everything done with it can be done directly in terms of reasons. 43. This may be true of what Anderson and Pildes have in mind when they say that “expressive norms regulate actions by regulating the acceptable justifications for doing them”; id. at 1511. http://journals.cambridge.org Downloaded: 03 Aug 2014 IP address: 134.153.184.170 Intending, Foreseeing, and the State 91 </w:t>
      </w:r>
      <w:r w:rsidRPr="003152F9">
        <w:rPr>
          <w:rStyle w:val="StyleUnderline"/>
        </w:rPr>
        <w:t>to reduce even further the plausibility of attributing to it intrinsic moral</w:t>
      </w:r>
      <w:r>
        <w:rPr>
          <w:rStyle w:val="StyleUnderline"/>
        </w:rPr>
        <w:t xml:space="preserve"> </w:t>
      </w:r>
      <w:r w:rsidRPr="003152F9">
        <w:rPr>
          <w:rStyle w:val="StyleUnderline"/>
        </w:rPr>
        <w:t>significance.</w:t>
      </w:r>
      <w:r>
        <w:rPr>
          <w:rStyle w:val="StyleUnderline"/>
        </w:rPr>
        <w:t xml:space="preserve"> </w:t>
      </w:r>
      <w:r w:rsidRPr="003152F9">
        <w:rPr>
          <w:rStyle w:val="StyleUnderline"/>
        </w:rPr>
        <w:t>This consideration—however weighty in general—seems to me very</w:t>
      </w:r>
      <w:r>
        <w:rPr>
          <w:rStyle w:val="StyleUnderline"/>
        </w:rPr>
        <w:t xml:space="preserve"> </w:t>
      </w:r>
      <w:r w:rsidRPr="003152F9">
        <w:rPr>
          <w:rStyle w:val="StyleUnderline"/>
        </w:rPr>
        <w:t>weighty when applied to state action and to the decisions of state officials</w:t>
      </w:r>
      <w:r>
        <w:t xml:space="preserve">. For perhaps it may be argued that individuals are not required to undertake a global perspective, one that equally takes into account all foreseen consequences of their actions. Perhaps, in other words, individuals are entitled to (roughly) settle for having a good will, and beyond that let chips fall where they may. But this is precisely what stateswomen and statesmen—and certainly </w:t>
      </w:r>
      <w:r w:rsidRPr="00152744">
        <w:rPr>
          <w:rStyle w:val="StyleUnderline"/>
        </w:rPr>
        <w:t>states</w:t>
      </w:r>
      <w:r w:rsidRPr="003152F9">
        <w:rPr>
          <w:rStyle w:val="StyleUnderline"/>
        </w:rPr>
        <w:t>—are not entitled to settle</w:t>
      </w:r>
      <w:r>
        <w:t xml:space="preserve"> for.</w:t>
      </w:r>
      <w:r w:rsidRPr="003152F9">
        <w:rPr>
          <w:rStyle w:val="StyleUnderline"/>
        </w:rPr>
        <w:t xml:space="preserve">44 </w:t>
      </w:r>
      <w:r w:rsidRPr="00947878">
        <w:rPr>
          <w:rStyle w:val="StyleUnderline"/>
          <w:highlight w:val="green"/>
        </w:rPr>
        <w:t xml:space="preserve">In </w:t>
      </w:r>
      <w:r w:rsidRPr="00470C63">
        <w:rPr>
          <w:rStyle w:val="StyleUnderline"/>
        </w:rPr>
        <w:t xml:space="preserve">making </w:t>
      </w:r>
      <w:r w:rsidRPr="00947878">
        <w:rPr>
          <w:rStyle w:val="StyleUnderline"/>
          <w:highlight w:val="green"/>
        </w:rPr>
        <w:t xml:space="preserve">policy </w:t>
      </w:r>
      <w:r w:rsidRPr="00470C63">
        <w:rPr>
          <w:rStyle w:val="StyleUnderline"/>
        </w:rPr>
        <w:t>decisions</w:t>
      </w:r>
      <w:r w:rsidRPr="003152F9">
        <w:rPr>
          <w:rStyle w:val="StyleUnderline"/>
        </w:rPr>
        <w:t>,</w:t>
      </w:r>
      <w:r>
        <w:rPr>
          <w:rStyle w:val="StyleUnderline"/>
        </w:rPr>
        <w:t xml:space="preserve"> </w:t>
      </w:r>
      <w:r w:rsidRPr="003152F9">
        <w:rPr>
          <w:rStyle w:val="StyleUnderline"/>
        </w:rPr>
        <w:t xml:space="preserve">it is precisely </w:t>
      </w:r>
      <w:r w:rsidRPr="00947878">
        <w:rPr>
          <w:rStyle w:val="StyleUnderline"/>
          <w:highlight w:val="green"/>
        </w:rPr>
        <w:t>the global</w:t>
      </w:r>
      <w:r w:rsidRPr="003152F9">
        <w:rPr>
          <w:rStyle w:val="StyleUnderline"/>
        </w:rPr>
        <w:t xml:space="preserve"> (or at least statewide, or nationwide, or something</w:t>
      </w:r>
      <w:r>
        <w:rPr>
          <w:rStyle w:val="StyleUnderline"/>
        </w:rPr>
        <w:t xml:space="preserve"> </w:t>
      </w:r>
      <w:r w:rsidRPr="003152F9">
        <w:rPr>
          <w:rStyle w:val="StyleUnderline"/>
        </w:rPr>
        <w:t xml:space="preserve">of this sort) </w:t>
      </w:r>
      <w:r w:rsidRPr="00470C63">
        <w:rPr>
          <w:rStyle w:val="StyleUnderline"/>
        </w:rPr>
        <w:t xml:space="preserve">perspective that </w:t>
      </w:r>
      <w:r w:rsidRPr="00947878">
        <w:rPr>
          <w:rStyle w:val="StyleUnderline"/>
          <w:highlight w:val="green"/>
        </w:rPr>
        <w:t>must be undertaken</w:t>
      </w:r>
      <w:r>
        <w:t xml:space="preserve">. Perhaps, for instance, an individual doctor is entitled to give her patient a scarce drug without thinking about tomorrow’s patients (I say “perhaps” because I am genuinely not sure about this), but </w:t>
      </w:r>
      <w:r w:rsidRPr="00470C63">
        <w:t xml:space="preserve">surely </w:t>
      </w:r>
      <w:r w:rsidRPr="00470C63">
        <w:rPr>
          <w:rStyle w:val="StyleUnderline"/>
        </w:rPr>
        <w:t xml:space="preserve">when a state committee tries to formulate </w:t>
      </w:r>
      <w:r w:rsidRPr="00947878">
        <w:rPr>
          <w:rStyle w:val="StyleUnderline"/>
          <w:highlight w:val="green"/>
        </w:rPr>
        <w:t>rules for</w:t>
      </w:r>
      <w:r w:rsidRPr="003152F9">
        <w:rPr>
          <w:rStyle w:val="StyleUnderline"/>
        </w:rPr>
        <w:t xml:space="preserve"> the </w:t>
      </w:r>
      <w:r w:rsidRPr="00947878">
        <w:rPr>
          <w:rStyle w:val="StyleUnderline"/>
          <w:highlight w:val="green"/>
        </w:rPr>
        <w:t xml:space="preserve">allocation </w:t>
      </w:r>
      <w:r w:rsidRPr="00470C63">
        <w:rPr>
          <w:rStyle w:val="StyleUnderline"/>
        </w:rPr>
        <w:t xml:space="preserve">of scarce medical drugs and treatments, it </w:t>
      </w:r>
      <w:r w:rsidRPr="00947878">
        <w:rPr>
          <w:rStyle w:val="StyleUnderline"/>
          <w:highlight w:val="green"/>
        </w:rPr>
        <w:t xml:space="preserve">cannot hide behind </w:t>
      </w:r>
      <w:r w:rsidRPr="00470C63">
        <w:rPr>
          <w:rStyle w:val="StyleUnderline"/>
        </w:rPr>
        <w:t xml:space="preserve">the </w:t>
      </w:r>
      <w:r w:rsidRPr="00947878">
        <w:rPr>
          <w:rStyle w:val="StyleUnderline"/>
          <w:highlight w:val="green"/>
        </w:rPr>
        <w:t xml:space="preserve">intending-foreseeing </w:t>
      </w:r>
      <w:r w:rsidRPr="00470C63">
        <w:rPr>
          <w:rStyle w:val="StyleUnderline"/>
        </w:rPr>
        <w:t>distinction</w:t>
      </w:r>
      <w:r w:rsidRPr="003152F9">
        <w:rPr>
          <w:rStyle w:val="StyleUnderline"/>
        </w:rPr>
        <w:t>, arguing that if it allows45 the</w:t>
      </w:r>
      <w:r>
        <w:rPr>
          <w:rStyle w:val="StyleUnderline"/>
        </w:rPr>
        <w:t xml:space="preserve"> </w:t>
      </w:r>
      <w:r w:rsidRPr="003152F9">
        <w:rPr>
          <w:rStyle w:val="StyleUnderline"/>
        </w:rPr>
        <w:t>doctor to give the drug to today’s patient, the death of tomorrow’s patient</w:t>
      </w:r>
      <w:r>
        <w:rPr>
          <w:rStyle w:val="StyleUnderline"/>
        </w:rPr>
        <w:t xml:space="preserve"> </w:t>
      </w:r>
      <w:r w:rsidRPr="003152F9">
        <w:rPr>
          <w:rStyle w:val="StyleUnderline"/>
        </w:rPr>
        <w:t>is merely foreseen and not intended</w:t>
      </w:r>
      <w:r w:rsidRPr="00470C63">
        <w:rPr>
          <w:rStyle w:val="StyleUnderline"/>
        </w:rPr>
        <w:t>. When making a policy-decision, this is clearly</w:t>
      </w:r>
      <w:r w:rsidRPr="003152F9">
        <w:rPr>
          <w:rStyle w:val="StyleUnderline"/>
        </w:rPr>
        <w:t xml:space="preserve"> </w:t>
      </w:r>
      <w:r w:rsidRPr="00152744">
        <w:rPr>
          <w:rStyle w:val="StyleUnderline"/>
        </w:rPr>
        <w:t>unacceptable</w:t>
      </w:r>
      <w:r w:rsidRPr="003152F9">
        <w:rPr>
          <w:rStyle w:val="StyleUnderline"/>
        </w:rPr>
        <w:t>.</w:t>
      </w:r>
      <w:r>
        <w:rPr>
          <w:rStyle w:val="StyleUnderline"/>
        </w:rPr>
        <w:t xml:space="preserve"> </w:t>
      </w:r>
      <w: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w:t>
      </w:r>
      <w:r>
        <w:lastRenderedPageBreak/>
        <w:t xml:space="preserve">(more impersonal) world is restricted. But none of this is true of </w:t>
      </w:r>
      <w:r w:rsidRPr="003152F9">
        <w:rPr>
          <w:rStyle w:val="StyleUnderline"/>
        </w:rPr>
        <w:t xml:space="preserve">states and </w:t>
      </w:r>
      <w:r w:rsidRPr="00947878">
        <w:rPr>
          <w:rStyle w:val="StyleUnderline"/>
          <w:highlight w:val="green"/>
        </w:rPr>
        <w:t>governments</w:t>
      </w:r>
      <w:r w:rsidRPr="003152F9">
        <w:rPr>
          <w:rStyle w:val="StyleUnderline"/>
        </w:rPr>
        <w:t>.</w:t>
      </w:r>
      <w:r>
        <w:t xml:space="preserve"> </w:t>
      </w:r>
      <w:r w:rsidRPr="003152F9">
        <w:rPr>
          <w:rStyle w:val="StyleUnderline"/>
        </w:rPr>
        <w:t>They have no special relationships and</w:t>
      </w:r>
      <w:r>
        <w:rPr>
          <w:rStyle w:val="StyleUnderline"/>
        </w:rPr>
        <w:t xml:space="preserve"> </w:t>
      </w:r>
      <w:r w:rsidRPr="003152F9">
        <w:rPr>
          <w:rStyle w:val="StyleUnderline"/>
        </w:rPr>
        <w:t>pursuits, no personal interests, no autonomous lives to lead in anything like</w:t>
      </w:r>
      <w:r>
        <w:rPr>
          <w:rStyle w:val="StyleUnderline"/>
        </w:rPr>
        <w:t xml:space="preserve"> </w:t>
      </w:r>
      <w:r w:rsidRPr="003152F9">
        <w:rPr>
          <w:rStyle w:val="StyleUnderline"/>
        </w:rPr>
        <w:t>the sense in which these ideas are plausible when applied to individuals persons. So there is no reason to restrict the responsibility of states in anything</w:t>
      </w:r>
      <w:r>
        <w:rPr>
          <w:rStyle w:val="StyleUnderline"/>
        </w:rPr>
        <w:t xml:space="preserve"> </w:t>
      </w:r>
      <w:r w:rsidRPr="003152F9">
        <w:rPr>
          <w:rStyle w:val="StyleUnderline"/>
        </w:rPr>
        <w:t>like the way the responsibility of individuals is arguably restricted.47</w:t>
      </w:r>
      <w:r>
        <w:rPr>
          <w:rStyle w:val="StyleUnderline"/>
        </w:rPr>
        <w:t xml:space="preserve"> </w:t>
      </w:r>
      <w:r w:rsidRPr="00152744">
        <w:rPr>
          <w:rStyle w:val="StyleUnderline"/>
        </w:rPr>
        <w:t>States</w:t>
      </w:r>
      <w:r w:rsidRPr="003152F9">
        <w:rPr>
          <w:rStyle w:val="StyleUnderline"/>
        </w:rPr>
        <w:t xml:space="preserve"> and state officials </w:t>
      </w:r>
      <w:r w:rsidRPr="00947878">
        <w:rPr>
          <w:rStyle w:val="StyleUnderline"/>
          <w:highlight w:val="green"/>
        </w:rPr>
        <w:t>have</w:t>
      </w:r>
      <w:r w:rsidRPr="003152F9">
        <w:rPr>
          <w:rStyle w:val="StyleUnderline"/>
        </w:rPr>
        <w:t xml:space="preserve"> much more </w:t>
      </w:r>
      <w:r w:rsidRPr="00470C63">
        <w:rPr>
          <w:rStyle w:val="StyleUnderline"/>
        </w:rPr>
        <w:t xml:space="preserve">comprehensive </w:t>
      </w:r>
      <w:r w:rsidRPr="00947878">
        <w:rPr>
          <w:rStyle w:val="StyleUnderline"/>
          <w:highlight w:val="green"/>
        </w:rPr>
        <w:t>responsibilities</w:t>
      </w:r>
      <w:r>
        <w:rPr>
          <w:rStyle w:val="StyleUnderline"/>
        </w:rPr>
        <w:t xml:space="preserve"> </w:t>
      </w:r>
      <w:r w:rsidRPr="003152F9">
        <w:rPr>
          <w:rStyle w:val="StyleUnderline"/>
        </w:rPr>
        <w:t xml:space="preserve">than individuals do. </w:t>
      </w:r>
      <w:r w:rsidRPr="00152744">
        <w:rPr>
          <w:rStyle w:val="StyleUnderline"/>
        </w:rPr>
        <w:t xml:space="preserve">Hiding behind </w:t>
      </w:r>
      <w:r w:rsidRPr="00947878">
        <w:rPr>
          <w:rStyle w:val="StyleUnderline"/>
          <w:highlight w:val="green"/>
        </w:rPr>
        <w:t xml:space="preserve">the </w:t>
      </w:r>
      <w:r w:rsidRPr="00152744">
        <w:rPr>
          <w:rStyle w:val="StyleUnderline"/>
        </w:rPr>
        <w:t xml:space="preserve">intending-foreseeing </w:t>
      </w:r>
      <w:r w:rsidRPr="00947878">
        <w:rPr>
          <w:rStyle w:val="StyleUnderline"/>
          <w:highlight w:val="green"/>
        </w:rPr>
        <w:t>distinction</w:t>
      </w:r>
      <w:r>
        <w:rPr>
          <w:rStyle w:val="StyleUnderline"/>
        </w:rPr>
        <w:t xml:space="preserve"> </w:t>
      </w:r>
      <w:r w:rsidRPr="003152F9">
        <w:rPr>
          <w:rStyle w:val="StyleUnderline"/>
        </w:rPr>
        <w:t xml:space="preserve">thus more clearly </w:t>
      </w:r>
      <w:r w:rsidRPr="00470C63">
        <w:rPr>
          <w:rStyle w:val="StyleUnderline"/>
        </w:rPr>
        <w:t xml:space="preserve">constitutes an </w:t>
      </w:r>
      <w:r w:rsidRPr="00947878">
        <w:rPr>
          <w:rStyle w:val="StyleUnderline"/>
          <w:highlight w:val="green"/>
        </w:rPr>
        <w:t>evasion of responsibility</w:t>
      </w:r>
      <w:r w:rsidRPr="003152F9">
        <w:rPr>
          <w:rStyle w:val="StyleUnderline"/>
        </w:rPr>
        <w:t xml:space="preserve"> in the case of the</w:t>
      </w:r>
      <w:r>
        <w:rPr>
          <w:rStyle w:val="StyleUnderline"/>
        </w:rPr>
        <w:t xml:space="preserve"> </w:t>
      </w:r>
      <w:r w:rsidRPr="003152F9">
        <w:rPr>
          <w:rStyle w:val="StyleUnderline"/>
        </w:rPr>
        <w:t>former. So the evading-responsibility worry has much more force against</w:t>
      </w:r>
      <w:r>
        <w:rPr>
          <w:rStyle w:val="StyleUnderline"/>
        </w:rPr>
        <w:t xml:space="preserve"> </w:t>
      </w:r>
      <w:r w:rsidRPr="003152F9">
        <w:rPr>
          <w:rStyle w:val="StyleUnderline"/>
        </w:rPr>
        <w:t xml:space="preserve">the intending-foreseeing distinction </w:t>
      </w:r>
      <w:r w:rsidRPr="00470C63">
        <w:rPr>
          <w:rStyle w:val="StyleUnderline"/>
        </w:rPr>
        <w:t>when applied to state action than</w:t>
      </w:r>
      <w:r>
        <w:rPr>
          <w:rStyle w:val="StyleUnderline"/>
        </w:rPr>
        <w:t xml:space="preserve"> </w:t>
      </w:r>
      <w:r w:rsidRPr="003152F9">
        <w:rPr>
          <w:rStyle w:val="StyleUnderline"/>
        </w:rPr>
        <w:t>elsewhere.</w:t>
      </w:r>
    </w:p>
    <w:p w14:paraId="2111608E" w14:textId="77777777" w:rsidR="00AE450E" w:rsidRDefault="00AE450E" w:rsidP="00AE450E">
      <w:pPr>
        <w:rPr>
          <w:sz w:val="14"/>
          <w:szCs w:val="26"/>
        </w:rPr>
      </w:pPr>
    </w:p>
    <w:p w14:paraId="33361D2D" w14:textId="7A99B689" w:rsidR="00AE450E" w:rsidRPr="00361031" w:rsidRDefault="00AE450E" w:rsidP="00AE450E">
      <w:pPr>
        <w:pStyle w:val="Heading4"/>
        <w:rPr>
          <w:rFonts w:cs="Calibri"/>
          <w:color w:val="000000" w:themeColor="text1"/>
        </w:rPr>
      </w:pPr>
      <w:r>
        <w:rPr>
          <w:rFonts w:cs="Calibri"/>
          <w:color w:val="000000" w:themeColor="text1"/>
        </w:rPr>
        <w:t>6</w:t>
      </w:r>
      <w:r w:rsidRPr="00361031">
        <w:rPr>
          <w:rFonts w:cs="Calibri"/>
          <w:color w:val="000000" w:themeColor="text1"/>
        </w:rPr>
        <w:t xml:space="preserve">] Only consequentialism explains degrees of wrongness—if I break a promise to meet up for lunch, that is not as bad as breaking a promise to take a dying person to the hospital. Only the consequences of breaking the promise explain why the second one is much worse than the first which is the most intuitive. </w:t>
      </w:r>
    </w:p>
    <w:p w14:paraId="3E0A0EAE" w14:textId="77777777" w:rsidR="00AE450E" w:rsidRPr="00713E06" w:rsidRDefault="00AE450E" w:rsidP="00AE450E">
      <w:pPr>
        <w:pStyle w:val="Heading4"/>
        <w:rPr>
          <w:rFonts w:cs="Calibri"/>
        </w:rPr>
      </w:pPr>
      <w:r w:rsidRPr="00361031">
        <w:t>Outweighs</w:t>
      </w:r>
      <w:r>
        <w:t>-</w:t>
      </w:r>
      <w:r w:rsidRPr="00361031">
        <w:t xml:space="preserve"> A] </w:t>
      </w:r>
      <w:r w:rsidRPr="00361031">
        <w:rPr>
          <w:u w:val="single"/>
        </w:rPr>
        <w:t>Parsimony</w:t>
      </w:r>
      <w:r w:rsidRPr="00361031">
        <w:t xml:space="preserve">- metaphysics relies on long chains of questionable claims that make conclusions less likely. B] </w:t>
      </w:r>
      <w:r w:rsidRPr="00361031">
        <w:rPr>
          <w:u w:val="single"/>
        </w:rPr>
        <w:t>Hijacks</w:t>
      </w:r>
      <w:r w:rsidRPr="00361031">
        <w:t xml:space="preserve">- intuitions are inevitable since even every framework must take some unjustified assumption as a starting point. </w:t>
      </w:r>
    </w:p>
    <w:p w14:paraId="782796D2" w14:textId="0FF285A0" w:rsidR="00AE450E" w:rsidRDefault="00AE450E" w:rsidP="00AE450E">
      <w:pPr>
        <w:pStyle w:val="Heading4"/>
      </w:pPr>
      <w:r>
        <w:t>7</w:t>
      </w:r>
      <w:r>
        <w:t xml:space="preserve">] </w:t>
      </w:r>
      <w:r w:rsidRPr="002F1F75">
        <w:t xml:space="preserve">Calc indicts </w:t>
      </w:r>
      <w:r w:rsidRPr="00660602">
        <w:rPr>
          <w:u w:val="single"/>
        </w:rPr>
        <w:t>fail</w:t>
      </w:r>
      <w:r>
        <w:t xml:space="preserve">: A] </w:t>
      </w:r>
      <w:r w:rsidRPr="00660602">
        <w:rPr>
          <w:u w:val="single"/>
        </w:rPr>
        <w:t>Ethics</w:t>
      </w:r>
      <w:r>
        <w:t>-</w:t>
      </w:r>
      <w:r w:rsidRPr="002F1F75">
        <w:t xml:space="preserve"> it would indict everything since they use events to understand how their ethics have worked </w:t>
      </w:r>
      <w:r>
        <w:t>B]</w:t>
      </w:r>
      <w:r w:rsidRPr="002F1F75">
        <w:t xml:space="preserve"> </w:t>
      </w:r>
      <w:r>
        <w:rPr>
          <w:u w:val="single"/>
        </w:rPr>
        <w:t>Reciprocity</w:t>
      </w:r>
      <w:r>
        <w:t>-</w:t>
      </w:r>
      <w:r w:rsidRPr="002F1F75">
        <w:t xml:space="preserve"> </w:t>
      </w:r>
      <w:r>
        <w:t>they are NIBs that create a 2:1 skew where I have to answer them to access offense while they only have to win one C]</w:t>
      </w:r>
      <w:r w:rsidRPr="002F1F75">
        <w:t xml:space="preserve"> </w:t>
      </w:r>
      <w:r w:rsidRPr="00660602">
        <w:rPr>
          <w:u w:val="single"/>
        </w:rPr>
        <w:t>Internalism</w:t>
      </w:r>
      <w:r>
        <w:t>-</w:t>
      </w:r>
      <w:r w:rsidRPr="002F1F75">
        <w:t xml:space="preserve"> asking why we value pain and pleasure is nonsensical cuz the answer is intrinsic since we just do, which means we still prefer hedonism despite shortcomings.</w:t>
      </w:r>
    </w:p>
    <w:p w14:paraId="5A98CE7B" w14:textId="77777777" w:rsidR="00AE450E" w:rsidRDefault="00AE450E" w:rsidP="00AE450E">
      <w:pPr>
        <w:rPr>
          <w:sz w:val="14"/>
          <w:szCs w:val="26"/>
        </w:rPr>
      </w:pPr>
    </w:p>
    <w:p w14:paraId="143F8721" w14:textId="77777777" w:rsidR="00AE450E" w:rsidRDefault="00AE450E" w:rsidP="00AE450E">
      <w:pPr>
        <w:pStyle w:val="Heading3"/>
      </w:pPr>
      <w:r>
        <w:lastRenderedPageBreak/>
        <w:t>Underview</w:t>
      </w:r>
    </w:p>
    <w:p w14:paraId="642FB662" w14:textId="2578A267" w:rsidR="00AE450E" w:rsidRPr="00394AF8" w:rsidRDefault="00AE450E" w:rsidP="00AE450E">
      <w:pPr>
        <w:pStyle w:val="Heading4"/>
        <w:rPr>
          <w:b w:val="0"/>
          <w:bCs w:val="0"/>
        </w:rPr>
      </w:pPr>
      <w:r>
        <w:t xml:space="preserve">1] </w:t>
      </w:r>
      <w:r w:rsidRPr="00394AF8">
        <w:rPr>
          <w:rFonts w:cs="Calibri"/>
        </w:rPr>
        <w:t xml:space="preserve">Aff gets </w:t>
      </w:r>
      <w:r w:rsidRPr="00394AF8">
        <w:t xml:space="preserve">1AR theory since the neg can be infinitely abusive and I can’t check back. It’s drop the debater since the 1ar is too short to win both theory and substance. No RVI or 2NR paradigm issues since they’d dump on it for 6 minutes and my 3-minute 2AR is spread too thin. Competing interps since </w:t>
      </w:r>
      <w:r w:rsidR="00412AEB">
        <w:t>2NR has enough time to flesh out a proper CI</w:t>
      </w:r>
    </w:p>
    <w:p w14:paraId="41DF7338" w14:textId="77777777" w:rsidR="00AE450E" w:rsidRDefault="00AE450E" w:rsidP="00AE450E"/>
    <w:p w14:paraId="345408EE" w14:textId="77777777" w:rsidR="00AE450E" w:rsidRDefault="00AE450E" w:rsidP="00AE450E">
      <w:pPr>
        <w:pStyle w:val="Heading4"/>
      </w:pPr>
      <w:r>
        <w:t>2] Reasonability on 1NC theory with the brightline of link and impact turn ground – there are infinite bidirectional interps that I can never meet – the four minute 1AR doesn’t have enough time to line by line every argument, make offense, and go for substance.</w:t>
      </w:r>
    </w:p>
    <w:p w14:paraId="16E76748" w14:textId="77777777" w:rsidR="00AE450E" w:rsidRDefault="00AE450E" w:rsidP="00AE450E"/>
    <w:p w14:paraId="4672004F" w14:textId="77777777" w:rsidR="00AE450E" w:rsidRPr="00361031" w:rsidRDefault="00AE450E" w:rsidP="00AE450E">
      <w:pPr>
        <w:rPr>
          <w:b/>
          <w:bCs/>
          <w:sz w:val="26"/>
          <w:szCs w:val="26"/>
        </w:rPr>
      </w:pPr>
      <w:r>
        <w:rPr>
          <w:b/>
          <w:bCs/>
          <w:sz w:val="26"/>
          <w:szCs w:val="26"/>
        </w:rPr>
        <w:t>3</w:t>
      </w:r>
      <w:r w:rsidRPr="00361031">
        <w:rPr>
          <w:b/>
          <w:bCs/>
          <w:sz w:val="26"/>
          <w:szCs w:val="26"/>
        </w:rPr>
        <w:t xml:space="preserve">] </w:t>
      </w:r>
      <w:r w:rsidRPr="00361031">
        <w:rPr>
          <w:b/>
          <w:bCs/>
          <w:sz w:val="26"/>
          <w:szCs w:val="26"/>
          <w:u w:val="single"/>
        </w:rPr>
        <w:t>Reject skep/permissibility</w:t>
      </w:r>
      <w:r w:rsidRPr="00361031">
        <w:rPr>
          <w:b/>
          <w:bCs/>
          <w:sz w:val="26"/>
          <w:szCs w:val="26"/>
        </w:rPr>
        <w:t xml:space="preserve"> – it’s an abhorrent view of the world that makes the debate space horrible which ow on accessibility – making args in favor of an alternate ethic solves.</w:t>
      </w:r>
    </w:p>
    <w:p w14:paraId="1E82B7A9" w14:textId="77777777" w:rsidR="00AE450E" w:rsidRDefault="00AE450E" w:rsidP="00AE450E"/>
    <w:p w14:paraId="17CC8385" w14:textId="01613873" w:rsidR="00AE450E" w:rsidRPr="00361031" w:rsidRDefault="00AE450E" w:rsidP="00AE450E">
      <w:pPr>
        <w:pStyle w:val="Heading4"/>
      </w:pPr>
      <w:r>
        <w:t>3</w:t>
      </w:r>
      <w:r w:rsidRPr="00361031">
        <w:t xml:space="preserve">] </w:t>
      </w:r>
      <w:r w:rsidR="00013EFE">
        <w:t xml:space="preserve">But if its good- </w:t>
      </w:r>
      <w:r w:rsidRPr="00361031">
        <w:t>Permissibility and presumption affirm.</w:t>
      </w:r>
    </w:p>
    <w:p w14:paraId="1BDE56D7" w14:textId="77777777" w:rsidR="00AE450E" w:rsidRPr="00361031" w:rsidRDefault="00AE450E" w:rsidP="00AE450E">
      <w:pPr>
        <w:keepNext/>
        <w:keepLines/>
        <w:spacing w:before="40" w:after="0"/>
        <w:outlineLvl w:val="3"/>
        <w:rPr>
          <w:rFonts w:eastAsiaTheme="majorEastAsia"/>
          <w:b/>
          <w:bCs/>
          <w:sz w:val="26"/>
          <w:szCs w:val="26"/>
        </w:rPr>
      </w:pPr>
      <w:r w:rsidRPr="00361031">
        <w:rPr>
          <w:rFonts w:eastAsiaTheme="majorEastAsia"/>
          <w:b/>
          <w:bCs/>
          <w:sz w:val="26"/>
          <w:szCs w:val="26"/>
        </w:rPr>
        <w:t xml:space="preserve">A] </w:t>
      </w:r>
      <w:r w:rsidRPr="00361031">
        <w:rPr>
          <w:rFonts w:eastAsiaTheme="majorEastAsia"/>
          <w:b/>
          <w:bCs/>
          <w:sz w:val="26"/>
          <w:szCs w:val="26"/>
          <w:u w:val="single"/>
        </w:rPr>
        <w:t>Freeze</w:t>
      </w:r>
      <w:r w:rsidRPr="00361031">
        <w:rPr>
          <w:rFonts w:eastAsiaTheme="majorEastAsia"/>
          <w:b/>
          <w:bCs/>
          <w:sz w:val="26"/>
          <w:szCs w:val="26"/>
        </w:rPr>
        <w:t>- otherwise we would not be able to justify morally neutral actions since there isn’t a prohibition and we would have to prove an obligation.</w:t>
      </w:r>
    </w:p>
    <w:p w14:paraId="3BB6418F" w14:textId="77777777" w:rsidR="00AE450E" w:rsidRPr="00361031" w:rsidRDefault="00AE450E" w:rsidP="00AE450E">
      <w:pPr>
        <w:keepNext/>
        <w:keepLines/>
        <w:spacing w:before="40" w:after="0"/>
        <w:outlineLvl w:val="3"/>
        <w:rPr>
          <w:rFonts w:eastAsiaTheme="majorEastAsia"/>
          <w:b/>
          <w:bCs/>
          <w:sz w:val="26"/>
          <w:szCs w:val="26"/>
        </w:rPr>
      </w:pPr>
      <w:r w:rsidRPr="00361031">
        <w:rPr>
          <w:rFonts w:eastAsiaTheme="majorEastAsia"/>
          <w:b/>
          <w:bCs/>
          <w:sz w:val="26"/>
          <w:szCs w:val="26"/>
        </w:rPr>
        <w:t xml:space="preserve">B] </w:t>
      </w:r>
      <w:r w:rsidRPr="00361031">
        <w:rPr>
          <w:rFonts w:eastAsiaTheme="majorEastAsia"/>
          <w:b/>
          <w:bCs/>
          <w:sz w:val="26"/>
          <w:szCs w:val="26"/>
          <w:u w:val="single"/>
        </w:rPr>
        <w:t>Trivialism</w:t>
      </w:r>
      <w:r w:rsidRPr="00361031">
        <w:rPr>
          <w:rFonts w:eastAsiaTheme="majorEastAsia"/>
          <w:b/>
          <w:bCs/>
          <w:sz w:val="26"/>
          <w:szCs w:val="26"/>
        </w:rPr>
        <w:t>- statements are true until proven false, if I told you my name you’d believe me.</w:t>
      </w:r>
    </w:p>
    <w:p w14:paraId="59FDE16A" w14:textId="77777777" w:rsidR="00AE450E" w:rsidRPr="00361031" w:rsidRDefault="00AE450E" w:rsidP="00AE450E">
      <w:pPr>
        <w:pStyle w:val="Heading4"/>
      </w:pPr>
      <w:r w:rsidRPr="00361031">
        <w:t xml:space="preserve">C] </w:t>
      </w:r>
      <w:r w:rsidRPr="00361031">
        <w:rPr>
          <w:u w:val="single"/>
        </w:rPr>
        <w:t>Negation Theory</w:t>
      </w:r>
      <w:r w:rsidRPr="00361031">
        <w:t>- Negating requires a complete absence of an existing obligation</w:t>
      </w:r>
    </w:p>
    <w:p w14:paraId="7BBD90DF" w14:textId="77777777" w:rsidR="00AE450E" w:rsidRPr="00361031" w:rsidRDefault="00AE450E" w:rsidP="00AE450E">
      <w:pPr>
        <w:rPr>
          <w:rStyle w:val="Emphasis"/>
        </w:rPr>
      </w:pPr>
      <w:r w:rsidRPr="00361031">
        <w:rPr>
          <w:rStyle w:val="Emphasis"/>
          <w:highlight w:val="green"/>
        </w:rPr>
        <w:t>Negate: to deny the existence of</w:t>
      </w:r>
    </w:p>
    <w:p w14:paraId="326BB466" w14:textId="77777777" w:rsidR="00AE450E" w:rsidRPr="00361031" w:rsidRDefault="00AE450E" w:rsidP="00AE450E">
      <w:pPr>
        <w:rPr>
          <w:rStyle w:val="Emphasis"/>
          <w:b w:val="0"/>
        </w:rPr>
      </w:pPr>
      <w:r w:rsidRPr="00361031">
        <w:rPr>
          <w:rStyle w:val="Style13ptBold"/>
          <w:sz w:val="24"/>
          <w:szCs w:val="24"/>
        </w:rPr>
        <w:t>That’s Dictionary.com</w:t>
      </w:r>
      <w:r w:rsidRPr="00361031">
        <w:rPr>
          <w:rStyle w:val="Emphasis"/>
        </w:rPr>
        <w:t xml:space="preserve">- “Negate” </w:t>
      </w:r>
      <w:r w:rsidRPr="00361031">
        <w:t xml:space="preserve">https://www.dictionary.com/browse/negate. </w:t>
      </w:r>
    </w:p>
    <w:p w14:paraId="68F46A6B" w14:textId="77777777" w:rsidR="00AE450E" w:rsidRPr="00361031" w:rsidRDefault="00AE450E" w:rsidP="00AE450E">
      <w:pPr>
        <w:pStyle w:val="Heading4"/>
        <w:rPr>
          <w:rStyle w:val="Hyperlink"/>
        </w:rPr>
      </w:pPr>
      <w:r w:rsidRPr="00361031">
        <w:t xml:space="preserve">D] </w:t>
      </w:r>
      <w:r w:rsidRPr="00361031">
        <w:rPr>
          <w:u w:val="single"/>
        </w:rPr>
        <w:t>The Law of Excluded Middles</w:t>
      </w:r>
      <w:r w:rsidRPr="00361031">
        <w:t xml:space="preserve">- if something is not false, it must be true, which means that if something is not prohibited, it must be obligatory, and permissibility is the same as obligatory. </w:t>
      </w:r>
    </w:p>
    <w:p w14:paraId="03A38203" w14:textId="77777777" w:rsidR="00AE450E" w:rsidRDefault="00AE450E" w:rsidP="00AE450E"/>
    <w:p w14:paraId="71CEB905" w14:textId="0A5C90E5" w:rsidR="00AE450E" w:rsidRPr="00AE450E" w:rsidRDefault="00AE450E" w:rsidP="00AE450E">
      <w:pPr>
        <w:pStyle w:val="Heading4"/>
        <w:rPr>
          <w:rFonts w:cs="Calibri"/>
        </w:rPr>
      </w:pPr>
      <w:r>
        <w:rPr>
          <w:rFonts w:cs="Calibri"/>
        </w:rPr>
        <w:lastRenderedPageBreak/>
        <w:t>4</w:t>
      </w:r>
      <w:r w:rsidRPr="00361031">
        <w:rPr>
          <w:rFonts w:cs="Calibri"/>
        </w:rPr>
        <w:t xml:space="preserve">] Use comparative worlds – A] </w:t>
      </w:r>
      <w:r w:rsidRPr="00361031">
        <w:rPr>
          <w:rFonts w:cs="Calibri"/>
          <w:u w:val="single"/>
        </w:rPr>
        <w:t>topic ed</w:t>
      </w:r>
      <w:r w:rsidRPr="00361031">
        <w:rPr>
          <w:rFonts w:cs="Calibri"/>
        </w:rPr>
        <w:t xml:space="preserve"> – forces the neg to research the topic instead of low quality rez flaw args – the only benefit to debate is making us better arguers not perfect logicians, B] </w:t>
      </w:r>
      <w:r w:rsidRPr="00361031">
        <w:rPr>
          <w:rFonts w:cs="Calibri"/>
          <w:u w:val="single"/>
        </w:rPr>
        <w:t>reciprocity</w:t>
      </w:r>
      <w:r w:rsidRPr="00361031">
        <w:rPr>
          <w:rFonts w:cs="Calibri"/>
        </w:rPr>
        <w:t xml:space="preserve"> – truth-testing allows the neg to disprove any part of the aff, but the aff has to defend every part, which gives the neg too much ground, C] </w:t>
      </w:r>
      <w:r w:rsidRPr="00361031">
        <w:rPr>
          <w:rFonts w:cs="Calibri"/>
          <w:u w:val="single"/>
        </w:rPr>
        <w:t>inclusion</w:t>
      </w:r>
      <w:r w:rsidRPr="00361031">
        <w:rPr>
          <w:rFonts w:cs="Calibri"/>
        </w:rPr>
        <w:t xml:space="preserve"> – truth testing says rez is only thing that’s relevant which excludes ks – either only the rez matters so we can’t punish slurs, or people should get dropped for making debate unsafe which proves other things matter </w:t>
      </w:r>
    </w:p>
    <w:p w14:paraId="44600BFB" w14:textId="60BE94BA" w:rsidR="00AE450E" w:rsidRPr="00CE15ED" w:rsidRDefault="00AE450E" w:rsidP="00AE450E">
      <w:pPr>
        <w:pStyle w:val="Heading4"/>
      </w:pPr>
      <w:r>
        <w:t>5</w:t>
      </w:r>
      <w:r>
        <w:t xml:space="preserve">] Ought is an </w:t>
      </w:r>
      <w:r w:rsidRPr="009146F3">
        <w:rPr>
          <w:u w:val="single"/>
        </w:rPr>
        <w:t>obligation</w:t>
      </w:r>
      <w:r>
        <w:t xml:space="preserve"> – outweighs because entry 1.</w:t>
      </w:r>
    </w:p>
    <w:p w14:paraId="33B880D0" w14:textId="77777777" w:rsidR="00AE450E" w:rsidRPr="00A70380" w:rsidRDefault="00AE450E" w:rsidP="00AE450E">
      <w:r w:rsidRPr="00A70380">
        <w:rPr>
          <w:rStyle w:val="Style13ptBold"/>
        </w:rPr>
        <w:t>Merriam Webster</w:t>
      </w:r>
      <w:r w:rsidRPr="00A70380">
        <w:rPr>
          <w:sz w:val="16"/>
          <w:szCs w:val="16"/>
        </w:rPr>
        <w:t xml:space="preserve"> ["Ought." Merriam-Webster.com. Merriam-Webster, n.d. Web. 27 Dec. 2018. </w:t>
      </w:r>
      <w:hyperlink r:id="rId17" w:history="1">
        <w:r w:rsidRPr="00A70380">
          <w:rPr>
            <w:rStyle w:val="Hyperlink"/>
            <w:sz w:val="16"/>
            <w:szCs w:val="16"/>
          </w:rPr>
          <w:t>https://www.merriam-webster.com/dictionary/ought //</w:t>
        </w:r>
      </w:hyperlink>
      <w:r w:rsidRPr="00A70380">
        <w:rPr>
          <w:sz w:val="16"/>
          <w:szCs w:val="16"/>
        </w:rPr>
        <w:t xml:space="preserve"> ABML]</w:t>
      </w:r>
      <w:r w:rsidRPr="00A70380">
        <w:rPr>
          <w:rFonts w:ascii="Arial" w:eastAsia="Times New Roman" w:hAnsi="Arial" w:cs="Arial"/>
          <w:vanish/>
          <w:sz w:val="16"/>
          <w:szCs w:val="16"/>
          <w:lang w:val="en-GB" w:eastAsia="en-GB"/>
        </w:rPr>
        <w:t>Top of Form</w:t>
      </w:r>
    </w:p>
    <w:p w14:paraId="4832833A" w14:textId="77777777" w:rsidR="00AE450E" w:rsidRPr="007B7F38" w:rsidRDefault="00AE450E" w:rsidP="00AE450E">
      <w:pPr>
        <w:rPr>
          <w:sz w:val="14"/>
        </w:rPr>
      </w:pPr>
      <w:r w:rsidRPr="00B13AFB">
        <w:rPr>
          <w:rStyle w:val="Emphasis"/>
          <w:highlight w:val="green"/>
        </w:rPr>
        <w:t xml:space="preserve">Ought </w:t>
      </w:r>
      <w:hyperlink r:id="rId18" w:history="1">
        <w:r w:rsidRPr="00A70380">
          <w:rPr>
            <w:rStyle w:val="Hyperlink"/>
            <w:sz w:val="14"/>
          </w:rPr>
          <w:t>auxiliary verb</w:t>
        </w:r>
      </w:hyperlink>
      <w:r w:rsidRPr="00A70380">
        <w:rPr>
          <w:sz w:val="14"/>
        </w:rPr>
        <w:t xml:space="preserve"> \ˈȯt  \ Definition of ought  (</w:t>
      </w:r>
      <w:r w:rsidRPr="00B13AFB">
        <w:rPr>
          <w:rStyle w:val="Emphasis"/>
          <w:highlight w:val="green"/>
        </w:rPr>
        <w:t>Entry 1</w:t>
      </w:r>
      <w:r w:rsidRPr="00A70380">
        <w:rPr>
          <w:sz w:val="14"/>
        </w:rPr>
        <w:t xml:space="preserve"> of 4) —</w:t>
      </w:r>
      <w:r w:rsidRPr="00B13AFB">
        <w:rPr>
          <w:rStyle w:val="Emphasis"/>
          <w:highlight w:val="green"/>
        </w:rPr>
        <w:t>used to express obligation</w:t>
      </w:r>
      <w:r>
        <w:rPr>
          <w:rStyle w:val="Emphasis"/>
        </w:rPr>
        <w:t xml:space="preserve"> </w:t>
      </w:r>
      <w:r w:rsidRPr="00A70380">
        <w:rPr>
          <w:sz w:val="14"/>
        </w:rPr>
        <w:t xml:space="preserve">ought to pay our debts, advisability ought to take care of yourself, natural expectation ought to be here by now, or logical consequence the result ought to be infinity ought </w:t>
      </w:r>
      <w:hyperlink r:id="rId19" w:history="1">
        <w:r w:rsidRPr="00A70380">
          <w:rPr>
            <w:rStyle w:val="Hyperlink"/>
            <w:sz w:val="14"/>
          </w:rPr>
          <w:t>verb</w:t>
        </w:r>
      </w:hyperlink>
      <w:r w:rsidRPr="00A70380">
        <w:rPr>
          <w:sz w:val="14"/>
        </w:rPr>
        <w:t xml:space="preserve"> \ˈȯ(ḵ)t  \ Definition of ought (Entry 2 of 4) </w:t>
      </w:r>
      <w:hyperlink r:id="rId20" w:history="1">
        <w:r w:rsidRPr="00A70380">
          <w:rPr>
            <w:rStyle w:val="Hyperlink"/>
            <w:sz w:val="14"/>
          </w:rPr>
          <w:t>transitive verb</w:t>
        </w:r>
      </w:hyperlink>
      <w:r w:rsidRPr="00A70380">
        <w:rPr>
          <w:sz w:val="14"/>
        </w:rPr>
        <w:t xml:space="preserve"> 1chiefly Scotland : </w:t>
      </w:r>
      <w:hyperlink r:id="rId21" w:history="1">
        <w:r w:rsidRPr="00A70380">
          <w:rPr>
            <w:rStyle w:val="Hyperlink"/>
            <w:sz w:val="14"/>
          </w:rPr>
          <w:t>POSSESS</w:t>
        </w:r>
      </w:hyperlink>
      <w:r w:rsidRPr="00A70380">
        <w:rPr>
          <w:sz w:val="14"/>
        </w:rPr>
        <w:t xml:space="preserve"> 2chiefly Scotland : </w:t>
      </w:r>
      <w:hyperlink r:id="rId22" w:history="1">
        <w:r w:rsidRPr="00A70380">
          <w:rPr>
            <w:rStyle w:val="Hyperlink"/>
            <w:sz w:val="14"/>
          </w:rPr>
          <w:t>OWE</w:t>
        </w:r>
      </w:hyperlink>
      <w:r w:rsidRPr="00A70380">
        <w:rPr>
          <w:sz w:val="14"/>
        </w:rPr>
        <w:t xml:space="preserve"> ought  </w:t>
      </w:r>
      <w:hyperlink r:id="rId23" w:history="1">
        <w:r w:rsidRPr="00A70380">
          <w:rPr>
            <w:rStyle w:val="Hyperlink"/>
            <w:sz w:val="14"/>
          </w:rPr>
          <w:t>noun</w:t>
        </w:r>
      </w:hyperlink>
      <w:r w:rsidRPr="00A70380">
        <w:rPr>
          <w:sz w:val="14"/>
        </w:rPr>
        <w:t xml:space="preserve"> \ˈȯt  \ Definition of ought (Entry 3 of 4) : moral obligation : </w:t>
      </w:r>
      <w:hyperlink r:id="rId24" w:history="1">
        <w:r w:rsidRPr="00A70380">
          <w:rPr>
            <w:rStyle w:val="Hyperlink"/>
            <w:sz w:val="14"/>
          </w:rPr>
          <w:t>DUTY</w:t>
        </w:r>
      </w:hyperlink>
      <w:r w:rsidRPr="00A70380">
        <w:rPr>
          <w:sz w:val="14"/>
        </w:rPr>
        <w:t xml:space="preserve"> ought \ˈȯt,  ˈät\ Definition of ought (Entry 4 of 4) archaic spelling of </w:t>
      </w:r>
      <w:hyperlink r:id="rId25" w:history="1">
        <w:r w:rsidRPr="00A70380">
          <w:rPr>
            <w:rStyle w:val="Hyperlink"/>
            <w:sz w:val="14"/>
          </w:rPr>
          <w:t>AUGHT</w:t>
        </w:r>
      </w:hyperlink>
    </w:p>
    <w:p w14:paraId="6D6C55D8" w14:textId="77777777" w:rsidR="00575BC3" w:rsidRPr="00305C79" w:rsidRDefault="00575BC3" w:rsidP="00575BC3">
      <w:pPr>
        <w:pStyle w:val="Heading4"/>
        <w:rPr>
          <w:rFonts w:cs="Calibri"/>
        </w:rPr>
      </w:pPr>
      <w:r>
        <w:rPr>
          <w:rFonts w:cs="Calibri"/>
        </w:rPr>
        <w:t xml:space="preserve">1] </w:t>
      </w:r>
      <w:r w:rsidRPr="00305C79">
        <w:rPr>
          <w:rFonts w:cs="Calibri"/>
        </w:rPr>
        <w:t>The categorical imperative rejects the idea of intellectual property as it suppresses freedom by preventing others from innovating and suppressing speech in the name of a copyright.</w:t>
      </w:r>
    </w:p>
    <w:p w14:paraId="70263A93" w14:textId="77777777" w:rsidR="00575BC3" w:rsidRPr="00305C79" w:rsidRDefault="00575BC3" w:rsidP="00575BC3">
      <w:r w:rsidRPr="00305C79">
        <w:rPr>
          <w:rStyle w:val="Style13ptBold"/>
        </w:rPr>
        <w:t>Pievatolo 10</w:t>
      </w:r>
      <w:r w:rsidRPr="00305C79">
        <w:t xml:space="preserve"> Pievatolo, Maria. “Freedom, Ownership and Copyright: Why Does Kant Reject the Concept of Intellectual Property?” </w:t>
      </w:r>
      <w:r w:rsidRPr="00305C79">
        <w:rPr>
          <w:i/>
          <w:iCs/>
        </w:rPr>
        <w:t>Freedom, Ownership and Copyright: Why Does Kant Reject the Concept of Intellectual Property?</w:t>
      </w:r>
      <w:r w:rsidRPr="00305C79">
        <w:t>, 7 Feb. 2010, bfp.sp.unipi.it/chiara/lm/kantpisa1.html. SJEP</w:t>
      </w:r>
    </w:p>
    <w:p w14:paraId="036E8378" w14:textId="5247312A" w:rsidR="00AE450E" w:rsidRPr="00976E44" w:rsidRDefault="00575BC3" w:rsidP="00063E6B">
      <w:r w:rsidRPr="00305C79">
        <w:rPr>
          <w:rStyle w:val="Emphasis"/>
        </w:rPr>
        <w:t xml:space="preserve">In the Metaphysics of Morals, Kant seems to take for granted that the objects of real rights are only corporeal entities or res corporales: «Sache ist ein Ding, was keiner Zurechnung fähig ist. Ein jedes Object der freien Willkür, welches selbst der Freiheit ermangelt, heiß daher Sache (res corporalis)». </w:t>
      </w:r>
      <w:hyperlink r:id="rId26" w:anchor="ftn.id2478823" w:history="1">
        <w:r w:rsidRPr="00305C79">
          <w:rPr>
            <w:rStyle w:val="Emphasis"/>
          </w:rPr>
          <w:t>32</w:t>
        </w:r>
      </w:hyperlink>
      <w:r w:rsidRPr="00305C79">
        <w:rPr>
          <w:rStyle w:val="Emphasis"/>
        </w:rPr>
        <w:t xml:space="preserve"> Theoretically, however, such a negative definition could have been appropriate to incorporeal things as well. According </w:t>
      </w:r>
      <w:r w:rsidRPr="00305C79">
        <w:rPr>
          <w:rStyle w:val="Emphasis"/>
          <w:highlight w:val="green"/>
        </w:rPr>
        <w:t>to Kant, the rightful possession</w:t>
      </w:r>
      <w:r w:rsidRPr="00305C79">
        <w:rPr>
          <w:rStyle w:val="Emphasis"/>
        </w:rPr>
        <w:t xml:space="preserve"> of a thing </w:t>
      </w:r>
      <w:r w:rsidRPr="00305C79">
        <w:rPr>
          <w:rStyle w:val="Emphasis"/>
          <w:highlight w:val="green"/>
        </w:rPr>
        <w:t xml:space="preserve">should be distinguished from </w:t>
      </w:r>
      <w:r w:rsidRPr="00305C79">
        <w:rPr>
          <w:rStyle w:val="Emphasis"/>
        </w:rPr>
        <w:t xml:space="preserve">its </w:t>
      </w:r>
      <w:r w:rsidRPr="00305C79">
        <w:rPr>
          <w:rStyle w:val="Emphasis"/>
          <w:highlight w:val="green"/>
        </w:rPr>
        <w:t>sensible possession</w:t>
      </w:r>
      <w:r w:rsidRPr="00305C79">
        <w:rPr>
          <w:rStyle w:val="Emphasis"/>
        </w:rPr>
        <w:t xml:space="preserve">. Something external would be rightfully mine «only if I may assume that i could be wronged by another's use of a thing even though I am not in possession of it» (AA.06 </w:t>
      </w:r>
      <w:hyperlink r:id="rId27" w:tgtFrame="_top" w:history="1">
        <w:r w:rsidRPr="00305C79">
          <w:rPr>
            <w:rStyle w:val="Emphasis"/>
          </w:rPr>
          <w:t>245:13-16</w:t>
        </w:r>
      </w:hyperlink>
      <w:r w:rsidRPr="00305C79">
        <w:rPr>
          <w:rStyle w:val="Emphasis"/>
        </w:rPr>
        <w:t xml:space="preserve">). </w:t>
      </w:r>
      <w:r w:rsidRPr="00305C79">
        <w:rPr>
          <w:rStyle w:val="Emphasis"/>
          <w:highlight w:val="green"/>
        </w:rPr>
        <w:t>The rightful possession</w:t>
      </w:r>
      <w:r w:rsidRPr="00305C79">
        <w:rPr>
          <w:rStyle w:val="Emphasis"/>
        </w:rPr>
        <w:t xml:space="preserve"> </w:t>
      </w:r>
      <w:r w:rsidRPr="00305C79">
        <w:rPr>
          <w:rStyle w:val="Emphasis"/>
          <w:highlight w:val="green"/>
        </w:rPr>
        <w:t>is an intelligible</w:t>
      </w:r>
      <w:r w:rsidRPr="00305C79">
        <w:rPr>
          <w:rStyle w:val="Emphasis"/>
        </w:rPr>
        <w:t xml:space="preserve">, not sensible, </w:t>
      </w:r>
      <w:r w:rsidRPr="00305C79">
        <w:rPr>
          <w:rStyle w:val="Emphasis"/>
          <w:highlight w:val="green"/>
        </w:rPr>
        <w:t>relation</w:t>
      </w:r>
      <w:r w:rsidRPr="00305C79">
        <w:rPr>
          <w:rStyle w:val="Emphasis"/>
        </w:rPr>
        <w:t xml:space="preserve">. I can claim that </w:t>
      </w:r>
      <w:r w:rsidRPr="00305C79">
        <w:rPr>
          <w:rStyle w:val="Emphasis"/>
          <w:highlight w:val="green"/>
        </w:rPr>
        <w:t>my bicycle is mine</w:t>
      </w:r>
      <w:r w:rsidRPr="00305C79">
        <w:rPr>
          <w:rStyle w:val="Emphasis"/>
        </w:rPr>
        <w:t xml:space="preserve"> only </w:t>
      </w:r>
      <w:r w:rsidRPr="00305C79">
        <w:rPr>
          <w:rStyle w:val="Emphasis"/>
          <w:highlight w:val="green"/>
        </w:rPr>
        <w:t>if I am entitled</w:t>
      </w:r>
      <w:r w:rsidRPr="00305C79">
        <w:rPr>
          <w:rStyle w:val="Emphasis"/>
        </w:rPr>
        <w:t xml:space="preserve"> </w:t>
      </w:r>
      <w:r w:rsidRPr="00305C79">
        <w:rPr>
          <w:rStyle w:val="Emphasis"/>
          <w:highlight w:val="green"/>
        </w:rPr>
        <w:t>to require that nobody takes it</w:t>
      </w:r>
      <w:r w:rsidRPr="00305C79">
        <w:rPr>
          <w:rStyle w:val="Emphasis"/>
        </w:rPr>
        <w:t xml:space="preserve"> even </w:t>
      </w:r>
      <w:r w:rsidRPr="00305C79">
        <w:rPr>
          <w:rStyle w:val="Emphasis"/>
          <w:highlight w:val="green"/>
        </w:rPr>
        <w:t>when I leave it alone</w:t>
      </w:r>
      <w:r w:rsidRPr="00305C79">
        <w:rPr>
          <w:rStyle w:val="Emphasis"/>
        </w:rPr>
        <w:t xml:space="preserve"> in the backyard. Kant's theory of property is very different from Fichte's principle of property as explained in his 1793 essay, according to which we are the rightful owners of a thing, the appropriation of which by another is physically impossible. For this reason, according to Fichte, the originality of the exposition entitles an author to claim a rightful property on his work. Is it really so obvious that originality implies property? </w:t>
      </w:r>
      <w:r w:rsidRPr="00305C79">
        <w:rPr>
          <w:rStyle w:val="Emphasis"/>
          <w:highlight w:val="green"/>
        </w:rPr>
        <w:t>Property is a</w:t>
      </w:r>
      <w:r w:rsidRPr="00305C79">
        <w:rPr>
          <w:rStyle w:val="Emphasis"/>
        </w:rPr>
        <w:t xml:space="preserve"> comfortable social </w:t>
      </w:r>
      <w:r w:rsidRPr="00305C79">
        <w:rPr>
          <w:rStyle w:val="Emphasis"/>
          <w:highlight w:val="green"/>
        </w:rPr>
        <w:t>convention</w:t>
      </w:r>
      <w:r w:rsidRPr="00305C79">
        <w:rPr>
          <w:rStyle w:val="Emphasis"/>
        </w:rPr>
        <w:t xml:space="preserve"> </w:t>
      </w:r>
      <w:r w:rsidRPr="00305C79">
        <w:rPr>
          <w:rStyle w:val="Emphasis"/>
          <w:highlight w:val="green"/>
        </w:rPr>
        <w:t>that</w:t>
      </w:r>
      <w:r w:rsidRPr="00305C79">
        <w:rPr>
          <w:rStyle w:val="Emphasis"/>
        </w:rPr>
        <w:t xml:space="preserve"> </w:t>
      </w:r>
      <w:r w:rsidRPr="00305C79">
        <w:rPr>
          <w:rStyle w:val="Emphasis"/>
          <w:highlight w:val="green"/>
        </w:rPr>
        <w:t>allows us to</w:t>
      </w:r>
      <w:r w:rsidRPr="00305C79">
        <w:rPr>
          <w:rStyle w:val="Emphasis"/>
        </w:rPr>
        <w:t xml:space="preserve"> </w:t>
      </w:r>
      <w:r w:rsidRPr="00305C79">
        <w:rPr>
          <w:rStyle w:val="Emphasis"/>
          <w:highlight w:val="green"/>
        </w:rPr>
        <w:t>avoid</w:t>
      </w:r>
      <w:r w:rsidRPr="00305C79">
        <w:rPr>
          <w:rStyle w:val="Emphasis"/>
        </w:rPr>
        <w:t xml:space="preserve"> to </w:t>
      </w:r>
      <w:r w:rsidRPr="00305C79">
        <w:rPr>
          <w:rStyle w:val="Emphasis"/>
          <w:highlight w:val="green"/>
        </w:rPr>
        <w:t>quarrel</w:t>
      </w:r>
      <w:r w:rsidRPr="00305C79">
        <w:rPr>
          <w:rStyle w:val="Emphasis"/>
        </w:rPr>
        <w:t xml:space="preserve"> all the time </w:t>
      </w:r>
      <w:r w:rsidRPr="00305C79">
        <w:rPr>
          <w:rStyle w:val="Emphasis"/>
          <w:highlight w:val="green"/>
        </w:rPr>
        <w:t>over</w:t>
      </w:r>
      <w:r w:rsidRPr="00305C79">
        <w:rPr>
          <w:rStyle w:val="Emphasis"/>
        </w:rPr>
        <w:t xml:space="preserve"> the use of </w:t>
      </w:r>
      <w:r w:rsidRPr="00305C79">
        <w:rPr>
          <w:rStyle w:val="Emphasis"/>
          <w:highlight w:val="green"/>
        </w:rPr>
        <w:t>material objects.</w:t>
      </w:r>
      <w:r w:rsidRPr="00305C79">
        <w:rPr>
          <w:rStyle w:val="Emphasis"/>
        </w:rPr>
        <w:t xml:space="preserve"> It is so comfortable just because it is physically possible to appropriate things; we do not need to invoke property when something cannot be separated from someone. I say both that my fingerprints or my writing style are "mine" and </w:t>
      </w:r>
      <w:r w:rsidRPr="00305C79">
        <w:rPr>
          <w:rStyle w:val="Emphasis"/>
        </w:rPr>
        <w:lastRenderedPageBreak/>
        <w:t xml:space="preserve">that my bicycle is "mine". But these two "mine" have a different meaning: the former is the "mine" of attribution; the latter is the "mine" of property. The former can be used to identify someone, and conveys the historical circumstance that something is related exclusively to someone; the latter points only to an accidental relation with an external thing, if we consider it from a physical point of view. It is possible to lie on a historical circumstance, by plagiarizing a text, i.e. by attributing it to a person who did not wrote it. </w:t>
      </w:r>
      <w:r w:rsidRPr="00305C79">
        <w:t xml:space="preserve">However, properly speaking, no one can "steal" the historical connection between "my" writing style and me: the convention of property is useless, in this case. Besides, if Fichte's principle were the only justification of property right, it would undermine the very concept of it: as it is physically possible to "attribute" my bicycle to another, when I leave it alone in the backyard, everyone would be entitled to take it for himself. As Kant would have said, a legal property right cannot be founded on sensible situations, but only on intelligible relations. Although he defines things as res corporales, Kant determines the rightful possession of a thing as a possession without detentio, by ignoring all its sensible facets. Such a possession - a possession of a thing without holding it - is exerted on an object that is "merely distinct from me", regardless of its position in space and time. Space and time, indeed, are sensible determinations and should be left out of consideration. According to the postulate of practical reason with regard to rights, property is justified by a permissive law of reason: </w:t>
      </w:r>
      <w:hyperlink r:id="rId28" w:anchor="ftn.id2533469" w:history="1">
        <w:r w:rsidRPr="00305C79">
          <w:rPr>
            <w:rStyle w:val="Hyperlink"/>
          </w:rPr>
          <w:t>33</w:t>
        </w:r>
      </w:hyperlink>
      <w:r w:rsidRPr="00305C79">
        <w:t xml:space="preserve"> if a rightful possession were not possible, every object would be a res nullius and nobody would be entitled to use it. Kant implicitly denies that a res nullius can be used by everyone at the same time. His tacit assumption suggests that the objects of property, besides being distinct from the subjects, are excludable and rivalrous as well, just like the res corporales. Kant asserts that something external is mine if I would be wronged by being disturbed in my use of it even though I am not in possession of it (AA.6, </w:t>
      </w:r>
      <w:hyperlink r:id="rId29" w:tgtFrame="_top" w:history="1">
        <w:r w:rsidRPr="00305C79">
          <w:rPr>
            <w:rStyle w:val="Hyperlink"/>
          </w:rPr>
          <w:t>249:5-7</w:t>
        </w:r>
      </w:hyperlink>
      <w:r w:rsidRPr="00305C79">
        <w:t xml:space="preserve">). If property is a merely intelligible relation with an object that is simply distinct from the subject, we have no reason to deny that such an object might be immaterial as well, just like the objects of intellectual property. Why, then, does Kant refrain from using the very concept of it? According to him, a speech is an action of a person: it belongs to the realm of personal rights. A person who is speaking to the people is engaging a relationship with them; if someone else engages such a relationship in his name, he needs his authorization. The reprinter, as it were, does not play with property: he is only an agent without authority. Speeches, by Kant, cannot be separated from persons: he has seen the unholy promised land of intellectual property without entering it. According to Kant, before the acquired rights, everyone has a moral capacity for putting others under obligation that he calls innate right or internal meum vel tuum (AA.06, </w:t>
      </w:r>
      <w:hyperlink r:id="rId30" w:tgtFrame="_top" w:history="1">
        <w:r w:rsidRPr="00305C79">
          <w:rPr>
            <w:rStyle w:val="Hyperlink"/>
          </w:rPr>
          <w:t>237:24-25</w:t>
        </w:r>
      </w:hyperlink>
      <w:r w:rsidRPr="00305C79">
        <w:t xml:space="preserve">). The innate right is only one: freedom as independence from being constrained by another's choice, insofar it can coexist with the freedom of every other in accordance with a universal law. Freedom belongs to every human being by virtue of his humanity: in other words, it has to be assumed before every civil constitution, because it is the very possibility condition of law. Freedom implies innate equality, «that is, independence from being bound by others to more than one can in turn bind them; hence a human being's quality of being his own master (sui iuris), as well as being a human being beyond reproach (iusti) since before he performs any act affecting rights he has done no wrong to anyone, and finally his being authorized to do to others anything that does not in itself diminish what is theirs, so long as they do not want to accept it - such things as merely communicating his thoughts to them.» (AA.06, </w:t>
      </w:r>
      <w:hyperlink r:id="rId31" w:tgtFrame="_top" w:history="1">
        <w:r w:rsidRPr="00305C79">
          <w:rPr>
            <w:rStyle w:val="Hyperlink"/>
          </w:rPr>
          <w:t>237-238</w:t>
        </w:r>
      </w:hyperlink>
      <w:r w:rsidRPr="00305C79">
        <w:t xml:space="preserve">) </w:t>
      </w:r>
      <w:hyperlink r:id="rId32" w:anchor="ftn.id2533617" w:history="1">
        <w:r w:rsidRPr="00305C79">
          <w:rPr>
            <w:rStyle w:val="Hyperlink"/>
          </w:rPr>
          <w:t>34</w:t>
        </w:r>
      </w:hyperlink>
      <w:r w:rsidRPr="00305C79">
        <w:t xml:space="preserve"> </w:t>
      </w:r>
      <w:r w:rsidRPr="00305C79">
        <w:rPr>
          <w:rStyle w:val="Emphasis"/>
        </w:rPr>
        <w:t xml:space="preserve">In spite of his intellectual theory of property, </w:t>
      </w:r>
      <w:hyperlink r:id="rId33" w:anchor="ftn.id2533628" w:history="1">
        <w:r w:rsidRPr="00305C79">
          <w:rPr>
            <w:rStyle w:val="Emphasis"/>
          </w:rPr>
          <w:t>35</w:t>
        </w:r>
      </w:hyperlink>
      <w:r w:rsidRPr="00305C79">
        <w:rPr>
          <w:rStyle w:val="Emphasis"/>
        </w:rPr>
        <w:t xml:space="preserve"> </w:t>
      </w:r>
      <w:r w:rsidRPr="00305C79">
        <w:rPr>
          <w:rStyle w:val="Emphasis"/>
          <w:highlight w:val="green"/>
        </w:rPr>
        <w:t>Kant does not enter</w:t>
      </w:r>
      <w:r w:rsidRPr="00305C79">
        <w:rPr>
          <w:rStyle w:val="Emphasis"/>
        </w:rPr>
        <w:t xml:space="preserve"> in the realm of </w:t>
      </w:r>
      <w:r w:rsidRPr="00305C79">
        <w:rPr>
          <w:rStyle w:val="Emphasis"/>
          <w:highlight w:val="green"/>
        </w:rPr>
        <w:t xml:space="preserve">intellectual </w:t>
      </w:r>
      <w:r w:rsidRPr="00305C79">
        <w:rPr>
          <w:rStyle w:val="Emphasis"/>
          <w:highlight w:val="green"/>
        </w:rPr>
        <w:lastRenderedPageBreak/>
        <w:t>property</w:t>
      </w:r>
      <w:r w:rsidRPr="00305C79">
        <w:rPr>
          <w:rStyle w:val="Emphasis"/>
        </w:rPr>
        <w:t xml:space="preserve"> for a strong systematic reason. </w:t>
      </w:r>
      <w:r w:rsidRPr="00305C79">
        <w:rPr>
          <w:rStyle w:val="Emphasis"/>
          <w:highlight w:val="green"/>
        </w:rPr>
        <w:t>Liberty of speech</w:t>
      </w:r>
      <w:r w:rsidRPr="00305C79">
        <w:rPr>
          <w:rStyle w:val="Emphasis"/>
        </w:rPr>
        <w:t xml:space="preserve"> is </w:t>
      </w:r>
      <w:r w:rsidRPr="00305C79">
        <w:rPr>
          <w:rStyle w:val="Emphasis"/>
          <w:highlight w:val="green"/>
        </w:rPr>
        <w:t>an important part of the innate right of</w:t>
      </w:r>
      <w:r w:rsidRPr="00305C79">
        <w:rPr>
          <w:rStyle w:val="Emphasis"/>
        </w:rPr>
        <w:t xml:space="preserve"> </w:t>
      </w:r>
      <w:r w:rsidRPr="00305C79">
        <w:rPr>
          <w:rStyle w:val="Emphasis"/>
          <w:highlight w:val="green"/>
        </w:rPr>
        <w:t>freedom</w:t>
      </w:r>
      <w:r w:rsidRPr="00305C79">
        <w:rPr>
          <w:rStyle w:val="Emphasis"/>
        </w:rPr>
        <w:t xml:space="preserve">. </w:t>
      </w:r>
      <w:r w:rsidRPr="00305C79">
        <w:rPr>
          <w:rStyle w:val="Emphasis"/>
          <w:highlight w:val="green"/>
        </w:rPr>
        <w:t>It cannot be suppressed without suppressing freedom</w:t>
      </w:r>
      <w:r w:rsidRPr="00305C79">
        <w:rPr>
          <w:rStyle w:val="Emphasis"/>
        </w:rPr>
        <w:t xml:space="preserve"> </w:t>
      </w:r>
    </w:p>
    <w:p w14:paraId="75DD3CE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ヒラギノ角ゴ Pro W3">
    <w:panose1 w:val="020B0300000000000000"/>
    <w:charset w:val="80"/>
    <w:family w:val="swiss"/>
    <w:pitch w:val="variable"/>
    <w:sig w:usb0="E00002FF" w:usb1="7AC7FFFF" w:usb2="00000012" w:usb3="00000000" w:csb0="0002000D"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F1C59E6"/>
    <w:multiLevelType w:val="hybridMultilevel"/>
    <w:tmpl w:val="136C8526"/>
    <w:lvl w:ilvl="0" w:tplc="99B05DE2">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E450E"/>
    <w:rsid w:val="000029E3"/>
    <w:rsid w:val="000029E8"/>
    <w:rsid w:val="00004225"/>
    <w:rsid w:val="000066CA"/>
    <w:rsid w:val="00007264"/>
    <w:rsid w:val="000076A9"/>
    <w:rsid w:val="00013EFE"/>
    <w:rsid w:val="00014FAD"/>
    <w:rsid w:val="00015D2A"/>
    <w:rsid w:val="0002490B"/>
    <w:rsid w:val="00026465"/>
    <w:rsid w:val="00030204"/>
    <w:rsid w:val="000312A0"/>
    <w:rsid w:val="0003396C"/>
    <w:rsid w:val="00035337"/>
    <w:rsid w:val="00042D64"/>
    <w:rsid w:val="00052FB1"/>
    <w:rsid w:val="00054276"/>
    <w:rsid w:val="000547B1"/>
    <w:rsid w:val="0006091E"/>
    <w:rsid w:val="000638C1"/>
    <w:rsid w:val="00063E6B"/>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C7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3D23"/>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14F0"/>
    <w:rsid w:val="004039AF"/>
    <w:rsid w:val="00407AFF"/>
    <w:rsid w:val="0041155D"/>
    <w:rsid w:val="00412AEB"/>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5BC3"/>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653B"/>
    <w:rsid w:val="005F063B"/>
    <w:rsid w:val="005F192D"/>
    <w:rsid w:val="005F24C8"/>
    <w:rsid w:val="005F26AF"/>
    <w:rsid w:val="005F6C82"/>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05AD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6DCC"/>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672AC"/>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E450E"/>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75DF"/>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FDAEBEB"/>
  <w14:defaultImageDpi w14:val="300"/>
  <w15:docId w15:val="{ABC152A5-880C-394C-9333-1C19428A6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E450E"/>
    <w:pPr>
      <w:spacing w:after="160" w:line="259" w:lineRule="auto"/>
    </w:pPr>
  </w:style>
  <w:style w:type="paragraph" w:styleId="Heading1">
    <w:name w:val="heading 1"/>
    <w:aliases w:val="Pocket"/>
    <w:basedOn w:val="Normal"/>
    <w:next w:val="Normal"/>
    <w:link w:val="Heading1Char"/>
    <w:uiPriority w:val="9"/>
    <w:qFormat/>
    <w:rsid w:val="00AE450E"/>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E450E"/>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E450E"/>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AE450E"/>
    <w:pPr>
      <w:keepNext/>
      <w:keepLines/>
      <w:spacing w:before="40"/>
      <w:outlineLvl w:val="3"/>
    </w:pPr>
    <w:rPr>
      <w:rFonts w:eastAsiaTheme="majorEastAsia" w:cstheme="majorBidi"/>
      <w:b/>
      <w:bCs/>
      <w:sz w:val="26"/>
    </w:rPr>
  </w:style>
  <w:style w:type="character" w:default="1" w:styleId="DefaultParagraphFont">
    <w:name w:val="Default Paragraph Font"/>
    <w:uiPriority w:val="1"/>
    <w:semiHidden/>
    <w:unhideWhenUsed/>
    <w:rsid w:val="00AE450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E450E"/>
  </w:style>
  <w:style w:type="character" w:customStyle="1" w:styleId="Heading1Char">
    <w:name w:val="Heading 1 Char"/>
    <w:aliases w:val="Pocket Char"/>
    <w:basedOn w:val="DefaultParagraphFont"/>
    <w:link w:val="Heading1"/>
    <w:uiPriority w:val="9"/>
    <w:rsid w:val="00AE450E"/>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AE450E"/>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AE450E"/>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AE450E"/>
    <w:rPr>
      <w:rFonts w:eastAsiaTheme="majorEastAsia" w:cstheme="majorBidi"/>
      <w:b/>
      <w:b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E450E"/>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AE450E"/>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20"/>
    <w:qFormat/>
    <w:rsid w:val="00AE450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E450E"/>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TA"/>
    <w:basedOn w:val="DefaultParagraphFont"/>
    <w:link w:val="Card"/>
    <w:uiPriority w:val="99"/>
    <w:unhideWhenUsed/>
    <w:rsid w:val="00AE450E"/>
    <w:rPr>
      <w:color w:val="auto"/>
      <w:u w:val="none"/>
    </w:rPr>
  </w:style>
  <w:style w:type="paragraph" w:styleId="DocumentMap">
    <w:name w:val="Document Map"/>
    <w:basedOn w:val="Normal"/>
    <w:link w:val="DocumentMapChar"/>
    <w:uiPriority w:val="99"/>
    <w:semiHidden/>
    <w:unhideWhenUsed/>
    <w:rsid w:val="00AE450E"/>
    <w:rPr>
      <w:rFonts w:ascii="Lucida Grande" w:hAnsi="Lucida Grande" w:cs="Lucida Grande"/>
    </w:rPr>
  </w:style>
  <w:style w:type="character" w:customStyle="1" w:styleId="DocumentMapChar">
    <w:name w:val="Document Map Char"/>
    <w:basedOn w:val="DefaultParagraphFont"/>
    <w:link w:val="DocumentMap"/>
    <w:uiPriority w:val="99"/>
    <w:semiHidden/>
    <w:rsid w:val="00AE450E"/>
    <w:rPr>
      <w:rFonts w:ascii="Lucida Grande" w:hAnsi="Lucida Grande" w:cs="Lucida Grande"/>
    </w:rPr>
  </w:style>
  <w:style w:type="character" w:styleId="UnresolvedMention">
    <w:name w:val="Unresolved Mention"/>
    <w:basedOn w:val="DefaultParagraphFont"/>
    <w:uiPriority w:val="99"/>
    <w:semiHidden/>
    <w:unhideWhenUsed/>
    <w:rsid w:val="00AE450E"/>
    <w:rPr>
      <w:color w:val="605E5C"/>
      <w:shd w:val="clear" w:color="auto" w:fill="E1DFDD"/>
    </w:rPr>
  </w:style>
  <w:style w:type="paragraph" w:customStyle="1" w:styleId="textbold">
    <w:name w:val="text bold"/>
    <w:basedOn w:val="Normal"/>
    <w:link w:val="Emphasis"/>
    <w:uiPriority w:val="20"/>
    <w:qFormat/>
    <w:rsid w:val="00AE450E"/>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Emphasis1">
    <w:name w:val="Emphasis1"/>
    <w:basedOn w:val="Normal"/>
    <w:autoRedefine/>
    <w:uiPriority w:val="7"/>
    <w:qFormat/>
    <w:rsid w:val="00AE450E"/>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AE450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eastAsiaTheme="minorEastAsia" w:cs="Calibri (Headings)"/>
      <w:b w:val="0"/>
      <w:bCs w:val="0"/>
      <w:sz w:val="22"/>
      <w:szCs w:val="22"/>
    </w:rPr>
  </w:style>
  <w:style w:type="paragraph" w:styleId="ListParagraph">
    <w:name w:val="List Paragraph"/>
    <w:basedOn w:val="Normal"/>
    <w:uiPriority w:val="99"/>
    <w:qFormat/>
    <w:rsid w:val="00AE450E"/>
    <w:pPr>
      <w:ind w:left="720"/>
      <w:contextualSpacing/>
    </w:pPr>
  </w:style>
  <w:style w:type="paragraph" w:styleId="Header">
    <w:name w:val="header"/>
    <w:basedOn w:val="Normal"/>
    <w:link w:val="HeaderChar"/>
    <w:uiPriority w:val="99"/>
    <w:unhideWhenUsed/>
    <w:rsid w:val="00AE45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450E"/>
  </w:style>
  <w:style w:type="paragraph" w:styleId="Footer">
    <w:name w:val="footer"/>
    <w:basedOn w:val="Normal"/>
    <w:link w:val="FooterChar"/>
    <w:uiPriority w:val="99"/>
    <w:unhideWhenUsed/>
    <w:rsid w:val="00AE45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450E"/>
  </w:style>
  <w:style w:type="character" w:customStyle="1" w:styleId="TitleChar">
    <w:name w:val="Title Char"/>
    <w:basedOn w:val="DefaultParagraphFont"/>
    <w:link w:val="Title"/>
    <w:uiPriority w:val="1"/>
    <w:qFormat/>
    <w:rsid w:val="00AE450E"/>
    <w:rPr>
      <w:u w:val="single"/>
    </w:rPr>
  </w:style>
  <w:style w:type="paragraph" w:styleId="Title">
    <w:name w:val="Title"/>
    <w:basedOn w:val="Normal"/>
    <w:link w:val="TitleChar"/>
    <w:uiPriority w:val="1"/>
    <w:qFormat/>
    <w:rsid w:val="00AE450E"/>
    <w:pPr>
      <w:spacing w:before="240" w:after="60"/>
      <w:ind w:left="432" w:right="432"/>
      <w:jc w:val="center"/>
      <w:outlineLvl w:val="0"/>
    </w:pPr>
    <w:rPr>
      <w:u w:val="single"/>
    </w:rPr>
  </w:style>
  <w:style w:type="character" w:customStyle="1" w:styleId="TitleChar1">
    <w:name w:val="Title Char1"/>
    <w:basedOn w:val="DefaultParagraphFont"/>
    <w:uiPriority w:val="10"/>
    <w:rsid w:val="00AE450E"/>
    <w:rPr>
      <w:rFonts w:asciiTheme="majorHAnsi" w:eastAsiaTheme="majorEastAsia" w:hAnsiTheme="majorHAnsi" w:cstheme="majorBidi"/>
      <w:spacing w:val="-10"/>
      <w:kern w:val="28"/>
      <w:sz w:val="56"/>
      <w:szCs w:val="56"/>
    </w:rPr>
  </w:style>
  <w:style w:type="paragraph" w:customStyle="1" w:styleId="Body">
    <w:name w:val="Body"/>
    <w:autoRedefine/>
    <w:rsid w:val="00AE450E"/>
    <w:rPr>
      <w:rFonts w:ascii="Times New Roman" w:eastAsia="ヒラギノ角ゴ Pro W3" w:hAnsi="Times New Roman" w:cs="Times New Roman"/>
      <w:color w:val="000000"/>
      <w:sz w:val="24"/>
      <w:szCs w:val="20"/>
    </w:rPr>
  </w:style>
  <w:style w:type="paragraph" w:styleId="NormalWeb">
    <w:name w:val="Normal (Web)"/>
    <w:basedOn w:val="Normal"/>
    <w:uiPriority w:val="99"/>
    <w:unhideWhenUsed/>
    <w:rsid w:val="00575BC3"/>
    <w:pPr>
      <w:spacing w:before="100" w:beforeAutospacing="1" w:after="100" w:afterAutospacing="1" w:line="240" w:lineRule="auto"/>
    </w:pPr>
    <w:rPr>
      <w:rFonts w:ascii="Times New Roman" w:eastAsia="Times New Roman" w:hAnsi="Times New Roman" w:cs="Times New Roman"/>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merald.com/insight/content/doi/10.1108/ITPD-02-2019-003/full/html" TargetMode="External"/><Relationship Id="rId18" Type="http://schemas.openxmlformats.org/officeDocument/2006/relationships/hyperlink" Target="https://www.merriam-webster.com/dictionary/auxiliary%20verb" TargetMode="External"/><Relationship Id="rId26" Type="http://schemas.openxmlformats.org/officeDocument/2006/relationships/hyperlink" Target="http://bfp.sp.unipi.it/chiara/lm/kantpisa1.html" TargetMode="External"/><Relationship Id="rId3" Type="http://schemas.openxmlformats.org/officeDocument/2006/relationships/customXml" Target="../customXml/item3.xml"/><Relationship Id="rId21" Type="http://schemas.openxmlformats.org/officeDocument/2006/relationships/hyperlink" Target="https://www.merriam-webster.com/dictionary/possess"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pennpoliticalreview.org/2017/04/in-defense-of-liberal-internationalism/" TargetMode="External"/><Relationship Id="rId17" Type="http://schemas.openxmlformats.org/officeDocument/2006/relationships/hyperlink" Target="https://www.merriam-webster.com/dictionary/ought%20//" TargetMode="External"/><Relationship Id="rId25" Type="http://schemas.openxmlformats.org/officeDocument/2006/relationships/hyperlink" Target="https://www.merriam-webster.com/dictionary/aught" TargetMode="External"/><Relationship Id="rId33" Type="http://schemas.openxmlformats.org/officeDocument/2006/relationships/hyperlink" Target="http://bfp.sp.unipi.it/chiara/lm/kantpisa1.html" TargetMode="External"/><Relationship Id="rId2" Type="http://schemas.openxmlformats.org/officeDocument/2006/relationships/customXml" Target="../customXml/item2.xml"/><Relationship Id="rId16" Type="http://schemas.openxmlformats.org/officeDocument/2006/relationships/hyperlink" Target="https://www.helsinkitimes.fi/columns/columns/viewpoint/18561-science-has-delivered-will-the-wto-deliver.html" TargetMode="External"/><Relationship Id="rId20" Type="http://schemas.openxmlformats.org/officeDocument/2006/relationships/hyperlink" Target="https://www.merriam-webster.com/dictionary/transitive" TargetMode="External"/><Relationship Id="rId29" Type="http://schemas.openxmlformats.org/officeDocument/2006/relationships/hyperlink" Target="http://virt052.zim.uni-duisburg-essen.de/Kant/aa06/249.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roll.in/article/1000114/in-latin-america-chinese-vaccine-diplomacy-is-directly-challenging-uss-declining-authority" TargetMode="External"/><Relationship Id="rId24" Type="http://schemas.openxmlformats.org/officeDocument/2006/relationships/hyperlink" Target="https://www.merriam-webster.com/dictionary/duty" TargetMode="External"/><Relationship Id="rId32" Type="http://schemas.openxmlformats.org/officeDocument/2006/relationships/hyperlink" Target="http://bfp.sp.unipi.it/chiara/lm/kantpisa1.html" TargetMode="External"/><Relationship Id="rId5" Type="http://schemas.openxmlformats.org/officeDocument/2006/relationships/numbering" Target="numbering.xml"/><Relationship Id="rId15" Type="http://schemas.openxmlformats.org/officeDocument/2006/relationships/hyperlink" Target="https://www.ipwatchdog.com/2021/05/25/big-secret-behind-proposed-trips-waiver/id=133905/" TargetMode="External"/><Relationship Id="rId23" Type="http://schemas.openxmlformats.org/officeDocument/2006/relationships/hyperlink" Target="https://www.merriam-webster.com/dictionary/noun" TargetMode="External"/><Relationship Id="rId28" Type="http://schemas.openxmlformats.org/officeDocument/2006/relationships/hyperlink" Target="http://bfp.sp.unipi.it/chiara/lm/kantpisa1.html" TargetMode="External"/><Relationship Id="rId10" Type="http://schemas.openxmlformats.org/officeDocument/2006/relationships/hyperlink" Target="https://wng.org/roundups/china-peddles-influence-with-vaccines-1630687161" TargetMode="External"/><Relationship Id="rId19" Type="http://schemas.openxmlformats.org/officeDocument/2006/relationships/hyperlink" Target="https://www.merriam-webster.com/dictionary/verb" TargetMode="External"/><Relationship Id="rId31" Type="http://schemas.openxmlformats.org/officeDocument/2006/relationships/hyperlink" Target="http://virt052.zim.uni-duisburg-essen.de/Kant/aa06/237.html" TargetMode="External"/><Relationship Id="rId4" Type="http://schemas.openxmlformats.org/officeDocument/2006/relationships/customXml" Target="../customXml/item4.xml"/><Relationship Id="rId9" Type="http://schemas.openxmlformats.org/officeDocument/2006/relationships/hyperlink" Target="https://theglobalamericans.org/2021/06/a-u-s-vaccine-diplomacy-strategy-for-latin-america-and-the-caribbean/" TargetMode="External"/><Relationship Id="rId14" Type="http://schemas.openxmlformats.org/officeDocument/2006/relationships/hyperlink" Target="https://www.ipwatchdog.com/2021/07/21/third-option-limited-ip-waiver-solve-pandemic-vaccine-problems/id=135732/" TargetMode="External"/><Relationship Id="rId22" Type="http://schemas.openxmlformats.org/officeDocument/2006/relationships/hyperlink" Target="https://www.merriam-webster.com/dictionary/owe" TargetMode="External"/><Relationship Id="rId27" Type="http://schemas.openxmlformats.org/officeDocument/2006/relationships/hyperlink" Target="http://virt052.zim.uni-duisburg-essen.de/Kant/aa06/245.html" TargetMode="External"/><Relationship Id="rId30" Type="http://schemas.openxmlformats.org/officeDocument/2006/relationships/hyperlink" Target="http://virt052.zim.uni-duisburg-essen.de/Kant/aa06/237.html"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32</TotalTime>
  <Pages>37</Pages>
  <Words>14550</Words>
  <Characters>81339</Characters>
  <Application>Microsoft Office Word</Application>
  <DocSecurity>0</DocSecurity>
  <Lines>945</Lines>
  <Paragraphs>96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95793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10</cp:revision>
  <dcterms:created xsi:type="dcterms:W3CDTF">2021-09-24T14:15:00Z</dcterms:created>
  <dcterms:modified xsi:type="dcterms:W3CDTF">2021-09-24T16:00:00Z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