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179B8" w14:textId="459EA5F6" w:rsidR="00065260" w:rsidRDefault="00065260" w:rsidP="00065260">
      <w:pPr>
        <w:pStyle w:val="Heading2"/>
        <w:rPr>
          <w:rFonts w:cs="Calibri"/>
        </w:rPr>
      </w:pPr>
      <w:r w:rsidRPr="00976E44">
        <w:rPr>
          <w:rFonts w:cs="Calibri"/>
        </w:rPr>
        <w:t>1AC</w:t>
      </w:r>
    </w:p>
    <w:p w14:paraId="0437521A" w14:textId="77777777" w:rsidR="00065260" w:rsidRPr="00976E44" w:rsidRDefault="00065260" w:rsidP="00065260">
      <w:pPr>
        <w:pStyle w:val="Heading3"/>
        <w:rPr>
          <w:rFonts w:cs="Calibri"/>
        </w:rPr>
      </w:pPr>
      <w:r w:rsidRPr="00976E44">
        <w:rPr>
          <w:rFonts w:cs="Calibri"/>
        </w:rPr>
        <w:t>1AC – Adv – Vaccine Diplomacy</w:t>
      </w:r>
    </w:p>
    <w:p w14:paraId="59556325" w14:textId="77777777" w:rsidR="00065260" w:rsidRPr="00976E44" w:rsidRDefault="00065260" w:rsidP="00065260">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3BC96905" w14:textId="77777777" w:rsidR="00065260" w:rsidRPr="00976E44" w:rsidRDefault="00065260" w:rsidP="00065260">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38CEB1D8" w14:textId="77777777" w:rsidR="00065260" w:rsidRPr="00976E44" w:rsidRDefault="00065260" w:rsidP="00065260">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C897AD1" w14:textId="77777777" w:rsidR="00065260" w:rsidRPr="00976E44" w:rsidRDefault="00065260" w:rsidP="00065260">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1398B79" w14:textId="77777777" w:rsidR="00065260" w:rsidRPr="00976E44" w:rsidRDefault="00065260" w:rsidP="00065260">
      <w:pPr>
        <w:rPr>
          <w:sz w:val="16"/>
        </w:rPr>
      </w:pPr>
      <w:r w:rsidRPr="00976E44">
        <w:rPr>
          <w:sz w:val="16"/>
        </w:rPr>
        <w:t>History repeats itself</w:t>
      </w:r>
    </w:p>
    <w:p w14:paraId="47A8A25C" w14:textId="77777777" w:rsidR="00065260" w:rsidRPr="00976E44" w:rsidRDefault="00065260" w:rsidP="00065260">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B697193" w14:textId="77777777" w:rsidR="00065260" w:rsidRPr="00976E44" w:rsidRDefault="00065260" w:rsidP="00065260">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0736D931" w14:textId="77777777" w:rsidR="00065260" w:rsidRPr="00976E44" w:rsidRDefault="00065260" w:rsidP="00065260">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5E36D689" w14:textId="77777777" w:rsidR="00065260" w:rsidRPr="00976E44" w:rsidRDefault="00065260" w:rsidP="00065260">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8D12646" w14:textId="77777777" w:rsidR="00065260" w:rsidRPr="00976E44" w:rsidRDefault="00065260" w:rsidP="00065260">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0AB649D6" w14:textId="77777777" w:rsidR="00065260" w:rsidRPr="00976E44" w:rsidRDefault="00065260" w:rsidP="00065260">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E3B5AB5" w14:textId="77777777" w:rsidR="00065260" w:rsidRPr="00976E44" w:rsidRDefault="00065260" w:rsidP="00065260">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16137B91" w14:textId="77777777" w:rsidR="00065260" w:rsidRPr="00976E44" w:rsidRDefault="00065260" w:rsidP="00065260">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04782ACB" w14:textId="77777777" w:rsidR="00065260" w:rsidRPr="00976E44" w:rsidRDefault="00065260" w:rsidP="00065260">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110E5B4E" w14:textId="77777777" w:rsidR="00065260" w:rsidRPr="00976E44" w:rsidRDefault="00065260" w:rsidP="00065260">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6ED18398" w14:textId="77777777" w:rsidR="00065260" w:rsidRPr="00976E44" w:rsidRDefault="00065260" w:rsidP="00065260">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76B24A43" w14:textId="77777777" w:rsidR="00065260" w:rsidRPr="00976E44" w:rsidRDefault="00065260" w:rsidP="00065260">
      <w:pPr>
        <w:rPr>
          <w:sz w:val="16"/>
        </w:rPr>
      </w:pPr>
      <w:r w:rsidRPr="00976E44">
        <w:rPr>
          <w:sz w:val="16"/>
        </w:rPr>
        <w:t>A lack of strategy and political will</w:t>
      </w:r>
    </w:p>
    <w:p w14:paraId="30D7E9D9" w14:textId="77777777" w:rsidR="00065260" w:rsidRPr="00976E44" w:rsidRDefault="00065260" w:rsidP="00065260">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6632E6E6" w14:textId="77777777" w:rsidR="00065260" w:rsidRPr="00976E44" w:rsidRDefault="00065260" w:rsidP="00065260">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49D0E0D1" w14:textId="77777777" w:rsidR="00065260" w:rsidRPr="00976E44" w:rsidRDefault="00065260" w:rsidP="00065260">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6D4D94E7" w14:textId="77777777" w:rsidR="00065260" w:rsidRPr="00976E44" w:rsidRDefault="00065260" w:rsidP="00065260">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54566019" w14:textId="77777777" w:rsidR="00065260" w:rsidRPr="00976E44" w:rsidRDefault="00065260" w:rsidP="00065260">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10B1746E" w14:textId="77777777" w:rsidR="00065260" w:rsidRPr="00976E44" w:rsidRDefault="00065260" w:rsidP="00065260">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02CC4F2B" w14:textId="77777777" w:rsidR="00065260" w:rsidRPr="00976E44" w:rsidRDefault="00065260" w:rsidP="00065260">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305E8BA" w14:textId="77777777" w:rsidR="00065260" w:rsidRPr="00976E44" w:rsidRDefault="00065260" w:rsidP="00065260">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44BE2C0C" w14:textId="77777777" w:rsidR="00065260" w:rsidRPr="00976E44" w:rsidRDefault="00065260" w:rsidP="00065260">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4EAC984F" w14:textId="77777777" w:rsidR="00065260" w:rsidRPr="00976E44" w:rsidRDefault="00065260" w:rsidP="00065260">
      <w:pPr>
        <w:rPr>
          <w:sz w:val="16"/>
        </w:rPr>
      </w:pPr>
      <w:r w:rsidRPr="00976E44">
        <w:rPr>
          <w:sz w:val="16"/>
        </w:rPr>
        <w:t>A forward-thinking strategy</w:t>
      </w:r>
    </w:p>
    <w:p w14:paraId="4E5BE145" w14:textId="77777777" w:rsidR="00065260" w:rsidRPr="00976E44" w:rsidRDefault="00065260" w:rsidP="00065260">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35DDF45A" w14:textId="77777777" w:rsidR="00065260" w:rsidRPr="00976E44" w:rsidRDefault="00065260" w:rsidP="00065260">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1EF3E3D5" w14:textId="77777777" w:rsidR="00065260" w:rsidRDefault="00065260" w:rsidP="00065260"/>
    <w:p w14:paraId="0D7832A1" w14:textId="77777777" w:rsidR="00065260" w:rsidRDefault="00065260" w:rsidP="00065260">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73B1291" w14:textId="77777777" w:rsidR="00065260" w:rsidRPr="00D14C75" w:rsidRDefault="00065260" w:rsidP="00065260">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10443AD7" w14:textId="77777777" w:rsidR="00065260" w:rsidRPr="003C10EC" w:rsidRDefault="00065260" w:rsidP="00065260">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 xml:space="preserve">Pfizer or </w:t>
      </w:r>
      <w:proofErr w:type="spellStart"/>
      <w:r w:rsidRPr="00433E03">
        <w:rPr>
          <w:rStyle w:val="Emphasis"/>
          <w:sz w:val="24"/>
          <w:szCs w:val="24"/>
          <w:highlight w:val="green"/>
        </w:rPr>
        <w:t>Moderna</w:t>
      </w:r>
      <w:proofErr w:type="spellEnd"/>
      <w:r w:rsidRPr="00433E03">
        <w:rPr>
          <w:rStyle w:val="Emphasis"/>
          <w:sz w:val="24"/>
          <w:szCs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24920EBE" w14:textId="77777777" w:rsidR="00065260" w:rsidRPr="00976E44" w:rsidRDefault="00065260" w:rsidP="00065260"/>
    <w:p w14:paraId="124C5130" w14:textId="77777777" w:rsidR="00065260" w:rsidRPr="00976E44" w:rsidRDefault="00065260" w:rsidP="00065260">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14D360D4" w14:textId="77777777" w:rsidR="00065260" w:rsidRPr="00976E44" w:rsidRDefault="00065260" w:rsidP="00065260">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1" w:history="1">
        <w:r w:rsidRPr="00976E44">
          <w:rPr>
            <w:rStyle w:val="Hyperlink"/>
          </w:rPr>
          <w:t>https://scroll.in/article/1000114/in-latin-america-chinese-vaccine-diplomacy-is-directly-challenging-uss-declining-authority</w:t>
        </w:r>
      </w:hyperlink>
      <w:r w:rsidRPr="00976E44">
        <w:t>] Justin</w:t>
      </w:r>
    </w:p>
    <w:p w14:paraId="0C3655F3" w14:textId="77777777" w:rsidR="00065260" w:rsidRPr="00976E44" w:rsidRDefault="00065260" w:rsidP="00065260">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B8BEFD8" w14:textId="77777777" w:rsidR="00065260" w:rsidRPr="00976E44" w:rsidRDefault="00065260" w:rsidP="00065260">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27CFD85" w14:textId="77777777" w:rsidR="00065260" w:rsidRPr="00976E44" w:rsidRDefault="00065260" w:rsidP="00065260">
      <w:pPr>
        <w:rPr>
          <w:sz w:val="16"/>
        </w:rPr>
      </w:pPr>
      <w:r w:rsidRPr="00976E44">
        <w:rPr>
          <w:sz w:val="16"/>
        </w:rPr>
        <w:t>During a global vaccine shortage, China has been able to provide 252 million doses to the world. This includes the majority of total doses made available to Latin American countries.</w:t>
      </w:r>
    </w:p>
    <w:p w14:paraId="7016BF2A" w14:textId="77777777" w:rsidR="00065260" w:rsidRPr="00976E44" w:rsidRDefault="00065260" w:rsidP="00065260">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33B0A505" w14:textId="77777777" w:rsidR="00065260" w:rsidRPr="00976E44" w:rsidRDefault="00065260" w:rsidP="00065260">
      <w:pPr>
        <w:rPr>
          <w:sz w:val="16"/>
        </w:rPr>
      </w:pPr>
      <w:r w:rsidRPr="00976E44">
        <w:rPr>
          <w:sz w:val="16"/>
        </w:rPr>
        <w:t>As of May, no other country can match this figure. Most countries are focused primarily on achieving their own herd immunity first.</w:t>
      </w:r>
    </w:p>
    <w:p w14:paraId="1AB786E9" w14:textId="77777777" w:rsidR="00065260" w:rsidRPr="00976E44" w:rsidRDefault="00065260" w:rsidP="00065260">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0DBF672C" w14:textId="77777777" w:rsidR="00065260" w:rsidRPr="00976E44" w:rsidRDefault="00065260" w:rsidP="00065260">
      <w:pPr>
        <w:rPr>
          <w:u w:val="single"/>
        </w:rPr>
      </w:pPr>
      <w:r w:rsidRPr="00976E44">
        <w:rPr>
          <w:u w:val="single"/>
        </w:rPr>
        <w:t xml:space="preserve">Declining </w:t>
      </w:r>
      <w:r w:rsidRPr="00976E44">
        <w:rPr>
          <w:rStyle w:val="Emphasis"/>
        </w:rPr>
        <w:t>‘Washington Consensus’</w:t>
      </w:r>
    </w:p>
    <w:p w14:paraId="02E5C440" w14:textId="77777777" w:rsidR="00065260" w:rsidRPr="00976E44" w:rsidRDefault="00065260" w:rsidP="00065260">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3A686BE" w14:textId="77777777" w:rsidR="00065260" w:rsidRPr="00976E44" w:rsidRDefault="00065260" w:rsidP="00065260">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68C0968" w14:textId="77777777" w:rsidR="00065260" w:rsidRPr="00976E44" w:rsidRDefault="00065260" w:rsidP="00065260">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2551B838" w14:textId="77777777" w:rsidR="00065260" w:rsidRPr="00976E44" w:rsidRDefault="00065260" w:rsidP="00065260">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B15033A" w14:textId="77777777" w:rsidR="00065260" w:rsidRPr="00976E44" w:rsidRDefault="00065260" w:rsidP="00065260">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00299B78" w14:textId="77777777" w:rsidR="00065260" w:rsidRPr="00976E44" w:rsidRDefault="00065260" w:rsidP="00065260">
      <w:pPr>
        <w:rPr>
          <w:sz w:val="16"/>
        </w:rPr>
      </w:pPr>
      <w:r w:rsidRPr="00976E44">
        <w:rPr>
          <w:sz w:val="16"/>
        </w:rPr>
        <w:t>Rising Chinese power</w:t>
      </w:r>
    </w:p>
    <w:p w14:paraId="573E0470" w14:textId="77777777" w:rsidR="00065260" w:rsidRPr="00976E44" w:rsidRDefault="00065260" w:rsidP="00065260">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013D1F39" w14:textId="77777777" w:rsidR="00065260" w:rsidRPr="00976E44" w:rsidRDefault="00065260" w:rsidP="00065260">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20E38A1A" w14:textId="77777777" w:rsidR="00065260" w:rsidRPr="00976E44" w:rsidRDefault="00065260" w:rsidP="00065260">
      <w:pPr>
        <w:rPr>
          <w:sz w:val="16"/>
        </w:rPr>
      </w:pPr>
      <w:r w:rsidRPr="00976E44">
        <w:rPr>
          <w:sz w:val="16"/>
        </w:rPr>
        <w:t>The US and Chinese tools for economic diplomacy are very similar in practice, yet fundamentally different in philosophy.</w:t>
      </w:r>
    </w:p>
    <w:p w14:paraId="5435CA5B" w14:textId="77777777" w:rsidR="00065260" w:rsidRPr="00976E44" w:rsidRDefault="00065260" w:rsidP="00065260">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2EA0F245" w14:textId="77777777" w:rsidR="00065260" w:rsidRPr="00976E44" w:rsidRDefault="00065260" w:rsidP="00065260">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F7AFDC1" w14:textId="77777777" w:rsidR="00065260" w:rsidRPr="00976E44" w:rsidRDefault="00065260" w:rsidP="00065260">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C65DA42" w14:textId="77777777" w:rsidR="00065260" w:rsidRPr="00976E44" w:rsidRDefault="00065260" w:rsidP="00065260">
      <w:pPr>
        <w:rPr>
          <w:sz w:val="16"/>
        </w:rPr>
      </w:pPr>
      <w:r w:rsidRPr="00976E44">
        <w:rPr>
          <w:sz w:val="16"/>
        </w:rPr>
        <w:t>Old international order</w:t>
      </w:r>
    </w:p>
    <w:p w14:paraId="4A730DA3" w14:textId="77777777" w:rsidR="00065260" w:rsidRPr="00976E44" w:rsidRDefault="00065260" w:rsidP="00065260">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ADF0320" w14:textId="77777777" w:rsidR="00065260" w:rsidRPr="00976E44" w:rsidRDefault="00065260" w:rsidP="00065260">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1887C575" w14:textId="77777777" w:rsidR="00065260" w:rsidRPr="00976E44" w:rsidRDefault="00065260" w:rsidP="00065260">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2BAEE363" w14:textId="77777777" w:rsidR="00065260" w:rsidRPr="00976E44" w:rsidRDefault="00065260" w:rsidP="00065260"/>
    <w:p w14:paraId="6F56042F" w14:textId="77777777" w:rsidR="00065260" w:rsidRPr="00976E44" w:rsidRDefault="00065260" w:rsidP="00065260">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51EB7A41" w14:textId="77777777" w:rsidR="00065260" w:rsidRPr="00976E44" w:rsidRDefault="00065260" w:rsidP="00065260">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51BE0121" w14:textId="77777777" w:rsidR="00065260" w:rsidRPr="00976E44" w:rsidRDefault="00065260" w:rsidP="00065260">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13E2FF3" w14:textId="77777777" w:rsidR="00065260" w:rsidRPr="00976E44" w:rsidRDefault="00065260" w:rsidP="00065260">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9C23267" w14:textId="77777777" w:rsidR="00065260" w:rsidRPr="00976E44" w:rsidRDefault="00065260" w:rsidP="00065260">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A146AF1" w14:textId="77777777" w:rsidR="00065260" w:rsidRPr="00976E44" w:rsidRDefault="00065260" w:rsidP="00065260"/>
    <w:p w14:paraId="3C577678" w14:textId="77777777" w:rsidR="00065260" w:rsidRPr="00976E44" w:rsidRDefault="00065260" w:rsidP="00065260">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0268A80C" w14:textId="77777777" w:rsidR="00065260" w:rsidRPr="00976E44" w:rsidRDefault="00065260" w:rsidP="00065260">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04038EA8" w14:textId="77777777" w:rsidR="00065260" w:rsidRPr="00976E44" w:rsidRDefault="00065260" w:rsidP="00065260">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8482A7" w14:textId="77777777" w:rsidR="00065260" w:rsidRPr="00976E44" w:rsidRDefault="00065260" w:rsidP="00065260"/>
    <w:p w14:paraId="5194ECF1" w14:textId="77777777" w:rsidR="00065260" w:rsidRPr="00976E44" w:rsidRDefault="00065260" w:rsidP="00065260">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5952B18E" w14:textId="77777777" w:rsidR="00065260" w:rsidRPr="00976E44" w:rsidRDefault="00065260" w:rsidP="00065260">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54726834" w14:textId="77777777" w:rsidR="00065260" w:rsidRPr="00976E44" w:rsidRDefault="00065260" w:rsidP="00065260">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44148801" w14:textId="77777777" w:rsidR="00065260" w:rsidRPr="00976E44" w:rsidRDefault="00065260" w:rsidP="00065260">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62B26487" w14:textId="77777777" w:rsidR="00065260" w:rsidRPr="00976E44" w:rsidRDefault="00065260" w:rsidP="00065260">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70C78AE6" w14:textId="77777777" w:rsidR="00065260" w:rsidRPr="00976E44" w:rsidRDefault="00065260" w:rsidP="00065260">
      <w:pPr>
        <w:rPr>
          <w:sz w:val="16"/>
        </w:rPr>
      </w:pPr>
      <w:r w:rsidRPr="00976E44">
        <w:rPr>
          <w:sz w:val="16"/>
        </w:rPr>
        <w:t>GIVE THEM AN INCH…</w:t>
      </w:r>
    </w:p>
    <w:p w14:paraId="32287D10" w14:textId="77777777" w:rsidR="00065260" w:rsidRPr="00976E44" w:rsidRDefault="00065260" w:rsidP="00065260">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56528AAE" w14:textId="77777777" w:rsidR="00065260" w:rsidRPr="00976E44" w:rsidRDefault="00065260" w:rsidP="00065260">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379F1412" w14:textId="77777777" w:rsidR="00065260" w:rsidRPr="00976E44" w:rsidRDefault="00065260" w:rsidP="00065260">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6CD1CEBA" w14:textId="77777777" w:rsidR="00065260" w:rsidRPr="00976E44" w:rsidRDefault="00065260" w:rsidP="00065260">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47F4ADC1" w14:textId="77777777" w:rsidR="00065260" w:rsidRPr="00976E44" w:rsidRDefault="00065260" w:rsidP="00065260">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10BAAC71" w14:textId="444AB155" w:rsidR="00065260" w:rsidRDefault="00065260" w:rsidP="00065260">
      <w:pPr>
        <w:pStyle w:val="Heading3"/>
      </w:pPr>
      <w:r>
        <w:t>1AC- Adv – Pandemics</w:t>
      </w:r>
    </w:p>
    <w:p w14:paraId="0081F122" w14:textId="77777777" w:rsidR="00065260" w:rsidRPr="00361031" w:rsidRDefault="00065260" w:rsidP="00065260">
      <w:pPr>
        <w:pStyle w:val="Heading4"/>
        <w:rPr>
          <w:rFonts w:cs="Calibri"/>
        </w:rPr>
      </w:pPr>
      <w:r w:rsidRPr="00361031">
        <w:rPr>
          <w:rFonts w:cs="Calibri"/>
        </w:rPr>
        <w:t xml:space="preserve">Only the plan can solve </w:t>
      </w:r>
      <w:proofErr w:type="spellStart"/>
      <w:r w:rsidRPr="00361031">
        <w:rPr>
          <w:rFonts w:cs="Calibri"/>
          <w:u w:val="single"/>
        </w:rPr>
        <w:t>covid</w:t>
      </w:r>
      <w:proofErr w:type="spellEnd"/>
      <w:r w:rsidRPr="00361031">
        <w:rPr>
          <w:rFonts w:cs="Calibri"/>
          <w:u w:val="single"/>
        </w:rPr>
        <w:t xml:space="preserve">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140C645F" w14:textId="77777777" w:rsidR="00065260" w:rsidRPr="00361031" w:rsidRDefault="00065260" w:rsidP="00065260">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361031">
          <w:rPr>
            <w:rStyle w:val="Hyperlink"/>
          </w:rPr>
          <w:t>https://idsa.in/issuebrief/wto-trips-waiver-covid-vaccine-rkumar-120721</w:t>
        </w:r>
      </w:hyperlink>
      <w:r w:rsidRPr="00361031">
        <w:t>] Justin</w:t>
      </w:r>
    </w:p>
    <w:p w14:paraId="3A733AC6" w14:textId="77777777" w:rsidR="00065260" w:rsidRDefault="00065260" w:rsidP="00065260">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1A28DFD" w14:textId="77777777" w:rsidR="00065260" w:rsidRPr="00361031" w:rsidRDefault="00065260" w:rsidP="00065260"/>
    <w:p w14:paraId="042E1328" w14:textId="77777777" w:rsidR="00065260" w:rsidRPr="00361031" w:rsidRDefault="00065260" w:rsidP="00065260">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w:t>
      </w:r>
      <w:proofErr w:type="spellStart"/>
      <w:r w:rsidRPr="00361031">
        <w:rPr>
          <w:rFonts w:cs="Calibri"/>
        </w:rPr>
        <w:t>covid</w:t>
      </w:r>
      <w:proofErr w:type="spellEnd"/>
      <w:r w:rsidRPr="00361031">
        <w:rPr>
          <w:rFonts w:cs="Calibri"/>
        </w:rPr>
        <w:t>.</w:t>
      </w:r>
    </w:p>
    <w:p w14:paraId="76A19CE6" w14:textId="77777777" w:rsidR="00065260" w:rsidRPr="00361031" w:rsidRDefault="00065260" w:rsidP="00065260">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5" w:history="1">
        <w:r w:rsidRPr="00361031">
          <w:rPr>
            <w:rStyle w:val="Hyperlink"/>
          </w:rPr>
          <w:t>https://www.statnews.com/2021/05/19/beyond-a-symbolic-gesture-whats-needed-to-turn-the-ip-waiver-into-covid-19-vaccines/</w:t>
        </w:r>
      </w:hyperlink>
      <w:r w:rsidRPr="00361031">
        <w:t>] Justin</w:t>
      </w:r>
    </w:p>
    <w:p w14:paraId="310D2CAD" w14:textId="77777777" w:rsidR="00065260" w:rsidRPr="00361031" w:rsidRDefault="00065260" w:rsidP="00065260">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361031">
        <w:rPr>
          <w:sz w:val="16"/>
        </w:rPr>
        <w:t>Covid</w:t>
      </w:r>
      <w:proofErr w:type="spellEnd"/>
      <w:r w:rsidRPr="00361031">
        <w:rPr>
          <w:sz w:val="16"/>
        </w:rPr>
        <w:t xml:space="preserve"> variants.”</w:t>
      </w:r>
    </w:p>
    <w:p w14:paraId="6177ABE8" w14:textId="77777777" w:rsidR="00065260" w:rsidRPr="00361031" w:rsidRDefault="00065260" w:rsidP="00065260">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70AD2ED" w14:textId="77777777" w:rsidR="00065260" w:rsidRPr="00361031" w:rsidRDefault="00065260" w:rsidP="00065260">
      <w:pPr>
        <w:rPr>
          <w:rStyle w:val="Emphasis"/>
        </w:rPr>
      </w:pPr>
      <w:r w:rsidRPr="00361031">
        <w:rPr>
          <w:u w:val="single"/>
        </w:rPr>
        <w:t xml:space="preserve">Both truths suggest that we </w:t>
      </w:r>
      <w:r w:rsidRPr="00361031">
        <w:rPr>
          <w:rStyle w:val="Emphasis"/>
        </w:rPr>
        <w:t>pass the blueprint and build the kitchen.</w:t>
      </w:r>
    </w:p>
    <w:p w14:paraId="054A9A4E" w14:textId="77777777" w:rsidR="00065260" w:rsidRPr="00361031" w:rsidRDefault="00065260" w:rsidP="00065260">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0158328" w14:textId="77777777" w:rsidR="00065260" w:rsidRPr="00361031" w:rsidRDefault="00065260" w:rsidP="00065260">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4557657" w14:textId="77777777" w:rsidR="00065260" w:rsidRPr="00361031" w:rsidRDefault="00065260" w:rsidP="00065260">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6" w:history="1">
        <w:r w:rsidRPr="00361031">
          <w:rPr>
            <w:rStyle w:val="Hyperlink"/>
          </w:rPr>
          <w:t>https://www.tandfonline.com/doi/full/10.1080/25751654.2021.1890867</w:t>
        </w:r>
      </w:hyperlink>
      <w:r w:rsidRPr="00361031">
        <w:t>] Justin</w:t>
      </w:r>
    </w:p>
    <w:p w14:paraId="4DA9B528" w14:textId="77777777" w:rsidR="00065260" w:rsidRDefault="00065260" w:rsidP="00065260">
      <w:pPr>
        <w:rPr>
          <w:rStyle w:val="Emphasis"/>
          <w:rFonts w:eastAsiaTheme="majorEastAsia"/>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0297994D" w14:textId="77777777" w:rsidR="00065260" w:rsidRDefault="00065260" w:rsidP="00065260">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0CE0C351" w14:textId="77777777" w:rsidR="00065260" w:rsidRPr="00F44631" w:rsidRDefault="00065260" w:rsidP="00065260">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7" w:history="1">
        <w:r w:rsidRPr="00B856FB">
          <w:rPr>
            <w:rStyle w:val="Hyperlink"/>
          </w:rPr>
          <w:t>https://www.crisisgroup.org/global/sb4-covid-19-and-conflict-seven-trends-watch</w:t>
        </w:r>
      </w:hyperlink>
      <w:r>
        <w:t>] Justin</w:t>
      </w:r>
    </w:p>
    <w:p w14:paraId="25B1B194" w14:textId="77777777" w:rsidR="00065260" w:rsidRPr="00546B9C" w:rsidRDefault="00065260" w:rsidP="00065260">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2CF6393F" w14:textId="77777777" w:rsidR="00065260" w:rsidRPr="00A03B91" w:rsidRDefault="00065260" w:rsidP="00065260">
      <w:pPr>
        <w:rPr>
          <w:rStyle w:val="Emphasis"/>
          <w:rFonts w:eastAsiaTheme="majorEastAsia"/>
          <w:iCs w:val="0"/>
        </w:rPr>
      </w:pPr>
    </w:p>
    <w:p w14:paraId="1837A790" w14:textId="77777777" w:rsidR="00065260" w:rsidRPr="00065260" w:rsidRDefault="00065260" w:rsidP="00065260"/>
    <w:p w14:paraId="64763108" w14:textId="77777777" w:rsidR="00065260" w:rsidRDefault="00065260" w:rsidP="00065260">
      <w:pPr>
        <w:pStyle w:val="Heading3"/>
      </w:pPr>
      <w:r>
        <w:t>1AC - Plan</w:t>
      </w:r>
    </w:p>
    <w:p w14:paraId="2543F2C6" w14:textId="77777777" w:rsidR="00065260" w:rsidRPr="00976E44" w:rsidRDefault="00065260" w:rsidP="00065260">
      <w:pPr>
        <w:pStyle w:val="Heading4"/>
        <w:rPr>
          <w:rFonts w:cs="Calibri"/>
        </w:rPr>
      </w:pPr>
      <w:r w:rsidRPr="00976E44">
        <w:rPr>
          <w:rFonts w:cs="Calibri"/>
        </w:rPr>
        <w:t>Plan text: The member nations of the World Trade Organization ought to reduce intellectual property protections for medicines during pandemics.</w:t>
      </w:r>
    </w:p>
    <w:p w14:paraId="3AC55ADD" w14:textId="77777777" w:rsidR="00065260" w:rsidRPr="00976E44" w:rsidRDefault="00065260" w:rsidP="00065260"/>
    <w:p w14:paraId="403BAE52" w14:textId="77777777" w:rsidR="00065260" w:rsidRPr="00976E44" w:rsidRDefault="00065260" w:rsidP="00065260">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C9B580E" w14:textId="77777777" w:rsidR="00065260" w:rsidRPr="00976E44" w:rsidRDefault="00065260" w:rsidP="00065260">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7E8DE9DF" w14:textId="77777777" w:rsidR="00065260" w:rsidRPr="00976E44" w:rsidRDefault="00065260" w:rsidP="00065260">
      <w:pPr>
        <w:rPr>
          <w:u w:val="single"/>
        </w:rPr>
      </w:pPr>
      <w:r w:rsidRPr="00976E44">
        <w:rPr>
          <w:highlight w:val="green"/>
          <w:u w:val="single"/>
        </w:rPr>
        <w:t>Limited Waiver</w:t>
      </w:r>
      <w:r w:rsidRPr="00976E44">
        <w:rPr>
          <w:u w:val="single"/>
        </w:rPr>
        <w:t xml:space="preserve"> Approach</w:t>
      </w:r>
    </w:p>
    <w:p w14:paraId="25521995" w14:textId="77777777" w:rsidR="00065260" w:rsidRPr="00976E44" w:rsidRDefault="00065260" w:rsidP="00065260">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59AC2F7C" w14:textId="77777777" w:rsidR="00065260" w:rsidRPr="00976E44" w:rsidRDefault="00065260" w:rsidP="00065260">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DA69764" w14:textId="77777777" w:rsidR="00065260" w:rsidRPr="00976E44" w:rsidRDefault="00065260" w:rsidP="00065260">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B0AAE05" w14:textId="77777777" w:rsidR="00065260" w:rsidRPr="00976E44" w:rsidRDefault="00065260" w:rsidP="00065260">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23C2D5BA" w14:textId="77777777" w:rsidR="00065260" w:rsidRPr="00976E44" w:rsidRDefault="00065260" w:rsidP="00065260">
      <w:pPr>
        <w:rPr>
          <w:sz w:val="16"/>
        </w:rPr>
      </w:pPr>
      <w:r w:rsidRPr="00976E44">
        <w:rPr>
          <w:sz w:val="16"/>
        </w:rPr>
        <w:t>Let’s Not Repeat Past Mistakes</w:t>
      </w:r>
    </w:p>
    <w:p w14:paraId="048E073B" w14:textId="77777777" w:rsidR="00065260" w:rsidRDefault="00065260" w:rsidP="00065260">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2EE5A171" w14:textId="77777777" w:rsidR="00065260" w:rsidRPr="00976E44" w:rsidRDefault="00065260" w:rsidP="00065260">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A6F4238" w14:textId="77777777" w:rsidR="00065260" w:rsidRPr="00976E44" w:rsidRDefault="00065260" w:rsidP="00065260">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9" w:history="1">
        <w:r w:rsidRPr="00976E44">
          <w:rPr>
            <w:rStyle w:val="Hyperlink"/>
          </w:rPr>
          <w:t>https://www.helsinkitimes.fi/columns/columns/viewpoint/18561-science-has-delivered-will-the-wto-deliver.html</w:t>
        </w:r>
      </w:hyperlink>
      <w:r w:rsidRPr="00976E44">
        <w:t>] Justin</w:t>
      </w:r>
    </w:p>
    <w:p w14:paraId="594C33D6" w14:textId="77777777" w:rsidR="00065260" w:rsidRPr="00976E44" w:rsidRDefault="00065260" w:rsidP="00065260">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5B6D7C3F" w14:textId="77777777" w:rsidR="00065260" w:rsidRPr="00976E44" w:rsidRDefault="00065260" w:rsidP="00065260">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445F1F" w14:textId="77777777" w:rsidR="00065260" w:rsidRPr="00976E44" w:rsidRDefault="00065260" w:rsidP="00065260">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6401E0C1" w14:textId="77777777" w:rsidR="00065260" w:rsidRPr="00976E44" w:rsidRDefault="00065260" w:rsidP="00065260">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37184AAB" w14:textId="77777777" w:rsidR="00065260" w:rsidRPr="00976E44" w:rsidRDefault="00065260" w:rsidP="00065260">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9F553F2" w14:textId="77777777" w:rsidR="00065260" w:rsidRPr="00976E44" w:rsidRDefault="00065260" w:rsidP="00065260">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13A22BE1" w14:textId="77777777" w:rsidR="00065260" w:rsidRPr="00976E44" w:rsidRDefault="00065260" w:rsidP="00065260">
      <w:pPr>
        <w:rPr>
          <w:sz w:val="16"/>
        </w:rPr>
      </w:pPr>
      <w:r w:rsidRPr="00976E44">
        <w:rPr>
          <w:sz w:val="16"/>
        </w:rPr>
        <w:t>Why existing flexibilities under the TRIPS Agreement are not enough</w:t>
      </w:r>
    </w:p>
    <w:p w14:paraId="4F7A1CB8" w14:textId="77777777" w:rsidR="00065260" w:rsidRPr="00976E44" w:rsidRDefault="00065260" w:rsidP="00065260">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1AACB1B6" w14:textId="77777777" w:rsidR="00065260" w:rsidRPr="00976E44" w:rsidRDefault="00065260" w:rsidP="00065260">
      <w:pPr>
        <w:rPr>
          <w:sz w:val="16"/>
        </w:rPr>
      </w:pPr>
      <w:r w:rsidRPr="00976E44">
        <w:rPr>
          <w:sz w:val="16"/>
        </w:rPr>
        <w:t>Why is there a need to go beyond existing global cooperation initiatives?</w:t>
      </w:r>
    </w:p>
    <w:p w14:paraId="6E2A580C" w14:textId="77777777" w:rsidR="00065260" w:rsidRPr="00976E44" w:rsidRDefault="00065260" w:rsidP="00065260">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6980C8C1" w14:textId="77777777" w:rsidR="00065260" w:rsidRPr="00976E44" w:rsidRDefault="00065260" w:rsidP="00065260">
      <w:pPr>
        <w:rPr>
          <w:sz w:val="16"/>
        </w:rPr>
      </w:pPr>
      <w:r w:rsidRPr="00976E44">
        <w:rPr>
          <w:sz w:val="16"/>
        </w:rPr>
        <w:t>Past experience</w:t>
      </w:r>
    </w:p>
    <w:p w14:paraId="0CA292D2" w14:textId="77777777" w:rsidR="00065260" w:rsidRPr="00976E44" w:rsidRDefault="00065260" w:rsidP="00065260">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53E73BAF" w14:textId="77777777" w:rsidR="00065260" w:rsidRPr="00976E44" w:rsidRDefault="00065260" w:rsidP="00065260">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68E987A8" w14:textId="77777777" w:rsidR="00065260" w:rsidRPr="00976E44" w:rsidRDefault="00065260" w:rsidP="00065260">
      <w:pPr>
        <w:rPr>
          <w:sz w:val="16"/>
        </w:rPr>
      </w:pPr>
      <w:r w:rsidRPr="00976E44">
        <w:rPr>
          <w:sz w:val="16"/>
        </w:rPr>
        <w:t>Way forward</w:t>
      </w:r>
    </w:p>
    <w:p w14:paraId="62062520" w14:textId="77777777" w:rsidR="00065260" w:rsidRPr="00976E44" w:rsidRDefault="00065260" w:rsidP="00065260">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20CB2873" w14:textId="77777777" w:rsidR="00065260" w:rsidRPr="00976E44" w:rsidRDefault="00065260" w:rsidP="00065260">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2CDB85DE" w14:textId="77777777" w:rsidR="00065260" w:rsidRPr="00976E44" w:rsidRDefault="00065260" w:rsidP="00065260">
      <w:pPr>
        <w:rPr>
          <w:sz w:val="16"/>
        </w:rPr>
      </w:pPr>
    </w:p>
    <w:p w14:paraId="7CAB5110" w14:textId="77777777" w:rsidR="00065260" w:rsidRPr="00976E44" w:rsidRDefault="00065260" w:rsidP="00065260">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5351D496" w14:textId="77777777" w:rsidR="00065260" w:rsidRPr="00976E44" w:rsidRDefault="00065260" w:rsidP="00065260">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5556F6A" w14:textId="77777777" w:rsidR="00065260" w:rsidRPr="00976E44" w:rsidRDefault="00065260" w:rsidP="00065260">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C384744" w14:textId="77777777" w:rsidR="00065260" w:rsidRDefault="00065260" w:rsidP="00065260">
      <w:pPr>
        <w:pStyle w:val="Heading3"/>
        <w:rPr>
          <w:rFonts w:cs="Calibri"/>
        </w:rPr>
      </w:pPr>
      <w:r w:rsidRPr="00976E44">
        <w:rPr>
          <w:rFonts w:cs="Calibri"/>
        </w:rPr>
        <w:t>1AC – Framing</w:t>
      </w:r>
    </w:p>
    <w:p w14:paraId="3612C775" w14:textId="77777777" w:rsidR="00065260" w:rsidRDefault="00065260" w:rsidP="00065260">
      <w:pPr>
        <w:pStyle w:val="Heading4"/>
        <w:rPr>
          <w:rFonts w:cs="Calibri"/>
        </w:rPr>
      </w:pPr>
      <w:r w:rsidRPr="007B328F">
        <w:rPr>
          <w:rFonts w:cs="Calibri"/>
        </w:rPr>
        <w:t xml:space="preserve">The standard is </w:t>
      </w:r>
      <w:r>
        <w:rPr>
          <w:rFonts w:cs="Calibri"/>
        </w:rPr>
        <w:t>maximizing expected wellbeing-hedonistic act util</w:t>
      </w:r>
    </w:p>
    <w:p w14:paraId="097A9F7C" w14:textId="77777777" w:rsidR="00065260" w:rsidRDefault="00065260" w:rsidP="00065260">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0451291" w14:textId="77777777" w:rsidR="00065260" w:rsidRDefault="00065260" w:rsidP="00065260">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4E61932" w14:textId="77777777" w:rsidR="00065260" w:rsidRPr="00611177" w:rsidRDefault="00065260" w:rsidP="00065260">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A6168CE" w14:textId="77777777" w:rsidR="00065260" w:rsidRPr="00611177" w:rsidRDefault="00065260" w:rsidP="00065260">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5FE9848" w14:textId="77777777" w:rsidR="00065260" w:rsidRPr="00484031" w:rsidRDefault="00065260" w:rsidP="00065260">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324B5EF" w14:textId="77777777" w:rsidR="00065260" w:rsidRDefault="00065260" w:rsidP="00065260">
      <w:pPr>
        <w:pStyle w:val="Heading4"/>
      </w:pPr>
      <w:r>
        <w:t>4] Extinction outweighs</w:t>
      </w:r>
    </w:p>
    <w:p w14:paraId="02645903" w14:textId="77777777" w:rsidR="00065260" w:rsidRPr="00166CFF" w:rsidRDefault="00065260" w:rsidP="00065260">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EB76AA1" w14:textId="77777777" w:rsidR="00065260" w:rsidRDefault="00065260" w:rsidP="00065260">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D829894" w14:textId="77777777" w:rsidR="00065260" w:rsidRDefault="00065260" w:rsidP="00065260">
      <w:pPr>
        <w:pStyle w:val="Heading4"/>
      </w:pPr>
      <w:r>
        <w:t xml:space="preserve">5] No </w:t>
      </w:r>
      <w:r w:rsidRPr="00192D33">
        <w:rPr>
          <w:u w:val="single"/>
        </w:rPr>
        <w:t>intent-foresight</w:t>
      </w:r>
      <w:r>
        <w:t xml:space="preserve"> distinction for states.</w:t>
      </w:r>
    </w:p>
    <w:p w14:paraId="56243A6F" w14:textId="77777777" w:rsidR="00065260" w:rsidRPr="00152744" w:rsidRDefault="00065260" w:rsidP="00065260">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6E297E7" w14:textId="77777777" w:rsidR="00065260" w:rsidRPr="006754BB" w:rsidRDefault="00065260" w:rsidP="00065260">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7DEA621D" w14:textId="77777777" w:rsidR="00065260" w:rsidRDefault="00065260" w:rsidP="00065260">
      <w:pPr>
        <w:rPr>
          <w:sz w:val="14"/>
          <w:szCs w:val="26"/>
        </w:rPr>
      </w:pPr>
    </w:p>
    <w:p w14:paraId="23C2F3A3" w14:textId="77777777" w:rsidR="00065260" w:rsidRPr="00361031" w:rsidRDefault="00065260" w:rsidP="00065260">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09098CDC" w14:textId="77777777" w:rsidR="00065260" w:rsidRPr="00713E06" w:rsidRDefault="00065260" w:rsidP="00065260">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4E6D82D4" w14:textId="77777777" w:rsidR="00065260" w:rsidRDefault="00065260" w:rsidP="00065260">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5A40CD9D" w14:textId="77777777" w:rsidR="00065260" w:rsidRDefault="00065260" w:rsidP="00065260">
      <w:pPr>
        <w:rPr>
          <w:sz w:val="14"/>
          <w:szCs w:val="26"/>
        </w:rPr>
      </w:pPr>
    </w:p>
    <w:p w14:paraId="031CEEA2" w14:textId="77777777" w:rsidR="00065260" w:rsidRDefault="00065260" w:rsidP="00065260">
      <w:pPr>
        <w:pStyle w:val="Heading3"/>
      </w:pPr>
      <w:r>
        <w:t>Underview</w:t>
      </w:r>
    </w:p>
    <w:p w14:paraId="07FB743A" w14:textId="77777777" w:rsidR="00065260" w:rsidRPr="00394AF8" w:rsidRDefault="00065260" w:rsidP="00065260">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54A69177" w14:textId="77777777" w:rsidR="00065260" w:rsidRDefault="00065260" w:rsidP="00065260"/>
    <w:p w14:paraId="22067412" w14:textId="77777777" w:rsidR="00065260" w:rsidRDefault="00065260" w:rsidP="00065260"/>
    <w:p w14:paraId="6C9FA9B5" w14:textId="77777777" w:rsidR="00065260" w:rsidRPr="00361031" w:rsidRDefault="00065260" w:rsidP="00065260">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443E766C" w14:textId="77777777" w:rsidR="00065260" w:rsidRDefault="00065260" w:rsidP="00065260"/>
    <w:p w14:paraId="2B51D5D7" w14:textId="77777777" w:rsidR="00065260" w:rsidRPr="00361031" w:rsidRDefault="00065260" w:rsidP="00065260">
      <w:pPr>
        <w:pStyle w:val="Heading4"/>
      </w:pPr>
      <w:r>
        <w:t>3</w:t>
      </w:r>
      <w:r w:rsidRPr="00361031">
        <w:t xml:space="preserve">] </w:t>
      </w:r>
      <w:r>
        <w:t xml:space="preserve">But if its good- </w:t>
      </w:r>
      <w:r w:rsidRPr="00361031">
        <w:t>Permissibility and presumption affirm.</w:t>
      </w:r>
    </w:p>
    <w:p w14:paraId="7D857351" w14:textId="77777777" w:rsidR="00065260" w:rsidRPr="00361031" w:rsidRDefault="00065260" w:rsidP="00065260">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03A5DEF1" w14:textId="77777777" w:rsidR="00065260" w:rsidRPr="00361031" w:rsidRDefault="00065260" w:rsidP="00065260">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0D66886A" w14:textId="77777777" w:rsidR="00065260" w:rsidRPr="00361031" w:rsidRDefault="00065260" w:rsidP="00065260">
      <w:pPr>
        <w:pStyle w:val="Heading4"/>
      </w:pPr>
      <w:r w:rsidRPr="00361031">
        <w:t xml:space="preserve">C] </w:t>
      </w:r>
      <w:r w:rsidRPr="00361031">
        <w:rPr>
          <w:u w:val="single"/>
        </w:rPr>
        <w:t>Negation Theory</w:t>
      </w:r>
      <w:r w:rsidRPr="00361031">
        <w:t>- Negating requires a complete absence of an existing obligation</w:t>
      </w:r>
    </w:p>
    <w:p w14:paraId="318BFB36" w14:textId="77777777" w:rsidR="00065260" w:rsidRPr="00361031" w:rsidRDefault="00065260" w:rsidP="00065260">
      <w:pPr>
        <w:rPr>
          <w:rStyle w:val="Emphasis"/>
        </w:rPr>
      </w:pPr>
      <w:r w:rsidRPr="00361031">
        <w:rPr>
          <w:rStyle w:val="Emphasis"/>
          <w:highlight w:val="green"/>
        </w:rPr>
        <w:t>Negate: to deny the existence of</w:t>
      </w:r>
    </w:p>
    <w:p w14:paraId="62312301" w14:textId="77777777" w:rsidR="00065260" w:rsidRPr="00361031" w:rsidRDefault="00065260" w:rsidP="00065260">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1218B5C8" w14:textId="77777777" w:rsidR="00065260" w:rsidRPr="00361031" w:rsidRDefault="00065260" w:rsidP="00065260">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72B451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52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260"/>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F2C"/>
    <w:rsid w:val="0047482C"/>
    <w:rsid w:val="00475436"/>
    <w:rsid w:val="0048047E"/>
    <w:rsid w:val="00482AF9"/>
    <w:rsid w:val="00496BB2"/>
    <w:rsid w:val="004B37B4"/>
    <w:rsid w:val="004B72B4"/>
    <w:rsid w:val="004C0314"/>
    <w:rsid w:val="004C0D3D"/>
    <w:rsid w:val="004C213E"/>
    <w:rsid w:val="004C376C"/>
    <w:rsid w:val="004C6037"/>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CB1"/>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E48"/>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0C915C"/>
  <w14:defaultImageDpi w14:val="300"/>
  <w15:docId w15:val="{6BA75E64-43AC-2748-862A-D3C412E7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260"/>
    <w:pPr>
      <w:spacing w:after="160" w:line="259" w:lineRule="auto"/>
    </w:pPr>
  </w:style>
  <w:style w:type="paragraph" w:styleId="Heading1">
    <w:name w:val="heading 1"/>
    <w:aliases w:val="Pocket"/>
    <w:basedOn w:val="Normal"/>
    <w:next w:val="Normal"/>
    <w:link w:val="Heading1Char"/>
    <w:uiPriority w:val="9"/>
    <w:qFormat/>
    <w:rsid w:val="0006526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26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526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65260"/>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652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260"/>
  </w:style>
  <w:style w:type="character" w:customStyle="1" w:styleId="Heading1Char">
    <w:name w:val="Heading 1 Char"/>
    <w:aliases w:val="Pocket Char"/>
    <w:basedOn w:val="DefaultParagraphFont"/>
    <w:link w:val="Heading1"/>
    <w:uiPriority w:val="9"/>
    <w:rsid w:val="0006526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6526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065260"/>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65260"/>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526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6526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652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526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65260"/>
    <w:rPr>
      <w:color w:val="auto"/>
      <w:u w:val="none"/>
    </w:rPr>
  </w:style>
  <w:style w:type="paragraph" w:styleId="DocumentMap">
    <w:name w:val="Document Map"/>
    <w:basedOn w:val="Normal"/>
    <w:link w:val="DocumentMapChar"/>
    <w:uiPriority w:val="99"/>
    <w:semiHidden/>
    <w:unhideWhenUsed/>
    <w:rsid w:val="00065260"/>
    <w:rPr>
      <w:rFonts w:ascii="Lucida Grande" w:hAnsi="Lucida Grande" w:cs="Lucida Grande"/>
    </w:rPr>
  </w:style>
  <w:style w:type="character" w:customStyle="1" w:styleId="DocumentMapChar">
    <w:name w:val="Document Map Char"/>
    <w:basedOn w:val="DefaultParagraphFont"/>
    <w:link w:val="DocumentMap"/>
    <w:uiPriority w:val="99"/>
    <w:semiHidden/>
    <w:rsid w:val="00065260"/>
    <w:rPr>
      <w:rFonts w:ascii="Lucida Grande" w:hAnsi="Lucida Grande" w:cs="Lucida Grande"/>
    </w:rPr>
  </w:style>
  <w:style w:type="paragraph" w:customStyle="1" w:styleId="textbold">
    <w:name w:val="text bold"/>
    <w:basedOn w:val="Normal"/>
    <w:link w:val="Emphasis"/>
    <w:uiPriority w:val="20"/>
    <w:qFormat/>
    <w:rsid w:val="0006526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652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TitleChar">
    <w:name w:val="Title Char"/>
    <w:basedOn w:val="DefaultParagraphFont"/>
    <w:link w:val="Title"/>
    <w:uiPriority w:val="1"/>
    <w:qFormat/>
    <w:rsid w:val="00065260"/>
    <w:rPr>
      <w:u w:val="single"/>
    </w:rPr>
  </w:style>
  <w:style w:type="paragraph" w:styleId="Title">
    <w:name w:val="Title"/>
    <w:basedOn w:val="Normal"/>
    <w:link w:val="TitleChar"/>
    <w:uiPriority w:val="1"/>
    <w:qFormat/>
    <w:rsid w:val="00065260"/>
    <w:pPr>
      <w:spacing w:before="240" w:after="60"/>
      <w:ind w:left="432" w:right="432"/>
      <w:jc w:val="center"/>
      <w:outlineLvl w:val="0"/>
    </w:pPr>
    <w:rPr>
      <w:u w:val="single"/>
    </w:rPr>
  </w:style>
  <w:style w:type="character" w:customStyle="1" w:styleId="TitleChar1">
    <w:name w:val="Title Char1"/>
    <w:basedOn w:val="DefaultParagraphFont"/>
    <w:uiPriority w:val="10"/>
    <w:rsid w:val="000652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ipwatchdog.com/2021/07/21/third-option-limited-ip-waiver-solve-pandemic-vaccine-problems/id=135732/"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crisisgroup.org/global/sb4-covid-19-and-conflict-seven-trends-watch" TargetMode="External"/><Relationship Id="rId2" Type="http://schemas.openxmlformats.org/officeDocument/2006/relationships/customXml" Target="../customXml/item2.xml"/><Relationship Id="rId16" Type="http://schemas.openxmlformats.org/officeDocument/2006/relationships/hyperlink" Target="https://www.tandfonline.com/doi/full/10.1080/25751654.2021.189086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helsinkitimes.fi/columns/columns/viewpoint/18561-science-has-delivered-will-the-wto-deliver.html"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18629</Words>
  <Characters>104138</Characters>
  <Application>Microsoft Office Word</Application>
  <DocSecurity>0</DocSecurity>
  <Lines>1210</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2021-09-24T21:03:00Z</dcterms:created>
  <dcterms:modified xsi:type="dcterms:W3CDTF">2021-09-24T22:26:00Z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