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6370A" w14:textId="77777777" w:rsidR="00277E3D" w:rsidRDefault="00277E3D" w:rsidP="00277E3D">
      <w:pPr>
        <w:pStyle w:val="Heading2"/>
      </w:pPr>
      <w:r>
        <w:t>1AC</w:t>
      </w:r>
    </w:p>
    <w:p w14:paraId="04DA6303" w14:textId="10B69583" w:rsidR="00277E3D" w:rsidRDefault="00277E3D" w:rsidP="00277E3D">
      <w:pPr>
        <w:pStyle w:val="Heading3"/>
      </w:pPr>
      <w:r>
        <w:t>Speaks heh</w:t>
      </w:r>
    </w:p>
    <w:p w14:paraId="70905403" w14:textId="234D046E" w:rsidR="00277E3D" w:rsidRPr="00277E3D" w:rsidRDefault="00277E3D" w:rsidP="00277E3D">
      <w:pPr>
        <w:pStyle w:val="Heading4"/>
      </w:pPr>
      <w:hyperlink r:id="rId9" w:history="1">
        <w:r w:rsidRPr="00277E3D">
          <w:rPr>
            <w:rStyle w:val="Hyperlink"/>
          </w:rPr>
          <w:t>https://open.spotify.com/track/2j1r3ubqqxuoTFaPVnTV1j?si=1833797c25ad40ca</w:t>
        </w:r>
      </w:hyperlink>
    </w:p>
    <w:p w14:paraId="479272EB" w14:textId="5E2A8A64" w:rsidR="00277E3D" w:rsidRDefault="00277E3D" w:rsidP="00277E3D">
      <w:pPr>
        <w:pStyle w:val="Heading4"/>
      </w:pPr>
      <w:r>
        <w:t>ANIMA by REONA</w:t>
      </w:r>
    </w:p>
    <w:p w14:paraId="210C1132" w14:textId="193BAB35" w:rsidR="00277E3D" w:rsidRPr="00277E3D" w:rsidRDefault="00277E3D" w:rsidP="00277E3D">
      <w:pPr>
        <w:pStyle w:val="Heading4"/>
      </w:pPr>
      <w:r>
        <w:t>Your favorite conan gray song is idle town??</w:t>
      </w:r>
    </w:p>
    <w:p w14:paraId="49151E9D" w14:textId="77777777" w:rsidR="00277E3D" w:rsidRDefault="00277E3D" w:rsidP="00277E3D">
      <w:pPr>
        <w:pStyle w:val="Heading3"/>
      </w:pPr>
      <w:r>
        <w:t>Plan</w:t>
      </w:r>
    </w:p>
    <w:p w14:paraId="4A445389" w14:textId="77777777" w:rsidR="00277E3D" w:rsidRDefault="00277E3D" w:rsidP="00277E3D">
      <w:pPr>
        <w:pStyle w:val="Heading4"/>
      </w:pPr>
      <w:r>
        <w:t xml:space="preserve"> Plan – The appropriation of outer space through the production of space debris by private entities is unjust.</w:t>
      </w:r>
    </w:p>
    <w:p w14:paraId="3A459B31" w14:textId="77777777" w:rsidR="00277E3D" w:rsidRDefault="00277E3D" w:rsidP="00277E3D">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 – scope of modification </w:t>
      </w:r>
      <w:r w:rsidRPr="001D570B">
        <w:rPr>
          <w:u w:val="single"/>
        </w:rPr>
        <w:t>below</w:t>
      </w:r>
      <w:r>
        <w:t>.</w:t>
      </w:r>
    </w:p>
    <w:p w14:paraId="1B5F7A46" w14:textId="77777777" w:rsidR="00277E3D" w:rsidRDefault="00277E3D" w:rsidP="00277E3D">
      <w:pPr>
        <w:pStyle w:val="ListParagraph"/>
        <w:numPr>
          <w:ilvl w:val="0"/>
          <w:numId w:val="23"/>
        </w:numPr>
      </w:pPr>
      <w:r>
        <w:t>Private entities: Non-governmental</w:t>
      </w:r>
    </w:p>
    <w:p w14:paraId="38E2903E" w14:textId="77777777" w:rsidR="00277E3D" w:rsidRPr="001D570B" w:rsidRDefault="00277E3D" w:rsidP="00277E3D">
      <w:pPr>
        <w:pStyle w:val="ListParagraph"/>
        <w:numPr>
          <w:ilvl w:val="0"/>
          <w:numId w:val="23"/>
        </w:numPr>
      </w:pPr>
      <w:r>
        <w:t>Space debris: Non-functional Space Objects</w:t>
      </w:r>
    </w:p>
    <w:p w14:paraId="66C478EE" w14:textId="77777777" w:rsidR="00277E3D" w:rsidRPr="00612602" w:rsidRDefault="00277E3D" w:rsidP="00277E3D">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0" w:history="1">
        <w:r w:rsidRPr="008E3DAC">
          <w:rPr>
            <w:rStyle w:val="Hyperlink"/>
          </w:rPr>
          <w:t>https://www.culsr.org/articles/the-international-legal-regulation-of-space-debris</w:t>
        </w:r>
      </w:hyperlink>
      <w:r>
        <w:t>] Justin</w:t>
      </w:r>
    </w:p>
    <w:p w14:paraId="1A603D92" w14:textId="77777777" w:rsidR="00277E3D" w:rsidRPr="00934304" w:rsidRDefault="00277E3D" w:rsidP="00277E3D">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r w:rsidRPr="00934304">
        <w:rPr>
          <w:rStyle w:val="Emphasis"/>
        </w:rPr>
        <w:t>unclear the definition of space debris,</w:t>
      </w:r>
      <w:r w:rsidRPr="00934304">
        <w:rPr>
          <w:sz w:val="14"/>
        </w:rPr>
        <w:t xml:space="preserve"> which leaves the regulation open to interpretation. Rather than </w:t>
      </w:r>
      <w:r w:rsidRPr="00934304">
        <w:rPr>
          <w:u w:val="single"/>
        </w:rPr>
        <w:t xml:space="preserve">agree with most scholars that </w:t>
      </w:r>
      <w:r w:rsidRPr="00C62E98">
        <w:rPr>
          <w:highlight w:val="green"/>
          <w:u w:val="single"/>
        </w:rPr>
        <w:t xml:space="preserve">space debris </w:t>
      </w:r>
      <w:r w:rsidRPr="00C62E98">
        <w:rPr>
          <w:rStyle w:val="Emphasis"/>
          <w:highlight w:val="green"/>
        </w:rPr>
        <w:t>constitute “space objects,”</w:t>
      </w:r>
      <w:r w:rsidRPr="00934304">
        <w:rPr>
          <w:sz w:val="14"/>
        </w:rPr>
        <w:t xml:space="preserve"> scholar Chelsea Muñoz-Patchen uses the UN Space Debris Mitigation Guidelines’ definition of space debris along </w:t>
      </w:r>
      <w:r w:rsidRPr="00934304">
        <w:rPr>
          <w:rStyle w:val="Emphasis"/>
        </w:rPr>
        <w:t xml:space="preserve">with the fact that space debris is </w:t>
      </w:r>
      <w:r w:rsidRPr="00C62E98">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C62E98">
        <w:rPr>
          <w:highlight w:val="green"/>
          <w:u w:val="single"/>
        </w:rPr>
        <w:t>non-governmental</w:t>
      </w:r>
      <w:r w:rsidRPr="00934304">
        <w:rPr>
          <w:u w:val="single"/>
        </w:rPr>
        <w:t xml:space="preserve"> private </w:t>
      </w:r>
      <w:r w:rsidRPr="00C62E98">
        <w:rPr>
          <w:highlight w:val="green"/>
          <w:u w:val="single"/>
        </w:rPr>
        <w:t>enterprises</w:t>
      </w:r>
      <w:r w:rsidRPr="00934304">
        <w:rPr>
          <w:u w:val="single"/>
        </w:rPr>
        <w:t xml:space="preserve"> may be </w:t>
      </w:r>
      <w:r w:rsidRPr="00934304">
        <w:rPr>
          <w:rStyle w:val="Emphasis"/>
        </w:rPr>
        <w:t xml:space="preserve">inclined to legally </w:t>
      </w:r>
      <w:r w:rsidRPr="00C62E98">
        <w:rPr>
          <w:rStyle w:val="Emphasis"/>
          <w:highlight w:val="green"/>
        </w:rPr>
        <w:t>define space debris</w:t>
      </w:r>
      <w:r w:rsidRPr="00934304">
        <w:rPr>
          <w:u w:val="single"/>
        </w:rPr>
        <w:t xml:space="preserve"> as something other than “space objects” in order </w:t>
      </w:r>
      <w:r w:rsidRPr="00C62E98">
        <w:rPr>
          <w:highlight w:val="green"/>
          <w:u w:val="single"/>
        </w:rPr>
        <w:t xml:space="preserve">to </w:t>
      </w:r>
      <w:r w:rsidRPr="00C62E98">
        <w:rPr>
          <w:rStyle w:val="Emphasis"/>
          <w:highlight w:val="green"/>
        </w:rPr>
        <w:t>avoid</w:t>
      </w:r>
      <w:r w:rsidRPr="00934304">
        <w:rPr>
          <w:rStyle w:val="Emphasis"/>
        </w:rPr>
        <w:t xml:space="preserve"> the Outer Space Treaty’s aforementioned financial </w:t>
      </w:r>
      <w:r w:rsidRPr="00C62E98">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7926CE38" w14:textId="77777777" w:rsidR="00277E3D" w:rsidRPr="00934304" w:rsidRDefault="00277E3D" w:rsidP="00277E3D">
      <w:pPr>
        <w:rPr>
          <w:sz w:val="14"/>
        </w:rPr>
      </w:pPr>
      <w:r w:rsidRPr="00934304">
        <w:rPr>
          <w:sz w:val="14"/>
        </w:rPr>
        <w:t xml:space="preserve">Due to the Treaty’s weakness, </w:t>
      </w:r>
      <w:r w:rsidRPr="00934304">
        <w:rPr>
          <w:u w:val="single"/>
        </w:rPr>
        <w:t xml:space="preserve">many of the aforementioned scholars </w:t>
      </w:r>
      <w:r w:rsidRPr="00C62E98">
        <w:rPr>
          <w:highlight w:val="green"/>
          <w:u w:val="single"/>
        </w:rPr>
        <w:t xml:space="preserve">support </w:t>
      </w:r>
      <w:r w:rsidRPr="00C62E98">
        <w:rPr>
          <w:rStyle w:val="Emphasis"/>
          <w:highlight w:val="green"/>
        </w:rPr>
        <w:t>revising</w:t>
      </w:r>
      <w:r w:rsidRPr="00934304">
        <w:rPr>
          <w:rStyle w:val="Emphasis"/>
        </w:rPr>
        <w:t xml:space="preserve"> the </w:t>
      </w:r>
      <w:r w:rsidRPr="00C62E98">
        <w:rPr>
          <w:rStyle w:val="Emphasis"/>
          <w:highlight w:val="green"/>
        </w:rPr>
        <w:t>O</w:t>
      </w:r>
      <w:r w:rsidRPr="00934304">
        <w:rPr>
          <w:rStyle w:val="Emphasis"/>
        </w:rPr>
        <w:t xml:space="preserve">uter </w:t>
      </w:r>
      <w:r w:rsidRPr="00C62E98">
        <w:rPr>
          <w:rStyle w:val="Emphasis"/>
          <w:highlight w:val="green"/>
        </w:rPr>
        <w:t>S</w:t>
      </w:r>
      <w:r w:rsidRPr="00934304">
        <w:rPr>
          <w:rStyle w:val="Emphasis"/>
        </w:rPr>
        <w:t xml:space="preserve">pace </w:t>
      </w:r>
      <w:r w:rsidRPr="00C62E98">
        <w:rPr>
          <w:rStyle w:val="Emphasis"/>
          <w:highlight w:val="green"/>
        </w:rPr>
        <w:t>T</w:t>
      </w:r>
      <w:r w:rsidRPr="00934304">
        <w:rPr>
          <w:rStyle w:val="Emphasis"/>
        </w:rPr>
        <w:t xml:space="preserve">reaty </w:t>
      </w:r>
      <w:r w:rsidRPr="00C62E98">
        <w:rPr>
          <w:rStyle w:val="Emphasis"/>
          <w:highlight w:val="green"/>
        </w:rPr>
        <w:t>by</w:t>
      </w:r>
      <w:r w:rsidRPr="00934304">
        <w:rPr>
          <w:rStyle w:val="Emphasis"/>
        </w:rPr>
        <w:t xml:space="preserve"> clearly </w:t>
      </w:r>
      <w:r w:rsidRPr="00C62E98">
        <w:rPr>
          <w:rStyle w:val="Emphasis"/>
          <w:highlight w:val="green"/>
        </w:rPr>
        <w:t>defining space debris</w:t>
      </w:r>
      <w:r w:rsidRPr="00C62E98">
        <w:rPr>
          <w:highlight w:val="green"/>
          <w:u w:val="single"/>
        </w:rPr>
        <w:t>, increasing</w:t>
      </w:r>
      <w:r w:rsidRPr="00934304">
        <w:rPr>
          <w:u w:val="single"/>
        </w:rPr>
        <w:t xml:space="preserve"> its </w:t>
      </w:r>
      <w:r w:rsidRPr="00934304">
        <w:rPr>
          <w:rStyle w:val="Emphasis"/>
        </w:rPr>
        <w:t xml:space="preserve">technology-specific </w:t>
      </w:r>
      <w:r w:rsidRPr="00C62E98">
        <w:rPr>
          <w:rStyle w:val="Emphasis"/>
          <w:highlight w:val="green"/>
        </w:rPr>
        <w:t>language</w:t>
      </w:r>
      <w:r w:rsidRPr="00C62E98">
        <w:rPr>
          <w:highlight w:val="green"/>
          <w:u w:val="single"/>
        </w:rPr>
        <w:t xml:space="preserve"> to combat</w:t>
      </w:r>
      <w:r w:rsidRPr="00934304">
        <w:rPr>
          <w:u w:val="single"/>
        </w:rPr>
        <w:t xml:space="preserve"> </w:t>
      </w:r>
      <w:r w:rsidRPr="00934304">
        <w:rPr>
          <w:rStyle w:val="Emphasis"/>
        </w:rPr>
        <w:t xml:space="preserve">space </w:t>
      </w:r>
      <w:r w:rsidRPr="00C62E98">
        <w:rPr>
          <w:rStyle w:val="Emphasis"/>
          <w:highlight w:val="green"/>
        </w:rPr>
        <w:t>debris</w:t>
      </w:r>
      <w:r w:rsidRPr="00934304">
        <w:rPr>
          <w:rStyle w:val="Emphasis"/>
        </w:rPr>
        <w:t xml:space="preserve"> issues, </w:t>
      </w:r>
      <w:r w:rsidRPr="00C62E98">
        <w:rPr>
          <w:rStyle w:val="Emphasis"/>
          <w:highlight w:val="green"/>
        </w:rPr>
        <w:t>and outlining</w:t>
      </w:r>
      <w:r w:rsidRPr="00934304">
        <w:rPr>
          <w:rStyle w:val="Emphasis"/>
        </w:rPr>
        <w:t xml:space="preserve"> specific </w:t>
      </w:r>
      <w:r w:rsidRPr="00C62E98">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60C245C9" w14:textId="77777777" w:rsidR="00277E3D" w:rsidRPr="00934304" w:rsidRDefault="00277E3D" w:rsidP="00277E3D">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C62E98">
        <w:rPr>
          <w:highlight w:val="green"/>
          <w:u w:val="single"/>
        </w:rPr>
        <w:t>private enterprises</w:t>
      </w:r>
      <w:r w:rsidRPr="00934304">
        <w:rPr>
          <w:u w:val="single"/>
        </w:rPr>
        <w:t xml:space="preserve"> sending objects into space are </w:t>
      </w:r>
      <w:r w:rsidRPr="00C62E98">
        <w:rPr>
          <w:rStyle w:val="Emphasis"/>
          <w:highlight w:val="green"/>
        </w:rPr>
        <w:t xml:space="preserve">subject to </w:t>
      </w:r>
      <w:r w:rsidRPr="00934304">
        <w:rPr>
          <w:rStyle w:val="Emphasis"/>
        </w:rPr>
        <w:t xml:space="preserve">even </w:t>
      </w:r>
      <w:r w:rsidRPr="00C62E98">
        <w:rPr>
          <w:rStyle w:val="Emphasis"/>
          <w:highlight w:val="green"/>
        </w:rPr>
        <w:t>less</w:t>
      </w:r>
      <w:r w:rsidRPr="00934304">
        <w:rPr>
          <w:rStyle w:val="Emphasis"/>
        </w:rPr>
        <w:t xml:space="preserve"> stringent </w:t>
      </w:r>
      <w:r w:rsidRPr="00C62E98">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sending of 42,000 Starlink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C62E98">
        <w:rPr>
          <w:highlight w:val="green"/>
          <w:u w:val="single"/>
        </w:rPr>
        <w:t>nongovernmental</w:t>
      </w:r>
      <w:r w:rsidRPr="00934304">
        <w:rPr>
          <w:u w:val="single"/>
        </w:rPr>
        <w:t xml:space="preserve"> satellite </w:t>
      </w:r>
      <w:r w:rsidRPr="00C62E98">
        <w:rPr>
          <w:highlight w:val="green"/>
          <w:u w:val="single"/>
        </w:rPr>
        <w:t xml:space="preserve">companies </w:t>
      </w:r>
      <w:r w:rsidRPr="00C62E98">
        <w:rPr>
          <w:rStyle w:val="Emphasis"/>
          <w:highlight w:val="green"/>
        </w:rPr>
        <w:t>send</w:t>
      </w:r>
      <w:r w:rsidRPr="00934304">
        <w:rPr>
          <w:rStyle w:val="Emphasis"/>
        </w:rPr>
        <w:t xml:space="preserve"> many </w:t>
      </w:r>
      <w:r w:rsidRPr="00C62E98">
        <w:rPr>
          <w:rStyle w:val="Emphasis"/>
          <w:highlight w:val="green"/>
        </w:rPr>
        <w:t>satellites</w:t>
      </w:r>
      <w:r w:rsidRPr="00934304">
        <w:rPr>
          <w:rStyle w:val="Emphasis"/>
        </w:rPr>
        <w:t xml:space="preserve"> into orbit in order </w:t>
      </w:r>
      <w:r w:rsidRPr="00C62E98">
        <w:rPr>
          <w:rStyle w:val="Emphasis"/>
          <w:highlight w:val="green"/>
        </w:rPr>
        <w:t>to maximize</w:t>
      </w:r>
      <w:r w:rsidRPr="00934304">
        <w:rPr>
          <w:rStyle w:val="Emphasis"/>
        </w:rPr>
        <w:t xml:space="preserve"> their </w:t>
      </w:r>
      <w:r w:rsidRPr="00C62E98">
        <w:rPr>
          <w:rStyle w:val="Emphasis"/>
          <w:highlight w:val="green"/>
        </w:rPr>
        <w:t>profit</w:t>
      </w:r>
      <w:r w:rsidRPr="00934304">
        <w:rPr>
          <w:rStyle w:val="Emphasis"/>
        </w:rPr>
        <w:t>, which is their primary objective</w:t>
      </w:r>
      <w:r w:rsidRPr="00934304">
        <w:rPr>
          <w:sz w:val="14"/>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17FC0B36" w14:textId="77777777" w:rsidR="00277E3D" w:rsidRDefault="00277E3D" w:rsidP="00277E3D"/>
    <w:p w14:paraId="3B46CC44" w14:textId="77777777" w:rsidR="00277E3D" w:rsidRDefault="00277E3D" w:rsidP="00277E3D">
      <w:pPr>
        <w:pStyle w:val="Heading4"/>
      </w:pPr>
      <w:r>
        <w:t xml:space="preserve">The aff interprets OST enforcement as an OUF (Orbital Use Fee). That incentivizes remediation, removal, and mitigation efforts </w:t>
      </w:r>
      <w:r w:rsidRPr="00B20019">
        <w:rPr>
          <w:u w:val="single"/>
        </w:rPr>
        <w:t>without</w:t>
      </w:r>
      <w:r>
        <w:t xml:space="preserve"> harming the space industry. Any other countermeasures aren’t the silver bullet and </w:t>
      </w:r>
      <w:r w:rsidRPr="00B20019">
        <w:rPr>
          <w:u w:val="single"/>
        </w:rPr>
        <w:t>fail</w:t>
      </w:r>
      <w:r>
        <w:t>.</w:t>
      </w:r>
    </w:p>
    <w:p w14:paraId="261728A4" w14:textId="77777777" w:rsidR="00277E3D" w:rsidRPr="00431518" w:rsidRDefault="00277E3D" w:rsidP="00277E3D">
      <w:pPr>
        <w:rPr>
          <w:b/>
          <w:bCs/>
        </w:rPr>
      </w:pPr>
      <w:r w:rsidRPr="00431518">
        <w:rPr>
          <w:rStyle w:val="Style13ptBold"/>
        </w:rPr>
        <w:t>Runnels 22</w:t>
      </w:r>
      <w:r>
        <w:t>. Michael is a professor and writer for the American Bar Association. 1/13/22. [American Bar Association “</w:t>
      </w:r>
      <w:r w:rsidRPr="00431518">
        <w:t>On Clearing Earth’s Orbital Debris &amp; Enforcing the Outer Space Treaty in the U.S.</w:t>
      </w:r>
      <w:r>
        <w:t xml:space="preserve">” </w:t>
      </w:r>
      <w:hyperlink r:id="rId11" w:history="1">
        <w:r w:rsidRPr="00457B9A">
          <w:rPr>
            <w:rStyle w:val="Hyperlink"/>
          </w:rPr>
          <w:t>https://www.americanbar.org/groups/business_law/publications/blt/2022/01/orbital-debris/</w:t>
        </w:r>
      </w:hyperlink>
      <w:r>
        <w:t>] Justin</w:t>
      </w:r>
      <w:r w:rsidRPr="00431518">
        <w:rPr>
          <w:b/>
          <w:bCs/>
        </w:rPr>
        <w:t xml:space="preserve"> </w:t>
      </w:r>
      <w:r>
        <w:rPr>
          <w:b/>
          <w:bCs/>
        </w:rPr>
        <w:t>**</w:t>
      </w:r>
      <w:r w:rsidRPr="00431518">
        <w:rPr>
          <w:b/>
          <w:bCs/>
        </w:rPr>
        <w:t>OUF: Proportional fee for amount of debris put into Space</w:t>
      </w:r>
    </w:p>
    <w:p w14:paraId="617EF08C" w14:textId="77777777" w:rsidR="00277E3D" w:rsidRPr="001D570B" w:rsidRDefault="00277E3D" w:rsidP="00277E3D">
      <w:pPr>
        <w:rPr>
          <w:rStyle w:val="Emphasis"/>
        </w:rPr>
      </w:pPr>
      <w:r w:rsidRPr="00431518">
        <w:rPr>
          <w:u w:val="single"/>
        </w:rPr>
        <w:t xml:space="preserve">A number of technological and </w:t>
      </w:r>
      <w:r w:rsidRPr="00C62E98">
        <w:rPr>
          <w:highlight w:val="green"/>
          <w:u w:val="single"/>
        </w:rPr>
        <w:t>regulatory solutions</w:t>
      </w:r>
      <w:r w:rsidRPr="00431518">
        <w:rPr>
          <w:u w:val="single"/>
        </w:rPr>
        <w:t xml:space="preserve">, such as active debris removal[119] </w:t>
      </w:r>
      <w:r w:rsidRPr="00C62E98">
        <w:rPr>
          <w:highlight w:val="green"/>
          <w:u w:val="single"/>
        </w:rPr>
        <w:t>and</w:t>
      </w:r>
      <w:r w:rsidRPr="00431518">
        <w:rPr>
          <w:u w:val="single"/>
        </w:rPr>
        <w:t xml:space="preserve"> voluntary orbital </w:t>
      </w:r>
      <w:r w:rsidRPr="00C62E98">
        <w:rPr>
          <w:highlight w:val="green"/>
          <w:u w:val="single"/>
        </w:rPr>
        <w:t xml:space="preserve">debris </w:t>
      </w:r>
      <w:r w:rsidRPr="00C62E98">
        <w:rPr>
          <w:rStyle w:val="Emphasis"/>
          <w:highlight w:val="green"/>
        </w:rPr>
        <w:t>mitigation guidelines</w:t>
      </w:r>
      <w:r w:rsidRPr="00431518">
        <w:rPr>
          <w:u w:val="single"/>
        </w:rPr>
        <w:t xml:space="preserve">,[120] are currently being </w:t>
      </w:r>
      <w:r w:rsidRPr="001D570B">
        <w:rPr>
          <w:rStyle w:val="Emphasis"/>
        </w:rPr>
        <w:t>explored</w:t>
      </w:r>
      <w:r w:rsidRPr="00431518">
        <w:rPr>
          <w:u w:val="single"/>
        </w:rPr>
        <w:t xml:space="preserve"> by regulatory authorities</w:t>
      </w:r>
      <w:r w:rsidRPr="00431518">
        <w:rPr>
          <w:sz w:val="14"/>
        </w:rPr>
        <w:t xml:space="preserve">.[121] While </w:t>
      </w:r>
      <w:r w:rsidRPr="00431518">
        <w:rPr>
          <w:u w:val="single"/>
        </w:rPr>
        <w:t xml:space="preserve">these efforts are important in ensuring the </w:t>
      </w:r>
      <w:r w:rsidRPr="001D570B">
        <w:rPr>
          <w:rStyle w:val="Emphasis"/>
        </w:rPr>
        <w:t xml:space="preserve">sustainable use </w:t>
      </w:r>
      <w:r w:rsidRPr="00431518">
        <w:rPr>
          <w:u w:val="single"/>
        </w:rPr>
        <w:t xml:space="preserve">of LEO orbits, they </w:t>
      </w:r>
      <w:r w:rsidRPr="00C62E98">
        <w:rPr>
          <w:rStyle w:val="Emphasis"/>
          <w:highlight w:val="green"/>
        </w:rPr>
        <w:t>do not address</w:t>
      </w:r>
      <w:r w:rsidRPr="00C62E98">
        <w:rPr>
          <w:highlight w:val="green"/>
          <w:u w:val="single"/>
        </w:rPr>
        <w:t xml:space="preserve"> the</w:t>
      </w:r>
      <w:r w:rsidRPr="00431518">
        <w:rPr>
          <w:u w:val="single"/>
        </w:rPr>
        <w:t xml:space="preserve"> underlying </w:t>
      </w:r>
      <w:r w:rsidRPr="00C62E98">
        <w:rPr>
          <w:highlight w:val="green"/>
          <w:u w:val="single"/>
        </w:rPr>
        <w:t>incentive problem</w:t>
      </w:r>
      <w:r w:rsidRPr="00431518">
        <w:rPr>
          <w:u w:val="single"/>
        </w:rPr>
        <w:t xml:space="preserve"> for satellite operators. Namely, </w:t>
      </w:r>
      <w:r w:rsidRPr="00C62E98">
        <w:rPr>
          <w:highlight w:val="green"/>
          <w:u w:val="single"/>
        </w:rPr>
        <w:t>they are incentivized to view</w:t>
      </w:r>
      <w:r w:rsidRPr="00431518">
        <w:rPr>
          <w:u w:val="single"/>
        </w:rPr>
        <w:t xml:space="preserve"> both their orbital </w:t>
      </w:r>
      <w:r w:rsidRPr="00C62E98">
        <w:rPr>
          <w:highlight w:val="green"/>
          <w:u w:val="single"/>
        </w:rPr>
        <w:t>debris</w:t>
      </w:r>
      <w:r w:rsidRPr="00431518">
        <w:rPr>
          <w:u w:val="single"/>
        </w:rPr>
        <w:t xml:space="preserve"> and the costs that it imposes on others </w:t>
      </w:r>
      <w:r w:rsidRPr="00C62E98">
        <w:rPr>
          <w:highlight w:val="green"/>
          <w:u w:val="single"/>
        </w:rPr>
        <w:t xml:space="preserve">as </w:t>
      </w:r>
      <w:r w:rsidRPr="00C62E98">
        <w:rPr>
          <w:rStyle w:val="Emphasis"/>
          <w:highlight w:val="green"/>
        </w:rPr>
        <w:t>externalities</w:t>
      </w:r>
      <w:r w:rsidRPr="00431518">
        <w:rPr>
          <w:sz w:val="14"/>
        </w:rPr>
        <w:t xml:space="preserve">.[122] As such, </w:t>
      </w:r>
      <w:r w:rsidRPr="00C62E98">
        <w:rPr>
          <w:highlight w:val="green"/>
          <w:u w:val="single"/>
        </w:rPr>
        <w:t>without</w:t>
      </w:r>
      <w:r w:rsidRPr="00431518">
        <w:rPr>
          <w:u w:val="single"/>
        </w:rPr>
        <w:t xml:space="preserve"> the </w:t>
      </w:r>
      <w:r w:rsidRPr="00C62E98">
        <w:rPr>
          <w:highlight w:val="green"/>
          <w:u w:val="single"/>
        </w:rPr>
        <w:t>internalization of</w:t>
      </w:r>
      <w:r w:rsidRPr="00431518">
        <w:rPr>
          <w:u w:val="single"/>
        </w:rPr>
        <w:t xml:space="preserve"> these </w:t>
      </w:r>
      <w:r w:rsidRPr="00C62E98">
        <w:rPr>
          <w:highlight w:val="green"/>
          <w:u w:val="single"/>
        </w:rPr>
        <w:t>externalities, efforts to</w:t>
      </w:r>
      <w:r w:rsidRPr="00431518">
        <w:rPr>
          <w:u w:val="single"/>
        </w:rPr>
        <w:t xml:space="preserve"> fully </w:t>
      </w:r>
      <w:r w:rsidRPr="00C62E98">
        <w:rPr>
          <w:highlight w:val="green"/>
          <w:u w:val="single"/>
        </w:rPr>
        <w:t>address</w:t>
      </w:r>
      <w:r w:rsidRPr="00431518">
        <w:rPr>
          <w:u w:val="single"/>
        </w:rPr>
        <w:t xml:space="preserve"> the orbital </w:t>
      </w:r>
      <w:r w:rsidRPr="00C62E98">
        <w:rPr>
          <w:highlight w:val="green"/>
          <w:u w:val="single"/>
        </w:rPr>
        <w:t>debris</w:t>
      </w:r>
      <w:r w:rsidRPr="00431518">
        <w:rPr>
          <w:u w:val="single"/>
        </w:rPr>
        <w:t xml:space="preserve"> problem </w:t>
      </w:r>
      <w:r w:rsidRPr="00C62E98">
        <w:rPr>
          <w:highlight w:val="green"/>
          <w:u w:val="single"/>
        </w:rPr>
        <w:t>will</w:t>
      </w:r>
      <w:r w:rsidRPr="00431518">
        <w:rPr>
          <w:u w:val="single"/>
        </w:rPr>
        <w:t xml:space="preserve"> likely </w:t>
      </w:r>
      <w:r w:rsidRPr="00C62E98">
        <w:rPr>
          <w:highlight w:val="green"/>
          <w:u w:val="single"/>
        </w:rPr>
        <w:t>be ineffective</w:t>
      </w:r>
      <w:r w:rsidRPr="00431518">
        <w:rPr>
          <w:sz w:val="14"/>
        </w:rPr>
        <w:t xml:space="preserve">.[123] Notably, a National Academy of Sciences study found that </w:t>
      </w:r>
      <w:r w:rsidRPr="00C62E98">
        <w:rPr>
          <w:highlight w:val="green"/>
          <w:u w:val="single"/>
        </w:rPr>
        <w:t>orbital debris removal</w:t>
      </w:r>
      <w:r w:rsidRPr="00431518">
        <w:rPr>
          <w:u w:val="single"/>
        </w:rPr>
        <w:t xml:space="preserve"> may </w:t>
      </w:r>
      <w:r w:rsidRPr="00C62E98">
        <w:rPr>
          <w:rStyle w:val="Emphasis"/>
          <w:highlight w:val="green"/>
        </w:rPr>
        <w:t>worsen</w:t>
      </w:r>
      <w:r w:rsidRPr="001D570B">
        <w:rPr>
          <w:rStyle w:val="Emphasis"/>
        </w:rPr>
        <w:t xml:space="preserve"> the economic </w:t>
      </w:r>
      <w:r w:rsidRPr="00C62E98">
        <w:rPr>
          <w:rStyle w:val="Emphasis"/>
          <w:highlight w:val="green"/>
        </w:rPr>
        <w:t>damages</w:t>
      </w:r>
      <w:r w:rsidRPr="00431518">
        <w:rPr>
          <w:u w:val="single"/>
        </w:rPr>
        <w:t xml:space="preserve"> from congestion by increasing incentives to launch</w:t>
      </w:r>
      <w:r w:rsidRPr="00431518">
        <w:rPr>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431518">
        <w:rPr>
          <w:u w:val="single"/>
        </w:rPr>
        <w:t xml:space="preserve">However, </w:t>
      </w:r>
      <w:r w:rsidRPr="00C62E98">
        <w:rPr>
          <w:highlight w:val="green"/>
          <w:u w:val="single"/>
        </w:rPr>
        <w:t>under Article VI of the OST</w:t>
      </w:r>
      <w:r w:rsidRPr="00431518">
        <w:rPr>
          <w:u w:val="single"/>
        </w:rPr>
        <w:t>,</w:t>
      </w:r>
      <w:r w:rsidRPr="00431518">
        <w:rPr>
          <w:sz w:val="14"/>
        </w:rPr>
        <w:t xml:space="preserve">[129] </w:t>
      </w:r>
      <w:r w:rsidRPr="00431518">
        <w:rPr>
          <w:u w:val="single"/>
        </w:rPr>
        <w:t xml:space="preserve">this </w:t>
      </w:r>
      <w:r w:rsidRPr="00C62E98">
        <w:rPr>
          <w:highlight w:val="green"/>
          <w:u w:val="single"/>
        </w:rPr>
        <w:t>problem can be</w:t>
      </w:r>
      <w:r w:rsidRPr="00431518">
        <w:rPr>
          <w:u w:val="single"/>
        </w:rPr>
        <w:t xml:space="preserve"> </w:t>
      </w:r>
      <w:r w:rsidRPr="001D570B">
        <w:rPr>
          <w:rStyle w:val="Emphasis"/>
        </w:rPr>
        <w:t xml:space="preserve">partially </w:t>
      </w:r>
      <w:r w:rsidRPr="00C62E98">
        <w:rPr>
          <w:rStyle w:val="Emphasis"/>
          <w:highlight w:val="green"/>
        </w:rPr>
        <w:t>solved through</w:t>
      </w:r>
      <w:r w:rsidRPr="001D570B">
        <w:rPr>
          <w:rStyle w:val="Emphasis"/>
        </w:rPr>
        <w:t xml:space="preserve"> an </w:t>
      </w:r>
      <w:r w:rsidRPr="00C62E98">
        <w:rPr>
          <w:rStyle w:val="Emphasis"/>
          <w:highlight w:val="green"/>
        </w:rPr>
        <w:t>OUF</w:t>
      </w:r>
      <w:r w:rsidRPr="00431518">
        <w:rPr>
          <w:sz w:val="14"/>
        </w:rPr>
        <w:t xml:space="preserve">[130] </w:t>
      </w:r>
      <w:r w:rsidRPr="00431518">
        <w:rPr>
          <w:u w:val="single"/>
        </w:rPr>
        <w:t xml:space="preserve">levied by the FCC. The monies received from this </w:t>
      </w:r>
      <w:r w:rsidRPr="00C62E98">
        <w:rPr>
          <w:highlight w:val="green"/>
          <w:u w:val="single"/>
        </w:rPr>
        <w:t>fee</w:t>
      </w:r>
      <w:r w:rsidRPr="00431518">
        <w:rPr>
          <w:u w:val="single"/>
        </w:rPr>
        <w:t xml:space="preserve"> would then be used to </w:t>
      </w:r>
      <w:r w:rsidRPr="00C62E98">
        <w:rPr>
          <w:highlight w:val="green"/>
          <w:u w:val="single"/>
        </w:rPr>
        <w:t>fund</w:t>
      </w:r>
      <w:r w:rsidRPr="00431518">
        <w:rPr>
          <w:u w:val="single"/>
        </w:rPr>
        <w:t xml:space="preserve"> private orbital debris clearing projects</w:t>
      </w:r>
      <w:r w:rsidRPr="00431518">
        <w:rPr>
          <w:sz w:val="14"/>
        </w:rPr>
        <w:t xml:space="preserve">[131] </w:t>
      </w:r>
      <w:r w:rsidRPr="00431518">
        <w:rPr>
          <w:u w:val="single"/>
        </w:rPr>
        <w:t xml:space="preserve">and research related to </w:t>
      </w:r>
      <w:r w:rsidRPr="001D570B">
        <w:rPr>
          <w:rStyle w:val="Emphasis"/>
        </w:rPr>
        <w:t xml:space="preserve">orbital </w:t>
      </w:r>
      <w:r w:rsidRPr="00C62E98">
        <w:rPr>
          <w:rStyle w:val="Emphasis"/>
          <w:highlight w:val="green"/>
        </w:rPr>
        <w:t>debris removal</w:t>
      </w:r>
      <w:r w:rsidRPr="001D570B">
        <w:rPr>
          <w:rStyle w:val="Emphasis"/>
        </w:rPr>
        <w:t>.</w:t>
      </w:r>
    </w:p>
    <w:p w14:paraId="5DDF03F3" w14:textId="77777777" w:rsidR="00277E3D" w:rsidRPr="001D570B" w:rsidRDefault="00277E3D" w:rsidP="00277E3D">
      <w:pPr>
        <w:rPr>
          <w:rStyle w:val="Emphasis"/>
        </w:rPr>
      </w:pPr>
      <w:r w:rsidRPr="00431518">
        <w:rPr>
          <w:sz w:val="14"/>
        </w:rPr>
        <w:t xml:space="preserve">Though such an OUF may be seen as an unreasonable growth restraint on the nascent space industry,[132] a Pew study found that in the case of nearly a dozen industries, </w:t>
      </w:r>
      <w:r w:rsidRPr="00431518">
        <w:rPr>
          <w:u w:val="single"/>
        </w:rPr>
        <w:t xml:space="preserve">the costs of </w:t>
      </w:r>
      <w:r w:rsidRPr="001D570B">
        <w:rPr>
          <w:rStyle w:val="Emphasis"/>
        </w:rPr>
        <w:t>implementing</w:t>
      </w:r>
      <w:r w:rsidRPr="00431518">
        <w:rPr>
          <w:u w:val="single"/>
        </w:rPr>
        <w:t xml:space="preserve"> new regulations were less than estimated while the economic benefits were greater than estimated</w:t>
      </w:r>
      <w:r w:rsidRPr="00431518">
        <w:rPr>
          <w:sz w:val="14"/>
        </w:rPr>
        <w:t xml:space="preserve">.[133] Moreover, these regulations did not significantly impede the economic competitiveness of the industry.[134] </w:t>
      </w:r>
      <w:r w:rsidRPr="00431518">
        <w:rPr>
          <w:u w:val="single"/>
        </w:rPr>
        <w:t>An OUF consistent with what this article proposes would even the playing field for commercial-satellite operators in a manner consistent with OST principles</w:t>
      </w:r>
      <w:r w:rsidRPr="00431518">
        <w:rPr>
          <w:sz w:val="14"/>
        </w:rPr>
        <w:t xml:space="preserve">[135] and, as OneWeb’s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431518">
        <w:rPr>
          <w:u w:val="single"/>
        </w:rPr>
        <w:t xml:space="preserve">it can make a substantial contribution through demonstrating responsible </w:t>
      </w:r>
      <w:r w:rsidRPr="001D570B">
        <w:rPr>
          <w:rStyle w:val="Emphasis"/>
        </w:rPr>
        <w:t>orbital debris mitigation measures, such as those advocated in this article.</w:t>
      </w:r>
    </w:p>
    <w:p w14:paraId="4FA759FE" w14:textId="77777777" w:rsidR="00277E3D" w:rsidRPr="00431518" w:rsidRDefault="00277E3D" w:rsidP="00277E3D">
      <w:pPr>
        <w:rPr>
          <w:sz w:val="14"/>
        </w:rPr>
      </w:pPr>
      <w:r w:rsidRPr="00431518">
        <w:rPr>
          <w:u w:val="single"/>
        </w:rPr>
        <w:t>In support of the aforementioned OST language</w:t>
      </w:r>
      <w:r w:rsidRPr="00431518">
        <w:rPr>
          <w:sz w:val="14"/>
        </w:rPr>
        <w:t xml:space="preserve">,[137] </w:t>
      </w:r>
      <w:r w:rsidRPr="00431518">
        <w:rPr>
          <w:u w:val="single"/>
        </w:rPr>
        <w:t>this article’s second proposed amendment to Title 51 of United States Code would read</w:t>
      </w:r>
      <w:r w:rsidRPr="00431518">
        <w:rPr>
          <w:sz w:val="14"/>
        </w:rPr>
        <w:t>:</w:t>
      </w:r>
    </w:p>
    <w:p w14:paraId="62344182" w14:textId="77777777" w:rsidR="00277E3D" w:rsidRPr="00431518" w:rsidRDefault="00277E3D" w:rsidP="00277E3D">
      <w:pPr>
        <w:rPr>
          <w:sz w:val="14"/>
        </w:rPr>
      </w:pPr>
      <w:r w:rsidRPr="00431518">
        <w:rPr>
          <w:sz w:val="14"/>
        </w:rPr>
        <w:t>Title 51, of the United States Code, is further amended by adding at the end the following:</w:t>
      </w:r>
    </w:p>
    <w:p w14:paraId="09C20912" w14:textId="77777777" w:rsidR="00277E3D" w:rsidRPr="00431518" w:rsidRDefault="00277E3D" w:rsidP="00277E3D">
      <w:pPr>
        <w:rPr>
          <w:sz w:val="14"/>
        </w:rPr>
      </w:pPr>
      <w:r w:rsidRPr="00431518">
        <w:rPr>
          <w:sz w:val="14"/>
        </w:rPr>
        <w:t>CHAPTER 802—ADMINISTRATIVE PROVISIONS RELATED TO CERTIFICATION AND PERMITTING</w:t>
      </w:r>
    </w:p>
    <w:p w14:paraId="73E2C024" w14:textId="77777777" w:rsidR="00277E3D" w:rsidRPr="00431518" w:rsidRDefault="00277E3D" w:rsidP="00277E3D">
      <w:pPr>
        <w:rPr>
          <w:u w:val="single"/>
        </w:rPr>
      </w:pPr>
      <w:r w:rsidRPr="00431518">
        <w:rPr>
          <w:sz w:val="14"/>
        </w:rPr>
        <w:t xml:space="preserve">§ 802XX. </w:t>
      </w:r>
      <w:r w:rsidRPr="00431518">
        <w:rPr>
          <w:u w:val="single"/>
        </w:rPr>
        <w:t>Orbital use fee purpose</w:t>
      </w:r>
    </w:p>
    <w:p w14:paraId="5CF225A7" w14:textId="77777777" w:rsidR="00277E3D" w:rsidRPr="00431518" w:rsidRDefault="00277E3D" w:rsidP="00277E3D">
      <w:pPr>
        <w:rPr>
          <w:sz w:val="14"/>
        </w:rPr>
      </w:pPr>
      <w:r w:rsidRPr="00431518">
        <w:rPr>
          <w:sz w:val="14"/>
        </w:rPr>
        <w:t>The Administrator, in conjunction with the heads of other Federal agencies, shall take steps to fund orbital debris removal projects, technologies, and research that will enable the Administration to decrease the risks associated with orbital debris.</w:t>
      </w:r>
    </w:p>
    <w:p w14:paraId="509B6C2E" w14:textId="77777777" w:rsidR="00277E3D" w:rsidRPr="00431518" w:rsidRDefault="00277E3D" w:rsidP="00277E3D">
      <w:pPr>
        <w:rPr>
          <w:sz w:val="14"/>
        </w:rPr>
      </w:pPr>
      <w:r w:rsidRPr="00431518">
        <w:rPr>
          <w:sz w:val="14"/>
        </w:rPr>
        <w:t>§ 802XX. Administrative authority</w:t>
      </w:r>
    </w:p>
    <w:p w14:paraId="75920BDB" w14:textId="77777777" w:rsidR="00277E3D" w:rsidRPr="001D570B" w:rsidRDefault="00277E3D" w:rsidP="00277E3D">
      <w:pPr>
        <w:rPr>
          <w:rStyle w:val="Emphasis"/>
        </w:rPr>
      </w:pPr>
      <w:r w:rsidRPr="00431518">
        <w:rPr>
          <w:sz w:val="14"/>
        </w:rPr>
        <w:t xml:space="preserve">In order to carry out the responsibilities specified in this subtitle, </w:t>
      </w:r>
      <w:r w:rsidRPr="00431518">
        <w:rPr>
          <w:u w:val="single"/>
        </w:rPr>
        <w:t xml:space="preserve">the Secretary may impose an </w:t>
      </w:r>
      <w:r w:rsidRPr="001D570B">
        <w:rPr>
          <w:rStyle w:val="Emphasis"/>
        </w:rPr>
        <w:t>orbital use fee for the placement of objects in low Earth orbits on a nongovernmental entity holder of, or applicant for:</w:t>
      </w:r>
    </w:p>
    <w:p w14:paraId="7EDDC704" w14:textId="77777777" w:rsidR="00277E3D" w:rsidRPr="00431518" w:rsidRDefault="00277E3D" w:rsidP="00277E3D">
      <w:pPr>
        <w:rPr>
          <w:sz w:val="14"/>
        </w:rPr>
      </w:pPr>
      <w:r w:rsidRPr="00431518">
        <w:rPr>
          <w:sz w:val="14"/>
        </w:rPr>
        <w:t>(1) a certification under chapter 801; or</w:t>
      </w:r>
    </w:p>
    <w:p w14:paraId="1D28EB67" w14:textId="77777777" w:rsidR="00277E3D" w:rsidRPr="00431518" w:rsidRDefault="00277E3D" w:rsidP="00277E3D">
      <w:pPr>
        <w:rPr>
          <w:sz w:val="14"/>
        </w:rPr>
      </w:pPr>
      <w:r w:rsidRPr="00431518">
        <w:rPr>
          <w:sz w:val="14"/>
        </w:rPr>
        <w:t>(2) a permit under chapter 802.</w:t>
      </w:r>
    </w:p>
    <w:p w14:paraId="45DB8723" w14:textId="77777777" w:rsidR="00277E3D" w:rsidRPr="00431518" w:rsidRDefault="00277E3D" w:rsidP="00277E3D">
      <w:pPr>
        <w:rPr>
          <w:sz w:val="14"/>
        </w:rPr>
      </w:pPr>
      <w:r w:rsidRPr="00431518">
        <w:rPr>
          <w:sz w:val="14"/>
        </w:rPr>
        <w:t>V. Conclusion</w:t>
      </w:r>
    </w:p>
    <w:p w14:paraId="11DC36D0" w14:textId="77777777" w:rsidR="00277E3D" w:rsidRPr="00072DC2" w:rsidRDefault="00277E3D" w:rsidP="00277E3D">
      <w:pPr>
        <w:rPr>
          <w:rStyle w:val="Emphasis"/>
        </w:rPr>
      </w:pPr>
      <w:r w:rsidRPr="00431518">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072DC2">
        <w:rPr>
          <w:rStyle w:val="Emphasis"/>
        </w:rPr>
        <w:t>However, the FCC’s laissez-faire enforcement of satellite mega-constellation projects is arguably in violation of the OST[145] due to the saturation of these mega-constellations in LEO and their likely resulting orbital debris.[146]</w:t>
      </w:r>
    </w:p>
    <w:p w14:paraId="482F8F05" w14:textId="77777777" w:rsidR="00277E3D" w:rsidRDefault="00277E3D" w:rsidP="00277E3D">
      <w:pPr>
        <w:rPr>
          <w:sz w:val="14"/>
        </w:rPr>
      </w:pPr>
    </w:p>
    <w:p w14:paraId="638E9B44" w14:textId="77777777" w:rsidR="00277E3D" w:rsidRDefault="00277E3D" w:rsidP="00277E3D">
      <w:pPr>
        <w:pStyle w:val="Heading4"/>
      </w:pPr>
      <w:r>
        <w:t xml:space="preserve">Proportional fees </w:t>
      </w:r>
      <w:r w:rsidRPr="00431518">
        <w:rPr>
          <w:u w:val="single"/>
        </w:rPr>
        <w:t>solve</w:t>
      </w:r>
      <w:r>
        <w:t xml:space="preserve"> industry startup problems and avoids the </w:t>
      </w:r>
      <w:r w:rsidRPr="00431518">
        <w:rPr>
          <w:u w:val="single"/>
        </w:rPr>
        <w:t>tragedy of the commons</w:t>
      </w:r>
      <w:r>
        <w:t>.</w:t>
      </w:r>
    </w:p>
    <w:p w14:paraId="70E7617B" w14:textId="77777777" w:rsidR="00277E3D" w:rsidRPr="00431518" w:rsidRDefault="00277E3D" w:rsidP="00277E3D">
      <w:r w:rsidRPr="00431518">
        <w:rPr>
          <w:rStyle w:val="Style13ptBold"/>
        </w:rPr>
        <w:t>Lavars 20</w:t>
      </w:r>
      <w:r>
        <w:t xml:space="preserve">. </w:t>
      </w:r>
      <w:r w:rsidRPr="00431518">
        <w:t>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Masters degree in communications from Melbourne’s RMIT University along the way. When not tapping away at his desk, you might find him traveling the world in search of the weird and wonderful. Failing that, he’ll probably be watching sport.</w:t>
      </w:r>
      <w:r>
        <w:t xml:space="preserve"> 5/26/20. [New Atlas, “</w:t>
      </w:r>
      <w:r w:rsidRPr="00431518">
        <w:t>Could orbital fees force satellite operators to deal with space junk?</w:t>
      </w:r>
      <w:r>
        <w:t xml:space="preserve">,” </w:t>
      </w:r>
      <w:hyperlink r:id="rId12" w:anchor=":~:text=The%20orbital%2Duse%20fee%20would,for%20the%20scheme%20to%20work" w:history="1">
        <w:r w:rsidRPr="00457B9A">
          <w:rPr>
            <w:rStyle w:val="Hyperlink"/>
          </w:rPr>
          <w:t>https://newatlas.com/space/orbital-fees-satellite-space-debris/#:~:text=The%20orbital%2Duse%20fee%20would,for%20the%20scheme%20to%20work</w:t>
        </w:r>
      </w:hyperlink>
      <w:r w:rsidRPr="00431518">
        <w:t>.</w:t>
      </w:r>
      <w:r>
        <w:t>] Justin</w:t>
      </w:r>
    </w:p>
    <w:p w14:paraId="7793AD75" w14:textId="77777777" w:rsidR="00277E3D" w:rsidRPr="00431518" w:rsidRDefault="00277E3D" w:rsidP="00277E3D">
      <w:pPr>
        <w:rPr>
          <w:rStyle w:val="Emphasis"/>
        </w:rPr>
      </w:pPr>
      <w:r w:rsidRPr="001D570B">
        <w:rPr>
          <w:sz w:val="16"/>
        </w:rPr>
        <w:t>"That's not the same as a launch fee," Rao says, "</w:t>
      </w:r>
      <w:r w:rsidRPr="00C62E98">
        <w:rPr>
          <w:highlight w:val="green"/>
          <w:u w:val="single"/>
        </w:rPr>
        <w:t>Launch fees by</w:t>
      </w:r>
      <w:r w:rsidRPr="001D570B">
        <w:rPr>
          <w:u w:val="single"/>
        </w:rPr>
        <w:t xml:space="preserve"> themselves </w:t>
      </w:r>
      <w:r w:rsidRPr="00C62E98">
        <w:rPr>
          <w:highlight w:val="green"/>
          <w:u w:val="single"/>
        </w:rPr>
        <w:t>can't induce operators to deorbit</w:t>
      </w:r>
      <w:r w:rsidRPr="001D570B">
        <w:rPr>
          <w:sz w:val="16"/>
        </w:rPr>
        <w:t xml:space="preserve"> their satellites when necessary, and it's not the launch but the orbiting satellite that causes the damage." </w:t>
      </w:r>
      <w:r w:rsidRPr="00431518">
        <w:rPr>
          <w:u w:val="single"/>
        </w:rPr>
        <w:t xml:space="preserve">The </w:t>
      </w:r>
      <w:r w:rsidRPr="00C62E98">
        <w:rPr>
          <w:highlight w:val="green"/>
          <w:u w:val="single"/>
        </w:rPr>
        <w:t>orbital-use fee</w:t>
      </w:r>
      <w:r w:rsidRPr="00431518">
        <w:rPr>
          <w:u w:val="single"/>
        </w:rPr>
        <w:t xml:space="preserve"> would </w:t>
      </w:r>
      <w:r w:rsidRPr="00C62E98">
        <w:rPr>
          <w:highlight w:val="green"/>
          <w:u w:val="single"/>
        </w:rPr>
        <w:t>function</w:t>
      </w:r>
      <w:r w:rsidRPr="00431518">
        <w:rPr>
          <w:u w:val="single"/>
        </w:rPr>
        <w:t xml:space="preserve"> like a </w:t>
      </w:r>
      <w:r w:rsidRPr="00431518">
        <w:rPr>
          <w:rStyle w:val="Emphasis"/>
        </w:rPr>
        <w:t>carbon</w:t>
      </w:r>
      <w:r w:rsidRPr="00431518">
        <w:rPr>
          <w:u w:val="single"/>
        </w:rPr>
        <w:t xml:space="preserve"> </w:t>
      </w:r>
      <w:r w:rsidRPr="00431518">
        <w:rPr>
          <w:rStyle w:val="Emphasis"/>
        </w:rPr>
        <w:t>tax</w:t>
      </w:r>
      <w:r w:rsidRPr="00431518">
        <w:rPr>
          <w:u w:val="single"/>
        </w:rPr>
        <w:t xml:space="preserve"> or </w:t>
      </w:r>
      <w:r w:rsidRPr="00431518">
        <w:rPr>
          <w:rStyle w:val="Emphasis"/>
        </w:rPr>
        <w:t>fisheries</w:t>
      </w:r>
      <w:r w:rsidRPr="00431518">
        <w:rPr>
          <w:u w:val="single"/>
        </w:rPr>
        <w:t xml:space="preserve"> </w:t>
      </w:r>
      <w:r w:rsidRPr="00431518">
        <w:rPr>
          <w:rStyle w:val="Emphasis"/>
        </w:rPr>
        <w:t>management</w:t>
      </w:r>
      <w:r w:rsidRPr="00431518">
        <w:rPr>
          <w:u w:val="single"/>
        </w:rPr>
        <w:t xml:space="preserve"> </w:t>
      </w:r>
      <w:r w:rsidRPr="00431518">
        <w:rPr>
          <w:rStyle w:val="Emphasis"/>
        </w:rPr>
        <w:t>fees</w:t>
      </w:r>
      <w:r w:rsidRPr="00431518">
        <w:rPr>
          <w:u w:val="single"/>
        </w:rPr>
        <w:t xml:space="preserve">, with all countries launching and operating satellites needing to participate and charge the </w:t>
      </w:r>
      <w:r w:rsidRPr="00C62E98">
        <w:rPr>
          <w:rStyle w:val="Emphasis"/>
          <w:highlight w:val="green"/>
        </w:rPr>
        <w:t>same fee per unit</w:t>
      </w:r>
      <w:r w:rsidRPr="00431518">
        <w:rPr>
          <w:u w:val="single"/>
        </w:rPr>
        <w:t xml:space="preserve"> of collision</w:t>
      </w:r>
      <w:r w:rsidRPr="001D570B">
        <w:rPr>
          <w:sz w:val="16"/>
        </w:rPr>
        <w:t xml:space="preserve"> risk for the scheme to work. It could function as a one-off payment or tradable permits, with </w:t>
      </w:r>
      <w:r w:rsidRPr="00431518">
        <w:rPr>
          <w:u w:val="single"/>
        </w:rPr>
        <w:t xml:space="preserve">the fee calculated to </w:t>
      </w:r>
      <w:r w:rsidRPr="00C62E98">
        <w:rPr>
          <w:highlight w:val="green"/>
          <w:u w:val="single"/>
        </w:rPr>
        <w:t>correlate with</w:t>
      </w:r>
      <w:r w:rsidRPr="00431518">
        <w:rPr>
          <w:u w:val="single"/>
        </w:rPr>
        <w:t xml:space="preserve"> the </w:t>
      </w:r>
      <w:r w:rsidRPr="00C62E98">
        <w:rPr>
          <w:highlight w:val="green"/>
          <w:u w:val="single"/>
        </w:rPr>
        <w:t>cost to</w:t>
      </w:r>
      <w:r w:rsidRPr="00431518">
        <w:rPr>
          <w:u w:val="single"/>
        </w:rPr>
        <w:t xml:space="preserve"> the </w:t>
      </w:r>
      <w:r w:rsidRPr="00C62E98">
        <w:rPr>
          <w:highlight w:val="green"/>
          <w:u w:val="single"/>
        </w:rPr>
        <w:t>industry</w:t>
      </w:r>
      <w:r w:rsidRPr="00431518">
        <w:rPr>
          <w:u w:val="single"/>
        </w:rPr>
        <w:t xml:space="preserve"> of another satellite entering orbit, which demands more resources to reduce the collision risk</w:t>
      </w:r>
      <w:r w:rsidRPr="001D570B">
        <w:rPr>
          <w:sz w:val="16"/>
        </w:rPr>
        <w:t xml:space="preserve">. The fee could also be determined by the orbit the operator wishes to use, with different orbits carrying different risks of collision. "In our model, </w:t>
      </w:r>
      <w:r w:rsidRPr="00431518">
        <w:rPr>
          <w:u w:val="single"/>
        </w:rPr>
        <w:t xml:space="preserve">what matters is that satellite operators are </w:t>
      </w:r>
      <w:r w:rsidRPr="001D570B">
        <w:rPr>
          <w:rStyle w:val="Emphasis"/>
        </w:rPr>
        <w:t>paying</w:t>
      </w:r>
      <w:r w:rsidRPr="00431518">
        <w:rPr>
          <w:u w:val="single"/>
        </w:rPr>
        <w:t xml:space="preserve"> the cost of the collision risk imposed on other operators</w:t>
      </w:r>
      <w:r w:rsidRPr="001D570B">
        <w:rPr>
          <w:sz w:val="16"/>
        </w:rPr>
        <w:t xml:space="preserve">," says Daniel Kaffine, professor of economics at the University of Colorado Boulder and co-author on the paper. As part of their study, the researchers also projected how the introduction of an orbital-use fee would impact the value of the satellite industry as a whole. </w:t>
      </w:r>
      <w:r w:rsidRPr="00C62E98">
        <w:rPr>
          <w:highlight w:val="green"/>
          <w:u w:val="single"/>
        </w:rPr>
        <w:t>Due to</w:t>
      </w:r>
      <w:r w:rsidRPr="00431518">
        <w:rPr>
          <w:u w:val="single"/>
        </w:rPr>
        <w:t xml:space="preserve"> the </w:t>
      </w:r>
      <w:r w:rsidRPr="00C62E98">
        <w:rPr>
          <w:rStyle w:val="Emphasis"/>
          <w:highlight w:val="green"/>
        </w:rPr>
        <w:t>reduction</w:t>
      </w:r>
      <w:r w:rsidRPr="00C62E98">
        <w:rPr>
          <w:highlight w:val="green"/>
          <w:u w:val="single"/>
        </w:rPr>
        <w:t xml:space="preserve"> in collisions</w:t>
      </w:r>
      <w:r w:rsidRPr="00431518">
        <w:rPr>
          <w:u w:val="single"/>
        </w:rPr>
        <w:t xml:space="preserve"> and associated costs, like replacing damaged satellites, for example, the team estimates the </w:t>
      </w:r>
      <w:r w:rsidRPr="00C62E98">
        <w:rPr>
          <w:highlight w:val="green"/>
          <w:u w:val="single"/>
        </w:rPr>
        <w:t>value of the industry</w:t>
      </w:r>
      <w:r w:rsidRPr="00431518">
        <w:rPr>
          <w:u w:val="single"/>
        </w:rPr>
        <w:t xml:space="preserve"> would </w:t>
      </w:r>
      <w:r w:rsidRPr="00C62E98">
        <w:rPr>
          <w:highlight w:val="green"/>
          <w:u w:val="single"/>
        </w:rPr>
        <w:t>increase</w:t>
      </w:r>
      <w:r w:rsidRPr="00431518">
        <w:rPr>
          <w:u w:val="single"/>
        </w:rPr>
        <w:t xml:space="preserve"> from US$600 billion to around $3 trillion.</w:t>
      </w:r>
      <w:r>
        <w:rPr>
          <w:u w:val="single"/>
        </w:rPr>
        <w:t xml:space="preserve"> </w:t>
      </w:r>
      <w:r w:rsidRPr="00431518">
        <w:rPr>
          <w:u w:val="single"/>
        </w:rPr>
        <w:t xml:space="preserve">In line with this and the rising value of cleaner orbits, the fee would also increase. The team found the optimal rate of rise to be 14 percent per year, meaning the </w:t>
      </w:r>
      <w:r w:rsidRPr="00C62E98">
        <w:rPr>
          <w:highlight w:val="green"/>
          <w:u w:val="single"/>
        </w:rPr>
        <w:t>fee would equate</w:t>
      </w:r>
      <w:r w:rsidRPr="00431518">
        <w:rPr>
          <w:u w:val="single"/>
        </w:rPr>
        <w:t xml:space="preserve"> to around </w:t>
      </w:r>
      <w:r w:rsidRPr="00C62E98">
        <w:rPr>
          <w:highlight w:val="green"/>
          <w:u w:val="single"/>
        </w:rPr>
        <w:t>$235,000 per satellite</w:t>
      </w:r>
      <w:r w:rsidRPr="00431518">
        <w:rPr>
          <w:u w:val="single"/>
        </w:rPr>
        <w:t xml:space="preserve">, per year, </w:t>
      </w:r>
      <w:r w:rsidRPr="00C62E98">
        <w:rPr>
          <w:highlight w:val="green"/>
          <w:u w:val="single"/>
        </w:rPr>
        <w:t>by 2040.</w:t>
      </w:r>
      <w:r>
        <w:rPr>
          <w:u w:val="single"/>
        </w:rPr>
        <w:t xml:space="preserve"> </w:t>
      </w:r>
      <w:r w:rsidRPr="001D570B">
        <w:rPr>
          <w:sz w:val="16"/>
        </w:rPr>
        <w:t xml:space="preserve">"In other sectors, addressing the Tragedy of the Commons has often been a game of catch-up with substantial social costs,” says co-author Matthew Burgess from the University of Colorado Boulder. “But </w:t>
      </w:r>
      <w:r w:rsidRPr="00431518">
        <w:rPr>
          <w:u w:val="single"/>
        </w:rPr>
        <w:t xml:space="preserve">the relatively young space industry can </w:t>
      </w:r>
      <w:r w:rsidRPr="00431518">
        <w:rPr>
          <w:rStyle w:val="Emphasis"/>
        </w:rPr>
        <w:t>avoid these costs before they escalate.”</w:t>
      </w:r>
    </w:p>
    <w:p w14:paraId="7772526B" w14:textId="77777777" w:rsidR="00277E3D" w:rsidRPr="000863C5" w:rsidRDefault="00277E3D" w:rsidP="00277E3D"/>
    <w:p w14:paraId="77D0C8E1" w14:textId="77777777" w:rsidR="00277E3D" w:rsidRDefault="00277E3D" w:rsidP="00277E3D">
      <w:pPr>
        <w:pStyle w:val="Heading3"/>
      </w:pPr>
      <w:r>
        <w:t>Adv</w:t>
      </w:r>
    </w:p>
    <w:p w14:paraId="1FB7633D" w14:textId="77777777" w:rsidR="00277E3D" w:rsidRPr="00B20019" w:rsidRDefault="00277E3D" w:rsidP="00277E3D">
      <w:pPr>
        <w:pStyle w:val="Heading4"/>
      </w:pPr>
      <w:r>
        <w:t>The advantage is debris:</w:t>
      </w:r>
    </w:p>
    <w:p w14:paraId="5966EC9B" w14:textId="77777777" w:rsidR="00277E3D" w:rsidRDefault="00277E3D" w:rsidP="00277E3D">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5C8FE128" w14:textId="77777777" w:rsidR="00277E3D" w:rsidRDefault="00277E3D" w:rsidP="00277E3D">
      <w:r w:rsidRPr="00FD719B">
        <w:rPr>
          <w:rStyle w:val="Style13ptBold"/>
        </w:rPr>
        <w:t>Hattenbach 19</w:t>
      </w:r>
      <w:r>
        <w:rPr>
          <w:rStyle w:val="Style13ptBold"/>
        </w:rPr>
        <w:t>.</w:t>
      </w:r>
      <w:r>
        <w:t xml:space="preserve"> </w:t>
      </w:r>
      <w:r w:rsidRPr="00FD719B">
        <w:t>Jan Hattenbach sat down with Stijn Lemmens, Senior Space Debris Mitigation Analyst at the European Space Agency (ESA) in Darmstadt, Germany, to talk about how Starlink plays into the space junk problem.</w:t>
      </w:r>
      <w:r>
        <w:t xml:space="preserve"> 6/3/19. [Sky Telescope, “</w:t>
      </w:r>
      <w:r w:rsidRPr="00FD719B">
        <w:t>DOES STARLINK POSE A SPACE DEBRIS THREAT? AN EXPERT ANSWERS</w:t>
      </w:r>
      <w:r>
        <w:t xml:space="preserve">,” </w:t>
      </w:r>
      <w:hyperlink r:id="rId13" w:history="1">
        <w:r w:rsidRPr="006416E2">
          <w:rPr>
            <w:rStyle w:val="Hyperlink"/>
          </w:rPr>
          <w:t>https://skyandtelescope.org/astronomy-news/starlink-space-debris/</w:t>
        </w:r>
      </w:hyperlink>
      <w:r>
        <w:t>] Justin</w:t>
      </w:r>
    </w:p>
    <w:p w14:paraId="16BD961F" w14:textId="77777777" w:rsidR="00277E3D" w:rsidRPr="00FD719B" w:rsidRDefault="00277E3D" w:rsidP="00277E3D">
      <w:pPr>
        <w:rPr>
          <w:u w:val="single"/>
        </w:rPr>
      </w:pPr>
      <w:r w:rsidRPr="00F85D86">
        <w:rPr>
          <w:sz w:val="16"/>
        </w:rPr>
        <w:t xml:space="preserve">Jan Hattenbach: </w:t>
      </w:r>
      <w:r w:rsidRPr="00FD719B">
        <w:rPr>
          <w:u w:val="single"/>
        </w:rPr>
        <w:t xml:space="preserve">The </w:t>
      </w:r>
      <w:r w:rsidRPr="00F85D86">
        <w:rPr>
          <w:rStyle w:val="Emphasis"/>
        </w:rPr>
        <w:t>recent launch</w:t>
      </w:r>
      <w:r w:rsidRPr="00FD719B">
        <w:rPr>
          <w:u w:val="single"/>
        </w:rPr>
        <w:t xml:space="preserve"> of the first </w:t>
      </w:r>
      <w:r w:rsidRPr="00C62E98">
        <w:rPr>
          <w:rStyle w:val="Emphasis"/>
          <w:highlight w:val="green"/>
        </w:rPr>
        <w:t>60 “Starlink”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C62E98">
        <w:rPr>
          <w:rStyle w:val="Emphasis"/>
          <w:highlight w:val="green"/>
        </w:rPr>
        <w:t>increase</w:t>
      </w:r>
      <w:r w:rsidRPr="00FD719B">
        <w:rPr>
          <w:u w:val="single"/>
        </w:rPr>
        <w:t xml:space="preserve"> the risk of creating more </w:t>
      </w:r>
      <w:r w:rsidRPr="00C62E98">
        <w:rPr>
          <w:rStyle w:val="Emphasis"/>
          <w:highlight w:val="green"/>
        </w:rPr>
        <w:t>space junk</w:t>
      </w:r>
      <w:r w:rsidRPr="00FD719B">
        <w:rPr>
          <w:u w:val="single"/>
        </w:rPr>
        <w:t>, even calling it a threat to space flight itself. What is your opinion — is this criticism justified or exaggerated?</w:t>
      </w:r>
    </w:p>
    <w:p w14:paraId="0234EDE5" w14:textId="77777777" w:rsidR="00277E3D" w:rsidRPr="00F85D86" w:rsidRDefault="00277E3D" w:rsidP="00277E3D">
      <w:pPr>
        <w:rPr>
          <w:sz w:val="16"/>
        </w:rPr>
      </w:pPr>
      <w:r w:rsidRPr="00F85D86">
        <w:rPr>
          <w:sz w:val="16"/>
        </w:rPr>
        <w:t>Web around the worldWhen up and running Starlink will provide internet access to locations across the planet. SpaceX</w:t>
      </w:r>
    </w:p>
    <w:p w14:paraId="43971A5F" w14:textId="77777777" w:rsidR="00277E3D" w:rsidRPr="00FD719B" w:rsidRDefault="00277E3D" w:rsidP="00277E3D">
      <w:pPr>
        <w:rPr>
          <w:u w:val="single"/>
        </w:rPr>
      </w:pPr>
      <w:r w:rsidRPr="00F85D86">
        <w:rPr>
          <w:sz w:val="16"/>
        </w:rPr>
        <w:t xml:space="preserve">Stijn Lemmens: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C62E98">
        <w:rPr>
          <w:highlight w:val="green"/>
          <w:u w:val="single"/>
        </w:rPr>
        <w:t>include</w:t>
      </w:r>
      <w:r w:rsidRPr="00FD719B">
        <w:rPr>
          <w:u w:val="single"/>
        </w:rPr>
        <w:t xml:space="preserve"> up to </w:t>
      </w:r>
      <w:r w:rsidRPr="00C62E98">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r w:rsidRPr="00FD719B">
        <w:rPr>
          <w:u w:val="single"/>
        </w:rPr>
        <w:t xml:space="preserve">So we are talking about </w:t>
      </w:r>
      <w:r w:rsidRPr="00C62E98">
        <w:rPr>
          <w:rStyle w:val="Emphasis"/>
          <w:highlight w:val="green"/>
        </w:rPr>
        <w:t>doubling</w:t>
      </w:r>
      <w:r w:rsidRPr="00F85D86">
        <w:rPr>
          <w:rStyle w:val="Emphasis"/>
        </w:rPr>
        <w:t xml:space="preserve"> the amount of </w:t>
      </w:r>
      <w:r w:rsidRPr="00C62E98">
        <w:rPr>
          <w:rStyle w:val="Emphasis"/>
          <w:highlight w:val="green"/>
        </w:rPr>
        <w:t>traffic</w:t>
      </w:r>
      <w:r w:rsidRPr="00C62E98">
        <w:rPr>
          <w:highlight w:val="green"/>
          <w:u w:val="single"/>
        </w:rPr>
        <w:t xml:space="preserve"> in space over a </w:t>
      </w:r>
      <w:r w:rsidRPr="00C62E98">
        <w:rPr>
          <w:rStyle w:val="Emphasis"/>
          <w:highlight w:val="green"/>
        </w:rPr>
        <w:t>couple</w:t>
      </w:r>
      <w:r w:rsidRPr="00F85D86">
        <w:rPr>
          <w:rStyle w:val="Emphasis"/>
        </w:rPr>
        <w:t xml:space="preserve"> of </w:t>
      </w:r>
      <w:r w:rsidRPr="00C62E98">
        <w:rPr>
          <w:rStyle w:val="Emphasis"/>
          <w:highlight w:val="green"/>
        </w:rPr>
        <w:t>years</w:t>
      </w:r>
      <w:r w:rsidRPr="00FD719B">
        <w:rPr>
          <w:u w:val="single"/>
        </w:rPr>
        <w:t>, or over a decade at most, compared to the last 60 years.</w:t>
      </w:r>
    </w:p>
    <w:p w14:paraId="16DB807D" w14:textId="77777777" w:rsidR="00277E3D" w:rsidRPr="00FD719B" w:rsidRDefault="00277E3D" w:rsidP="00277E3D">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comes from explosive break-up events; in the future, </w:t>
      </w:r>
      <w:r w:rsidRPr="00FD719B">
        <w:rPr>
          <w:u w:val="single"/>
        </w:rPr>
        <w:t xml:space="preserve">we predict </w:t>
      </w:r>
      <w:r w:rsidRPr="00C62E98">
        <w:rPr>
          <w:rStyle w:val="Emphasis"/>
          <w:highlight w:val="green"/>
        </w:rPr>
        <w:t>collisions</w:t>
      </w:r>
      <w:r w:rsidRPr="00F85D86">
        <w:rPr>
          <w:rStyle w:val="Emphasis"/>
        </w:rPr>
        <w:t xml:space="preserve"> will be the </w:t>
      </w:r>
      <w:r w:rsidRPr="00C62E98">
        <w:rPr>
          <w:rStyle w:val="Emphasis"/>
          <w:highlight w:val="green"/>
        </w:rPr>
        <w:t>drive</w:t>
      </w:r>
      <w:r w:rsidRPr="00F85D86">
        <w:rPr>
          <w:rStyle w:val="Emphasis"/>
        </w:rPr>
        <w:t xml:space="preserve">r. It's like </w:t>
      </w:r>
      <w:r w:rsidRPr="00C62E98">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7DDCFAF2" w14:textId="77777777" w:rsidR="00277E3D" w:rsidRPr="00F85D86" w:rsidRDefault="00277E3D" w:rsidP="00277E3D">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21941751" w14:textId="77777777" w:rsidR="00277E3D" w:rsidRPr="00FD719B" w:rsidRDefault="00277E3D" w:rsidP="00277E3D">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orbit, or put themselves into orbits with lifetimes less than 25 years.</w:t>
      </w:r>
    </w:p>
    <w:p w14:paraId="494F4C93" w14:textId="77777777" w:rsidR="00277E3D" w:rsidRPr="00F85D86" w:rsidRDefault="00277E3D" w:rsidP="00277E3D">
      <w:pPr>
        <w:rPr>
          <w:sz w:val="16"/>
        </w:rPr>
      </w:pPr>
      <w:r w:rsidRPr="00F85D86">
        <w:rPr>
          <w:sz w:val="16"/>
        </w:rPr>
        <w:t xml:space="preserve">However, we are not really good at doing this at the moment. </w:t>
      </w:r>
      <w:r w:rsidRPr="00C62E98">
        <w:rPr>
          <w:highlight w:val="green"/>
          <w:u w:val="single"/>
        </w:rPr>
        <w:t>We’re talking about success</w:t>
      </w:r>
      <w:r w:rsidRPr="00FD719B">
        <w:rPr>
          <w:u w:val="single"/>
        </w:rPr>
        <w:t xml:space="preserve"> rates </w:t>
      </w:r>
      <w:r w:rsidRPr="00C62E98">
        <w:rPr>
          <w:rStyle w:val="Emphasis"/>
          <w:highlight w:val="green"/>
        </w:rPr>
        <w:t>of</w:t>
      </w:r>
      <w:r w:rsidRPr="00C62E98">
        <w:rPr>
          <w:rStyle w:val="Emphasis"/>
          <w:sz w:val="24"/>
          <w:szCs w:val="24"/>
          <w:highlight w:val="green"/>
        </w:rPr>
        <w:t xml:space="preserve"> 5%</w:t>
      </w:r>
      <w:r w:rsidRPr="00F85D86">
        <w:rPr>
          <w:rStyle w:val="Emphasis"/>
          <w:sz w:val="24"/>
          <w:szCs w:val="24"/>
        </w:rPr>
        <w:t xml:space="preserve"> to 15%</w:t>
      </w:r>
      <w:r w:rsidRPr="00F85D86">
        <w:rPr>
          <w:rStyle w:val="Emphasis"/>
        </w:rPr>
        <w:t xml:space="preserve"> </w:t>
      </w:r>
      <w:r w:rsidRPr="00C62E98">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02398E8E" w14:textId="77777777" w:rsidR="00277E3D" w:rsidRPr="00FD719B" w:rsidRDefault="00277E3D" w:rsidP="00277E3D">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similar to what we've been doing so far, then we're talking about a </w:t>
      </w:r>
      <w:r w:rsidRPr="00F85D86">
        <w:rPr>
          <w:rStyle w:val="Emphasis"/>
        </w:rPr>
        <w:t>possible catastrophe</w:t>
      </w:r>
      <w:r w:rsidRPr="00FD719B">
        <w:rPr>
          <w:u w:val="single"/>
        </w:rPr>
        <w:t>.</w:t>
      </w:r>
    </w:p>
    <w:p w14:paraId="751E8751" w14:textId="77777777" w:rsidR="00277E3D" w:rsidRPr="00FD719B" w:rsidRDefault="00277E3D" w:rsidP="00277E3D">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C62E98">
        <w:rPr>
          <w:highlight w:val="green"/>
          <w:u w:val="single"/>
        </w:rPr>
        <w:t>operators can</w:t>
      </w:r>
      <w:r w:rsidRPr="00FD719B">
        <w:rPr>
          <w:u w:val="single"/>
        </w:rPr>
        <w:t xml:space="preserve"> of course </w:t>
      </w:r>
      <w:r w:rsidRPr="00C62E98">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C62E98">
        <w:rPr>
          <w:highlight w:val="green"/>
          <w:u w:val="single"/>
        </w:rPr>
        <w:t xml:space="preserve">they are going to </w:t>
      </w:r>
      <w:r w:rsidRPr="00C62E98">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C62E98">
        <w:rPr>
          <w:highlight w:val="green"/>
          <w:u w:val="single"/>
        </w:rPr>
        <w:t xml:space="preserve">But it's only </w:t>
      </w:r>
      <w:r w:rsidRPr="00C62E98">
        <w:rPr>
          <w:rStyle w:val="Emphasis"/>
          <w:highlight w:val="green"/>
        </w:rPr>
        <w:t>after</w:t>
      </w:r>
      <w:r w:rsidRPr="00C62E98">
        <w:rPr>
          <w:highlight w:val="green"/>
          <w:u w:val="single"/>
        </w:rPr>
        <w:t xml:space="preserve"> launch</w:t>
      </w:r>
      <w:r w:rsidRPr="00FD719B">
        <w:rPr>
          <w:u w:val="single"/>
        </w:rPr>
        <w:t xml:space="preserve"> that </w:t>
      </w:r>
      <w:r w:rsidRPr="00C62E98">
        <w:rPr>
          <w:highlight w:val="green"/>
          <w:u w:val="single"/>
        </w:rPr>
        <w:t>we know</w:t>
      </w:r>
      <w:r w:rsidRPr="00FD719B">
        <w:rPr>
          <w:u w:val="single"/>
        </w:rPr>
        <w:t xml:space="preserve"> how </w:t>
      </w:r>
      <w:r w:rsidRPr="00F85D86">
        <w:rPr>
          <w:rStyle w:val="Emphasis"/>
        </w:rPr>
        <w:t>responsible their behavior actually was</w:t>
      </w:r>
      <w:r w:rsidRPr="00FD719B">
        <w:rPr>
          <w:u w:val="single"/>
        </w:rPr>
        <w:t>.</w:t>
      </w:r>
    </w:p>
    <w:p w14:paraId="2F3A354D" w14:textId="77777777" w:rsidR="00277E3D" w:rsidRPr="00F85D86" w:rsidRDefault="00277E3D" w:rsidP="00277E3D">
      <w:pPr>
        <w:rPr>
          <w:sz w:val="16"/>
        </w:rPr>
      </w:pPr>
      <w:r w:rsidRPr="00F85D86">
        <w:rPr>
          <w:sz w:val="16"/>
        </w:rPr>
        <w:t>JH: Do you have the impression that SpaceX is aware of their responsibility?</w:t>
      </w:r>
    </w:p>
    <w:p w14:paraId="671B93BA" w14:textId="77777777" w:rsidR="00277E3D" w:rsidRPr="00F85D86" w:rsidRDefault="00277E3D" w:rsidP="00277E3D">
      <w:pPr>
        <w:rPr>
          <w:sz w:val="16"/>
        </w:rPr>
      </w:pPr>
      <w:r w:rsidRPr="00F85D86">
        <w:rPr>
          <w:sz w:val="16"/>
        </w:rPr>
        <w:t>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So they needed to demonstrate a certain adherence to the norms.</w:t>
      </w:r>
    </w:p>
    <w:p w14:paraId="27FF2EB9" w14:textId="77777777" w:rsidR="00277E3D" w:rsidRPr="00FD719B" w:rsidRDefault="00277E3D" w:rsidP="00277E3D">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actually sufficient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So SpaceX would have to </w:t>
      </w:r>
      <w:r w:rsidRPr="00F85D86">
        <w:rPr>
          <w:rStyle w:val="Emphasis"/>
        </w:rPr>
        <w:t>voluntarily demonstrate</w:t>
      </w:r>
      <w:r w:rsidRPr="00FD719B">
        <w:rPr>
          <w:u w:val="single"/>
        </w:rPr>
        <w:t xml:space="preserve"> higher levels of commitment.</w:t>
      </w:r>
    </w:p>
    <w:p w14:paraId="03B0351E" w14:textId="77777777" w:rsidR="00277E3D" w:rsidRPr="00F85D86" w:rsidRDefault="00277E3D" w:rsidP="00277E3D">
      <w:pPr>
        <w:rPr>
          <w:sz w:val="16"/>
        </w:rPr>
      </w:pPr>
      <w:r w:rsidRPr="00F85D86">
        <w:rPr>
          <w:sz w:val="16"/>
        </w:rPr>
        <w:t>JH: When asked about these issues, SpaceX responded that they believe they have the “most advanced system” for space debris mitigation, e.g. that the Starlink satellites are “designed to be capable of fully autonomous collision avoidance – meaning zero humans in the loop.” Are you confident that such a system will work, especially considering the numbers?</w:t>
      </w:r>
    </w:p>
    <w:p w14:paraId="19F2856F" w14:textId="77777777" w:rsidR="00277E3D" w:rsidRPr="00F85D86" w:rsidRDefault="00277E3D" w:rsidP="00277E3D">
      <w:pPr>
        <w:rPr>
          <w:sz w:val="16"/>
        </w:rPr>
      </w:pPr>
      <w:r w:rsidRPr="00F85D86">
        <w:rPr>
          <w:sz w:val="16"/>
        </w:rPr>
        <w:t xml:space="preserve">SL: </w:t>
      </w:r>
      <w:r w:rsidRPr="00FD719B">
        <w:rPr>
          <w:u w:val="single"/>
        </w:rPr>
        <w:t xml:space="preserve">I have </w:t>
      </w:r>
      <w:r w:rsidRPr="00C62E98">
        <w:rPr>
          <w:highlight w:val="green"/>
          <w:u w:val="single"/>
        </w:rPr>
        <w:t>no</w:t>
      </w:r>
      <w:r w:rsidRPr="00FD719B">
        <w:rPr>
          <w:u w:val="single"/>
        </w:rPr>
        <w:t xml:space="preserve"> technical </w:t>
      </w:r>
      <w:r w:rsidRPr="00C62E98">
        <w:rPr>
          <w:highlight w:val="green"/>
          <w:u w:val="single"/>
        </w:rPr>
        <w:t xml:space="preserve">visibility on how they </w:t>
      </w:r>
      <w:r w:rsidRPr="00C62E98">
        <w:rPr>
          <w:rStyle w:val="Emphasis"/>
          <w:highlight w:val="green"/>
        </w:rPr>
        <w:t>implement</w:t>
      </w:r>
      <w:r w:rsidRPr="00F85D86">
        <w:rPr>
          <w:rStyle w:val="Emphasis"/>
        </w:rPr>
        <w:t xml:space="preserve"> their </w:t>
      </w:r>
      <w:r w:rsidRPr="00C62E98">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C62E98">
        <w:rPr>
          <w:highlight w:val="green"/>
          <w:u w:val="single"/>
        </w:rPr>
        <w:t>it will require</w:t>
      </w:r>
      <w:r w:rsidRPr="00FD719B">
        <w:rPr>
          <w:u w:val="single"/>
        </w:rPr>
        <w:t xml:space="preserve"> a </w:t>
      </w:r>
      <w:r w:rsidRPr="00F85D86">
        <w:rPr>
          <w:rStyle w:val="Emphasis"/>
        </w:rPr>
        <w:t xml:space="preserve">certain </w:t>
      </w:r>
      <w:r w:rsidRPr="00C62E98">
        <w:rPr>
          <w:rStyle w:val="Emphasis"/>
          <w:highlight w:val="green"/>
        </w:rPr>
        <w:t>improvement</w:t>
      </w:r>
      <w:r w:rsidRPr="00C62E98">
        <w:rPr>
          <w:highlight w:val="green"/>
          <w:u w:val="single"/>
        </w:rPr>
        <w:t xml:space="preserve"> on</w:t>
      </w:r>
      <w:r w:rsidRPr="00FD719B">
        <w:rPr>
          <w:u w:val="single"/>
        </w:rPr>
        <w:t xml:space="preserve"> the current </w:t>
      </w:r>
      <w:r w:rsidRPr="00C62E98">
        <w:rPr>
          <w:highlight w:val="green"/>
          <w:u w:val="single"/>
        </w:rPr>
        <w:t>state-of-the-art</w:t>
      </w:r>
      <w:r w:rsidRPr="00F85D86">
        <w:rPr>
          <w:sz w:val="16"/>
        </w:rPr>
        <w:t>. On the other hand, if a pair of Starlink satellites does collide within the operation orbit, SpaceX will be the first one who will be badly affected by the fragmentation cloud the collision generates. It's in their own best interest to make sure their system works.</w:t>
      </w:r>
    </w:p>
    <w:p w14:paraId="07F5BC62" w14:textId="77777777" w:rsidR="00277E3D" w:rsidRPr="00F85D86" w:rsidRDefault="00277E3D" w:rsidP="00277E3D">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7948B2E5" w14:textId="77777777" w:rsidR="00277E3D" w:rsidRPr="00F85D86" w:rsidRDefault="00277E3D" w:rsidP="00277E3D">
      <w:pPr>
        <w:rPr>
          <w:sz w:val="16"/>
        </w:rPr>
      </w:pPr>
      <w:r w:rsidRPr="00F85D86">
        <w:rPr>
          <w:sz w:val="16"/>
        </w:rPr>
        <w:t xml:space="preserve">SL: </w:t>
      </w:r>
      <w:r w:rsidRPr="00FD719B">
        <w:rPr>
          <w:u w:val="single"/>
        </w:rPr>
        <w:t xml:space="preserve">Five outer space </w:t>
      </w:r>
      <w:r w:rsidRPr="00C62E98">
        <w:rPr>
          <w:highlight w:val="green"/>
          <w:u w:val="single"/>
        </w:rPr>
        <w:t>treaties</w:t>
      </w:r>
      <w:r w:rsidRPr="00FD719B">
        <w:rPr>
          <w:u w:val="single"/>
        </w:rPr>
        <w:t xml:space="preserve">, established in the 1960s, 70s and 80s, </w:t>
      </w:r>
      <w:r w:rsidRPr="00C62E98">
        <w:rPr>
          <w:highlight w:val="green"/>
          <w:u w:val="single"/>
        </w:rPr>
        <w:t xml:space="preserve">do </w:t>
      </w:r>
      <w:r w:rsidRPr="00C62E98">
        <w:rPr>
          <w:rStyle w:val="Emphasis"/>
          <w:highlight w:val="green"/>
        </w:rPr>
        <w:t>not mention</w:t>
      </w:r>
      <w:r w:rsidRPr="00F85D86">
        <w:rPr>
          <w:rStyle w:val="Emphasis"/>
        </w:rPr>
        <w:t xml:space="preserve"> space </w:t>
      </w:r>
      <w:r w:rsidRPr="00C62E98">
        <w:rPr>
          <w:rStyle w:val="Emphasis"/>
          <w:highlight w:val="green"/>
        </w:rPr>
        <w:t>debris</w:t>
      </w:r>
      <w:r w:rsidRPr="00F85D86">
        <w:rPr>
          <w:sz w:val="16"/>
        </w:rPr>
        <w:t>. Instead, there is a lot of coordination, first of all on the agency level. The Inter-agency Space Debris Coordination Committee coordinates 13 of the world's space agencies, including the ESA, NASA, the China National Space Administration, and Russia’s Roscosmos,to come up with debris mitigation guidelines, share best practices, and try to address the problem in a way that makes sense to everyone. The United Nations Committee on the Peaceful Uses of Outer Space has taken on these guidelines . This committee includes politicians from many countries, including those not currently flying in space. Industries in many countries likewise discuss these issues within the International Organization for Standardization.</w:t>
      </w:r>
    </w:p>
    <w:p w14:paraId="7503FD57" w14:textId="77777777" w:rsidR="00277E3D" w:rsidRPr="00283EEC" w:rsidRDefault="00277E3D" w:rsidP="00277E3D">
      <w:pPr>
        <w:rPr>
          <w:u w:val="single"/>
        </w:rPr>
      </w:pPr>
      <w:r w:rsidRPr="00F85D86">
        <w:rPr>
          <w:sz w:val="16"/>
        </w:rPr>
        <w:t xml:space="preserve">So there is a lot of coordination internationally to make sure that we play by the same rules and implement the same set of standards. But right now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351AE014" w14:textId="77777777" w:rsidR="00277E3D" w:rsidRDefault="00277E3D" w:rsidP="00277E3D">
      <w:pPr>
        <w:pStyle w:val="Heading4"/>
      </w:pPr>
      <w:r w:rsidRPr="00934304">
        <w:t>Democratization</w:t>
      </w:r>
      <w:r>
        <w:t xml:space="preserve"> of technology spurs </w:t>
      </w:r>
      <w:r w:rsidRPr="0039526D">
        <w:rPr>
          <w:u w:val="single"/>
        </w:rPr>
        <w:t>rapid development</w:t>
      </w:r>
      <w:r>
        <w:t xml:space="preserve"> – feedback loops </w:t>
      </w:r>
      <w:r w:rsidRPr="0039526D">
        <w:rPr>
          <w:u w:val="single"/>
        </w:rPr>
        <w:t>ensures</w:t>
      </w:r>
      <w:r>
        <w:t xml:space="preserve"> debris cascades</w:t>
      </w:r>
    </w:p>
    <w:p w14:paraId="63132147" w14:textId="77777777" w:rsidR="00277E3D" w:rsidRPr="00667B14" w:rsidRDefault="00277E3D" w:rsidP="00277E3D">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6FF07B9A" w14:textId="77777777" w:rsidR="00277E3D" w:rsidRPr="0039526D" w:rsidRDefault="00277E3D" w:rsidP="00277E3D">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C62E98">
        <w:rPr>
          <w:highlight w:val="green"/>
          <w:u w:val="single"/>
        </w:rPr>
        <w:t>the global</w:t>
      </w:r>
      <w:r w:rsidRPr="0039526D">
        <w:rPr>
          <w:u w:val="single"/>
        </w:rPr>
        <w:t xml:space="preserve"> space </w:t>
      </w:r>
      <w:r w:rsidRPr="00C62E98">
        <w:rPr>
          <w:highlight w:val="green"/>
          <w:u w:val="single"/>
        </w:rPr>
        <w:t>sector</w:t>
      </w:r>
      <w:r w:rsidRPr="0039526D">
        <w:rPr>
          <w:u w:val="single"/>
        </w:rPr>
        <w:t xml:space="preserve"> has been </w:t>
      </w:r>
      <w:r w:rsidRPr="00C62E98">
        <w:rPr>
          <w:rStyle w:val="Emphasis"/>
          <w:highlight w:val="green"/>
        </w:rPr>
        <w:t>progressing</w:t>
      </w:r>
      <w:r w:rsidRPr="00C62E98">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C62E98">
        <w:rPr>
          <w:rStyle w:val="Emphasis"/>
          <w:highlight w:val="green"/>
        </w:rPr>
        <w:t>steady</w:t>
      </w:r>
      <w:r w:rsidRPr="00C62E98">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77C2C8D7" w14:textId="77777777" w:rsidR="00277E3D" w:rsidRPr="0039526D" w:rsidRDefault="00277E3D" w:rsidP="00277E3D">
      <w:pPr>
        <w:rPr>
          <w:sz w:val="16"/>
        </w:rPr>
      </w:pPr>
      <w:r w:rsidRPr="0039526D">
        <w:rPr>
          <w:u w:val="single"/>
        </w:rPr>
        <w:t xml:space="preserve">The </w:t>
      </w:r>
      <w:r w:rsidRPr="00C62E98">
        <w:rPr>
          <w:highlight w:val="green"/>
          <w:u w:val="single"/>
        </w:rPr>
        <w:t>situation</w:t>
      </w:r>
      <w:r w:rsidRPr="0039526D">
        <w:rPr>
          <w:u w:val="single"/>
        </w:rPr>
        <w:t xml:space="preserve"> started to </w:t>
      </w:r>
      <w:r w:rsidRPr="00C62E98">
        <w:rPr>
          <w:highlight w:val="green"/>
          <w:u w:val="single"/>
        </w:rPr>
        <w:t>change</w:t>
      </w:r>
      <w:r w:rsidRPr="0039526D">
        <w:rPr>
          <w:u w:val="single"/>
        </w:rPr>
        <w:t xml:space="preserve"> at the turn of the century </w:t>
      </w:r>
      <w:r w:rsidRPr="00C62E98">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C62E98">
        <w:rPr>
          <w:rStyle w:val="Emphasis"/>
          <w:highlight w:val="green"/>
        </w:rPr>
        <w:t>private entrepreneurs</w:t>
      </w:r>
      <w:r w:rsidRPr="0039526D">
        <w:rPr>
          <w:u w:val="single"/>
        </w:rPr>
        <w:t xml:space="preserve"> began to </w:t>
      </w:r>
      <w:r w:rsidRPr="00C62E98">
        <w:rPr>
          <w:rStyle w:val="Emphasis"/>
          <w:highlight w:val="green"/>
        </w:rPr>
        <w:t>invest</w:t>
      </w:r>
      <w:r w:rsidRPr="00C62E98">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C62E98">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C62E98">
        <w:rPr>
          <w:rStyle w:val="Emphasis"/>
          <w:highlight w:val="green"/>
        </w:rPr>
        <w:t>SpaceX</w:t>
      </w:r>
      <w:r w:rsidRPr="00C62E98">
        <w:rPr>
          <w:highlight w:val="green"/>
          <w:u w:val="single"/>
        </w:rPr>
        <w:t xml:space="preserve">, </w:t>
      </w:r>
      <w:r w:rsidRPr="00C62E98">
        <w:rPr>
          <w:rStyle w:val="Emphasis"/>
          <w:highlight w:val="green"/>
        </w:rPr>
        <w:t>Blue</w:t>
      </w:r>
      <w:r w:rsidRPr="00C62E98">
        <w:rPr>
          <w:highlight w:val="green"/>
          <w:u w:val="single"/>
        </w:rPr>
        <w:t xml:space="preserve"> </w:t>
      </w:r>
      <w:r w:rsidRPr="00C62E98">
        <w:rPr>
          <w:rStyle w:val="Emphasis"/>
          <w:highlight w:val="green"/>
        </w:rPr>
        <w:t>Origin</w:t>
      </w:r>
      <w:r w:rsidRPr="0039526D">
        <w:rPr>
          <w:u w:val="single"/>
        </w:rPr>
        <w:t xml:space="preserve">, and </w:t>
      </w:r>
      <w:r w:rsidRPr="00C62E98">
        <w:rPr>
          <w:rStyle w:val="Emphasis"/>
          <w:highlight w:val="green"/>
        </w:rPr>
        <w:t>Virgin</w:t>
      </w:r>
      <w:r w:rsidRPr="00C62E98">
        <w:rPr>
          <w:highlight w:val="green"/>
          <w:u w:val="single"/>
        </w:rPr>
        <w:t xml:space="preserve"> </w:t>
      </w:r>
      <w:r w:rsidRPr="00C62E98">
        <w:rPr>
          <w:rStyle w:val="Emphasis"/>
          <w:highlight w:val="green"/>
        </w:rPr>
        <w:t>Galactic</w:t>
      </w:r>
      <w:r w:rsidRPr="0039526D">
        <w:rPr>
          <w:u w:val="single"/>
        </w:rPr>
        <w:t xml:space="preserve"> were </w:t>
      </w:r>
      <w:r w:rsidRPr="00C62E98">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069FD0BA" w14:textId="77777777" w:rsidR="00277E3D" w:rsidRPr="0039526D" w:rsidRDefault="00277E3D" w:rsidP="00277E3D">
      <w:pPr>
        <w:rPr>
          <w:sz w:val="16"/>
        </w:rPr>
      </w:pPr>
      <w:r w:rsidRPr="0039526D">
        <w:rPr>
          <w:u w:val="single"/>
        </w:rPr>
        <w:t xml:space="preserve">Since then, the </w:t>
      </w:r>
      <w:r w:rsidRPr="00C62E98">
        <w:rPr>
          <w:highlight w:val="green"/>
          <w:u w:val="single"/>
        </w:rPr>
        <w:t xml:space="preserve">participation of the </w:t>
      </w:r>
      <w:r w:rsidRPr="00C62E98">
        <w:rPr>
          <w:rStyle w:val="Emphasis"/>
          <w:highlight w:val="green"/>
        </w:rPr>
        <w:t>private sector</w:t>
      </w:r>
      <w:r w:rsidRPr="0039526D">
        <w:rPr>
          <w:rStyle w:val="Emphasis"/>
        </w:rPr>
        <w:t xml:space="preserve"> in the space industry has </w:t>
      </w:r>
      <w:r w:rsidRPr="00C62E98">
        <w:rPr>
          <w:rStyle w:val="Emphasis"/>
          <w:highlight w:val="green"/>
        </w:rPr>
        <w:t>skyrocketed</w:t>
      </w:r>
      <w:r w:rsidRPr="0039526D">
        <w:rPr>
          <w:rStyle w:val="Emphasis"/>
        </w:rPr>
        <w:t>, especially in the United States</w:t>
      </w:r>
      <w:r w:rsidRPr="0039526D">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3C172359" w14:textId="77777777" w:rsidR="00277E3D" w:rsidRPr="0039526D" w:rsidRDefault="00277E3D" w:rsidP="00277E3D">
      <w:pPr>
        <w:rPr>
          <w:sz w:val="16"/>
        </w:rPr>
      </w:pPr>
      <w:r w:rsidRPr="0039526D">
        <w:rPr>
          <w:u w:val="single"/>
        </w:rPr>
        <w:t xml:space="preserve">Nowadays, in the space industry, </w:t>
      </w:r>
      <w:r w:rsidRPr="00C62E98">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C62E98">
        <w:rPr>
          <w:highlight w:val="green"/>
          <w:u w:val="single"/>
        </w:rPr>
        <w:t>feedback look between</w:t>
      </w:r>
      <w:r w:rsidRPr="0039526D">
        <w:rPr>
          <w:u w:val="single"/>
        </w:rPr>
        <w:t xml:space="preserve"> the </w:t>
      </w:r>
      <w:r w:rsidRPr="00C62E98">
        <w:rPr>
          <w:rStyle w:val="Emphasis"/>
          <w:highlight w:val="green"/>
        </w:rPr>
        <w:t>development</w:t>
      </w:r>
      <w:r w:rsidRPr="0039526D">
        <w:rPr>
          <w:rStyle w:val="Emphasis"/>
        </w:rPr>
        <w:t xml:space="preserve"> of space technologies</w:t>
      </w:r>
      <w:r w:rsidRPr="0039526D">
        <w:rPr>
          <w:u w:val="single"/>
        </w:rPr>
        <w:t xml:space="preserve">, the </w:t>
      </w:r>
      <w:r w:rsidRPr="00C62E98">
        <w:rPr>
          <w:rStyle w:val="Emphasis"/>
          <w:highlight w:val="green"/>
        </w:rPr>
        <w:t>democratization</w:t>
      </w:r>
      <w:r w:rsidRPr="0039526D">
        <w:rPr>
          <w:rStyle w:val="Emphasis"/>
        </w:rPr>
        <w:t xml:space="preserve"> of those technologies</w:t>
      </w:r>
      <w:r w:rsidRPr="0039526D">
        <w:rPr>
          <w:u w:val="single"/>
        </w:rPr>
        <w:t xml:space="preserve">, </w:t>
      </w:r>
      <w:r w:rsidRPr="00C62E98">
        <w:rPr>
          <w:highlight w:val="green"/>
          <w:u w:val="single"/>
        </w:rPr>
        <w:t>and</w:t>
      </w:r>
      <w:r w:rsidRPr="0039526D">
        <w:rPr>
          <w:u w:val="single"/>
        </w:rPr>
        <w:t xml:space="preserve"> a </w:t>
      </w:r>
      <w:r w:rsidRPr="0039526D">
        <w:rPr>
          <w:rStyle w:val="Emphasis"/>
        </w:rPr>
        <w:t xml:space="preserve">substantial </w:t>
      </w:r>
      <w:r w:rsidRPr="00C62E98">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C62E98">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C62E98">
        <w:rPr>
          <w:highlight w:val="green"/>
          <w:u w:val="single"/>
        </w:rPr>
        <w:t>objects</w:t>
      </w:r>
      <w:r w:rsidRPr="0039526D">
        <w:rPr>
          <w:u w:val="single"/>
        </w:rPr>
        <w:t xml:space="preserve"> that we are able to put </w:t>
      </w:r>
      <w:r w:rsidRPr="00C62E98">
        <w:rPr>
          <w:highlight w:val="green"/>
          <w:u w:val="single"/>
        </w:rPr>
        <w:t>in</w:t>
      </w:r>
      <w:r w:rsidRPr="0039526D">
        <w:rPr>
          <w:u w:val="single"/>
        </w:rPr>
        <w:t xml:space="preserve"> the </w:t>
      </w:r>
      <w:r w:rsidRPr="00C62E98">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5EB3D483" w14:textId="77777777" w:rsidR="00277E3D" w:rsidRPr="0039526D" w:rsidRDefault="00277E3D" w:rsidP="00277E3D">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33EC94DC" w14:textId="77777777" w:rsidR="00277E3D" w:rsidRPr="00283EEC" w:rsidRDefault="00277E3D" w:rsidP="00277E3D">
      <w:pPr>
        <w:rPr>
          <w:u w:val="single"/>
        </w:rPr>
      </w:pPr>
      <w:r w:rsidRPr="0039526D">
        <w:rPr>
          <w:sz w:val="16"/>
        </w:rPr>
        <w:t xml:space="preserve">The goal of the paper is to present the argumentation that </w:t>
      </w:r>
      <w:r w:rsidRPr="0039526D">
        <w:rPr>
          <w:u w:val="single"/>
        </w:rPr>
        <w:t xml:space="preserve">the </w:t>
      </w:r>
      <w:r w:rsidRPr="00C62E98">
        <w:rPr>
          <w:highlight w:val="green"/>
          <w:u w:val="single"/>
        </w:rPr>
        <w:t>threat posed by</w:t>
      </w:r>
      <w:r w:rsidRPr="0039526D">
        <w:rPr>
          <w:u w:val="single"/>
        </w:rPr>
        <w:t xml:space="preserve"> the </w:t>
      </w:r>
      <w:r w:rsidRPr="00C62E98">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C62E98">
        <w:rPr>
          <w:highlight w:val="green"/>
          <w:u w:val="single"/>
        </w:rPr>
        <w:t>is becoming</w:t>
      </w:r>
      <w:r w:rsidRPr="0039526D">
        <w:rPr>
          <w:u w:val="single"/>
        </w:rPr>
        <w:t xml:space="preserve"> more </w:t>
      </w:r>
      <w:r w:rsidRPr="00C62E98">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16178BA6" w14:textId="77777777" w:rsidR="00277E3D" w:rsidRDefault="00277E3D" w:rsidP="00277E3D">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20551CF9" w14:textId="77777777" w:rsidR="00277E3D" w:rsidRPr="00667B14" w:rsidRDefault="00277E3D" w:rsidP="00277E3D">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7C4542BD" w14:textId="77777777" w:rsidR="00277E3D" w:rsidRDefault="00277E3D" w:rsidP="00277E3D">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081E350A" w14:textId="77777777" w:rsidR="00277E3D" w:rsidRDefault="00277E3D" w:rsidP="00277E3D">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C62E98">
        <w:rPr>
          <w:rStyle w:val="Emphasis"/>
          <w:highlight w:val="green"/>
        </w:rPr>
        <w:t xml:space="preserve">commercialization </w:t>
      </w:r>
      <w:r w:rsidRPr="0039526D">
        <w:rPr>
          <w:rStyle w:val="Emphasis"/>
        </w:rPr>
        <w:t xml:space="preserve">of outer space </w:t>
      </w:r>
      <w:r w:rsidRPr="00C62E98">
        <w:rPr>
          <w:rStyle w:val="Emphasis"/>
          <w:highlight w:val="green"/>
        </w:rPr>
        <w:t xml:space="preserve">has </w:t>
      </w:r>
      <w:r w:rsidRPr="00721130">
        <w:rPr>
          <w:rStyle w:val="Emphasis"/>
        </w:rPr>
        <w:t xml:space="preserve">already </w:t>
      </w:r>
      <w:r w:rsidRPr="00C62E98">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C62E98">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C62E98">
        <w:rPr>
          <w:highlight w:val="green"/>
          <w:u w:val="single"/>
        </w:rPr>
        <w:t>now</w:t>
      </w:r>
      <w:r w:rsidRPr="003205EF">
        <w:rPr>
          <w:u w:val="single"/>
        </w:rPr>
        <w:t xml:space="preserve"> matured to </w:t>
      </w:r>
      <w:r w:rsidRPr="00C62E98">
        <w:rPr>
          <w:highlight w:val="green"/>
          <w:u w:val="single"/>
        </w:rPr>
        <w:t>carry</w:t>
      </w:r>
      <w:r w:rsidRPr="003205EF">
        <w:rPr>
          <w:u w:val="single"/>
        </w:rPr>
        <w:t xml:space="preserve"> out </w:t>
      </w:r>
      <w:r w:rsidRPr="00BE0EC1">
        <w:rPr>
          <w:u w:val="single"/>
        </w:rPr>
        <w:t xml:space="preserve">their own </w:t>
      </w:r>
      <w:r w:rsidRPr="00C62E98">
        <w:rPr>
          <w:highlight w:val="green"/>
          <w:u w:val="single"/>
        </w:rPr>
        <w:t>independent projects</w:t>
      </w:r>
      <w:r w:rsidRPr="00BE0EC1">
        <w:rPr>
          <w:sz w:val="16"/>
        </w:rPr>
        <w:t xml:space="preserve">. </w:t>
      </w:r>
    </w:p>
    <w:p w14:paraId="09E57529" w14:textId="77777777" w:rsidR="00277E3D" w:rsidRDefault="00277E3D" w:rsidP="00277E3D">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C62E98">
        <w:rPr>
          <w:highlight w:val="green"/>
          <w:u w:val="single"/>
        </w:rPr>
        <w:t>constructing</w:t>
      </w:r>
      <w:r w:rsidRPr="00BE0EC1">
        <w:rPr>
          <w:u w:val="single"/>
        </w:rPr>
        <w:t xml:space="preserve"> Starlink satellite </w:t>
      </w:r>
      <w:r w:rsidRPr="00C62E98">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42CC6609" w14:textId="77777777" w:rsidR="00277E3D" w:rsidRPr="00BE0EC1" w:rsidRDefault="00277E3D" w:rsidP="00277E3D">
      <w:pPr>
        <w:rPr>
          <w:sz w:val="16"/>
        </w:rPr>
      </w:pPr>
      <w:r w:rsidRPr="00BE0EC1">
        <w:rPr>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39526D">
        <w:rPr>
          <w:u w:val="single"/>
        </w:rPr>
        <w:t xml:space="preserve">Immediate </w:t>
      </w:r>
      <w:r w:rsidRPr="00C62E98">
        <w:rPr>
          <w:highlight w:val="green"/>
          <w:u w:val="single"/>
        </w:rPr>
        <w:t>plans include</w:t>
      </w:r>
      <w:r w:rsidRPr="00BE0EC1">
        <w:rPr>
          <w:u w:val="single"/>
        </w:rPr>
        <w:t xml:space="preserve"> launching </w:t>
      </w:r>
      <w:r w:rsidRPr="00C62E98">
        <w:rPr>
          <w:rStyle w:val="Emphasis"/>
          <w:highlight w:val="green"/>
        </w:rPr>
        <w:t>12,000</w:t>
      </w:r>
      <w:r w:rsidRPr="00FF4115">
        <w:rPr>
          <w:rStyle w:val="Emphasis"/>
        </w:rPr>
        <w:t xml:space="preserve"> satellites, </w:t>
      </w:r>
      <w:r w:rsidRPr="00C62E98">
        <w:rPr>
          <w:rStyle w:val="Emphasis"/>
          <w:highlight w:val="green"/>
        </w:rPr>
        <w:t>but they assume</w:t>
      </w:r>
      <w:r w:rsidRPr="00FF4115">
        <w:rPr>
          <w:rStyle w:val="Emphasis"/>
        </w:rPr>
        <w:t xml:space="preserve"> a potential later extension to </w:t>
      </w:r>
      <w:r w:rsidRPr="00C62E98">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C62E98">
        <w:rPr>
          <w:highlight w:val="green"/>
          <w:u w:val="single"/>
        </w:rPr>
        <w:t>collisions grows with</w:t>
      </w:r>
      <w:r w:rsidRPr="00BE0EC1">
        <w:rPr>
          <w:u w:val="single"/>
        </w:rPr>
        <w:t xml:space="preserve"> the number of </w:t>
      </w:r>
      <w:r w:rsidRPr="00C62E98">
        <w:rPr>
          <w:highlight w:val="green"/>
          <w:u w:val="single"/>
        </w:rPr>
        <w:t>orbital objects</w:t>
      </w:r>
      <w:r w:rsidRPr="00BE0EC1">
        <w:rPr>
          <w:sz w:val="16"/>
        </w:rPr>
        <w:t xml:space="preserve">. Bastida </w:t>
      </w:r>
      <w:r w:rsidRPr="00BE0EC1">
        <w:rPr>
          <w:u w:val="single"/>
        </w:rPr>
        <w:t xml:space="preserve">Virgili with the team </w:t>
      </w:r>
      <w:r w:rsidRPr="00C62E98">
        <w:rPr>
          <w:highlight w:val="green"/>
          <w:u w:val="single"/>
        </w:rPr>
        <w:t>compared</w:t>
      </w:r>
      <w:r w:rsidRPr="00BE0EC1">
        <w:rPr>
          <w:sz w:val="16"/>
        </w:rPr>
        <w:t xml:space="preserve"> (2016, p. 154-155) </w:t>
      </w:r>
      <w:r w:rsidRPr="00BE0EC1">
        <w:rPr>
          <w:u w:val="single"/>
        </w:rPr>
        <w:t xml:space="preserve">orbital </w:t>
      </w:r>
      <w:r w:rsidRPr="00C62E98">
        <w:rPr>
          <w:highlight w:val="green"/>
          <w:u w:val="single"/>
        </w:rPr>
        <w:t>debris</w:t>
      </w:r>
      <w:r w:rsidRPr="00BE0EC1">
        <w:rPr>
          <w:u w:val="single"/>
        </w:rPr>
        <w:t xml:space="preserve"> environment development </w:t>
      </w:r>
      <w:r w:rsidRPr="00C62E98">
        <w:rPr>
          <w:rStyle w:val="Emphasis"/>
          <w:highlight w:val="green"/>
        </w:rPr>
        <w:t>without</w:t>
      </w:r>
      <w:r w:rsidRPr="00C62E98">
        <w:rPr>
          <w:highlight w:val="green"/>
          <w:u w:val="single"/>
        </w:rPr>
        <w:t xml:space="preserve"> and </w:t>
      </w:r>
      <w:r w:rsidRPr="00C62E98">
        <w:rPr>
          <w:rStyle w:val="Emphasis"/>
          <w:highlight w:val="green"/>
        </w:rPr>
        <w:t>with</w:t>
      </w:r>
      <w:r w:rsidRPr="00C62E98">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C62E98">
        <w:rPr>
          <w:rStyle w:val="Emphasis"/>
          <w:highlight w:val="green"/>
        </w:rPr>
        <w:t>constellation</w:t>
      </w:r>
      <w:r w:rsidRPr="00BE0EC1">
        <w:rPr>
          <w:sz w:val="16"/>
        </w:rPr>
        <w:t xml:space="preserve"> consisting of merely 1080 satellites, distributed across 20 orbital planes at 1,100 km altitude (Fig. 5).</w:t>
      </w:r>
    </w:p>
    <w:p w14:paraId="36732D54" w14:textId="77777777" w:rsidR="00277E3D" w:rsidRDefault="00277E3D" w:rsidP="00277E3D">
      <w:r w:rsidRPr="00A44E95">
        <w:rPr>
          <w:noProof/>
        </w:rPr>
        <w:drawing>
          <wp:inline distT="0" distB="0" distL="0" distR="0" wp14:anchorId="50FFDB32" wp14:editId="0288EA90">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stretch>
                      <a:fillRect/>
                    </a:stretch>
                  </pic:blipFill>
                  <pic:spPr>
                    <a:xfrm>
                      <a:off x="0" y="0"/>
                      <a:ext cx="3882535" cy="2813578"/>
                    </a:xfrm>
                    <a:prstGeom prst="rect">
                      <a:avLst/>
                    </a:prstGeom>
                  </pic:spPr>
                </pic:pic>
              </a:graphicData>
            </a:graphic>
          </wp:inline>
        </w:drawing>
      </w:r>
    </w:p>
    <w:p w14:paraId="7B9EC2FC" w14:textId="77777777" w:rsidR="00277E3D" w:rsidRPr="0039526D" w:rsidRDefault="00277E3D" w:rsidP="00277E3D">
      <w:pPr>
        <w:rPr>
          <w:rStyle w:val="Emphasis"/>
        </w:rPr>
      </w:pPr>
      <w:r w:rsidRPr="0039526D">
        <w:rPr>
          <w:rStyle w:val="Emphasis"/>
        </w:rPr>
        <w:t>Figure 5. Comparison of long term evolution of the number of objects in LEO with and without the constellation (Virgili et al., 2016, p. 155)</w:t>
      </w:r>
    </w:p>
    <w:p w14:paraId="14AB24BA" w14:textId="77777777" w:rsidR="00277E3D" w:rsidRDefault="00277E3D" w:rsidP="00277E3D">
      <w:pPr>
        <w:rPr>
          <w:u w:val="single"/>
        </w:rPr>
      </w:pPr>
      <w:r w:rsidRPr="00BE0EC1">
        <w:rPr>
          <w:sz w:val="16"/>
        </w:rPr>
        <w:t xml:space="preserve">It has to be noted that although SpaceX’s Starlink is the only constellation that is being built in orbit, it is not the only one planned. </w:t>
      </w:r>
      <w:r w:rsidRPr="00C62E98">
        <w:rPr>
          <w:highlight w:val="green"/>
          <w:u w:val="single"/>
        </w:rPr>
        <w:t>There are</w:t>
      </w:r>
      <w:r w:rsidRPr="00BE0EC1">
        <w:rPr>
          <w:u w:val="single"/>
        </w:rPr>
        <w:t xml:space="preserve"> at least </w:t>
      </w:r>
      <w:r w:rsidRPr="00C62E98">
        <w:rPr>
          <w:highlight w:val="green"/>
          <w:u w:val="single"/>
        </w:rPr>
        <w:t xml:space="preserve">a </w:t>
      </w:r>
      <w:r w:rsidRPr="00C62E98">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C62E98">
        <w:rPr>
          <w:highlight w:val="green"/>
          <w:u w:val="single"/>
        </w:rPr>
        <w:t xml:space="preserve">there is </w:t>
      </w:r>
      <w:r w:rsidRPr="00721130">
        <w:rPr>
          <w:u w:val="single"/>
        </w:rPr>
        <w:t xml:space="preserve">even a </w:t>
      </w:r>
      <w:r w:rsidRPr="00C62E98">
        <w:rPr>
          <w:rStyle w:val="Emphasis"/>
          <w:highlight w:val="green"/>
        </w:rPr>
        <w:t>rivalry between</w:t>
      </w:r>
      <w:r w:rsidRPr="00FF4115">
        <w:rPr>
          <w:rStyle w:val="Emphasis"/>
        </w:rPr>
        <w:t xml:space="preserve"> the two </w:t>
      </w:r>
      <w:r w:rsidRPr="00C62E98">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w:t>
      </w:r>
    </w:p>
    <w:p w14:paraId="04ACABB2" w14:textId="77777777" w:rsidR="00277E3D" w:rsidRPr="00283EEC" w:rsidRDefault="00277E3D" w:rsidP="00277E3D">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C62E98">
        <w:rPr>
          <w:highlight w:val="green"/>
          <w:u w:val="single"/>
        </w:rPr>
        <w:t>no institution</w:t>
      </w:r>
      <w:r w:rsidRPr="00BE0EC1">
        <w:rPr>
          <w:u w:val="single"/>
        </w:rPr>
        <w:t xml:space="preserve"> or body </w:t>
      </w:r>
      <w:r w:rsidRPr="00C62E98">
        <w:rPr>
          <w:highlight w:val="green"/>
          <w:u w:val="single"/>
        </w:rPr>
        <w:t>has enough power to</w:t>
      </w:r>
      <w:r w:rsidRPr="00BE0EC1">
        <w:rPr>
          <w:u w:val="single"/>
        </w:rPr>
        <w:t xml:space="preserve"> license, </w:t>
      </w:r>
      <w:r w:rsidRPr="00C62E98">
        <w:rPr>
          <w:highlight w:val="green"/>
          <w:u w:val="single"/>
        </w:rPr>
        <w:t>coordinate</w:t>
      </w:r>
      <w:r w:rsidRPr="00BE0EC1">
        <w:rPr>
          <w:u w:val="single"/>
        </w:rPr>
        <w:t xml:space="preserve"> and regulate what is sent to the </w:t>
      </w:r>
      <w:r w:rsidRPr="00C62E98">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C62E98">
        <w:rPr>
          <w:highlight w:val="green"/>
          <w:u w:val="single"/>
        </w:rPr>
        <w:t xml:space="preserve">there are </w:t>
      </w:r>
      <w:r w:rsidRPr="00C62E98">
        <w:rPr>
          <w:rStyle w:val="Emphasis"/>
          <w:highlight w:val="green"/>
        </w:rPr>
        <w:t>no rules</w:t>
      </w:r>
      <w:r w:rsidRPr="00BE0EC1">
        <w:rPr>
          <w:u w:val="single"/>
        </w:rPr>
        <w:t xml:space="preserve">, at the global level, </w:t>
      </w:r>
      <w:r w:rsidRPr="00C62E98">
        <w:rPr>
          <w:highlight w:val="green"/>
          <w:u w:val="single"/>
        </w:rPr>
        <w:t xml:space="preserve">apart from </w:t>
      </w:r>
      <w:r w:rsidRPr="00C62E98">
        <w:rPr>
          <w:rStyle w:val="Emphasis"/>
          <w:highlight w:val="green"/>
        </w:rPr>
        <w:t>first-come, first-served.</w:t>
      </w:r>
    </w:p>
    <w:p w14:paraId="6F438103" w14:textId="77777777" w:rsidR="00277E3D" w:rsidRPr="00FF4115" w:rsidRDefault="00277E3D" w:rsidP="00277E3D">
      <w:pPr>
        <w:pStyle w:val="Heading4"/>
      </w:pPr>
      <w:r>
        <w:t xml:space="preserve">Models are </w:t>
      </w:r>
      <w:r w:rsidRPr="0039526D">
        <w:t>rigorous</w:t>
      </w:r>
      <w:r>
        <w:t>—</w:t>
      </w:r>
      <w:r>
        <w:rPr>
          <w:color w:val="000000" w:themeColor="text1"/>
        </w:rPr>
        <w:t>in</w:t>
      </w:r>
      <w:r w:rsidRPr="0039526D">
        <w:rPr>
          <w:color w:val="000000" w:themeColor="text1"/>
        </w:rPr>
        <w:t>serted below</w:t>
      </w:r>
      <w:r>
        <w:t>.</w:t>
      </w:r>
    </w:p>
    <w:p w14:paraId="0BB93685" w14:textId="77777777" w:rsidR="00277E3D" w:rsidRDefault="00277E3D" w:rsidP="00277E3D">
      <w:r w:rsidRPr="00FF4115">
        <w:rPr>
          <w:rStyle w:val="Style13ptBold"/>
        </w:rPr>
        <w:t>Virgili et al. 16</w:t>
      </w:r>
      <w:r>
        <w:t xml:space="preserve">. Bastida, </w:t>
      </w:r>
      <w:r w:rsidRPr="00FF4115">
        <w:t>J.C. Dolado, H.G. Lewis, J. Radtke, H. Krag, B. Revelin, C. Cazaux b , C. Colombo, R. Crowther, M. Metz</w:t>
      </w:r>
      <w:r>
        <w:t>. 4/26/16. [Act Astranautica “</w:t>
      </w:r>
      <w:r w:rsidRPr="00FF4115">
        <w:t>Risk to space sustainability from large constellations of satellites</w:t>
      </w:r>
      <w:r>
        <w:t xml:space="preserve">,” </w:t>
      </w:r>
      <w:hyperlink r:id="rId15" w:history="1">
        <w:r w:rsidRPr="008E3DAC">
          <w:rPr>
            <w:rStyle w:val="Hyperlink"/>
          </w:rPr>
          <w:t>https://sci-hub.se/10.1016/j.actaastro.2016.03.034</w:t>
        </w:r>
      </w:hyperlink>
      <w:r w:rsidRPr="00FF4115">
        <w:t>.</w:t>
      </w:r>
      <w:r>
        <w:t>] Justin</w:t>
      </w:r>
    </w:p>
    <w:p w14:paraId="5B6D4B7B" w14:textId="77777777" w:rsidR="00277E3D" w:rsidRPr="00283EEC" w:rsidRDefault="00277E3D" w:rsidP="00277E3D">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C62E98">
        <w:rPr>
          <w:sz w:val="16"/>
          <w:highlight w:val="green"/>
        </w:rPr>
        <w:t>(</w:t>
      </w:r>
      <w:r w:rsidRPr="00C62E98">
        <w:rPr>
          <w:rStyle w:val="Emphasis"/>
          <w:highlight w:val="green"/>
        </w:rPr>
        <w:t>MC</w:t>
      </w:r>
      <w:r w:rsidRPr="00C62E98">
        <w:rPr>
          <w:sz w:val="16"/>
          <w:highlight w:val="green"/>
        </w:rPr>
        <w:t xml:space="preserve">) </w:t>
      </w:r>
      <w:r w:rsidRPr="00C62E98">
        <w:rPr>
          <w:highlight w:val="green"/>
          <w:u w:val="single"/>
        </w:rPr>
        <w:t>approach</w:t>
      </w:r>
      <w:r w:rsidRPr="00FF4115">
        <w:rPr>
          <w:u w:val="single"/>
        </w:rPr>
        <w:t xml:space="preserve"> was used to </w:t>
      </w:r>
      <w:r w:rsidRPr="00C62E98">
        <w:rPr>
          <w:rStyle w:val="Emphasis"/>
          <w:highlight w:val="green"/>
        </w:rPr>
        <w:t>simulate</w:t>
      </w:r>
      <w:r w:rsidRPr="008B2DEF">
        <w:rPr>
          <w:rStyle w:val="Emphasis"/>
        </w:rPr>
        <w:t xml:space="preserve"> the </w:t>
      </w:r>
      <w:r w:rsidRPr="00C62E98">
        <w:rPr>
          <w:rStyle w:val="Emphasis"/>
          <w:highlight w:val="green"/>
        </w:rPr>
        <w:t>evolution of</w:t>
      </w:r>
      <w:r w:rsidRPr="008B2DEF">
        <w:rPr>
          <w:rStyle w:val="Emphasis"/>
        </w:rPr>
        <w:t xml:space="preserve"> the </w:t>
      </w:r>
      <w:r w:rsidRPr="00C62E98">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C62E98">
        <w:rPr>
          <w:highlight w:val="green"/>
          <w:u w:val="single"/>
        </w:rPr>
        <w:t xml:space="preserve">with </w:t>
      </w:r>
      <w:r w:rsidRPr="00C62E98">
        <w:rPr>
          <w:rStyle w:val="Emphasis"/>
          <w:highlight w:val="green"/>
        </w:rPr>
        <w:t>four different tools</w:t>
      </w:r>
      <w:r w:rsidRPr="008B2DEF">
        <w:rPr>
          <w:sz w:val="16"/>
        </w:rPr>
        <w:t xml:space="preserve"> (</w:t>
      </w:r>
      <w:r w:rsidRPr="00C62E98">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C62E98">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C62E98">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C62E98">
        <w:rPr>
          <w:highlight w:val="green"/>
          <w:u w:val="single"/>
        </w:rPr>
        <w:t xml:space="preserve">and </w:t>
      </w:r>
      <w:r w:rsidRPr="00C62E98">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C62E98">
        <w:rPr>
          <w:rStyle w:val="Emphasis"/>
          <w:highlight w:val="green"/>
        </w:rPr>
        <w:t>contribution</w:t>
      </w:r>
      <w:r w:rsidRPr="00FF4115">
        <w:rPr>
          <w:u w:val="single"/>
        </w:rPr>
        <w:t xml:space="preserve"> to the population by each object </w:t>
      </w:r>
      <w:r w:rsidRPr="00C62E98">
        <w:rPr>
          <w:highlight w:val="green"/>
          <w:u w:val="single"/>
        </w:rPr>
        <w:t>was weighted by</w:t>
      </w:r>
      <w:r w:rsidRPr="00FF4115">
        <w:rPr>
          <w:u w:val="single"/>
        </w:rPr>
        <w:t xml:space="preserve"> the </w:t>
      </w:r>
      <w:r w:rsidRPr="00C62E98">
        <w:rPr>
          <w:rStyle w:val="Emphasis"/>
          <w:highlight w:val="green"/>
        </w:rPr>
        <w:t>proportion</w:t>
      </w:r>
      <w:r w:rsidRPr="00C62E98">
        <w:rPr>
          <w:highlight w:val="green"/>
          <w:u w:val="single"/>
        </w:rPr>
        <w:t xml:space="preserve"> of the </w:t>
      </w:r>
      <w:r w:rsidRPr="00C62E98">
        <w:rPr>
          <w:rStyle w:val="Emphasis"/>
          <w:highlight w:val="green"/>
        </w:rPr>
        <w:t>orbital</w:t>
      </w:r>
      <w:r w:rsidRPr="00C62E98">
        <w:rPr>
          <w:highlight w:val="green"/>
          <w:u w:val="single"/>
        </w:rPr>
        <w:t xml:space="preserve"> </w:t>
      </w:r>
      <w:r w:rsidRPr="00C62E98">
        <w:rPr>
          <w:rStyle w:val="Emphasis"/>
          <w:highlight w:val="green"/>
        </w:rPr>
        <w:t>period</w:t>
      </w:r>
      <w:r w:rsidRPr="00FF4115">
        <w:rPr>
          <w:u w:val="single"/>
        </w:rPr>
        <w:t xml:space="preserve"> spent in LEO</w:t>
      </w:r>
      <w:r w:rsidRPr="008B2DEF">
        <w:rPr>
          <w:sz w:val="16"/>
        </w:rPr>
        <w:t xml:space="preserve">. In a first step, </w:t>
      </w:r>
      <w:r w:rsidRPr="00C62E98">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C62E98">
        <w:rPr>
          <w:rStyle w:val="Emphasis"/>
          <w:highlight w:val="green"/>
        </w:rPr>
        <w:t>models</w:t>
      </w:r>
      <w:r w:rsidRPr="00C62E98">
        <w:rPr>
          <w:highlight w:val="green"/>
          <w:u w:val="single"/>
        </w:rPr>
        <w:t xml:space="preserve"> performed an </w:t>
      </w:r>
      <w:r w:rsidRPr="00C62E98">
        <w:rPr>
          <w:rStyle w:val="Emphasis"/>
          <w:highlight w:val="green"/>
        </w:rPr>
        <w:t>analysis</w:t>
      </w:r>
      <w:r w:rsidRPr="00C62E98">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C62E98">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C62E98">
        <w:rPr>
          <w:highlight w:val="green"/>
          <w:u w:val="single"/>
        </w:rPr>
        <w:t xml:space="preserve">to provide a </w:t>
      </w:r>
      <w:r w:rsidRPr="00C62E98">
        <w:rPr>
          <w:rStyle w:val="Emphasis"/>
          <w:highlight w:val="green"/>
        </w:rPr>
        <w:t>cross</w:t>
      </w:r>
      <w:r w:rsidRPr="00C62E98">
        <w:rPr>
          <w:highlight w:val="green"/>
          <w:u w:val="single"/>
        </w:rPr>
        <w:t>-</w:t>
      </w:r>
      <w:r w:rsidRPr="00C62E98">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C62E98">
        <w:rPr>
          <w:rStyle w:val="Emphasis"/>
          <w:highlight w:val="green"/>
        </w:rPr>
        <w:t>confidence</w:t>
      </w:r>
      <w:r w:rsidRPr="00C62E98">
        <w:rPr>
          <w:highlight w:val="green"/>
          <w:u w:val="single"/>
        </w:rPr>
        <w:t xml:space="preserve"> </w:t>
      </w:r>
      <w:r w:rsidRPr="00C62E98">
        <w:rPr>
          <w:rStyle w:val="Emphasis"/>
          <w:highlight w:val="green"/>
        </w:rPr>
        <w:t>levels</w:t>
      </w:r>
      <w:r w:rsidRPr="00C62E98">
        <w:rPr>
          <w:highlight w:val="green"/>
          <w:u w:val="single"/>
        </w:rPr>
        <w:t xml:space="preserve"> at </w:t>
      </w:r>
      <w:r w:rsidRPr="00C62E98">
        <w:rPr>
          <w:rStyle w:val="Emphasis"/>
          <w:highlight w:val="green"/>
        </w:rPr>
        <w:t>95</w:t>
      </w:r>
      <w:r w:rsidRPr="00C62E98">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0AF58C3F" w14:textId="77777777" w:rsidR="00277E3D" w:rsidRDefault="00277E3D" w:rsidP="00277E3D">
      <w:pPr>
        <w:pStyle w:val="Heading4"/>
      </w:pPr>
      <w:r>
        <w:t xml:space="preserve">Conflicts of orbits </w:t>
      </w:r>
      <w:r w:rsidRPr="00F85D86">
        <w:rPr>
          <w:u w:val="single"/>
        </w:rPr>
        <w:t>turns</w:t>
      </w:r>
      <w:r>
        <w:t xml:space="preserve"> good usages of satellites—responsible behavior is key to </w:t>
      </w:r>
      <w:r w:rsidRPr="00F85D86">
        <w:rPr>
          <w:u w:val="single"/>
        </w:rPr>
        <w:t>satellite effectiveness</w:t>
      </w:r>
      <w:r>
        <w:t>.</w:t>
      </w:r>
    </w:p>
    <w:p w14:paraId="09120935" w14:textId="77777777" w:rsidR="00277E3D" w:rsidRPr="00FD719B" w:rsidRDefault="00277E3D" w:rsidP="00277E3D">
      <w:r w:rsidRPr="00FD719B">
        <w:rPr>
          <w:rStyle w:val="Style13ptBold"/>
        </w:rPr>
        <w:t>Hattenbach 19</w:t>
      </w:r>
      <w:r>
        <w:rPr>
          <w:rStyle w:val="Style13ptBold"/>
        </w:rPr>
        <w:t>.</w:t>
      </w:r>
      <w:r>
        <w:t xml:space="preserve"> </w:t>
      </w:r>
      <w:r w:rsidRPr="00FD719B">
        <w:t>Jan Hattenbach sat down with Stijn Lemmens, Senior Space Debris Mitigation Analyst at the European Space Agency (ESA) in Darmstadt, Germany, to talk about how Starlink plays into the space junk problem.</w:t>
      </w:r>
      <w:r>
        <w:t xml:space="preserve"> 6/3/19. [Sky Telescope, “</w:t>
      </w:r>
      <w:r w:rsidRPr="00FD719B">
        <w:t>DOES STARLINK POSE A SPACE DEBRIS THREAT? AN EXPERT ANSWERS</w:t>
      </w:r>
      <w:r>
        <w:t xml:space="preserve">,” </w:t>
      </w:r>
      <w:hyperlink r:id="rId16" w:history="1">
        <w:r w:rsidRPr="006416E2">
          <w:rPr>
            <w:rStyle w:val="Hyperlink"/>
          </w:rPr>
          <w:t>https://skyandtelescope.org/astronomy-news/starlink-space-debris/</w:t>
        </w:r>
      </w:hyperlink>
      <w:r>
        <w:t>] Justin</w:t>
      </w:r>
    </w:p>
    <w:p w14:paraId="13F7F233" w14:textId="77777777" w:rsidR="00277E3D" w:rsidRPr="00F85D86" w:rsidRDefault="00277E3D" w:rsidP="00277E3D">
      <w:pPr>
        <w:rPr>
          <w:rStyle w:val="Emphasis"/>
        </w:rPr>
      </w:pPr>
      <w:r w:rsidRPr="00F85D86">
        <w:rPr>
          <w:sz w:val="16"/>
        </w:rPr>
        <w:t xml:space="preserve">JH: </w:t>
      </w:r>
      <w:r w:rsidRPr="00C62E98">
        <w:rPr>
          <w:highlight w:val="green"/>
          <w:u w:val="single"/>
        </w:rPr>
        <w:t xml:space="preserve">What about </w:t>
      </w:r>
      <w:r w:rsidRPr="00C62E98">
        <w:rPr>
          <w:rStyle w:val="Emphasis"/>
          <w:highlight w:val="green"/>
        </w:rPr>
        <w:t>competitors</w:t>
      </w:r>
      <w:r w:rsidRPr="00F85D86">
        <w:rPr>
          <w:sz w:val="16"/>
        </w:rPr>
        <w:t xml:space="preserve"> like OneWeb or Amazon, </w:t>
      </w:r>
      <w:r w:rsidRPr="00C62E98">
        <w:rPr>
          <w:highlight w:val="green"/>
          <w:u w:val="single"/>
        </w:rPr>
        <w:t>who</w:t>
      </w:r>
      <w:r w:rsidRPr="00F85D86">
        <w:rPr>
          <w:u w:val="single"/>
        </w:rPr>
        <w:t xml:space="preserve"> want to </w:t>
      </w:r>
      <w:r w:rsidRPr="00C62E98">
        <w:rPr>
          <w:highlight w:val="green"/>
          <w:u w:val="single"/>
        </w:rPr>
        <w:t xml:space="preserve">set up </w:t>
      </w:r>
      <w:r w:rsidRPr="00F85D86">
        <w:rPr>
          <w:u w:val="single"/>
        </w:rPr>
        <w:t xml:space="preserve">a </w:t>
      </w:r>
      <w:r w:rsidRPr="00C62E98">
        <w:rPr>
          <w:rStyle w:val="Emphasis"/>
          <w:highlight w:val="green"/>
        </w:rPr>
        <w:t>similar system</w:t>
      </w:r>
      <w:r w:rsidRPr="00F85D86">
        <w:rPr>
          <w:sz w:val="16"/>
        </w:rPr>
        <w:t xml:space="preserve"> as Starlink? </w:t>
      </w:r>
      <w:r w:rsidRPr="00C62E98">
        <w:rPr>
          <w:rStyle w:val="Emphasis"/>
          <w:sz w:val="24"/>
          <w:szCs w:val="24"/>
          <w:highlight w:val="green"/>
        </w:rPr>
        <w:t>Who “owns” the orbits</w:t>
      </w:r>
      <w:r w:rsidRPr="00F85D86">
        <w:rPr>
          <w:sz w:val="24"/>
          <w:szCs w:val="24"/>
          <w:u w:val="single"/>
        </w:rPr>
        <w:t xml:space="preserve"> </w:t>
      </w:r>
      <w:r w:rsidRPr="00F85D86">
        <w:rPr>
          <w:u w:val="single"/>
        </w:rPr>
        <w:t xml:space="preserve">– </w:t>
      </w:r>
      <w:r w:rsidRPr="00F85D86">
        <w:rPr>
          <w:rStyle w:val="Emphasis"/>
        </w:rPr>
        <w:t>whoever comes first?</w:t>
      </w:r>
    </w:p>
    <w:p w14:paraId="2A134DFE" w14:textId="77777777" w:rsidR="00277E3D" w:rsidRPr="00F85D86" w:rsidRDefault="00277E3D" w:rsidP="00277E3D">
      <w:pPr>
        <w:rPr>
          <w:sz w:val="16"/>
        </w:rPr>
      </w:pPr>
      <w:r w:rsidRPr="00F85D86">
        <w:rPr>
          <w:sz w:val="16"/>
        </w:rPr>
        <w:t xml:space="preserve">SL: According to the Outer Space Treaty there is no appropriation of space. But of course </w:t>
      </w:r>
      <w:r w:rsidRPr="00F85D86">
        <w:rPr>
          <w:u w:val="single"/>
        </w:rPr>
        <w:t xml:space="preserve">if you put </w:t>
      </w:r>
      <w:r w:rsidRPr="00C62E98">
        <w:rPr>
          <w:highlight w:val="green"/>
          <w:u w:val="single"/>
        </w:rPr>
        <w:t xml:space="preserve">a </w:t>
      </w:r>
      <w:r w:rsidRPr="00C62E98">
        <w:rPr>
          <w:rStyle w:val="Emphasis"/>
          <w:highlight w:val="green"/>
        </w:rPr>
        <w:t>large constellation</w:t>
      </w:r>
      <w:r w:rsidRPr="00F85D86">
        <w:rPr>
          <w:u w:val="single"/>
        </w:rPr>
        <w:t xml:space="preserve"> into a certain orbit, it means that a </w:t>
      </w:r>
      <w:r w:rsidRPr="00F85D86">
        <w:rPr>
          <w:rStyle w:val="Emphasis"/>
        </w:rPr>
        <w:t>lot of coordination is required</w:t>
      </w:r>
      <w:r w:rsidRPr="00F85D86">
        <w:rPr>
          <w:u w:val="single"/>
        </w:rPr>
        <w:t xml:space="preserve"> with anybody else who wants to operate near that constellation or even has to </w:t>
      </w:r>
      <w:r w:rsidRPr="00F85D86">
        <w:rPr>
          <w:rStyle w:val="Emphasis"/>
        </w:rPr>
        <w:t>pass through those orbital regions</w:t>
      </w:r>
      <w:r w:rsidRPr="00F85D86">
        <w:rPr>
          <w:sz w:val="16"/>
        </w:rPr>
        <w:t xml:space="preserve">. You can take this even further: </w:t>
      </w:r>
      <w:r w:rsidRPr="00F85D86">
        <w:rPr>
          <w:u w:val="single"/>
        </w:rPr>
        <w:t xml:space="preserve">If an object of a constellation </w:t>
      </w:r>
      <w:r w:rsidRPr="00C62E98">
        <w:rPr>
          <w:rStyle w:val="Emphasis"/>
          <w:highlight w:val="green"/>
        </w:rPr>
        <w:t>fragments</w:t>
      </w:r>
      <w:r w:rsidRPr="00F85D86">
        <w:rPr>
          <w:u w:val="single"/>
        </w:rPr>
        <w:t xml:space="preserve"> for whatever reason, these fragments will </w:t>
      </w:r>
      <w:r w:rsidRPr="00F85D86">
        <w:rPr>
          <w:rStyle w:val="Emphasis"/>
          <w:sz w:val="24"/>
          <w:szCs w:val="24"/>
        </w:rPr>
        <w:t>not remain limited</w:t>
      </w:r>
      <w:r w:rsidRPr="00F85D86">
        <w:rPr>
          <w:u w:val="single"/>
        </w:rPr>
        <w:t xml:space="preserve"> to the </w:t>
      </w:r>
      <w:r w:rsidRPr="00F85D86">
        <w:rPr>
          <w:rStyle w:val="Emphasis"/>
        </w:rPr>
        <w:t>region of the constellation itself</w:t>
      </w:r>
      <w:r w:rsidRPr="00F85D86">
        <w:rPr>
          <w:u w:val="single"/>
        </w:rPr>
        <w:t xml:space="preserve">. It will </w:t>
      </w:r>
      <w:r w:rsidRPr="00C62E98">
        <w:rPr>
          <w:highlight w:val="green"/>
          <w:u w:val="single"/>
        </w:rPr>
        <w:t>affect operators</w:t>
      </w:r>
      <w:r w:rsidRPr="00F85D86">
        <w:rPr>
          <w:u w:val="single"/>
        </w:rPr>
        <w:t xml:space="preserve"> below and above. So from this perspective, putting a large number of satellites in orbit does </w:t>
      </w:r>
      <w:r w:rsidRPr="00C62E98">
        <w:rPr>
          <w:rStyle w:val="Emphasis"/>
          <w:highlight w:val="green"/>
        </w:rPr>
        <w:t>influence the</w:t>
      </w:r>
      <w:r w:rsidRPr="00F85D86">
        <w:rPr>
          <w:rStyle w:val="Emphasis"/>
        </w:rPr>
        <w:t xml:space="preserve"> other </w:t>
      </w:r>
      <w:r w:rsidRPr="00C62E98">
        <w:rPr>
          <w:rStyle w:val="Emphasis"/>
          <w:highlight w:val="green"/>
        </w:rPr>
        <w:t xml:space="preserve">activities that </w:t>
      </w:r>
      <w:r w:rsidRPr="00F85D86">
        <w:rPr>
          <w:rStyle w:val="Emphasis"/>
        </w:rPr>
        <w:t xml:space="preserve">can </w:t>
      </w:r>
      <w:r w:rsidRPr="00C62E98">
        <w:rPr>
          <w:rStyle w:val="Emphasis"/>
          <w:highlight w:val="green"/>
        </w:rPr>
        <w:t>take place</w:t>
      </w:r>
      <w:r w:rsidRPr="00F85D86">
        <w:rPr>
          <w:u w:val="single"/>
        </w:rPr>
        <w:t>.</w:t>
      </w:r>
    </w:p>
    <w:p w14:paraId="41A3DD58" w14:textId="77777777" w:rsidR="00277E3D" w:rsidRPr="00F85D86" w:rsidRDefault="00277E3D" w:rsidP="00277E3D">
      <w:pPr>
        <w:rPr>
          <w:sz w:val="16"/>
        </w:rPr>
      </w:pPr>
      <w:r w:rsidRPr="00F85D86">
        <w:rPr>
          <w:sz w:val="16"/>
        </w:rPr>
        <w:t xml:space="preserve">JH: Politics and law aside, is there a </w:t>
      </w:r>
      <w:r w:rsidRPr="00C62E98">
        <w:rPr>
          <w:highlight w:val="green"/>
          <w:u w:val="single"/>
        </w:rPr>
        <w:t>physical limit of how many</w:t>
      </w:r>
      <w:r w:rsidRPr="00F85D86">
        <w:rPr>
          <w:u w:val="single"/>
        </w:rPr>
        <w:t xml:space="preserve"> </w:t>
      </w:r>
      <w:r w:rsidRPr="00F85D86">
        <w:rPr>
          <w:rStyle w:val="Emphasis"/>
        </w:rPr>
        <w:t xml:space="preserve">constellations of thousands of </w:t>
      </w:r>
      <w:r w:rsidRPr="00C62E98">
        <w:rPr>
          <w:rStyle w:val="Emphasis"/>
          <w:highlight w:val="green"/>
        </w:rPr>
        <w:t>satellites can operate at the same time</w:t>
      </w:r>
      <w:r w:rsidRPr="00F85D86">
        <w:rPr>
          <w:sz w:val="16"/>
        </w:rPr>
        <w:t>. How much space is there in space?</w:t>
      </w:r>
    </w:p>
    <w:p w14:paraId="466F4B2A" w14:textId="77777777" w:rsidR="00277E3D" w:rsidRDefault="00277E3D" w:rsidP="00277E3D">
      <w:pPr>
        <w:rPr>
          <w:u w:val="single"/>
        </w:rPr>
      </w:pPr>
      <w:r w:rsidRPr="00F85D86">
        <w:rPr>
          <w:sz w:val="16"/>
        </w:rPr>
        <w:t xml:space="preserve">SL: If we don't keep the current guidelines mentioned above, </w:t>
      </w:r>
      <w:r w:rsidRPr="00C62E98">
        <w:rPr>
          <w:highlight w:val="green"/>
          <w:u w:val="single"/>
        </w:rPr>
        <w:t>we will run into the</w:t>
      </w:r>
      <w:r w:rsidRPr="00F85D86">
        <w:rPr>
          <w:u w:val="single"/>
        </w:rPr>
        <w:t xml:space="preserve"> so-called “</w:t>
      </w:r>
      <w:r w:rsidRPr="00C62E98">
        <w:rPr>
          <w:rStyle w:val="Emphasis"/>
          <w:highlight w:val="green"/>
        </w:rPr>
        <w:t>Kessler syndrome</w:t>
      </w:r>
      <w:r w:rsidRPr="00F85D86">
        <w:rPr>
          <w:u w:val="single"/>
        </w:rPr>
        <w:t>,”</w:t>
      </w:r>
      <w:r w:rsidRPr="00F85D86">
        <w:rPr>
          <w:sz w:val="16"/>
        </w:rPr>
        <w:t xml:space="preserve"> which is the name of this cascading effect. And at that point, </w:t>
      </w:r>
      <w:r w:rsidRPr="00F85D86">
        <w:rPr>
          <w:u w:val="single"/>
        </w:rPr>
        <w:t xml:space="preserve">there would indeed be </w:t>
      </w:r>
      <w:r w:rsidRPr="00C62E98">
        <w:rPr>
          <w:highlight w:val="green"/>
          <w:u w:val="single"/>
        </w:rPr>
        <w:t>regions</w:t>
      </w:r>
      <w:r w:rsidRPr="00F85D86">
        <w:rPr>
          <w:u w:val="single"/>
        </w:rPr>
        <w:t xml:space="preserve"> that even without large constellations would become </w:t>
      </w:r>
      <w:r w:rsidRPr="00F85D86">
        <w:rPr>
          <w:rStyle w:val="Emphasis"/>
        </w:rPr>
        <w:t xml:space="preserve">so </w:t>
      </w:r>
      <w:r w:rsidRPr="00C62E98">
        <w:rPr>
          <w:rStyle w:val="Emphasis"/>
          <w:highlight w:val="green"/>
        </w:rPr>
        <w:t>packed with debris</w:t>
      </w:r>
      <w:r w:rsidRPr="00F85D86">
        <w:rPr>
          <w:u w:val="single"/>
        </w:rPr>
        <w:t xml:space="preserve"> that it would become </w:t>
      </w:r>
      <w:r w:rsidRPr="00F85D86">
        <w:rPr>
          <w:rStyle w:val="Emphasis"/>
        </w:rPr>
        <w:t>impractical</w:t>
      </w:r>
      <w:r w:rsidRPr="00F85D86">
        <w:rPr>
          <w:u w:val="single"/>
        </w:rPr>
        <w:t xml:space="preserve"> to put your satellites there</w:t>
      </w:r>
      <w:r w:rsidRPr="00F85D86">
        <w:rPr>
          <w:sz w:val="16"/>
        </w:rPr>
        <w:t xml:space="preserve">. This is why we actively promote a notion that space is a shared resource, and it's a limited resource. It is not infinite when we think about it in terms of how many objects we can put there. Exactly where this threshold is is in certain cases computable, but it depends on the behavior of operators. </w:t>
      </w:r>
      <w:r w:rsidRPr="00F85D86">
        <w:rPr>
          <w:u w:val="single"/>
        </w:rPr>
        <w:t xml:space="preserve">So </w:t>
      </w:r>
      <w:r w:rsidRPr="00C62E98">
        <w:rPr>
          <w:highlight w:val="green"/>
          <w:u w:val="single"/>
        </w:rPr>
        <w:t>you cannot say</w:t>
      </w:r>
      <w:r w:rsidRPr="00F85D86">
        <w:rPr>
          <w:u w:val="single"/>
        </w:rPr>
        <w:t xml:space="preserve"> a priori that </w:t>
      </w:r>
      <w:r w:rsidRPr="00F85D86">
        <w:rPr>
          <w:rStyle w:val="Emphasis"/>
        </w:rPr>
        <w:t xml:space="preserve">several thousand </w:t>
      </w:r>
      <w:r w:rsidRPr="00C62E98">
        <w:rPr>
          <w:rStyle w:val="Emphasis"/>
          <w:highlight w:val="green"/>
        </w:rPr>
        <w:t>satellites are too much</w:t>
      </w:r>
      <w:r w:rsidRPr="00F85D86">
        <w:rPr>
          <w:u w:val="single"/>
        </w:rPr>
        <w:t xml:space="preserve">. That amount might be feasible, </w:t>
      </w:r>
      <w:r w:rsidRPr="00C62E98">
        <w:rPr>
          <w:highlight w:val="green"/>
          <w:u w:val="single"/>
        </w:rPr>
        <w:t>but</w:t>
      </w:r>
      <w:r w:rsidRPr="00F85D86">
        <w:rPr>
          <w:u w:val="single"/>
        </w:rPr>
        <w:t xml:space="preserve"> it would </w:t>
      </w:r>
      <w:r w:rsidRPr="00C62E98">
        <w:rPr>
          <w:highlight w:val="green"/>
          <w:u w:val="single"/>
        </w:rPr>
        <w:t>need</w:t>
      </w:r>
      <w:r w:rsidRPr="00F85D86">
        <w:rPr>
          <w:u w:val="single"/>
        </w:rPr>
        <w:t xml:space="preserve"> to come with </w:t>
      </w:r>
      <w:r w:rsidRPr="00F85D86">
        <w:rPr>
          <w:rStyle w:val="Emphasis"/>
        </w:rPr>
        <w:t>stringent</w:t>
      </w:r>
      <w:r w:rsidRPr="00F85D86">
        <w:rPr>
          <w:u w:val="single"/>
        </w:rPr>
        <w:t xml:space="preserve"> </w:t>
      </w:r>
      <w:r w:rsidRPr="00C62E98">
        <w:rPr>
          <w:rStyle w:val="Emphasis"/>
          <w:highlight w:val="green"/>
        </w:rPr>
        <w:t>requirements for responsible behavior</w:t>
      </w:r>
      <w:r w:rsidRPr="00F85D86">
        <w:rPr>
          <w:u w:val="single"/>
        </w:rPr>
        <w:t>, which have yet to be demonstrated.</w:t>
      </w:r>
    </w:p>
    <w:p w14:paraId="36A36E10" w14:textId="77777777" w:rsidR="00277E3D" w:rsidRDefault="00277E3D" w:rsidP="00277E3D">
      <w:pPr>
        <w:pStyle w:val="Heading4"/>
        <w:jc w:val="both"/>
      </w:pPr>
      <w:r>
        <w:t xml:space="preserve">That drives a space arms race which enhances the risk of </w:t>
      </w:r>
      <w:r w:rsidRPr="00934304">
        <w:rPr>
          <w:u w:val="single"/>
        </w:rPr>
        <w:t>debris cascades</w:t>
      </w:r>
      <w:r>
        <w:t xml:space="preserve">, </w:t>
      </w:r>
      <w:r w:rsidRPr="00934304">
        <w:rPr>
          <w:u w:val="single"/>
        </w:rPr>
        <w:t>closes</w:t>
      </w:r>
      <w:r>
        <w:t xml:space="preserve"> off space exploration, and causes </w:t>
      </w:r>
      <w:r w:rsidRPr="00934304">
        <w:rPr>
          <w:u w:val="single"/>
        </w:rPr>
        <w:t>conflict</w:t>
      </w:r>
      <w:r>
        <w:t>.</w:t>
      </w:r>
    </w:p>
    <w:p w14:paraId="36C2338E" w14:textId="77777777" w:rsidR="00277E3D" w:rsidRPr="00612602" w:rsidRDefault="00277E3D" w:rsidP="00277E3D">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7" w:history="1">
        <w:r w:rsidRPr="008E3DAC">
          <w:rPr>
            <w:rStyle w:val="Hyperlink"/>
          </w:rPr>
          <w:t>https://www.culsr.org/articles/the-international-legal-regulation-of-space-debris</w:t>
        </w:r>
      </w:hyperlink>
      <w:r>
        <w:t>] Justin</w:t>
      </w:r>
    </w:p>
    <w:p w14:paraId="53409CF6" w14:textId="77777777" w:rsidR="00277E3D" w:rsidRPr="00934304" w:rsidRDefault="00277E3D" w:rsidP="00277E3D">
      <w:pPr>
        <w:rPr>
          <w:b/>
          <w:iCs/>
          <w:u w:val="single"/>
        </w:rPr>
      </w:pPr>
      <w:r w:rsidRPr="00934304">
        <w:rPr>
          <w:sz w:val="14"/>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C62E98">
        <w:rPr>
          <w:rStyle w:val="Emphasis"/>
          <w:highlight w:val="green"/>
        </w:rPr>
        <w:t>Kessler Syndrome</w:t>
      </w:r>
      <w:r w:rsidRPr="00934304">
        <w:rPr>
          <w:sz w:val="14"/>
        </w:rPr>
        <w:t xml:space="preserve">, in which </w:t>
      </w:r>
      <w:r w:rsidRPr="00934304">
        <w:rPr>
          <w:u w:val="single"/>
        </w:rPr>
        <w:t>there is a “</w:t>
      </w:r>
      <w:r w:rsidRPr="00C62E98">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C62E98">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C62E98">
        <w:rPr>
          <w:highlight w:val="green"/>
          <w:u w:val="single"/>
        </w:rPr>
        <w:t>endangerment of</w:t>
      </w:r>
      <w:r w:rsidRPr="00934304">
        <w:rPr>
          <w:u w:val="single"/>
        </w:rPr>
        <w:t xml:space="preserve"> Earth’s future </w:t>
      </w:r>
      <w:r w:rsidRPr="00C62E98">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C62E98">
        <w:rPr>
          <w:highlight w:val="green"/>
          <w:u w:val="single"/>
        </w:rPr>
        <w:t>space debris</w:t>
      </w:r>
      <w:r w:rsidRPr="00934304">
        <w:rPr>
          <w:u w:val="single"/>
        </w:rPr>
        <w:t xml:space="preserve"> in orbit around Earth </w:t>
      </w:r>
      <w:r w:rsidRPr="00C62E98">
        <w:rPr>
          <w:highlight w:val="green"/>
          <w:u w:val="single"/>
        </w:rPr>
        <w:t>limits</w:t>
      </w:r>
      <w:r w:rsidRPr="00934304">
        <w:rPr>
          <w:u w:val="single"/>
        </w:rPr>
        <w:t xml:space="preserve"> the amount of available space for </w:t>
      </w:r>
      <w:r w:rsidRPr="00C62E98">
        <w:rPr>
          <w:rStyle w:val="Emphasis"/>
          <w:highlight w:val="green"/>
        </w:rPr>
        <w:t>satellites</w:t>
      </w:r>
      <w:r w:rsidRPr="00934304">
        <w:rPr>
          <w:rStyle w:val="Emphasis"/>
        </w:rPr>
        <w:t xml:space="preserve"> to orbit</w:t>
      </w:r>
      <w:r w:rsidRPr="00934304">
        <w:rPr>
          <w:u w:val="single"/>
        </w:rPr>
        <w:t xml:space="preserve">, which may </w:t>
      </w:r>
      <w:r w:rsidRPr="00C62E98">
        <w:rPr>
          <w:highlight w:val="green"/>
          <w:u w:val="single"/>
        </w:rPr>
        <w:t xml:space="preserve">result in the </w:t>
      </w:r>
      <w:r w:rsidRPr="00C62E98">
        <w:rPr>
          <w:rStyle w:val="Emphasis"/>
          <w:highlight w:val="green"/>
        </w:rPr>
        <w:t>Tragedy of the Commons</w:t>
      </w:r>
      <w:r w:rsidRPr="00934304">
        <w:rPr>
          <w:sz w:val="14"/>
        </w:rPr>
        <w:t xml:space="preserve">: </w:t>
      </w:r>
      <w:r w:rsidRPr="00934304">
        <w:rPr>
          <w:u w:val="single"/>
        </w:rPr>
        <w:t xml:space="preserve">multiple </w:t>
      </w:r>
      <w:r w:rsidRPr="00C62E98">
        <w:rPr>
          <w:highlight w:val="green"/>
          <w:u w:val="single"/>
        </w:rPr>
        <w:t xml:space="preserve">actors will </w:t>
      </w:r>
      <w:r w:rsidRPr="00C62E98">
        <w:rPr>
          <w:rStyle w:val="Emphasis"/>
          <w:highlight w:val="green"/>
        </w:rPr>
        <w:t>aggressively vie</w:t>
      </w:r>
      <w:r w:rsidRPr="00C62E98">
        <w:rPr>
          <w:highlight w:val="green"/>
          <w:u w:val="single"/>
        </w:rPr>
        <w:t xml:space="preserve">, in an </w:t>
      </w:r>
      <w:r w:rsidRPr="00C62E98">
        <w:rPr>
          <w:rStyle w:val="Emphasis"/>
          <w:highlight w:val="green"/>
        </w:rPr>
        <w:t>arms race</w:t>
      </w:r>
      <w:r w:rsidRPr="00C62E98">
        <w:rPr>
          <w:highlight w:val="green"/>
          <w:u w:val="single"/>
        </w:rPr>
        <w:t>, for</w:t>
      </w:r>
      <w:r w:rsidRPr="00934304">
        <w:rPr>
          <w:u w:val="single"/>
        </w:rPr>
        <w:t xml:space="preserve"> their </w:t>
      </w:r>
      <w:r w:rsidRPr="00C62E98">
        <w:rPr>
          <w:highlight w:val="green"/>
          <w:u w:val="single"/>
        </w:rPr>
        <w:t>right to space as it is</w:t>
      </w:r>
      <w:r w:rsidRPr="00934304">
        <w:rPr>
          <w:u w:val="single"/>
        </w:rPr>
        <w:t xml:space="preserve"> a </w:t>
      </w:r>
      <w:r w:rsidRPr="00C62E98">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C62E98">
        <w:rPr>
          <w:highlight w:val="green"/>
          <w:u w:val="single"/>
        </w:rPr>
        <w:t>a</w:t>
      </w:r>
      <w:r w:rsidRPr="00934304">
        <w:rPr>
          <w:u w:val="single"/>
        </w:rPr>
        <w:t xml:space="preserve"> </w:t>
      </w:r>
      <w:r w:rsidRPr="00934304">
        <w:rPr>
          <w:rStyle w:val="Emphasis"/>
        </w:rPr>
        <w:t xml:space="preserve">potentially </w:t>
      </w:r>
      <w:r w:rsidRPr="00C62E98">
        <w:rPr>
          <w:rStyle w:val="Emphasis"/>
          <w:highlight w:val="green"/>
        </w:rPr>
        <w:t>pressing issue in our</w:t>
      </w:r>
      <w:r w:rsidRPr="00934304">
        <w:rPr>
          <w:rStyle w:val="Emphasis"/>
        </w:rPr>
        <w:t xml:space="preserve"> increasingly technological </w:t>
      </w:r>
      <w:r w:rsidRPr="00C62E98">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70D2630E" w14:textId="77777777" w:rsidR="00277E3D" w:rsidRDefault="00277E3D" w:rsidP="00277E3D">
      <w:pPr>
        <w:pStyle w:val="Heading4"/>
      </w:pPr>
      <w:r>
        <w:t xml:space="preserve">Space exploration solves a </w:t>
      </w:r>
      <w:r w:rsidRPr="00715E14">
        <w:rPr>
          <w:u w:val="single"/>
        </w:rPr>
        <w:t>laundry list</w:t>
      </w:r>
      <w:r>
        <w:t xml:space="preserve"> of threats.</w:t>
      </w:r>
    </w:p>
    <w:p w14:paraId="522EFA2F" w14:textId="77777777" w:rsidR="00277E3D" w:rsidRDefault="00277E3D" w:rsidP="00277E3D">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6F40BEB4" w14:textId="77777777" w:rsidR="00277E3D" w:rsidRPr="00701D37" w:rsidRDefault="00277E3D" w:rsidP="00277E3D">
      <w:pPr>
        <w:rPr>
          <w:sz w:val="16"/>
        </w:rPr>
      </w:pPr>
      <w:r w:rsidRPr="00C62E98">
        <w:rPr>
          <w:highlight w:val="green"/>
          <w:u w:val="single"/>
        </w:rPr>
        <w:t>Gaining access to</w:t>
      </w:r>
      <w:r w:rsidRPr="00715E14">
        <w:rPr>
          <w:u w:val="single"/>
        </w:rPr>
        <w:t xml:space="preserve"> </w:t>
      </w:r>
      <w:r w:rsidRPr="00701D37">
        <w:rPr>
          <w:rStyle w:val="Emphasis"/>
        </w:rPr>
        <w:t xml:space="preserve">new critical </w:t>
      </w:r>
      <w:r w:rsidRPr="00C62E98">
        <w:rPr>
          <w:rStyle w:val="Emphasis"/>
          <w:highlight w:val="green"/>
        </w:rPr>
        <w:t>resources</w:t>
      </w:r>
      <w:r w:rsidRPr="00715E14">
        <w:rPr>
          <w:u w:val="single"/>
        </w:rPr>
        <w:t xml:space="preserve"> may be </w:t>
      </w:r>
      <w:r w:rsidRPr="00701D37">
        <w:rPr>
          <w:rStyle w:val="Emphasis"/>
        </w:rPr>
        <w:t>another reason</w:t>
      </w:r>
      <w:r w:rsidRPr="00715E14">
        <w:rPr>
          <w:u w:val="single"/>
        </w:rPr>
        <w:t xml:space="preserve"> to go into space. </w:t>
      </w:r>
      <w:r w:rsidRPr="00C62E98">
        <w:rPr>
          <w:highlight w:val="green"/>
          <w:u w:val="single"/>
        </w:rPr>
        <w:t>Earth is</w:t>
      </w:r>
      <w:r w:rsidRPr="00715E14">
        <w:rPr>
          <w:u w:val="single"/>
        </w:rPr>
        <w:t xml:space="preserve"> a </w:t>
      </w:r>
      <w:r w:rsidRPr="00C62E98">
        <w:rPr>
          <w:rStyle w:val="Emphasis"/>
          <w:highlight w:val="green"/>
        </w:rPr>
        <w:t>finite</w:t>
      </w:r>
      <w:r w:rsidRPr="00701D37">
        <w:rPr>
          <w:rStyle w:val="Emphasis"/>
        </w:rPr>
        <w:t xml:space="preserve"> planet</w:t>
      </w:r>
      <w:r w:rsidRPr="00715E14">
        <w:rPr>
          <w:u w:val="single"/>
        </w:rPr>
        <w:t xml:space="preserve">, and </w:t>
      </w:r>
      <w:r w:rsidRPr="00C62E98">
        <w:rPr>
          <w:rStyle w:val="Emphasis"/>
          <w:highlight w:val="green"/>
        </w:rPr>
        <w:t>certain elements</w:t>
      </w:r>
      <w:r w:rsidRPr="00701D37">
        <w:rPr>
          <w:rStyle w:val="Emphasis"/>
        </w:rPr>
        <w:t xml:space="preserve"> on Earth</w:t>
      </w:r>
      <w:r w:rsidRPr="00715E14">
        <w:rPr>
          <w:u w:val="single"/>
        </w:rPr>
        <w:t xml:space="preserve"> </w:t>
      </w:r>
      <w:r w:rsidRPr="00C62E98">
        <w:rPr>
          <w:highlight w:val="green"/>
          <w:u w:val="single"/>
        </w:rPr>
        <w:t>are</w:t>
      </w:r>
      <w:r w:rsidRPr="00715E14">
        <w:rPr>
          <w:u w:val="single"/>
        </w:rPr>
        <w:t xml:space="preserve"> </w:t>
      </w:r>
      <w:r w:rsidRPr="00701D37">
        <w:rPr>
          <w:rStyle w:val="Emphasis"/>
        </w:rPr>
        <w:t xml:space="preserve">very </w:t>
      </w:r>
      <w:r w:rsidRPr="00C62E98">
        <w:rPr>
          <w:rStyle w:val="Emphasis"/>
          <w:highlight w:val="green"/>
        </w:rPr>
        <w:t>rare</w:t>
      </w:r>
      <w:r w:rsidRPr="00701D37">
        <w:rPr>
          <w:rStyle w:val="Emphasis"/>
        </w:rPr>
        <w:t xml:space="preserve"> i</w:t>
      </w:r>
      <w:r w:rsidRPr="00715E14">
        <w:rPr>
          <w:u w:val="single"/>
        </w:rPr>
        <w:t xml:space="preserve">n the planetary crust, particularly </w:t>
      </w:r>
      <w:r w:rsidRPr="00701D37">
        <w:rPr>
          <w:rStyle w:val="Emphasis"/>
        </w:rPr>
        <w:t>platinum group</w:t>
      </w:r>
      <w:r w:rsidRPr="00715E14">
        <w:rPr>
          <w:u w:val="single"/>
        </w:rPr>
        <w:t xml:space="preserve"> metals that are very dense</w:t>
      </w:r>
      <w:r w:rsidRPr="00701D37">
        <w:rPr>
          <w:sz w:val="16"/>
        </w:rPr>
        <w:t xml:space="preserve"> and siderophilic (iron-loving) and so have tended to sink toward the core over the natural history of the planet. However, </w:t>
      </w:r>
      <w:r w:rsidRPr="00C62E98">
        <w:rPr>
          <w:highlight w:val="green"/>
          <w:u w:val="single"/>
        </w:rPr>
        <w:t>asteroids</w:t>
      </w:r>
      <w:r w:rsidRPr="00701D37">
        <w:rPr>
          <w:u w:val="single"/>
        </w:rPr>
        <w:t xml:space="preserve"> and other objects in space</w:t>
      </w:r>
      <w:r w:rsidRPr="00701D37">
        <w:rPr>
          <w:sz w:val="16"/>
        </w:rPr>
        <w:t xml:space="preserve"> (for example, planets, comets, and moons) </w:t>
      </w:r>
      <w:r w:rsidRPr="00701D37">
        <w:rPr>
          <w:u w:val="single"/>
        </w:rPr>
        <w:t xml:space="preserve">can sometimes </w:t>
      </w:r>
      <w:r w:rsidRPr="00C62E98">
        <w:rPr>
          <w:highlight w:val="green"/>
          <w:u w:val="single"/>
        </w:rPr>
        <w:t>have</w:t>
      </w:r>
      <w:r w:rsidRPr="00701D37">
        <w:rPr>
          <w:u w:val="single"/>
        </w:rPr>
        <w:t xml:space="preserve"> these </w:t>
      </w:r>
      <w:r w:rsidRPr="00C62E98">
        <w:rPr>
          <w:highlight w:val="green"/>
          <w:u w:val="single"/>
        </w:rPr>
        <w:t xml:space="preserve">elements in </w:t>
      </w:r>
      <w:r w:rsidRPr="00C62E98">
        <w:rPr>
          <w:rStyle w:val="Emphasis"/>
          <w:highlight w:val="green"/>
        </w:rPr>
        <w:t>abundance</w:t>
      </w:r>
      <w:r w:rsidRPr="00701D37">
        <w:rPr>
          <w:rStyle w:val="Emphasis"/>
        </w:rPr>
        <w:t xml:space="preserve"> and in more available locations</w:t>
      </w:r>
      <w:r w:rsidRPr="00701D37">
        <w:rPr>
          <w:u w:val="single"/>
        </w:rPr>
        <w:t xml:space="preserve">, </w:t>
      </w:r>
      <w:r w:rsidRPr="00C62E98">
        <w:rPr>
          <w:highlight w:val="green"/>
          <w:u w:val="single"/>
        </w:rPr>
        <w:t>making them</w:t>
      </w:r>
      <w:r w:rsidRPr="00701D37">
        <w:rPr>
          <w:u w:val="single"/>
        </w:rPr>
        <w:t xml:space="preserve"> </w:t>
      </w:r>
      <w:r w:rsidRPr="00701D37">
        <w:rPr>
          <w:rStyle w:val="Emphasis"/>
        </w:rPr>
        <w:t xml:space="preserve">potentially </w:t>
      </w:r>
      <w:r w:rsidRPr="00C62E98">
        <w:rPr>
          <w:rStyle w:val="Emphasis"/>
          <w:highlight w:val="green"/>
        </w:rPr>
        <w:t>excellent</w:t>
      </w:r>
      <w:r w:rsidRPr="00701D37">
        <w:rPr>
          <w:rStyle w:val="Emphasis"/>
        </w:rPr>
        <w:t xml:space="preserve"> sources for these valuable materials</w:t>
      </w:r>
      <w:r w:rsidRPr="00701D37">
        <w:rPr>
          <w:sz w:val="16"/>
        </w:rPr>
        <w:t>. Now-</w:t>
      </w:r>
      <w:r w:rsidRPr="00701D37">
        <w:rPr>
          <w:u w:val="single"/>
        </w:rPr>
        <w:t>defunct asteroid-mining startup Planetary Resources once estimated that one “platinum-rich 500 meter wide asteroid contains</w:t>
      </w:r>
      <w:r w:rsidRPr="00701D37">
        <w:rPr>
          <w:sz w:val="16"/>
        </w:rPr>
        <w:t xml:space="preserve"> . . . </w:t>
      </w:r>
      <w:r w:rsidRPr="00C62E98">
        <w:rPr>
          <w:rStyle w:val="Emphasis"/>
          <w:highlight w:val="green"/>
        </w:rPr>
        <w:t>1.5 times</w:t>
      </w:r>
      <w:r w:rsidRPr="00701D37">
        <w:rPr>
          <w:rStyle w:val="Emphasis"/>
        </w:rPr>
        <w:t xml:space="preserve"> the known </w:t>
      </w:r>
      <w:r w:rsidRPr="00C62E98">
        <w:rPr>
          <w:rStyle w:val="Emphasis"/>
          <w:highlight w:val="green"/>
        </w:rPr>
        <w:t>world-reserves</w:t>
      </w:r>
      <w:r w:rsidRPr="00701D37">
        <w:rPr>
          <w:u w:val="single"/>
        </w:rPr>
        <w:t xml:space="preserve"> of platinum group me</w:t>
      </w:r>
      <w:r w:rsidRPr="00701D37">
        <w:rPr>
          <w:sz w:val="16"/>
        </w:rPr>
        <w:t xml:space="preserve">tals (ruthenium, rhodium, palladium, osmium, iridium, and platinum).” 7 In addition to returning elements to a resource-hungry Earth, </w:t>
      </w:r>
      <w:r w:rsidRPr="0074646E">
        <w:rPr>
          <w:rStyle w:val="Emphasis"/>
        </w:rPr>
        <w:t>further exploration</w:t>
      </w:r>
      <w:r w:rsidRPr="00701D37">
        <w:rPr>
          <w:u w:val="single"/>
        </w:rPr>
        <w:t xml:space="preserve"> and development of space will require </w:t>
      </w:r>
      <w:r w:rsidRPr="00701D37">
        <w:rPr>
          <w:rStyle w:val="Emphasis"/>
        </w:rPr>
        <w:t>access to resources that are not purely sourced from</w:t>
      </w:r>
      <w:r w:rsidRPr="00701D37">
        <w:rPr>
          <w:u w:val="single"/>
        </w:rPr>
        <w:t xml:space="preserve"> </w:t>
      </w:r>
      <w:r w:rsidRPr="00701D37">
        <w:rPr>
          <w:rStyle w:val="Emphasis"/>
        </w:rPr>
        <w:t>Earth</w:t>
      </w:r>
      <w:r w:rsidRPr="00701D37">
        <w:rPr>
          <w:sz w:val="16"/>
        </w:rPr>
        <w:t>. In particular, it will be necessary to gain access to water, which is relatively rare in the inner solar system and which would be far too costly to transport in any significant amounts from the Earth’s surface.</w:t>
      </w:r>
    </w:p>
    <w:p w14:paraId="21E0F33B" w14:textId="77777777" w:rsidR="00277E3D" w:rsidRPr="00283EEC" w:rsidRDefault="00277E3D" w:rsidP="00277E3D">
      <w:pPr>
        <w:rPr>
          <w:rStyle w:val="Emphasis"/>
          <w:b w:val="0"/>
          <w:iCs w:val="0"/>
          <w:sz w:val="16"/>
        </w:rPr>
      </w:pPr>
      <w:r w:rsidRPr="00715E14">
        <w:rPr>
          <w:rStyle w:val="Emphasis"/>
        </w:rPr>
        <w:t>Another reason</w:t>
      </w:r>
      <w:r w:rsidRPr="00570115">
        <w:rPr>
          <w:sz w:val="16"/>
        </w:rPr>
        <w:t xml:space="preserve"> that </w:t>
      </w:r>
      <w:r w:rsidRPr="00C62E98">
        <w:rPr>
          <w:rStyle w:val="StyleUnderline"/>
          <w:highlight w:val="green"/>
        </w:rPr>
        <w:t>humans</w:t>
      </w:r>
      <w:r w:rsidRPr="00570115">
        <w:rPr>
          <w:sz w:val="16"/>
        </w:rPr>
        <w:t xml:space="preserve"> </w:t>
      </w:r>
      <w:r w:rsidRPr="00715E14">
        <w:rPr>
          <w:rStyle w:val="Emphasis"/>
        </w:rPr>
        <w:t>may want to explore space</w:t>
      </w:r>
      <w:r w:rsidRPr="00570115">
        <w:rPr>
          <w:sz w:val="16"/>
        </w:rPr>
        <w:t xml:space="preserve"> would be</w:t>
      </w:r>
      <w:r w:rsidRPr="00570115">
        <w:rPr>
          <w:rStyle w:val="StyleUnderline"/>
        </w:rPr>
        <w:t xml:space="preserve"> to </w:t>
      </w:r>
      <w:r w:rsidRPr="00C62E98">
        <w:rPr>
          <w:rStyle w:val="StyleUnderline"/>
          <w:highlight w:val="green"/>
        </w:rPr>
        <w:t xml:space="preserve">create a </w:t>
      </w:r>
      <w:r w:rsidRPr="00C62E98">
        <w:rPr>
          <w:rStyle w:val="Emphasis"/>
          <w:highlight w:val="green"/>
        </w:rPr>
        <w:t>“</w:t>
      </w:r>
      <w:r w:rsidRPr="00C62E98">
        <w:rPr>
          <w:rStyle w:val="Emphasis"/>
          <w:sz w:val="24"/>
          <w:szCs w:val="24"/>
          <w:highlight w:val="green"/>
        </w:rPr>
        <w:t>backup Earth</w:t>
      </w:r>
      <w:r w:rsidRPr="00C62E98">
        <w:rPr>
          <w:rStyle w:val="Emphasis"/>
          <w:highlight w:val="green"/>
        </w:rPr>
        <w:t>”</w:t>
      </w:r>
      <w:r w:rsidRPr="00570115">
        <w:rPr>
          <w:rStyle w:val="StyleUnderline"/>
        </w:rPr>
        <w:t xml:space="preserve"> to hedge </w:t>
      </w:r>
      <w:r w:rsidRPr="00C62E98">
        <w:rPr>
          <w:rStyle w:val="StyleUnderline"/>
          <w:highlight w:val="green"/>
        </w:rPr>
        <w:t>against</w:t>
      </w:r>
      <w:r w:rsidRPr="00570115">
        <w:rPr>
          <w:sz w:val="16"/>
        </w:rPr>
        <w:t xml:space="preserve"> global catastrophic and </w:t>
      </w:r>
      <w:r w:rsidRPr="00C62E98">
        <w:rPr>
          <w:rStyle w:val="Emphasis"/>
          <w:highlight w:val="green"/>
        </w:rPr>
        <w:t>existential risks</w:t>
      </w:r>
      <w:r w:rsidRPr="00715E14">
        <w:rPr>
          <w:rStyle w:val="Emphasis"/>
        </w:rPr>
        <w:t xml:space="preserve"> (risks that may cause widespread disaster or human extinction, respectively)</w:t>
      </w:r>
      <w:r w:rsidRPr="00570115">
        <w:rPr>
          <w:sz w:val="16"/>
        </w:rPr>
        <w:t xml:space="preserve"> on our home planet. 8 </w:t>
      </w:r>
      <w:r w:rsidRPr="00715E14">
        <w:rPr>
          <w:u w:val="single"/>
        </w:rPr>
        <w:t xml:space="preserve">Earth has always been a </w:t>
      </w:r>
      <w:r w:rsidRPr="00715E14">
        <w:rPr>
          <w:rStyle w:val="Emphasis"/>
        </w:rPr>
        <w:t>dangerous place for humans</w:t>
      </w:r>
      <w:r w:rsidRPr="00715E14">
        <w:rPr>
          <w:u w:val="single"/>
        </w:rPr>
        <w:t xml:space="preserve">, with </w:t>
      </w:r>
      <w:r w:rsidRPr="00C62E98">
        <w:rPr>
          <w:rStyle w:val="Emphasis"/>
          <w:highlight w:val="green"/>
        </w:rPr>
        <w:t xml:space="preserve">asteroid </w:t>
      </w:r>
      <w:r w:rsidRPr="004412B9">
        <w:rPr>
          <w:rStyle w:val="Emphasis"/>
        </w:rPr>
        <w:t xml:space="preserve">impacts, </w:t>
      </w:r>
      <w:r w:rsidRPr="00C62E98">
        <w:rPr>
          <w:rStyle w:val="Emphasis"/>
          <w:highlight w:val="green"/>
        </w:rPr>
        <w:t>supervolcanic eruptions</w:t>
      </w:r>
      <w:r w:rsidRPr="00570115">
        <w:rPr>
          <w:rStyle w:val="Emphasis"/>
        </w:rPr>
        <w:t>,</w:t>
      </w:r>
      <w:r w:rsidRPr="00570115">
        <w:rPr>
          <w:sz w:val="16"/>
        </w:rPr>
        <w:t xml:space="preserve"> pandemic </w:t>
      </w:r>
      <w:r w:rsidRPr="00C62E98">
        <w:rPr>
          <w:rStyle w:val="Emphasis"/>
          <w:highlight w:val="green"/>
        </w:rPr>
        <w:t>disease</w:t>
      </w:r>
      <w:r w:rsidRPr="00570115">
        <w:rPr>
          <w:sz w:val="16"/>
        </w:rPr>
        <w:t xml:space="preserve">, and other natural hazards threatening civilization. Now, in addition to these natural threats, human-made hazards such as </w:t>
      </w:r>
      <w:r w:rsidRPr="00C62E98">
        <w:rPr>
          <w:rStyle w:val="Emphasis"/>
          <w:highlight w:val="green"/>
        </w:rPr>
        <w:t>nuc</w:t>
      </w:r>
      <w:r w:rsidRPr="00C93DFB">
        <w:rPr>
          <w:rStyle w:val="Emphasis"/>
        </w:rPr>
        <w:t>lear</w:t>
      </w:r>
      <w:r w:rsidRPr="00570115">
        <w:rPr>
          <w:rStyle w:val="Emphasis"/>
        </w:rPr>
        <w:t xml:space="preserve"> weapon</w:t>
      </w:r>
      <w:r w:rsidRPr="00C62E98">
        <w:rPr>
          <w:rStyle w:val="Emphasis"/>
          <w:highlight w:val="green"/>
        </w:rPr>
        <w:t>s, climate change, biotech</w:t>
      </w:r>
      <w:r w:rsidRPr="00715E14">
        <w:rPr>
          <w:u w:val="single"/>
        </w:rPr>
        <w:t xml:space="preserve">nology, </w:t>
      </w:r>
      <w:r w:rsidRPr="00C62E98">
        <w:rPr>
          <w:rStyle w:val="Emphasis"/>
          <w:highlight w:val="green"/>
        </w:rPr>
        <w:t>nanotech</w:t>
      </w:r>
      <w:r w:rsidRPr="00715E14">
        <w:rPr>
          <w:u w:val="single"/>
        </w:rPr>
        <w:t xml:space="preserve">nology, </w:t>
      </w:r>
      <w:r w:rsidRPr="00C62E98">
        <w:rPr>
          <w:rStyle w:val="StyleUnderline"/>
          <w:highlight w:val="green"/>
        </w:rPr>
        <w:t xml:space="preserve">and </w:t>
      </w:r>
      <w:r w:rsidRPr="00C62E98">
        <w:rPr>
          <w:rStyle w:val="Emphasis"/>
          <w:highlight w:val="green"/>
        </w:rPr>
        <w:t>a</w:t>
      </w:r>
      <w:r w:rsidRPr="00715E14">
        <w:rPr>
          <w:u w:val="single"/>
        </w:rPr>
        <w:t xml:space="preserve">rtificial </w:t>
      </w:r>
      <w:r w:rsidRPr="00C62E98">
        <w:rPr>
          <w:rStyle w:val="Emphasis"/>
          <w:highlight w:val="green"/>
        </w:rPr>
        <w:t>i</w:t>
      </w:r>
      <w:r w:rsidRPr="00715E14">
        <w:rPr>
          <w:u w:val="single"/>
        </w:rPr>
        <w:t xml:space="preserve">ntelligence may </w:t>
      </w:r>
      <w:r w:rsidRPr="00715E14">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62E98">
        <w:rPr>
          <w:rStyle w:val="StyleUnderline"/>
          <w:highlight w:val="green"/>
        </w:rPr>
        <w:t>humans</w:t>
      </w:r>
      <w:r w:rsidRPr="00570115">
        <w:rPr>
          <w:rStyle w:val="StyleUnderline"/>
        </w:rPr>
        <w:t xml:space="preserve"> were a multiplanetary species </w:t>
      </w:r>
      <w:r w:rsidRPr="00C62E98">
        <w:rPr>
          <w:rStyle w:val="StyleUnderline"/>
          <w:highlight w:val="green"/>
        </w:rPr>
        <w:t xml:space="preserve">with </w:t>
      </w:r>
      <w:r w:rsidRPr="00C62E98">
        <w:rPr>
          <w:rStyle w:val="Emphasis"/>
          <w:highlight w:val="green"/>
        </w:rPr>
        <w:t>just one</w:t>
      </w:r>
      <w:r w:rsidRPr="00570115">
        <w:rPr>
          <w:rStyle w:val="Emphasis"/>
        </w:rPr>
        <w:t xml:space="preserve"> self-sustaining </w:t>
      </w:r>
      <w:r w:rsidRPr="00C62E98">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Instead while the same unimaginable fate would befall the Earth (certainly no mere triviality, with perhaps the deaths of 99.999 percent of all humans and possibly the destruction of the ecosphere and everything in it), at least all of human and planetory history would not be for nothing. </w:t>
      </w:r>
      <w:r w:rsidRPr="00C93DFB">
        <w:rPr>
          <w:rStyle w:val="StyleUnderline"/>
        </w:rPr>
        <w:t xml:space="preserve">Human life and culture </w:t>
      </w:r>
      <w:r w:rsidRPr="00C62E98">
        <w:rPr>
          <w:rStyle w:val="StyleUnderline"/>
          <w:highlight w:val="green"/>
        </w:rPr>
        <w:t>would go on</w:t>
      </w:r>
      <w:r w:rsidRPr="00570115">
        <w:rPr>
          <w:sz w:val="16"/>
        </w:rPr>
        <w:t xml:space="preserve"> elsewhere, as well as other Earth species. This is a dire fate, but less terrible than the first.</w:t>
      </w:r>
    </w:p>
    <w:p w14:paraId="4DDFF161" w14:textId="77777777" w:rsidR="00277E3D" w:rsidRDefault="00277E3D" w:rsidP="00277E3D">
      <w:pPr>
        <w:pStyle w:val="Heading4"/>
      </w:pPr>
      <w:r>
        <w:t xml:space="preserve">Immeasurable value </w:t>
      </w:r>
      <w:r w:rsidRPr="00F57F69">
        <w:rPr>
          <w:u w:val="single"/>
        </w:rPr>
        <w:t>outweighs</w:t>
      </w:r>
      <w:r>
        <w:t>.</w:t>
      </w:r>
    </w:p>
    <w:p w14:paraId="233BF300" w14:textId="77777777" w:rsidR="00277E3D" w:rsidRPr="00203E5E" w:rsidRDefault="00277E3D" w:rsidP="00277E3D">
      <w:r w:rsidRPr="00203E5E">
        <w:rPr>
          <w:rStyle w:val="Style13ptBold"/>
        </w:rPr>
        <w:t>Baum 16</w:t>
      </w:r>
      <w:r>
        <w:t xml:space="preserve"> [</w:t>
      </w:r>
      <w:r w:rsidRPr="00203E5E">
        <w:t>Seth D. Baum</w:t>
      </w:r>
      <w:r>
        <w:t>,</w:t>
      </w:r>
      <w:r w:rsidRPr="00203E5E">
        <w:t xml:space="preserve"> </w:t>
      </w:r>
      <w:r w:rsidRPr="00F57F69">
        <w:t>Executive Director of the Global Catastrophic Risk Institute</w:t>
      </w:r>
      <w:r>
        <w:t>,</w:t>
      </w:r>
      <w:r w:rsidRPr="00F57F69">
        <w:t xml:space="preserve"> </w:t>
      </w:r>
      <w:r>
        <w:t>“The Ethics of Outer Space: A Consequentialist Perspective,” 2016, Springer, pp. 115-116, EA]</w:t>
      </w:r>
    </w:p>
    <w:p w14:paraId="4DE61BE5" w14:textId="77777777" w:rsidR="00277E3D" w:rsidRPr="00BC6E0D" w:rsidRDefault="00277E3D" w:rsidP="00277E3D">
      <w:pPr>
        <w:rPr>
          <w:rStyle w:val="StyleUnderline"/>
        </w:rPr>
      </w:pPr>
      <w:r w:rsidRPr="00203E5E">
        <w:rPr>
          <w:rStyle w:val="StyleUnderline"/>
        </w:rPr>
        <w:t xml:space="preserve">Space </w:t>
      </w:r>
      <w:r w:rsidRPr="00C62E98">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C62E98">
        <w:rPr>
          <w:rStyle w:val="StyleUnderline"/>
          <w:highlight w:val="green"/>
        </w:rPr>
        <w:t>bring</w:t>
      </w:r>
      <w:r w:rsidRPr="00203E5E">
        <w:rPr>
          <w:rStyle w:val="Emphasis"/>
        </w:rPr>
        <w:t xml:space="preserve"> utterly </w:t>
      </w:r>
      <w:r w:rsidRPr="00C62E98">
        <w:rPr>
          <w:rStyle w:val="Emphasis"/>
          <w:highlight w:val="green"/>
        </w:rPr>
        <w:t>immense</w:t>
      </w:r>
      <w:r w:rsidRPr="00203E5E">
        <w:rPr>
          <w:rStyle w:val="Emphasis"/>
        </w:rPr>
        <w:t xml:space="preserve"> increases in</w:t>
      </w:r>
      <w:r w:rsidRPr="00BC6E0D">
        <w:rPr>
          <w:sz w:val="16"/>
        </w:rPr>
        <w:t xml:space="preserve"> intrinsic </w:t>
      </w:r>
      <w:r w:rsidRPr="00C62E98">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C62E98">
        <w:rPr>
          <w:rStyle w:val="StyleUnderline"/>
          <w:highlight w:val="green"/>
        </w:rPr>
        <w:t>colonies</w:t>
      </w:r>
      <w:r w:rsidRPr="00413B2B">
        <w:rPr>
          <w:rStyle w:val="StyleUnderline"/>
        </w:rPr>
        <w:t xml:space="preserve"> could </w:t>
      </w:r>
      <w:r w:rsidRPr="00C62E98">
        <w:rPr>
          <w:rStyle w:val="Emphasis"/>
          <w:highlight w:val="green"/>
        </w:rPr>
        <w:t>multiply</w:t>
      </w:r>
      <w:r w:rsidRPr="00413B2B">
        <w:rPr>
          <w:rStyle w:val="Emphasis"/>
        </w:rPr>
        <w:t xml:space="preserve"> the total </w:t>
      </w:r>
      <w:r w:rsidRPr="004412B9">
        <w:rPr>
          <w:rStyle w:val="Emphasis"/>
        </w:rPr>
        <w:t>area available for</w:t>
      </w:r>
      <w:r w:rsidRPr="00413B2B">
        <w:rPr>
          <w:rStyle w:val="Emphasis"/>
        </w:rPr>
        <w:t xml:space="preserve"> human </w:t>
      </w:r>
      <w:r w:rsidRPr="00C62E98">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(Petigura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0FC8F251" w14:textId="77777777" w:rsidR="00277E3D" w:rsidRPr="00BC6E0D" w:rsidRDefault="00277E3D" w:rsidP="00277E3D">
      <w:pPr>
        <w:rPr>
          <w:sz w:val="16"/>
        </w:rPr>
      </w:pP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4412B9">
        <w:rPr>
          <w:rStyle w:val="Emphasis"/>
        </w:rPr>
        <w:t>Dyson</w:t>
      </w:r>
      <w:r w:rsidRPr="004412B9">
        <w:rPr>
          <w:rStyle w:val="StyleUnderline"/>
        </w:rPr>
        <w:t xml:space="preserve"> </w:t>
      </w:r>
      <w:r w:rsidRPr="004412B9">
        <w:rPr>
          <w:rStyle w:val="Emphasis"/>
        </w:rPr>
        <w:t>swarm</w:t>
      </w:r>
      <w:r w:rsidRPr="004412B9">
        <w:rPr>
          <w:sz w:val="16"/>
        </w:rPr>
        <w:t xml:space="preserve"> (named after Dyson 1960), which is </w:t>
      </w:r>
      <w:r w:rsidRPr="004412B9">
        <w:rPr>
          <w:rStyle w:val="StyleUnderline"/>
        </w:rPr>
        <w:t>a series of structures that surrounds a star, collecting its radiation to power a civilization. A Dyson swarm around the Sun could</w:t>
      </w:r>
      <w:r w:rsidRPr="004412B9">
        <w:rPr>
          <w:sz w:val="16"/>
        </w:rPr>
        <w:t xml:space="preserve"> potentially </w:t>
      </w:r>
      <w:r w:rsidRPr="004412B9">
        <w:rPr>
          <w:rStyle w:val="Emphasis"/>
        </w:rPr>
        <w:t>enable</w:t>
      </w:r>
      <w:r w:rsidRPr="004412B9">
        <w:rPr>
          <w:rStyle w:val="StyleUnderline"/>
        </w:rPr>
        <w:t xml:space="preserve"> a</w:t>
      </w:r>
      <w:r w:rsidRPr="00BC6E0D">
        <w:rPr>
          <w:rStyle w:val="StyleUnderline"/>
        </w:rPr>
        <w:t xml:space="preserve"> </w:t>
      </w:r>
      <w:r w:rsidRPr="00C62E98">
        <w:rPr>
          <w:rStyle w:val="Emphasis"/>
          <w:highlight w:val="green"/>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billion–billion) </w:t>
      </w:r>
      <w:r w:rsidRPr="00BC6E0D">
        <w:rPr>
          <w:rStyle w:val="Emphasis"/>
        </w:rPr>
        <w:t>times more energy</w:t>
      </w:r>
      <w:r w:rsidRPr="00BC6E0D">
        <w:rPr>
          <w:sz w:val="16"/>
        </w:rPr>
        <w:t xml:space="preserve"> per unit time.</w:t>
      </w:r>
    </w:p>
    <w:p w14:paraId="2B04C3E6" w14:textId="77777777" w:rsidR="00277E3D" w:rsidRPr="00871E12" w:rsidRDefault="00277E3D" w:rsidP="00277E3D">
      <w:pPr>
        <w:rPr>
          <w:sz w:val="16"/>
        </w:rPr>
      </w:pPr>
      <w:r w:rsidRPr="00BC6E0D">
        <w:rPr>
          <w:rStyle w:val="StyleUnderline"/>
        </w:rPr>
        <w:t xml:space="preserve">Space </w:t>
      </w:r>
      <w:r w:rsidRPr="00C62E98">
        <w:rPr>
          <w:rStyle w:val="StyleUnderline"/>
          <w:highlight w:val="green"/>
        </w:rPr>
        <w:t>colonies</w:t>
      </w:r>
      <w:r w:rsidRPr="00BC6E0D">
        <w:rPr>
          <w:rStyle w:val="StyleUnderline"/>
        </w:rPr>
        <w:t xml:space="preserve"> could</w:t>
      </w:r>
      <w:r w:rsidRPr="00871E12">
        <w:rPr>
          <w:sz w:val="16"/>
        </w:rPr>
        <w:t xml:space="preserve"> also </w:t>
      </w:r>
      <w:r w:rsidRPr="00C62E98">
        <w:rPr>
          <w:rStyle w:val="StyleUnderline"/>
          <w:highlight w:val="green"/>
        </w:rPr>
        <w:t>increase</w:t>
      </w:r>
      <w:r w:rsidRPr="00BC6E0D">
        <w:rPr>
          <w:rStyle w:val="StyleUnderline"/>
        </w:rPr>
        <w:t xml:space="preserve"> the</w:t>
      </w:r>
      <w:r w:rsidRPr="00871E12">
        <w:rPr>
          <w:sz w:val="16"/>
        </w:rPr>
        <w:t xml:space="preserve"> amount of </w:t>
      </w:r>
      <w:r w:rsidRPr="00C62E9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C62E98">
        <w:rPr>
          <w:rStyle w:val="StyleUnderline"/>
          <w:highlight w:val="green"/>
        </w:rPr>
        <w:t>for</w:t>
      </w:r>
      <w:r w:rsidRPr="00BC6E0D">
        <w:rPr>
          <w:rStyle w:val="StyleUnderline"/>
        </w:rPr>
        <w:t xml:space="preserve"> human </w:t>
      </w:r>
      <w:r w:rsidRPr="00C62E98">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C62E98">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C62E98">
        <w:rPr>
          <w:rStyle w:val="Emphasis"/>
          <w:highlight w:val="green"/>
        </w:rPr>
        <w:t>10</w:t>
      </w:r>
      <w:r w:rsidRPr="00C62E98">
        <w:rPr>
          <w:rStyle w:val="Emphasis"/>
          <w:highlight w:val="green"/>
          <w:vertAlign w:val="superscript"/>
        </w:rPr>
        <w:t>23</w:t>
      </w:r>
      <w:r w:rsidRPr="00871E12">
        <w:rPr>
          <w:rStyle w:val="Emphasis"/>
        </w:rPr>
        <w:t xml:space="preserve"> times </w:t>
      </w:r>
      <w:r w:rsidRPr="00C62E98">
        <w:rPr>
          <w:rStyle w:val="Emphasis"/>
          <w:highlight w:val="green"/>
        </w:rPr>
        <w:t>more 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4412B9">
        <w:rPr>
          <w:rStyle w:val="StyleUnderline"/>
        </w:rPr>
        <w:t xml:space="preserve">it may be possible </w:t>
      </w:r>
      <w:r w:rsidRPr="00C62E98">
        <w:rPr>
          <w:rStyle w:val="StyleUnderline"/>
          <w:highlight w:val="green"/>
        </w:rPr>
        <w:t xml:space="preserve">to </w:t>
      </w:r>
      <w:r w:rsidRPr="00C62E98">
        <w:rPr>
          <w:rStyle w:val="Emphasis"/>
          <w:highlight w:val="green"/>
        </w:rPr>
        <w:t>move to other universes</w:t>
      </w:r>
      <w:r w:rsidRPr="00871E12">
        <w:rPr>
          <w:sz w:val="16"/>
        </w:rPr>
        <w:t xml:space="preserve"> (Kaku 2005). The physics here is speculative, but it cannot be ruled out, and hence </w:t>
      </w:r>
      <w:r w:rsidRPr="00283EEC">
        <w:rPr>
          <w:rStyle w:val="StyleUnderline"/>
        </w:rPr>
        <w:t xml:space="preserve">there is </w:t>
      </w:r>
      <w:r w:rsidRPr="00C62E98">
        <w:rPr>
          <w:rStyle w:val="StyleUnderline"/>
          <w:highlight w:val="green"/>
        </w:rPr>
        <w:t>a nonzero chance of</w:t>
      </w:r>
      <w:r w:rsidRPr="00871E12">
        <w:rPr>
          <w:sz w:val="16"/>
        </w:rPr>
        <w:t xml:space="preserve"> a </w:t>
      </w:r>
      <w:r w:rsidRPr="00871E12">
        <w:rPr>
          <w:rStyle w:val="Emphasis"/>
        </w:rPr>
        <w:t xml:space="preserve">literally </w:t>
      </w:r>
      <w:r w:rsidRPr="00C62E98">
        <w:rPr>
          <w:rStyle w:val="Emphasis"/>
          <w:highlight w:val="green"/>
        </w:rPr>
        <w:t>infinite</w:t>
      </w:r>
      <w:r w:rsidRPr="00871E12">
        <w:rPr>
          <w:rStyle w:val="Emphasis"/>
        </w:rPr>
        <w:t xml:space="preserve"> opportunity for space </w:t>
      </w:r>
      <w:r w:rsidRPr="00C62E98">
        <w:rPr>
          <w:rStyle w:val="Emphasis"/>
          <w:highlight w:val="green"/>
        </w:rPr>
        <w:t>colonization</w:t>
      </w:r>
      <w:r w:rsidRPr="00871E12">
        <w:rPr>
          <w:sz w:val="16"/>
        </w:rPr>
        <w:t xml:space="preserve"> (Baum 2010a).</w:t>
      </w:r>
    </w:p>
    <w:p w14:paraId="70DC2A6A" w14:textId="77777777" w:rsidR="00277E3D" w:rsidRPr="0004557F" w:rsidRDefault="00277E3D" w:rsidP="00277E3D">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266EF8">
        <w:rPr>
          <w:rStyle w:val="StyleUnderline"/>
        </w:rPr>
        <w:t>immense</w:t>
      </w:r>
      <w:r w:rsidRPr="0004557F">
        <w:rPr>
          <w:rStyle w:val="StyleUnderline"/>
        </w:rPr>
        <w:t>. As long as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212384">
        <w:rPr>
          <w:rStyle w:val="Emphasis"/>
        </w:rPr>
        <w:t>colonization</w:t>
      </w:r>
      <w:r w:rsidRPr="0004557F">
        <w:rPr>
          <w:rStyle w:val="StyleUnderline"/>
        </w:rPr>
        <w:t xml:space="preserve">. </w:t>
      </w:r>
      <w:r w:rsidRPr="00C62E98">
        <w:rPr>
          <w:rStyle w:val="StyleUnderline"/>
          <w:highlight w:val="green"/>
        </w:rPr>
        <w:t xml:space="preserve">The </w:t>
      </w:r>
      <w:r w:rsidRPr="00C62E98">
        <w:rPr>
          <w:rStyle w:val="Emphasis"/>
          <w:highlight w:val="green"/>
        </w:rPr>
        <w:t>sooner</w:t>
      </w:r>
      <w:r w:rsidRPr="0004557F">
        <w:rPr>
          <w:rStyle w:val="StyleUnderline"/>
        </w:rPr>
        <w:t xml:space="preserve"> space colonization begins, </w:t>
      </w:r>
      <w:r w:rsidRPr="00C62E98">
        <w:rPr>
          <w:rStyle w:val="StyleUnderline"/>
          <w:highlight w:val="green"/>
        </w:rPr>
        <w:t>the</w:t>
      </w:r>
      <w:r w:rsidRPr="00C62E98">
        <w:rPr>
          <w:rStyle w:val="Emphasis"/>
          <w:highlight w:val="green"/>
        </w:rPr>
        <w:t xml:space="preserve"> more</w:t>
      </w:r>
      <w:r w:rsidRPr="00413B2B">
        <w:rPr>
          <w:sz w:val="16"/>
        </w:rPr>
        <w:t xml:space="preserve"> of its </w:t>
      </w:r>
      <w:r w:rsidRPr="0004557F">
        <w:rPr>
          <w:rStyle w:val="Emphasis"/>
        </w:rPr>
        <w:t xml:space="preserve">immense </w:t>
      </w:r>
      <w:r w:rsidRPr="00C62E98">
        <w:rPr>
          <w:rStyle w:val="Emphasis"/>
          <w:highlight w:val="green"/>
        </w:rPr>
        <w:t>opportunity</w:t>
      </w:r>
      <w:r w:rsidRPr="0004557F">
        <w:rPr>
          <w:rStyle w:val="Emphasis"/>
        </w:rPr>
        <w:t xml:space="preserve"> can be gained.</w:t>
      </w:r>
      <w:r w:rsidRPr="00413B2B">
        <w:rPr>
          <w:sz w:val="16"/>
        </w:rPr>
        <w:t xml:space="preserve"> Indeed, Ćirković (2002) estimates </w:t>
      </w:r>
      <w:r w:rsidRPr="00C62E98">
        <w:rPr>
          <w:rStyle w:val="Emphasis"/>
          <w:highlight w:val="green"/>
        </w:rPr>
        <w:t>5 × 10</w:t>
      </w:r>
      <w:r w:rsidRPr="00C62E98">
        <w:rPr>
          <w:rStyle w:val="Emphasis"/>
          <w:highlight w:val="green"/>
          <w:vertAlign w:val="superscript"/>
        </w:rPr>
        <w:t>46</w:t>
      </w:r>
      <w:r w:rsidRPr="00C62E98">
        <w:rPr>
          <w:rStyle w:val="Emphasis"/>
          <w:highlight w:val="green"/>
        </w:rPr>
        <w:t xml:space="preserve"> </w:t>
      </w:r>
      <w:r w:rsidRPr="00283EEC">
        <w:rPr>
          <w:rStyle w:val="Emphasis"/>
        </w:rPr>
        <w:t xml:space="preserve">human </w:t>
      </w:r>
      <w:r w:rsidRPr="00C62E98">
        <w:rPr>
          <w:rStyle w:val="Emphasis"/>
          <w:highlight w:val="green"/>
        </w:rPr>
        <w:t>lifetimes are lost</w:t>
      </w:r>
      <w:r w:rsidRPr="00C62E98">
        <w:rPr>
          <w:rStyle w:val="StyleUnderline"/>
          <w:highlight w:val="green"/>
        </w:rPr>
        <w:t xml:space="preserve"> </w:t>
      </w:r>
      <w:r w:rsidRPr="00283EEC">
        <w:rPr>
          <w:rStyle w:val="StyleUnderline"/>
        </w:rPr>
        <w:t xml:space="preserve">for </w:t>
      </w:r>
      <w:r w:rsidRPr="00C62E98">
        <w:rPr>
          <w:rStyle w:val="StyleUnderline"/>
          <w:highlight w:val="green"/>
        </w:rPr>
        <w:t>every century</w:t>
      </w:r>
      <w:r w:rsidRPr="0004557F">
        <w:rPr>
          <w:rStyle w:val="StyleUnderline"/>
        </w:rPr>
        <w:t xml:space="preserve"> in which space colonization is </w:t>
      </w:r>
      <w:r w:rsidRPr="00C62E98">
        <w:rPr>
          <w:rStyle w:val="StyleUnderline"/>
          <w:highlight w:val="green"/>
        </w:rPr>
        <w:t>delayed</w:t>
      </w:r>
      <w:r w:rsidRPr="0004557F">
        <w:rPr>
          <w:rStyle w:val="StyleUnderline"/>
        </w:rPr>
        <w:t>.</w:t>
      </w:r>
    </w:p>
    <w:p w14:paraId="495418DF" w14:textId="77777777" w:rsidR="00277E3D" w:rsidRPr="00D62DC0" w:rsidRDefault="00277E3D" w:rsidP="00277E3D">
      <w:pPr>
        <w:rPr>
          <w:rStyle w:val="Emphasis"/>
        </w:rPr>
      </w:pPr>
      <w:r w:rsidRPr="00871E12">
        <w:rPr>
          <w:sz w:val="16"/>
        </w:rPr>
        <w:t xml:space="preserve">There can also be large value for space colonization under ecocentric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3A4B004C" w14:textId="77777777" w:rsidR="00277E3D" w:rsidRDefault="00277E3D" w:rsidP="00277E3D">
      <w:pPr>
        <w:pStyle w:val="Heading4"/>
      </w:pPr>
      <w:r>
        <w:t xml:space="preserve">There are </w:t>
      </w:r>
      <w:r w:rsidRPr="004762AB">
        <w:rPr>
          <w:u w:val="single"/>
        </w:rPr>
        <w:t>no checks</w:t>
      </w:r>
      <w:r>
        <w:t xml:space="preserve"> on mega-constellations – specifically </w:t>
      </w:r>
      <w:r w:rsidRPr="005D6684">
        <w:rPr>
          <w:u w:val="single"/>
        </w:rPr>
        <w:t>decks</w:t>
      </w:r>
      <w:r>
        <w:t xml:space="preserve"> the environment.</w:t>
      </w:r>
    </w:p>
    <w:p w14:paraId="6A5742EA" w14:textId="77777777" w:rsidR="00277E3D" w:rsidRPr="005D6684" w:rsidRDefault="00277E3D" w:rsidP="00277E3D">
      <w:r w:rsidRPr="005D6684">
        <w:rPr>
          <w:rStyle w:val="Style13ptBold"/>
        </w:rPr>
        <w:t>Boley and Byers 21</w:t>
      </w:r>
      <w:r>
        <w:t xml:space="preserve">. Aaron Boley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8" w:history="1">
        <w:r w:rsidRPr="00457B9A">
          <w:rPr>
            <w:rStyle w:val="Hyperlink"/>
          </w:rPr>
          <w:t>https://www.nature.com/articles/s41598-021-89909-7</w:t>
        </w:r>
      </w:hyperlink>
      <w:r>
        <w:t>] Justin</w:t>
      </w:r>
    </w:p>
    <w:p w14:paraId="30AF0D02" w14:textId="77777777" w:rsidR="00277E3D" w:rsidRPr="005D6684" w:rsidRDefault="00277E3D" w:rsidP="00277E3D">
      <w:pPr>
        <w:rPr>
          <w:sz w:val="14"/>
        </w:rPr>
      </w:pPr>
      <w:r w:rsidRPr="00C62E98">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C62E98">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SpaceX alone is on track to add 11,000 more as it builds its Starlink mega-constellation</w:t>
      </w:r>
      <w:r w:rsidRPr="005D6684">
        <w:rPr>
          <w:sz w:val="14"/>
        </w:rPr>
        <w:t xml:space="preserve"> and has already fled for permission for another 30,000 satellites with the Federal Communications Commission (FCC)1 . </w:t>
      </w:r>
      <w:r w:rsidRPr="00B809EA">
        <w:rPr>
          <w:u w:val="single"/>
        </w:rPr>
        <w:t>Others have similar plans, including OneWeb, Amazon, Telesat, and GW, which is a Chinese state-owned company2</w:t>
      </w:r>
      <w:r w:rsidRPr="005D6684">
        <w:rPr>
          <w:sz w:val="14"/>
        </w:rPr>
        <w:t xml:space="preserve"> . Te </w:t>
      </w:r>
      <w:r w:rsidRPr="00C62E98">
        <w:rPr>
          <w:highlight w:val="green"/>
          <w:u w:val="single"/>
        </w:rPr>
        <w:t xml:space="preserve">current </w:t>
      </w:r>
      <w:r w:rsidRPr="00C62E98">
        <w:rPr>
          <w:rStyle w:val="Emphasis"/>
          <w:highlight w:val="green"/>
        </w:rPr>
        <w:t>governance</w:t>
      </w:r>
      <w:r w:rsidRPr="004762AB">
        <w:rPr>
          <w:rStyle w:val="Emphasis"/>
        </w:rPr>
        <w:t xml:space="preserve"> system </w:t>
      </w:r>
      <w:r w:rsidRPr="00C62E98">
        <w:rPr>
          <w:rStyle w:val="Emphasis"/>
          <w:highlight w:val="green"/>
        </w:rPr>
        <w:t>for LEO</w:t>
      </w:r>
      <w:r w:rsidRPr="00C62E98">
        <w:rPr>
          <w:highlight w:val="green"/>
          <w:u w:val="single"/>
        </w:rPr>
        <w:t>,</w:t>
      </w:r>
      <w:r w:rsidRPr="00B809EA">
        <w:rPr>
          <w:u w:val="single"/>
        </w:rPr>
        <w:t xml:space="preserve"> while slowly changing, </w:t>
      </w:r>
      <w:r w:rsidRPr="00C62E98">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model to satellites could </w:t>
      </w:r>
      <w:r w:rsidRPr="00C62E98">
        <w:rPr>
          <w:highlight w:val="green"/>
          <w:u w:val="single"/>
        </w:rPr>
        <w:t>lead to</w:t>
      </w:r>
      <w:r w:rsidRPr="00B809EA">
        <w:rPr>
          <w:u w:val="single"/>
        </w:rPr>
        <w:t xml:space="preserve"> </w:t>
      </w:r>
      <w:r w:rsidRPr="004762AB">
        <w:rPr>
          <w:rStyle w:val="Emphasis"/>
        </w:rPr>
        <w:t xml:space="preserve">multiple </w:t>
      </w:r>
      <w:r w:rsidRPr="00C62E98">
        <w:rPr>
          <w:rStyle w:val="Emphasis"/>
          <w:highlight w:val="green"/>
        </w:rPr>
        <w:t>tragedies of the commons</w:t>
      </w:r>
      <w:r w:rsidRPr="005D6684">
        <w:rPr>
          <w:sz w:val="14"/>
        </w:rPr>
        <w:t xml:space="preserve">. Some of these are well known, </w:t>
      </w:r>
      <w:r w:rsidRPr="00B809EA">
        <w:rPr>
          <w:u w:val="single"/>
        </w:rPr>
        <w:t>such as impediments to astronomy and an increased risk of space debris</w:t>
      </w:r>
      <w:r w:rsidRPr="005D6684">
        <w:rPr>
          <w:sz w:val="14"/>
        </w:rPr>
        <w:t xml:space="preserve">, while others have received insufcient attention, including changes to the chemistry of Earth’s upper atmosphere </w:t>
      </w:r>
      <w:r w:rsidRPr="00B809EA">
        <w:rPr>
          <w:u w:val="single"/>
        </w:rPr>
        <w:t>and increased dangers on Earth’s surface from re-entered debris. Te heavy use of certain orbital regions might also result in a de facto exclusion of other actors from them</w:t>
      </w:r>
      <w:r w:rsidRPr="005D6684">
        <w:rPr>
          <w:sz w:val="14"/>
        </w:rPr>
        <w:t>, violating the 1967 Outer Space Treaty. All of these challenges could be addressed in a coordinated manner through multilateral law-making, whether in the United Nations, the Inter-Agency Debris Committee (IADC), or an ad hoc process, rather than in an uncoordinated manner through diferent national laws. Regardless of the law-making forum, mega-constellations require a shif in perspectives and policies: from looking at single satellites, to evaluating systems of thousands of satellites, and doing so within an understanding of the limitations of Earth’s environment, including its orbits.</w:t>
      </w:r>
    </w:p>
    <w:p w14:paraId="4692E52F" w14:textId="77777777" w:rsidR="00277E3D" w:rsidRPr="005D6684" w:rsidRDefault="00277E3D" w:rsidP="00277E3D">
      <w:pPr>
        <w:rPr>
          <w:sz w:val="14"/>
        </w:rPr>
      </w:pPr>
      <w:r w:rsidRPr="00B809EA">
        <w:rPr>
          <w:u w:val="single"/>
        </w:rPr>
        <w:t xml:space="preserve">Tousands of satellites and 1500 rocket bodies provide considerable </w:t>
      </w:r>
      <w:r w:rsidRPr="00C62E98">
        <w:rPr>
          <w:highlight w:val="green"/>
          <w:u w:val="single"/>
        </w:rPr>
        <w:t>mass</w:t>
      </w:r>
      <w:r w:rsidRPr="00B809EA">
        <w:rPr>
          <w:u w:val="single"/>
        </w:rPr>
        <w:t xml:space="preserve"> in LEO, which can </w:t>
      </w:r>
      <w:r w:rsidRPr="00C62E98">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C62E98">
        <w:rPr>
          <w:highlight w:val="green"/>
          <w:u w:val="single"/>
        </w:rPr>
        <w:t>the Kessler Syndrome</w:t>
      </w:r>
      <w:r w:rsidRPr="005D6684">
        <w:rPr>
          <w:sz w:val="14"/>
        </w:rPr>
        <w:t xml:space="preserve">3 . Tere are already over 12,000 trackable debris pieces in LEO, with these being typically 10 cm in diameter or larger. Including sizes down to 1 cm, there are about a million inferred debris pieces, all of which threaten satellites, spacecraf and astronauts due to their orbits crisscrossing at high relative speeds. </w:t>
      </w:r>
      <w:r w:rsidRPr="00C62E98">
        <w:rPr>
          <w:highlight w:val="green"/>
          <w:u w:val="single"/>
        </w:rPr>
        <w:t>Simulations</w:t>
      </w:r>
      <w:r w:rsidRPr="00B809EA">
        <w:rPr>
          <w:u w:val="single"/>
        </w:rPr>
        <w:t xml:space="preserve"> of the long-term evolution of debris </w:t>
      </w:r>
      <w:r w:rsidRPr="00C62E98">
        <w:rPr>
          <w:highlight w:val="green"/>
          <w:u w:val="single"/>
        </w:rPr>
        <w:t>suggest</w:t>
      </w:r>
      <w:r w:rsidRPr="00B809EA">
        <w:rPr>
          <w:u w:val="single"/>
        </w:rPr>
        <w:t xml:space="preserve"> that </w:t>
      </w:r>
      <w:r w:rsidRPr="00C62E98">
        <w:rPr>
          <w:highlight w:val="green"/>
          <w:u w:val="single"/>
        </w:rPr>
        <w:t>LEO is already in</w:t>
      </w:r>
      <w:r w:rsidRPr="00B809EA">
        <w:rPr>
          <w:u w:val="single"/>
        </w:rPr>
        <w:t xml:space="preserve"> the protracted </w:t>
      </w:r>
      <w:r w:rsidRPr="00C62E98">
        <w:rPr>
          <w:rStyle w:val="Emphasis"/>
          <w:highlight w:val="green"/>
        </w:rPr>
        <w:t>initial stages of</w:t>
      </w:r>
      <w:r w:rsidRPr="004762AB">
        <w:rPr>
          <w:rStyle w:val="Emphasis"/>
        </w:rPr>
        <w:t xml:space="preserve"> the </w:t>
      </w:r>
      <w:r w:rsidRPr="00C62E98">
        <w:rPr>
          <w:rStyle w:val="Emphasis"/>
          <w:highlight w:val="green"/>
        </w:rPr>
        <w:t>Kessler</w:t>
      </w:r>
      <w:r w:rsidRPr="004762AB">
        <w:rPr>
          <w:rStyle w:val="Emphasis"/>
        </w:rPr>
        <w:t xml:space="preserve"> Syndrome</w:t>
      </w:r>
      <w:r w:rsidRPr="00B809EA">
        <w:rPr>
          <w:u w:val="single"/>
        </w:rPr>
        <w:t xml:space="preserve">, </w:t>
      </w:r>
      <w:r w:rsidRPr="00C62E98">
        <w:rPr>
          <w:highlight w:val="green"/>
          <w:u w:val="single"/>
        </w:rPr>
        <w:t>but</w:t>
      </w:r>
      <w:r w:rsidRPr="00B809EA">
        <w:rPr>
          <w:u w:val="single"/>
        </w:rPr>
        <w:t xml:space="preserve"> that </w:t>
      </w:r>
      <w:r w:rsidRPr="00C62E98">
        <w:rPr>
          <w:highlight w:val="green"/>
          <w:u w:val="single"/>
        </w:rPr>
        <w:t>this could be managed</w:t>
      </w:r>
      <w:r w:rsidRPr="005D6684">
        <w:rPr>
          <w:sz w:val="14"/>
        </w:rPr>
        <w:t xml:space="preserve"> through active debris removal4 . Te addition of satellite mega-constellations and the general proliferation of low-cost satellites in LEO stresses the environment further5–8 .</w:t>
      </w:r>
    </w:p>
    <w:p w14:paraId="0C6F25A7" w14:textId="77777777" w:rsidR="00277E3D" w:rsidRPr="005D6684" w:rsidRDefault="00277E3D" w:rsidP="00277E3D">
      <w:pPr>
        <w:rPr>
          <w:sz w:val="14"/>
        </w:rPr>
      </w:pPr>
      <w:r w:rsidRPr="005D6684">
        <w:rPr>
          <w:sz w:val="14"/>
        </w:rPr>
        <w:t>[Omitted Figures 1 and 2]</w:t>
      </w:r>
    </w:p>
    <w:p w14:paraId="1F042886" w14:textId="77777777" w:rsidR="00277E3D" w:rsidRPr="005D6684" w:rsidRDefault="00277E3D" w:rsidP="00277E3D">
      <w:pPr>
        <w:rPr>
          <w:sz w:val="14"/>
        </w:rPr>
      </w:pPr>
      <w:r w:rsidRPr="005D6684">
        <w:rPr>
          <w:sz w:val="14"/>
        </w:rPr>
        <w:t>Results</w:t>
      </w:r>
    </w:p>
    <w:p w14:paraId="7D9360A3" w14:textId="77777777" w:rsidR="00277E3D" w:rsidRPr="005D6684" w:rsidRDefault="00277E3D" w:rsidP="00277E3D">
      <w:pPr>
        <w:rPr>
          <w:sz w:val="14"/>
        </w:rPr>
      </w:pPr>
      <w:r w:rsidRPr="005D6684">
        <w:rPr>
          <w:sz w:val="14"/>
        </w:rPr>
        <w:t xml:space="preserve">The overall setting. Te </w:t>
      </w:r>
      <w:r w:rsidRPr="00B809EA">
        <w:rPr>
          <w:u w:val="single"/>
        </w:rPr>
        <w:t xml:space="preserve">rapid development of the space environment through </w:t>
      </w:r>
      <w:r w:rsidRPr="004762AB">
        <w:rPr>
          <w:rStyle w:val="Emphasis"/>
        </w:rPr>
        <w:t>mega-constellations</w:t>
      </w:r>
      <w:r w:rsidRPr="005D6684">
        <w:rPr>
          <w:u w:val="single"/>
        </w:rPr>
        <w:t>, predominately by the ongoing construction of Starlink, is shown by the cumulative payload distribution function</w:t>
      </w:r>
      <w:r w:rsidRPr="005D6684">
        <w:rPr>
          <w:sz w:val="14"/>
        </w:rPr>
        <w:t xml:space="preserve"> (Fig. 1). From an environmental perspective, </w:t>
      </w:r>
      <w:r w:rsidRPr="005D6684">
        <w:rPr>
          <w:u w:val="single"/>
        </w:rPr>
        <w:t xml:space="preserve">the </w:t>
      </w:r>
      <w:r w:rsidRPr="00C62E98">
        <w:rPr>
          <w:highlight w:val="green"/>
          <w:u w:val="single"/>
        </w:rPr>
        <w:t>slope change</w:t>
      </w:r>
      <w:r w:rsidRPr="005D6684">
        <w:rPr>
          <w:u w:val="single"/>
        </w:rPr>
        <w:t xml:space="preserve"> in the distribution function </w:t>
      </w:r>
      <w:r w:rsidRPr="00C62E98">
        <w:rPr>
          <w:highlight w:val="green"/>
          <w:u w:val="single"/>
        </w:rPr>
        <w:t xml:space="preserve">defnes </w:t>
      </w:r>
      <w:r w:rsidRPr="00C62E98">
        <w:rPr>
          <w:rStyle w:val="Emphasis"/>
          <w:highlight w:val="green"/>
        </w:rPr>
        <w:t>NewSpace, an era of</w:t>
      </w:r>
      <w:r w:rsidRPr="004762AB">
        <w:rPr>
          <w:rStyle w:val="Emphasis"/>
        </w:rPr>
        <w:t xml:space="preserve"> dominance by </w:t>
      </w:r>
      <w:r w:rsidRPr="00C62E98">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efects of the 2007 Chinese anti-satellite test and the 2009 Kosmos-2251/Iridium-33 collisions being evident on the graph.</w:t>
      </w:r>
    </w:p>
    <w:p w14:paraId="19EF43C1" w14:textId="77777777" w:rsidR="00277E3D" w:rsidRPr="005D6684" w:rsidRDefault="00277E3D" w:rsidP="00277E3D">
      <w:pPr>
        <w:rPr>
          <w:sz w:val="14"/>
        </w:rPr>
      </w:pPr>
      <w:r w:rsidRPr="005D6684">
        <w:rPr>
          <w:sz w:val="14"/>
        </w:rPr>
        <w:t>Although the volume of space is large, individual satellites and satellite systems have specifc functions, with associated altitudes and inclinations (Fig. 2). Tis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0B070461" w14:textId="77777777" w:rsidR="00277E3D" w:rsidRPr="005D6684" w:rsidRDefault="00277E3D" w:rsidP="00277E3D">
      <w:pPr>
        <w:rPr>
          <w:sz w:val="14"/>
        </w:rPr>
      </w:pPr>
      <w:r w:rsidRPr="005D6684">
        <w:rPr>
          <w:sz w:val="14"/>
        </w:rPr>
        <w:t>When completed, Starlink will include about as many satellites as there are trackable debris pieces today, while its total mass will equal all the mass currently in LEO—over 3000 tonnes. Te satellites will be placed in narrow orbital shells, creating unprecedented congestion, with 1258 already in orbit (as of 30 March 2021). OneWeb has already placed an initial 146 satellites, and Amazon, Telesat, GW and other companies, operating under diferent national regulatory regimes, are soon likely to follow.</w:t>
      </w:r>
    </w:p>
    <w:p w14:paraId="273FB8BC" w14:textId="77777777" w:rsidR="00277E3D" w:rsidRPr="005D6684" w:rsidRDefault="00277E3D" w:rsidP="00277E3D">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C62E98">
        <w:rPr>
          <w:highlight w:val="green"/>
          <w:u w:val="single"/>
        </w:rPr>
        <w:t>actively de-orbit</w:t>
      </w:r>
      <w:r w:rsidRPr="005D6684">
        <w:rPr>
          <w:u w:val="single"/>
        </w:rPr>
        <w:t xml:space="preserve"> its satellites at the end of their 5–6-year operational lives. However, this process </w:t>
      </w:r>
      <w:r w:rsidRPr="00C62E98">
        <w:rPr>
          <w:highlight w:val="green"/>
          <w:u w:val="single"/>
        </w:rPr>
        <w:t>takes 6 months</w:t>
      </w:r>
      <w:r w:rsidRPr="005D6684">
        <w:rPr>
          <w:u w:val="single"/>
        </w:rPr>
        <w:t xml:space="preserve">, so roughly 10% will be de-orbiting at any time. If other companies do likewise, </w:t>
      </w:r>
      <w:r w:rsidRPr="00C62E98">
        <w:rPr>
          <w:highlight w:val="green"/>
          <w:u w:val="single"/>
        </w:rPr>
        <w:t xml:space="preserve">thousands </w:t>
      </w:r>
      <w:r w:rsidRPr="005D6684">
        <w:rPr>
          <w:u w:val="single"/>
        </w:rPr>
        <w:t xml:space="preserve">of de-orbiting satellites will be </w:t>
      </w:r>
      <w:r w:rsidRPr="00934304">
        <w:rPr>
          <w:rStyle w:val="Emphasis"/>
        </w:rPr>
        <w:t xml:space="preserve">slowly passing through the same congested space, </w:t>
      </w:r>
      <w:r w:rsidRPr="00C62E98">
        <w:rPr>
          <w:rStyle w:val="Emphasis"/>
          <w:highlight w:val="green"/>
        </w:rPr>
        <w:t>posing collision risks</w:t>
      </w:r>
      <w:r w:rsidRPr="005D6684">
        <w:rPr>
          <w:sz w:val="14"/>
        </w:rPr>
        <w:t>. Failures will increase these numbers, although the long-term failure rate is difcult to project. Figure 3 is similar to the righthand portion of Fig. 2 but includes the Starlink and OneWeb megaconstellations as fled (and amended) with the FCC (see “Methods”). Te large density spikes show that some shells will have satellite number densities in excess of n = 10−6 km−3 .</w:t>
      </w:r>
    </w:p>
    <w:p w14:paraId="529EC050" w14:textId="77777777" w:rsidR="00277E3D" w:rsidRPr="005D6684" w:rsidRDefault="00277E3D" w:rsidP="00277E3D">
      <w:pPr>
        <w:rPr>
          <w:sz w:val="14"/>
        </w:rPr>
      </w:pPr>
      <w:r w:rsidRPr="00C62E98">
        <w:rPr>
          <w:rStyle w:val="Emphasis"/>
          <w:highlight w:val="green"/>
        </w:rPr>
        <w:t>Deorbiting</w:t>
      </w:r>
      <w:r w:rsidRPr="00934304">
        <w:rPr>
          <w:rStyle w:val="Emphasis"/>
        </w:rPr>
        <w:t xml:space="preserve"> satellites</w:t>
      </w:r>
      <w:r w:rsidRPr="005D6684">
        <w:rPr>
          <w:u w:val="single"/>
        </w:rPr>
        <w:t xml:space="preserve"> will be tracked and operational satellites can manoeuvre to avoid close conjunctions</w:t>
      </w:r>
      <w:r w:rsidRPr="005D6684">
        <w:rPr>
          <w:sz w:val="14"/>
        </w:rPr>
        <w:t xml:space="preserve">. However, this </w:t>
      </w:r>
      <w:r w:rsidRPr="00C62E98">
        <w:rPr>
          <w:highlight w:val="green"/>
          <w:u w:val="single"/>
        </w:rPr>
        <w:t>depends on</w:t>
      </w:r>
      <w:r w:rsidRPr="005D6684">
        <w:rPr>
          <w:u w:val="single"/>
        </w:rPr>
        <w:t xml:space="preserve"> ongoing </w:t>
      </w:r>
      <w:r w:rsidRPr="00C62E98">
        <w:rPr>
          <w:rStyle w:val="Emphasis"/>
          <w:highlight w:val="green"/>
        </w:rPr>
        <w:t>communication</w:t>
      </w:r>
      <w:r w:rsidRPr="00C62E98">
        <w:rPr>
          <w:highlight w:val="green"/>
          <w:u w:val="single"/>
        </w:rPr>
        <w:t xml:space="preserve"> and </w:t>
      </w:r>
      <w:r w:rsidRPr="00C62E98">
        <w:rPr>
          <w:rStyle w:val="Emphasis"/>
          <w:highlight w:val="green"/>
        </w:rPr>
        <w:t>cooperation</w:t>
      </w:r>
      <w:r w:rsidRPr="005D6684">
        <w:rPr>
          <w:u w:val="single"/>
        </w:rPr>
        <w:t xml:space="preserve"> between operators, </w:t>
      </w:r>
      <w:r w:rsidRPr="00C62E98">
        <w:rPr>
          <w:highlight w:val="green"/>
          <w:u w:val="single"/>
        </w:rPr>
        <w:t>which</w:t>
      </w:r>
      <w:r w:rsidRPr="005D6684">
        <w:rPr>
          <w:u w:val="single"/>
        </w:rPr>
        <w:t xml:space="preserve"> at present </w:t>
      </w:r>
      <w:r w:rsidRPr="00C62E98">
        <w:rPr>
          <w:highlight w:val="green"/>
          <w:u w:val="single"/>
        </w:rPr>
        <w:t>is ad hoc</w:t>
      </w:r>
      <w:r w:rsidRPr="005D6684">
        <w:rPr>
          <w:u w:val="single"/>
        </w:rPr>
        <w:t xml:space="preserve"> and voluntary.</w:t>
      </w:r>
      <w:r w:rsidRPr="005D6684">
        <w:rPr>
          <w:sz w:val="14"/>
        </w:rPr>
        <w:t xml:space="preserve"> A recent letter12 to the FCC from SpaceX suggests that some companies might be less-thanfully transparent about events13 in LEO.</w:t>
      </w:r>
    </w:p>
    <w:p w14:paraId="2F44A9DC" w14:textId="77777777" w:rsidR="00277E3D" w:rsidRPr="005D6684" w:rsidRDefault="00277E3D" w:rsidP="00277E3D">
      <w:pPr>
        <w:rPr>
          <w:sz w:val="14"/>
        </w:rPr>
      </w:pPr>
      <w:r w:rsidRPr="005D6684">
        <w:rPr>
          <w:sz w:val="14"/>
        </w:rPr>
        <w:t xml:space="preserve">Despite the congestion and trafc management challenges, FCC flings by SpaceX suggest that </w:t>
      </w:r>
      <w:r w:rsidRPr="005D6684">
        <w:rPr>
          <w:u w:val="single"/>
        </w:rPr>
        <w:t>collision avoidance manoeuvres</w:t>
      </w:r>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C62E98">
        <w:rPr>
          <w:highlight w:val="green"/>
          <w:u w:val="single"/>
        </w:rPr>
        <w:t>not account for untracked debris</w:t>
      </w:r>
      <w:r w:rsidRPr="005D6684">
        <w:rPr>
          <w:sz w:val="14"/>
        </w:rPr>
        <w:t>6 , including untracked debris decaying through the shells used by Starlink. Using simple estimates (see “Methods”), the probability that a single piece of untracked debris will hit any satellite in the Starlink 550 km shell is about 0.003 afer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78352CDE" w14:textId="77777777" w:rsidR="00277E3D" w:rsidRPr="005D6684" w:rsidRDefault="00277E3D" w:rsidP="00277E3D">
      <w:pPr>
        <w:rPr>
          <w:sz w:val="14"/>
        </w:rPr>
      </w:pPr>
      <w:r w:rsidRPr="00C62E98">
        <w:rPr>
          <w:highlight w:val="green"/>
          <w:u w:val="single"/>
        </w:rPr>
        <w:t>Fragmentation</w:t>
      </w:r>
      <w:r w:rsidRPr="005D6684">
        <w:rPr>
          <w:u w:val="single"/>
        </w:rPr>
        <w:t xml:space="preserve"> events are </w:t>
      </w:r>
      <w:r w:rsidRPr="00C62E98">
        <w:rPr>
          <w:rStyle w:val="Emphasis"/>
          <w:highlight w:val="green"/>
        </w:rPr>
        <w:t>not confned</w:t>
      </w:r>
      <w:r w:rsidRPr="00934304">
        <w:rPr>
          <w:rStyle w:val="Emphasis"/>
        </w:rPr>
        <w:t xml:space="preserve"> to their local orbits</w:t>
      </w:r>
      <w:r w:rsidRPr="005D6684">
        <w:rPr>
          <w:sz w:val="14"/>
        </w:rPr>
        <w:t>, either. Te India 2019 ASAT test was conducted at an altitude below 300 km in an efort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afect all operators in LEO.</w:t>
      </w:r>
    </w:p>
    <w:p w14:paraId="2B073996" w14:textId="77777777" w:rsidR="00277E3D" w:rsidRPr="005D6684" w:rsidRDefault="00277E3D" w:rsidP="00277E3D">
      <w:pPr>
        <w:rPr>
          <w:sz w:val="14"/>
        </w:rPr>
      </w:pPr>
      <w:r w:rsidRPr="005D6684">
        <w:rPr>
          <w:sz w:val="14"/>
        </w:rPr>
        <w:t xml:space="preserve">Surface impacts and atmospheric efects. Although failures do occur, frst stages of SpaceX rockets are usually landed and re-used, while second stages are usually controlled through re-entry and deposited in remote areas of ocean. Tis best practice might not be followed by others. For example, the frst stages of the Soyuz rockets employed by OneWeb are not reusable, nor are the second stage re-entries controllable. Te Long March rockets that will likely be employed by GW are similar. </w:t>
      </w:r>
      <w:r w:rsidRPr="005D6684">
        <w:rPr>
          <w:u w:val="single"/>
        </w:rPr>
        <w:t>Uncontrolled re-entries do not always meet safety standards17, a situation that may be exacerbated by mega-constellations. Moreover, the cumulative impact of thousands of rocket stages on the ocean environment could be signifcant</w:t>
      </w:r>
      <w:r w:rsidRPr="005D6684">
        <w:rPr>
          <w:sz w:val="14"/>
        </w:rPr>
        <w:t xml:space="preserve"> should those stages contain hazardous materials, such as unspent hydrazine fuels17–19. In the 1990s, Pacifc island countries opposed the Sea Launch project because of environmental concerns, including from discarded rocket stages20. In 2016, Inuit in the Canadian Arctic protested the Russian practice of disposing rocket stages in the North Water Polynya, a biologically rich area of year-round open water21.</w:t>
      </w:r>
    </w:p>
    <w:p w14:paraId="4F38E990" w14:textId="77777777" w:rsidR="00277E3D" w:rsidRPr="005D6684" w:rsidRDefault="00277E3D" w:rsidP="00277E3D">
      <w:pPr>
        <w:rPr>
          <w:sz w:val="14"/>
        </w:rPr>
      </w:pPr>
      <w:r w:rsidRPr="005D6684">
        <w:rPr>
          <w:sz w:val="14"/>
        </w:rPr>
        <w:t>Te frst Starlink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identifed the problem, SpaceX reportedly replaced some materials with a view to having all of the satellite components now demise in the atmosphere23. Other companies, based in other countries, might not follow this best practice or be required to do so.</w:t>
      </w:r>
    </w:p>
    <w:p w14:paraId="55650A62" w14:textId="77777777" w:rsidR="00277E3D" w:rsidRPr="005D6684" w:rsidRDefault="00277E3D" w:rsidP="00277E3D">
      <w:pPr>
        <w:rPr>
          <w:sz w:val="14"/>
        </w:rPr>
      </w:pPr>
      <w:r w:rsidRPr="005D6684">
        <w:rPr>
          <w:sz w:val="14"/>
        </w:rPr>
        <w:t xml:space="preserve">Te demise of satellite components during re-entry introduces a diferent problem, since none of that material actually disappears. </w:t>
      </w:r>
      <w:r w:rsidRPr="005D6684">
        <w:rPr>
          <w:u w:val="single"/>
        </w:rPr>
        <w:t>Starlink satellites have a dry mass of about 260 kg; 12,000 satellites will total 3100 tonnes. A 5-year cycle would see on average almost 2 tonnes re-entering Earth’s atmosphere daily</w:t>
      </w:r>
      <w:r w:rsidRPr="005D6684">
        <w:rPr>
          <w:sz w:val="14"/>
        </w:rPr>
        <w:t xml:space="preserve">. While small compared to the 54 daily tonnes of meteoroid mass24, the satellites are mostly aluminum; most meteoroids, in contrast, contain less than 1% Al by mass25. Tus, </w:t>
      </w:r>
      <w:r w:rsidRPr="005D6684">
        <w:rPr>
          <w:u w:val="single"/>
        </w:rPr>
        <w:t xml:space="preserve">depending on the atmospheric residence time of material from </w:t>
      </w:r>
      <w:r w:rsidRPr="00C62E98">
        <w:rPr>
          <w:highlight w:val="green"/>
          <w:u w:val="single"/>
        </w:rPr>
        <w:t>reentered satellites</w:t>
      </w:r>
      <w:r w:rsidRPr="005D6684">
        <w:rPr>
          <w:u w:val="single"/>
        </w:rPr>
        <w:t xml:space="preserve">, each mega-constellation will </w:t>
      </w:r>
      <w:r w:rsidRPr="00C62E98">
        <w:rPr>
          <w:highlight w:val="green"/>
          <w:u w:val="single"/>
        </w:rPr>
        <w:t>produce</w:t>
      </w:r>
      <w:r w:rsidRPr="005D6684">
        <w:rPr>
          <w:u w:val="single"/>
        </w:rPr>
        <w:t xml:space="preserve"> fne </w:t>
      </w:r>
      <w:r w:rsidRPr="00C62E98">
        <w:rPr>
          <w:highlight w:val="green"/>
          <w:u w:val="single"/>
        </w:rPr>
        <w:t>particulates that</w:t>
      </w:r>
      <w:r w:rsidRPr="005D6684">
        <w:rPr>
          <w:u w:val="single"/>
        </w:rPr>
        <w:t xml:space="preserve"> could greatly </w:t>
      </w:r>
      <w:r w:rsidRPr="00C62E98">
        <w:rPr>
          <w:rStyle w:val="Emphasis"/>
          <w:highlight w:val="green"/>
        </w:rPr>
        <w:t>exceed</w:t>
      </w:r>
      <w:r w:rsidRPr="00934304">
        <w:rPr>
          <w:rStyle w:val="Emphasis"/>
        </w:rPr>
        <w:t xml:space="preserve"> natural forms of high-altitude atmospheric </w:t>
      </w:r>
      <w:r w:rsidRPr="00C62E98">
        <w:rPr>
          <w:rStyle w:val="Emphasis"/>
          <w:highlight w:val="green"/>
        </w:rPr>
        <w:t>aluminum deposition</w:t>
      </w:r>
      <w:r w:rsidRPr="005D6684">
        <w:rPr>
          <w:sz w:val="14"/>
        </w:rPr>
        <w:t xml:space="preserve">, particularly if the full numbers of envisaged satellites are launched. </w:t>
      </w:r>
      <w:r w:rsidRPr="005D6684">
        <w:rPr>
          <w:u w:val="single"/>
        </w:rPr>
        <w:t>Anthropogenic deposition of aluminum in the atmosphere</w:t>
      </w:r>
      <w:r w:rsidRPr="005D6684">
        <w:rPr>
          <w:sz w:val="14"/>
        </w:rPr>
        <w:t xml:space="preserve"> has long been proposed in the context of geoengineering as a way to alter Earth’s albedo26. Tese proposals have been scientifcally controversial and controlled experiments encountered substantial opposition27. </w:t>
      </w:r>
      <w:r w:rsidRPr="005D6684">
        <w:rPr>
          <w:u w:val="single"/>
        </w:rPr>
        <w:t>Mega-constellations will begin this process</w:t>
      </w:r>
      <w:r w:rsidRPr="005D6684">
        <w:rPr>
          <w:sz w:val="14"/>
        </w:rPr>
        <w:t xml:space="preserve"> as an uncontrolled experiment28.</w:t>
      </w:r>
    </w:p>
    <w:p w14:paraId="204C3FF9" w14:textId="77777777" w:rsidR="00277E3D" w:rsidRDefault="00277E3D" w:rsidP="00277E3D">
      <w:pPr>
        <w:rPr>
          <w:u w:val="single"/>
        </w:rPr>
      </w:pPr>
      <w:r w:rsidRPr="005D6684">
        <w:rPr>
          <w:u w:val="single"/>
        </w:rPr>
        <w:t>Rocket launches themselves afect the atmosphere</w:t>
      </w:r>
      <w:r w:rsidRPr="005D6684">
        <w:rPr>
          <w:sz w:val="14"/>
        </w:rPr>
        <w:t xml:space="preserve">. While cumulative CO2 emissions are small compared to other sources, CO2 is not the relevant metric. </w:t>
      </w:r>
      <w:r w:rsidRPr="00C62E98">
        <w:rPr>
          <w:highlight w:val="green"/>
          <w:u w:val="single"/>
        </w:rPr>
        <w:t>Black carbon</w:t>
      </w:r>
      <w:r w:rsidRPr="005D6684">
        <w:rPr>
          <w:u w:val="single"/>
        </w:rPr>
        <w:t xml:space="preserve"> produced by kerosene-fueled rockets such as SpaceX’s Falcon 9 and alumina particles produced by solid-fueled rockets </w:t>
      </w:r>
      <w:r w:rsidRPr="00C62E98">
        <w:rPr>
          <w:highlight w:val="green"/>
          <w:u w:val="single"/>
        </w:rPr>
        <w:t>lead to</w:t>
      </w:r>
      <w:r w:rsidRPr="005D6684">
        <w:rPr>
          <w:u w:val="single"/>
        </w:rPr>
        <w:t xml:space="preserve"> instantaneous </w:t>
      </w:r>
      <w:r w:rsidRPr="00C62E98">
        <w:rPr>
          <w:highlight w:val="green"/>
          <w:u w:val="single"/>
        </w:rPr>
        <w:t>radiative forcing</w:t>
      </w:r>
      <w:r w:rsidRPr="005D6684">
        <w:rPr>
          <w:sz w:val="14"/>
        </w:rPr>
        <w:t xml:space="preserve">. Modelling of the cumulative efect of emissions from 1000 annual launches of hydrocarbon-fuelled rockets found that, afer one decade, </w:t>
      </w:r>
      <w:r w:rsidRPr="005D6684">
        <w:rPr>
          <w:u w:val="single"/>
        </w:rPr>
        <w:t>the black carbon would result in radiative forcing comparable to that resulting from sub-sonic aviation</w:t>
      </w:r>
      <w:r w:rsidRPr="005D6684">
        <w:rPr>
          <w:sz w:val="14"/>
        </w:rPr>
        <w:t xml:space="preserve">29. Although 1000 launches annually is 10 times the current rate, </w:t>
      </w:r>
      <w:r w:rsidRPr="005D6684">
        <w:rPr>
          <w:u w:val="single"/>
        </w:rPr>
        <w:t xml:space="preserve">the construction and renewal of multiple mega-constellations will require dramatic increases in launches. </w:t>
      </w:r>
      <w:r w:rsidRPr="00934304">
        <w:rPr>
          <w:rStyle w:val="Emphasis"/>
        </w:rPr>
        <w:t xml:space="preserve">Current </w:t>
      </w:r>
      <w:r w:rsidRPr="00C62E98">
        <w:rPr>
          <w:rStyle w:val="Emphasis"/>
          <w:highlight w:val="green"/>
        </w:rPr>
        <w:t>launches</w:t>
      </w:r>
      <w:r w:rsidRPr="00934304">
        <w:rPr>
          <w:rStyle w:val="Emphasis"/>
        </w:rPr>
        <w:t xml:space="preserve"> likely </w:t>
      </w:r>
      <w:r w:rsidRPr="00C62E98">
        <w:rPr>
          <w:rStyle w:val="Emphasis"/>
          <w:highlight w:val="green"/>
        </w:rPr>
        <w:t>cause non-negligible radiative forcing</w:t>
      </w:r>
      <w:r w:rsidRPr="00934304">
        <w:rPr>
          <w:rStyle w:val="Emphasis"/>
        </w:rPr>
        <w:t xml:space="preserve"> already</w:t>
      </w:r>
      <w:r w:rsidRPr="005D6684">
        <w:rPr>
          <w:u w:val="single"/>
        </w:rPr>
        <w:t>30.</w:t>
      </w:r>
    </w:p>
    <w:p w14:paraId="283EFC4A" w14:textId="77777777" w:rsidR="00277E3D" w:rsidRPr="003E209F" w:rsidRDefault="00277E3D" w:rsidP="00277E3D">
      <w:pPr>
        <w:pStyle w:val="Heading4"/>
      </w:pPr>
      <w:r>
        <w:t xml:space="preserve">Climate change causes </w:t>
      </w:r>
      <w:r w:rsidRPr="00DA0A91">
        <w:rPr>
          <w:u w:val="single"/>
        </w:rPr>
        <w:t>extinction</w:t>
      </w:r>
      <w:r>
        <w:t>.</w:t>
      </w:r>
    </w:p>
    <w:p w14:paraId="13616BA4" w14:textId="77777777" w:rsidR="00277E3D" w:rsidRPr="003E209F" w:rsidRDefault="00277E3D" w:rsidP="00277E3D">
      <w:r w:rsidRPr="003E209F">
        <w:t xml:space="preserve">Dr. Peter </w:t>
      </w:r>
      <w:r w:rsidRPr="003E209F">
        <w:rPr>
          <w:rStyle w:val="Style13ptBold"/>
        </w:rPr>
        <w:t>Kareiva 18</w:t>
      </w:r>
      <w:r>
        <w:t xml:space="preserve"> – </w:t>
      </w:r>
      <w:r w:rsidRPr="003E209F">
        <w:t>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Volume 102, p. 39-50</w:t>
      </w:r>
    </w:p>
    <w:p w14:paraId="1B6B345E" w14:textId="77777777" w:rsidR="00277E3D" w:rsidRPr="003E209F" w:rsidRDefault="00277E3D" w:rsidP="00277E3D">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C62E98">
        <w:rPr>
          <w:rStyle w:val="StyleUnderline"/>
          <w:highlight w:val="gree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C62E98">
        <w:rPr>
          <w:rStyle w:val="Emphasis"/>
          <w:highlight w:val="green"/>
        </w:rPr>
        <w:t xml:space="preserve">existential </w:t>
      </w:r>
      <w:r w:rsidRPr="00050BF6">
        <w:rPr>
          <w:rStyle w:val="Emphasis"/>
        </w:rPr>
        <w:t>risks</w:t>
      </w:r>
      <w:r w:rsidRPr="003E209F">
        <w:rPr>
          <w:sz w:val="14"/>
        </w:rPr>
        <w:t xml:space="preserve">. </w:t>
      </w:r>
      <w:r w:rsidRPr="003E209F">
        <w:rPr>
          <w:rStyle w:val="StyleUnderline"/>
        </w:rPr>
        <w:t xml:space="preserve">This is </w:t>
      </w:r>
      <w:r w:rsidRPr="00C62E98">
        <w:rPr>
          <w:rStyle w:val="StyleUnderline"/>
          <w:highlight w:val="green"/>
        </w:rPr>
        <w:t>because of</w:t>
      </w:r>
      <w:r w:rsidRPr="003E209F">
        <w:rPr>
          <w:rStyle w:val="StyleUnderline"/>
        </w:rPr>
        <w:t xml:space="preserve"> intrinsic </w:t>
      </w:r>
      <w:r w:rsidRPr="003E209F">
        <w:rPr>
          <w:rStyle w:val="Emphasis"/>
        </w:rPr>
        <w:t xml:space="preserve">positive </w:t>
      </w:r>
      <w:r w:rsidRPr="00C62E98">
        <w:rPr>
          <w:rStyle w:val="Emphasis"/>
          <w:highlight w:val="gree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C62E98">
        <w:rPr>
          <w:rStyle w:val="StyleUnderline"/>
          <w:highlight w:val="green"/>
        </w:rPr>
        <w:t>and</w:t>
      </w:r>
      <w:r w:rsidRPr="003E209F">
        <w:rPr>
          <w:rStyle w:val="StyleUnderline"/>
        </w:rPr>
        <w:t xml:space="preserve"> the fact these different boundaries interact with one another in ways that yield </w:t>
      </w:r>
      <w:r w:rsidRPr="00C62E98">
        <w:rPr>
          <w:rStyle w:val="Emphasis"/>
          <w:highlight w:val="gree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C62E98">
        <w:rPr>
          <w:rStyle w:val="StyleUnderline"/>
          <w:highlight w:val="green"/>
        </w:rPr>
        <w:t>shortages</w:t>
      </w:r>
      <w:r w:rsidRPr="003E209F">
        <w:rPr>
          <w:sz w:val="14"/>
        </w:rPr>
        <w:t xml:space="preserve"> of food and water can </w:t>
      </w:r>
      <w:r w:rsidRPr="00C62E98">
        <w:rPr>
          <w:rStyle w:val="StyleUnderline"/>
          <w:highlight w:val="green"/>
        </w:rPr>
        <w:t xml:space="preserve">create </w:t>
      </w:r>
      <w:r w:rsidRPr="00C62E98">
        <w:rPr>
          <w:rStyle w:val="Emphasis"/>
          <w:highlight w:val="green"/>
        </w:rPr>
        <w:t>conflict</w:t>
      </w:r>
      <w:r w:rsidRPr="003E209F">
        <w:rPr>
          <w:rStyle w:val="StyleUnderline"/>
        </w:rPr>
        <w:t xml:space="preserve"> and social unrest</w:t>
      </w:r>
      <w:r w:rsidRPr="003E209F">
        <w:rPr>
          <w:sz w:val="14"/>
        </w:rPr>
        <w:t>.</w:t>
      </w:r>
    </w:p>
    <w:p w14:paraId="7AC4C00E" w14:textId="77777777" w:rsidR="00277E3D" w:rsidRPr="003E209F" w:rsidRDefault="00277E3D" w:rsidP="00277E3D">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6908C4FB" w14:textId="77777777" w:rsidR="00277E3D" w:rsidRPr="003E209F" w:rsidRDefault="00277E3D" w:rsidP="00277E3D">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C62E98">
        <w:rPr>
          <w:rStyle w:val="Emphasis"/>
          <w:highlight w:val="green"/>
        </w:rPr>
        <w:t>flooding</w:t>
      </w:r>
      <w:r w:rsidRPr="003E209F">
        <w:rPr>
          <w:sz w:val="14"/>
        </w:rPr>
        <w:t xml:space="preserve">. </w:t>
      </w:r>
      <w:r w:rsidRPr="003E209F">
        <w:rPr>
          <w:rStyle w:val="StyleUnderline"/>
        </w:rPr>
        <w:t xml:space="preserve">Climate change can even impair water quality because it is associated with heavy rains that </w:t>
      </w:r>
      <w:r w:rsidRPr="00C62E98">
        <w:rPr>
          <w:rStyle w:val="StyleUnderline"/>
          <w:highlight w:val="gree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as a result of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C62E98">
        <w:rPr>
          <w:rStyle w:val="StyleUnderline"/>
          <w:highlight w:val="green"/>
        </w:rPr>
        <w:t>nations</w:t>
      </w:r>
      <w:r w:rsidRPr="003E209F">
        <w:rPr>
          <w:rStyle w:val="StyleUnderline"/>
        </w:rPr>
        <w:t xml:space="preserve"> that lack clean freshwater </w:t>
      </w:r>
      <w:r w:rsidRPr="00050BF6">
        <w:rPr>
          <w:rStyle w:val="StyleUnderline"/>
        </w:rPr>
        <w:t xml:space="preserve">are </w:t>
      </w:r>
      <w:r w:rsidRPr="00C62E98">
        <w:rPr>
          <w:rStyle w:val="StyleUnderline"/>
          <w:highlight w:val="green"/>
        </w:rPr>
        <w:t>vulnerable to</w:t>
      </w:r>
      <w:r w:rsidRPr="003E209F">
        <w:rPr>
          <w:rStyle w:val="StyleUnderline"/>
        </w:rPr>
        <w:t xml:space="preserve"> social disruption and </w:t>
      </w:r>
      <w:r w:rsidRPr="00C62E98">
        <w:rPr>
          <w:rStyle w:val="Emphasis"/>
          <w:highlight w:val="green"/>
        </w:rPr>
        <w:t>disease</w:t>
      </w:r>
      <w:r w:rsidRPr="003E209F">
        <w:rPr>
          <w:sz w:val="14"/>
        </w:rPr>
        <w:t>.</w:t>
      </w:r>
    </w:p>
    <w:p w14:paraId="1079C09B" w14:textId="77777777" w:rsidR="00277E3D" w:rsidRPr="003E209F" w:rsidRDefault="00277E3D" w:rsidP="00277E3D">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C62E98">
        <w:rPr>
          <w:rStyle w:val="StyleUnderline"/>
          <w:highlight w:val="green"/>
        </w:rPr>
        <w:t>Acidification</w:t>
      </w:r>
      <w:r w:rsidRPr="003E209F">
        <w:rPr>
          <w:rStyle w:val="StyleUnderline"/>
        </w:rPr>
        <w:t xml:space="preserve"> is known to </w:t>
      </w:r>
      <w:r w:rsidRPr="00C62E98">
        <w:rPr>
          <w:rStyle w:val="StyleUnderline"/>
          <w:highlight w:val="green"/>
        </w:rPr>
        <w:t>interfere with</w:t>
      </w:r>
      <w:r w:rsidRPr="003E209F">
        <w:rPr>
          <w:rStyle w:val="StyleUnderline"/>
        </w:rPr>
        <w:t xml:space="preserve"> oyster reef building and </w:t>
      </w:r>
      <w:r w:rsidRPr="003E209F">
        <w:rPr>
          <w:rStyle w:val="Emphasis"/>
        </w:rPr>
        <w:t xml:space="preserve">coral </w:t>
      </w:r>
      <w:r w:rsidRPr="00C62E98">
        <w:rPr>
          <w:rStyle w:val="Emphasis"/>
          <w:highlight w:val="gree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29DEB19B" w14:textId="77777777" w:rsidR="00277E3D" w:rsidRPr="003E209F" w:rsidRDefault="00277E3D" w:rsidP="00277E3D">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5F506318" w14:textId="77777777" w:rsidR="00277E3D" w:rsidRPr="003E209F" w:rsidRDefault="00277E3D" w:rsidP="00277E3D">
      <w:pPr>
        <w:rPr>
          <w:sz w:val="14"/>
        </w:rPr>
      </w:pPr>
      <w:r w:rsidRPr="003E209F">
        <w:rPr>
          <w:sz w:val="14"/>
        </w:rPr>
        <w:t>4. The combination of positive feedback loops and societal inertia is fertile ground for global environmental catastrophes.</w:t>
      </w:r>
    </w:p>
    <w:p w14:paraId="29F67D1E" w14:textId="77777777" w:rsidR="00277E3D" w:rsidRPr="003E209F" w:rsidRDefault="00277E3D" w:rsidP="00277E3D">
      <w:pPr>
        <w:rPr>
          <w:sz w:val="14"/>
        </w:rPr>
      </w:pPr>
      <w:r w:rsidRPr="00050BF6">
        <w:rPr>
          <w:rStyle w:val="StyleUnderline"/>
        </w:rPr>
        <w:t xml:space="preserve">Humans are remarkably ingenious, and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702AA2DD" w14:textId="77777777" w:rsidR="00277E3D" w:rsidRPr="003E209F" w:rsidRDefault="00277E3D" w:rsidP="00277E3D">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r w:rsidRPr="001B4223">
        <w:rPr>
          <w:rStyle w:val="Emphasis"/>
        </w:rPr>
        <w:t>long time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are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C62E98">
        <w:rPr>
          <w:rStyle w:val="Emphasis"/>
          <w:highlight w:val="green"/>
        </w:rPr>
        <w:t xml:space="preserve">positive feedback </w:t>
      </w:r>
      <w:r w:rsidRPr="00050BF6">
        <w:rPr>
          <w:rStyle w:val="Emphasis"/>
        </w:rPr>
        <w:t>loops</w:t>
      </w:r>
      <w:r w:rsidRPr="003E209F">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2EB6F69E" w14:textId="77777777" w:rsidR="00277E3D" w:rsidRPr="003E209F" w:rsidRDefault="00277E3D" w:rsidP="00277E3D">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3C1FC877" w14:textId="77777777" w:rsidR="00277E3D" w:rsidRPr="003E209F" w:rsidRDefault="00277E3D" w:rsidP="00277E3D">
      <w:pPr>
        <w:rPr>
          <w:sz w:val="8"/>
          <w:szCs w:val="16"/>
        </w:rPr>
      </w:pPr>
      <w:r w:rsidRPr="003E209F">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C62E98">
        <w:rPr>
          <w:rStyle w:val="Emphasis"/>
          <w:highlight w:val="green"/>
        </w:rPr>
        <w:t xml:space="preserve">catch </w:t>
      </w:r>
      <w:r w:rsidRPr="001B4223">
        <w:rPr>
          <w:rStyle w:val="Emphasis"/>
        </w:rPr>
        <w:t xml:space="preserve">humanity </w:t>
      </w:r>
      <w:r w:rsidRPr="00C62E98">
        <w:rPr>
          <w:rStyle w:val="Emphasis"/>
          <w:highlight w:val="green"/>
        </w:rPr>
        <w:t>off-guard</w:t>
      </w:r>
      <w:r w:rsidRPr="00C62E98">
        <w:rPr>
          <w:sz w:val="14"/>
          <w:highlight w:val="green"/>
        </w:rPr>
        <w:t xml:space="preserve"> </w:t>
      </w:r>
      <w:r w:rsidRPr="00C62E98">
        <w:rPr>
          <w:rStyle w:val="StyleUnderline"/>
          <w:highlight w:val="green"/>
        </w:rPr>
        <w:t>and produce</w:t>
      </w:r>
      <w:r w:rsidRPr="003E209F">
        <w:rPr>
          <w:rStyle w:val="StyleUnderline"/>
        </w:rPr>
        <w:t xml:space="preserve"> a true </w:t>
      </w:r>
      <w:r w:rsidRPr="00C62E98">
        <w:rPr>
          <w:rStyle w:val="Emphasis"/>
          <w:highlight w:val="green"/>
        </w:rPr>
        <w:t>apocalyptic event</w:t>
      </w:r>
      <w:r w:rsidRPr="003E209F">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2A5A587F" w14:textId="77777777" w:rsidR="00277E3D" w:rsidRPr="003E209F" w:rsidRDefault="00277E3D" w:rsidP="00277E3D">
      <w:pPr>
        <w:rPr>
          <w:sz w:val="8"/>
          <w:szCs w:val="16"/>
        </w:rPr>
      </w:pPr>
      <w:r w:rsidRPr="003E209F">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6701BCC0" w14:textId="77777777" w:rsidR="00277E3D" w:rsidRPr="003E209F" w:rsidRDefault="00277E3D" w:rsidP="00277E3D">
      <w:pPr>
        <w:rPr>
          <w:sz w:val="8"/>
          <w:szCs w:val="16"/>
        </w:rPr>
      </w:pP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48B30FEE" w14:textId="77777777" w:rsidR="00277E3D" w:rsidRDefault="00277E3D" w:rsidP="00277E3D">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have to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exhaustive and the possibility of </w:t>
      </w:r>
      <w:r w:rsidRPr="00C62E98">
        <w:rPr>
          <w:rStyle w:val="StyleUnderline"/>
          <w:highlight w:val="green"/>
        </w:rPr>
        <w:t>undiscovered</w:t>
      </w:r>
      <w:r w:rsidRPr="003E209F">
        <w:rPr>
          <w:rStyle w:val="StyleUnderline"/>
        </w:rPr>
        <w:t xml:space="preserve"> positive </w:t>
      </w:r>
      <w:r w:rsidRPr="00C62E98">
        <w:rPr>
          <w:rStyle w:val="StyleUnderline"/>
          <w:highlight w:val="green"/>
        </w:rPr>
        <w:t>feedbacks portends</w:t>
      </w:r>
      <w:r w:rsidRPr="003E209F">
        <w:rPr>
          <w:rStyle w:val="StyleUnderline"/>
        </w:rPr>
        <w:t xml:space="preserve"> </w:t>
      </w:r>
      <w:r w:rsidRPr="003E209F">
        <w:rPr>
          <w:rStyle w:val="Emphasis"/>
        </w:rPr>
        <w:t xml:space="preserve">even </w:t>
      </w:r>
      <w:r w:rsidRPr="00C62E98">
        <w:rPr>
          <w:rStyle w:val="Emphasis"/>
          <w:highlight w:val="green"/>
        </w:rPr>
        <w:t>great</w:t>
      </w:r>
      <w:r w:rsidRPr="003E209F">
        <w:rPr>
          <w:rStyle w:val="Emphasis"/>
        </w:rPr>
        <w:t xml:space="preserve">er </w:t>
      </w:r>
      <w:r w:rsidRPr="00C62E98">
        <w:rPr>
          <w:rStyle w:val="Emphasis"/>
          <w:highlight w:val="gree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1876F2CF" w14:textId="77777777" w:rsidR="00277E3D" w:rsidRPr="004B3D48" w:rsidRDefault="00277E3D" w:rsidP="00277E3D">
      <w:pPr>
        <w:pStyle w:val="Heading4"/>
      </w:pPr>
      <w:r>
        <w:t xml:space="preserve">Satellites </w:t>
      </w:r>
      <w:r w:rsidRPr="00A8218A">
        <w:rPr>
          <w:u w:val="single"/>
        </w:rPr>
        <w:t>solves the grid</w:t>
      </w:r>
      <w:r>
        <w:t xml:space="preserve"> and every </w:t>
      </w:r>
      <w:r w:rsidRPr="00A8218A">
        <w:rPr>
          <w:u w:val="single"/>
        </w:rPr>
        <w:t xml:space="preserve">extinction </w:t>
      </w:r>
      <w:r>
        <w:rPr>
          <w:u w:val="single"/>
        </w:rPr>
        <w:t>scenario</w:t>
      </w:r>
      <w:r>
        <w:t>.</w:t>
      </w:r>
    </w:p>
    <w:p w14:paraId="264D9E68" w14:textId="77777777" w:rsidR="00277E3D" w:rsidRPr="004B3D48" w:rsidRDefault="00277E3D" w:rsidP="00277E3D">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9" w:history="1">
        <w:r w:rsidRPr="004B3D48">
          <w:rPr>
            <w:rStyle w:val="Hyperlink"/>
          </w:rPr>
          <w:t>https://www.iss.europa.eu/content/space-security-europe</w:t>
        </w:r>
      </w:hyperlink>
      <w:r w:rsidRPr="004B3D48">
        <w:t>, accessed 7-10-2019) bm</w:t>
      </w:r>
    </w:p>
    <w:p w14:paraId="0AC2BFE5" w14:textId="77777777" w:rsidR="00277E3D" w:rsidRPr="00283EEC" w:rsidRDefault="00277E3D" w:rsidP="00277E3D">
      <w:pPr>
        <w:rPr>
          <w:rStyle w:val="StyleUnderline"/>
        </w:rPr>
      </w:pPr>
      <w:r w:rsidRPr="00283EEC">
        <w:rPr>
          <w:rStyle w:val="StyleUnderline"/>
        </w:rPr>
        <w:t xml:space="preserve">Modern </w:t>
      </w:r>
      <w:r w:rsidRPr="00C62E98">
        <w:rPr>
          <w:rStyle w:val="StyleUnderline"/>
          <w:highlight w:val="green"/>
        </w:rPr>
        <w:t xml:space="preserve">societies are </w:t>
      </w:r>
      <w:r w:rsidRPr="00283EEC">
        <w:rPr>
          <w:rStyle w:val="Emphasis"/>
        </w:rPr>
        <w:t xml:space="preserve">highly </w:t>
      </w:r>
      <w:r w:rsidRPr="00C62E98">
        <w:rPr>
          <w:rStyle w:val="Emphasis"/>
          <w:highlight w:val="green"/>
        </w:rPr>
        <w:t>dependent</w:t>
      </w:r>
      <w:r w:rsidRPr="00C62E98">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C62E98">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r w:rsidRPr="00283EEC">
        <w:rPr>
          <w:rStyle w:val="StyleUnderline"/>
        </w:rPr>
        <w:t>systems</w:t>
      </w:r>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C62E98">
        <w:rPr>
          <w:rStyle w:val="Emphasis"/>
          <w:highlight w:val="green"/>
        </w:rPr>
        <w:t xml:space="preserve">a day without </w:t>
      </w:r>
      <w:r w:rsidRPr="00283EEC">
        <w:rPr>
          <w:rStyle w:val="Emphasis"/>
        </w:rPr>
        <w:t xml:space="preserve">fully functioning </w:t>
      </w:r>
      <w:r w:rsidRPr="00C62E98">
        <w:rPr>
          <w:rStyle w:val="Emphasis"/>
          <w:highlight w:val="green"/>
        </w:rPr>
        <w:t xml:space="preserve">space </w:t>
      </w:r>
      <w:r w:rsidRPr="00283EEC">
        <w:rPr>
          <w:rStyle w:val="Emphasis"/>
        </w:rPr>
        <w:t>capabilities</w:t>
      </w:r>
      <w:r w:rsidRPr="00283EEC">
        <w:rPr>
          <w:rStyle w:val="StyleUnderline"/>
        </w:rPr>
        <w:t xml:space="preserve"> </w:t>
      </w:r>
      <w:r w:rsidRPr="00C62E98">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C62E98">
        <w:rPr>
          <w:rStyle w:val="Emphasis"/>
          <w:highlight w:val="green"/>
        </w:rPr>
        <w:t xml:space="preserve">endanger </w:t>
      </w:r>
      <w:r w:rsidRPr="00283EEC">
        <w:rPr>
          <w:rStyle w:val="Emphasis"/>
        </w:rPr>
        <w:t xml:space="preserve">our </w:t>
      </w:r>
      <w:r w:rsidRPr="00C62E98">
        <w:rPr>
          <w:rStyle w:val="Emphasis"/>
          <w:highlight w:val="green"/>
        </w:rPr>
        <w:t>lives.</w:t>
      </w:r>
      <w:r w:rsidRPr="00283EEC">
        <w:rPr>
          <w:rStyle w:val="StyleUnderline"/>
        </w:rPr>
        <w:t xml:space="preserve"> </w:t>
      </w:r>
    </w:p>
    <w:p w14:paraId="6C486BF0" w14:textId="77777777" w:rsidR="00277E3D" w:rsidRPr="00283EEC" w:rsidRDefault="00277E3D" w:rsidP="00277E3D">
      <w:pPr>
        <w:rPr>
          <w:sz w:val="12"/>
        </w:rPr>
      </w:pPr>
      <w:r w:rsidRPr="00283EEC">
        <w:rPr>
          <w:rStyle w:val="StyleUnderline"/>
        </w:rPr>
        <w:t xml:space="preserve">Space systems are </w:t>
      </w:r>
      <w:r w:rsidRPr="00C62E98">
        <w:rPr>
          <w:rStyle w:val="StyleUnderline"/>
          <w:highlight w:val="green"/>
        </w:rPr>
        <w:t>critical for</w:t>
      </w:r>
      <w:r w:rsidRPr="00283EEC">
        <w:rPr>
          <w:rStyle w:val="StyleUnderline"/>
        </w:rPr>
        <w:t xml:space="preserve"> running </w:t>
      </w:r>
      <w:r w:rsidRPr="00283EEC">
        <w:rPr>
          <w:rStyle w:val="Emphasis"/>
        </w:rPr>
        <w:t xml:space="preserve">energy </w:t>
      </w:r>
      <w:r w:rsidRPr="00C62E98">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C62E98">
        <w:rPr>
          <w:rStyle w:val="Emphasis"/>
          <w:highlight w:val="green"/>
        </w:rPr>
        <w:t>surveillance</w:t>
      </w:r>
      <w:r w:rsidRPr="00283EEC">
        <w:rPr>
          <w:rStyle w:val="StyleUnderline"/>
        </w:rPr>
        <w:t xml:space="preserve">, </w:t>
      </w:r>
      <w:r w:rsidRPr="00283EEC">
        <w:rPr>
          <w:rStyle w:val="Emphasis"/>
        </w:rPr>
        <w:t xml:space="preserve">crisis </w:t>
      </w:r>
      <w:r w:rsidRPr="00C62E98">
        <w:rPr>
          <w:rStyle w:val="Emphasis"/>
          <w:highlight w:val="green"/>
        </w:rPr>
        <w:t>management</w:t>
      </w:r>
      <w:r w:rsidRPr="00283EEC">
        <w:rPr>
          <w:rStyle w:val="StyleUnderline"/>
        </w:rPr>
        <w:t xml:space="preserve"> and </w:t>
      </w:r>
      <w:r w:rsidRPr="00283EEC">
        <w:rPr>
          <w:rStyle w:val="Emphasis"/>
        </w:rPr>
        <w:t xml:space="preserve">humanitarian </w:t>
      </w:r>
      <w:r w:rsidRPr="00C62E98">
        <w:rPr>
          <w:rStyle w:val="Emphasis"/>
          <w:highlight w:val="green"/>
        </w:rPr>
        <w:t>operations</w:t>
      </w:r>
      <w:r w:rsidRPr="00283EEC">
        <w:rPr>
          <w:rStyle w:val="StyleUnderline"/>
        </w:rPr>
        <w:t xml:space="preserve">, environmental and </w:t>
      </w:r>
      <w:r w:rsidRPr="00C62E98">
        <w:rPr>
          <w:rStyle w:val="Emphasis"/>
          <w:highlight w:val="green"/>
        </w:rPr>
        <w:t>climate monitoring</w:t>
      </w:r>
      <w:r w:rsidRPr="00C62E98">
        <w:rPr>
          <w:rStyle w:val="StyleUnderline"/>
          <w:highlight w:val="green"/>
        </w:rPr>
        <w:t xml:space="preserve">, </w:t>
      </w:r>
      <w:r w:rsidRPr="00C62E98">
        <w:rPr>
          <w:rStyle w:val="Emphasis"/>
          <w:highlight w:val="green"/>
        </w:rPr>
        <w:t>verification</w:t>
      </w:r>
      <w:r w:rsidRPr="00C62E98">
        <w:rPr>
          <w:rStyle w:val="StyleUnderline"/>
          <w:highlight w:val="green"/>
        </w:rPr>
        <w:t xml:space="preserve"> of </w:t>
      </w:r>
      <w:r w:rsidRPr="00283EEC">
        <w:rPr>
          <w:rStyle w:val="Emphasis"/>
        </w:rPr>
        <w:t xml:space="preserve">international </w:t>
      </w:r>
      <w:r w:rsidRPr="00C62E98">
        <w:rPr>
          <w:rStyle w:val="Emphasis"/>
          <w:highlight w:val="green"/>
        </w:rPr>
        <w:t>treaties</w:t>
      </w:r>
      <w:r w:rsidRPr="00C62E98">
        <w:rPr>
          <w:rStyle w:val="StyleUnderline"/>
          <w:highlight w:val="green"/>
        </w:rPr>
        <w:t xml:space="preserve"> and </w:t>
      </w:r>
      <w:r w:rsidRPr="00C62E98">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and the fight against organised crime and terrorism</w:t>
      </w:r>
      <w:r w:rsidRPr="00283EEC">
        <w:rPr>
          <w:rStyle w:val="StyleUnderline"/>
        </w:rPr>
        <w:t>.</w:t>
      </w:r>
      <w:r w:rsidRPr="00283EEC">
        <w:rPr>
          <w:sz w:val="12"/>
        </w:rPr>
        <w:t xml:space="preserve"> </w:t>
      </w:r>
      <w:r w:rsidRPr="00283EEC">
        <w:rPr>
          <w:rStyle w:val="StyleUnderline"/>
        </w:rPr>
        <w:t xml:space="preserve">Space assets also provide </w:t>
      </w:r>
      <w:r w:rsidRPr="00C62E98">
        <w:rPr>
          <w:rStyle w:val="StyleUnderline"/>
          <w:highlight w:val="green"/>
        </w:rPr>
        <w:t xml:space="preserve">the </w:t>
      </w:r>
      <w:r w:rsidRPr="00283EEC">
        <w:rPr>
          <w:rStyle w:val="Emphasis"/>
        </w:rPr>
        <w:t xml:space="preserve">technological </w:t>
      </w:r>
      <w:r w:rsidRPr="00C62E98">
        <w:rPr>
          <w:rStyle w:val="Emphasis"/>
          <w:highlight w:val="green"/>
        </w:rPr>
        <w:t>backbone</w:t>
      </w:r>
      <w:r w:rsidRPr="00C62E98">
        <w:rPr>
          <w:rStyle w:val="StyleUnderline"/>
          <w:highlight w:val="green"/>
        </w:rPr>
        <w:t xml:space="preserve"> for </w:t>
      </w:r>
      <w:r w:rsidRPr="00C62E98">
        <w:rPr>
          <w:rStyle w:val="Emphasis"/>
          <w:highlight w:val="green"/>
        </w:rPr>
        <w:t xml:space="preserve">other </w:t>
      </w:r>
      <w:r w:rsidRPr="00283EEC">
        <w:rPr>
          <w:rStyle w:val="Emphasis"/>
        </w:rPr>
        <w:t xml:space="preserve">critical </w:t>
      </w:r>
      <w:r w:rsidRPr="00C62E98">
        <w:rPr>
          <w:rStyle w:val="Emphasis"/>
          <w:highlight w:val="green"/>
        </w:rPr>
        <w:t>infrastructures</w:t>
      </w:r>
      <w:r w:rsidRPr="00283EEC">
        <w:rPr>
          <w:sz w:val="12"/>
        </w:rPr>
        <w:t xml:space="preserve">. </w:t>
      </w:r>
      <w:r w:rsidRPr="00C62E98">
        <w:rPr>
          <w:rStyle w:val="StyleUnderline"/>
          <w:highlight w:val="green"/>
        </w:rPr>
        <w:t xml:space="preserve">The synchronisation of </w:t>
      </w:r>
      <w:r w:rsidRPr="00283EEC">
        <w:rPr>
          <w:rStyle w:val="Emphasis"/>
        </w:rPr>
        <w:t xml:space="preserve">power </w:t>
      </w:r>
      <w:r w:rsidRPr="00C62E98">
        <w:rPr>
          <w:rStyle w:val="Emphasis"/>
          <w:highlight w:val="green"/>
        </w:rPr>
        <w:t>grids</w:t>
      </w:r>
      <w:r w:rsidRPr="00283EEC">
        <w:rPr>
          <w:rStyle w:val="StyleUnderline"/>
        </w:rPr>
        <w:t xml:space="preserve"> and telecommunication networks, for example, </w:t>
      </w:r>
      <w:r w:rsidRPr="00C62E98">
        <w:rPr>
          <w:rStyle w:val="StyleUnderline"/>
          <w:highlight w:val="green"/>
        </w:rPr>
        <w:t xml:space="preserve">is </w:t>
      </w:r>
      <w:r w:rsidRPr="00283EEC">
        <w:rPr>
          <w:rStyle w:val="StyleUnderline"/>
        </w:rPr>
        <w:t xml:space="preserve">heavily </w:t>
      </w:r>
      <w:r w:rsidRPr="00C62E98">
        <w:rPr>
          <w:rStyle w:val="StyleUnderline"/>
          <w:highlight w:val="green"/>
        </w:rPr>
        <w:t xml:space="preserve">dependent on GNSS </w:t>
      </w:r>
      <w:r w:rsidRPr="00283EEC">
        <w:rPr>
          <w:rStyle w:val="StyleUnderline"/>
        </w:rPr>
        <w:t xml:space="preserve">timing </w:t>
      </w:r>
      <w:r w:rsidRPr="00C62E98">
        <w:rPr>
          <w:rStyle w:val="StyleUnderline"/>
          <w:highlight w:val="green"/>
        </w:rPr>
        <w:t xml:space="preserve">signals and </w:t>
      </w:r>
      <w:r w:rsidRPr="00283EEC">
        <w:rPr>
          <w:rStyle w:val="Emphasis"/>
        </w:rPr>
        <w:t xml:space="preserve">any </w:t>
      </w:r>
      <w:r w:rsidRPr="00C62E98">
        <w:rPr>
          <w:rStyle w:val="Emphasis"/>
          <w:highlight w:val="green"/>
        </w:rPr>
        <w:t xml:space="preserve">disruption </w:t>
      </w:r>
      <w:r w:rsidRPr="00283EEC">
        <w:rPr>
          <w:rStyle w:val="Emphasis"/>
        </w:rPr>
        <w:t xml:space="preserve">would </w:t>
      </w:r>
      <w:r w:rsidRPr="00C62E98">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3161B56C" w14:textId="77777777" w:rsidR="00277E3D" w:rsidRPr="00283EEC" w:rsidRDefault="00277E3D" w:rsidP="00277E3D">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0C79C4FB" w14:textId="77777777" w:rsidR="00277E3D" w:rsidRDefault="00277E3D" w:rsidP="00277E3D">
      <w:pPr>
        <w:rPr>
          <w:rStyle w:val="StyleUnderline"/>
        </w:rPr>
      </w:pPr>
      <w:r w:rsidRPr="00C62E98">
        <w:rPr>
          <w:rStyle w:val="StyleUnderline"/>
          <w:highlight w:val="green"/>
        </w:rPr>
        <w:t xml:space="preserve">These </w:t>
      </w:r>
      <w:r w:rsidRPr="00831EB4">
        <w:rPr>
          <w:rStyle w:val="Emphasis"/>
        </w:rPr>
        <w:t>dependences</w:t>
      </w:r>
      <w:r w:rsidRPr="00831EB4">
        <w:rPr>
          <w:rStyle w:val="StyleUnderline"/>
        </w:rPr>
        <w:t xml:space="preserve"> </w:t>
      </w:r>
      <w:r w:rsidRPr="00C62E98">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C62E98">
        <w:rPr>
          <w:rStyle w:val="Emphasis"/>
          <w:highlight w:val="green"/>
        </w:rPr>
        <w:t>vulnerabilities</w:t>
      </w:r>
      <w:r w:rsidRPr="00A8218A">
        <w:rPr>
          <w:sz w:val="12"/>
        </w:rPr>
        <w:t xml:space="preserve">. </w:t>
      </w:r>
      <w:r w:rsidRPr="004B3D48">
        <w:rPr>
          <w:rStyle w:val="StyleUnderline"/>
        </w:rPr>
        <w:t>Reliance on space is likely to 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OneWeb and Steam mega-constellations for global internet broadband service. </w:t>
      </w:r>
      <w:r w:rsidRPr="004B3D48">
        <w:rPr>
          <w:rStyle w:val="StyleUnderline"/>
        </w:rPr>
        <w:t>Advances in small satellite capabilities and in launch technology</w:t>
      </w:r>
      <w:r w:rsidRPr="00A8218A">
        <w:rPr>
          <w:sz w:val="12"/>
        </w:rPr>
        <w:t xml:space="preserve"> (e.g.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3686955F" w14:textId="77777777" w:rsidR="00277E3D" w:rsidRPr="00137DC2" w:rsidRDefault="00277E3D" w:rsidP="00277E3D">
      <w:pPr>
        <w:pStyle w:val="Heading4"/>
      </w:pPr>
      <w:r>
        <w:t xml:space="preserve">Grid security is an </w:t>
      </w:r>
      <w:r>
        <w:rPr>
          <w:u w:val="single"/>
        </w:rPr>
        <w:t>impact filter</w:t>
      </w:r>
      <w:r>
        <w:t>.</w:t>
      </w:r>
    </w:p>
    <w:p w14:paraId="641D1C3A" w14:textId="77777777" w:rsidR="00277E3D" w:rsidRPr="0041280F" w:rsidRDefault="00277E3D" w:rsidP="00277E3D">
      <w:r w:rsidRPr="0041280F">
        <w:rPr>
          <w:rStyle w:val="Style13ptBold"/>
        </w:rPr>
        <w:t>Denkenberger 21</w:t>
      </w:r>
      <w:r>
        <w:t xml:space="preserve"> [</w:t>
      </w:r>
      <w:r w:rsidRPr="0041280F">
        <w:t>David Denkenberger,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4BD0B82F" w14:textId="77777777" w:rsidR="00277E3D" w:rsidRPr="00137DC2" w:rsidRDefault="00277E3D" w:rsidP="00277E3D">
      <w:pPr>
        <w:rPr>
          <w:rStyle w:val="StyleUnderline"/>
        </w:rPr>
      </w:pPr>
      <w:r w:rsidRPr="00C62E98">
        <w:rPr>
          <w:rStyle w:val="StyleUnderline"/>
          <w:highlight w:val="green"/>
        </w:rPr>
        <w:t xml:space="preserve">Civilization </w:t>
      </w:r>
      <w:r w:rsidRPr="00C62E98">
        <w:rPr>
          <w:rStyle w:val="Emphasis"/>
          <w:highlight w:val="green"/>
        </w:rPr>
        <w:t>relies</w:t>
      </w:r>
      <w:r w:rsidRPr="00C62E98">
        <w:rPr>
          <w:rStyle w:val="StyleUnderline"/>
          <w:highlight w:val="green"/>
        </w:rPr>
        <w:t xml:space="preserve"> </w:t>
      </w:r>
      <w:r w:rsidRPr="00C62E98">
        <w:rPr>
          <w:rStyle w:val="Emphasis"/>
          <w:highlight w:val="green"/>
        </w:rPr>
        <w:t>on</w:t>
      </w:r>
      <w:r w:rsidRPr="00283EEC">
        <w:rPr>
          <w:sz w:val="12"/>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C62E98">
        <w:rPr>
          <w:rStyle w:val="Emphasis"/>
          <w:highlight w:val="green"/>
        </w:rPr>
        <w:t>infrastructure</w:t>
      </w:r>
      <w:r w:rsidRPr="00283EEC">
        <w:rPr>
          <w:sz w:val="12"/>
        </w:rPr>
        <w:t xml:space="preserve"> (CI) </w:t>
      </w:r>
      <w:r w:rsidRPr="00137DC2">
        <w:rPr>
          <w:rStyle w:val="StyleUnderline"/>
        </w:rPr>
        <w:t>to provide basic necessities</w:t>
      </w:r>
      <w:r w:rsidRPr="00283EEC">
        <w:rPr>
          <w:sz w:val="12"/>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283EEC">
        <w:rPr>
          <w:sz w:val="12"/>
        </w:rPr>
        <w:t xml:space="preserve"> the electrical </w:t>
      </w:r>
      <w:r w:rsidRPr="00137DC2">
        <w:rPr>
          <w:rStyle w:val="StyleUnderline"/>
        </w:rPr>
        <w:t>infrastructure</w:t>
      </w:r>
      <w:r w:rsidRPr="00283EEC">
        <w:rPr>
          <w:sz w:val="12"/>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283EEC">
        <w:rPr>
          <w:sz w:val="12"/>
        </w:rPr>
        <w:t xml:space="preserve"> a </w:t>
      </w:r>
      <w:r w:rsidRPr="00137DC2">
        <w:rPr>
          <w:rStyle w:val="Emphasis"/>
        </w:rPr>
        <w:t>critical</w:t>
      </w:r>
      <w:r w:rsidRPr="00283EEC">
        <w:rPr>
          <w:sz w:val="12"/>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283EEC">
        <w:rPr>
          <w:sz w:val="12"/>
        </w:rPr>
        <w:t xml:space="preserve"> advanced </w:t>
      </w:r>
      <w:r w:rsidRPr="00003851">
        <w:rPr>
          <w:rStyle w:val="Emphasis"/>
        </w:rPr>
        <w:t>civilization</w:t>
      </w:r>
      <w:r w:rsidRPr="00137DC2">
        <w:rPr>
          <w:rStyle w:val="Emphasis"/>
        </w:rPr>
        <w:t xml:space="preserve"> structures</w:t>
      </w:r>
      <w:r w:rsidRPr="00283EEC">
        <w:rPr>
          <w:sz w:val="12"/>
        </w:rPr>
        <w:t xml:space="preserve"> and the citizens that inhabit them. </w:t>
      </w:r>
      <w:r w:rsidRPr="00137DC2">
        <w:rPr>
          <w:rStyle w:val="StyleUnderline"/>
        </w:rPr>
        <w:t>These</w:t>
      </w:r>
      <w:r w:rsidRPr="00283EEC">
        <w:rPr>
          <w:sz w:val="12"/>
        </w:rPr>
        <w:t xml:space="preserve"> structures </w:t>
      </w:r>
      <w:r w:rsidRPr="00137DC2">
        <w:rPr>
          <w:rStyle w:val="StyleUnderline"/>
        </w:rPr>
        <w:t>play a critical role in realizing</w:t>
      </w:r>
      <w:r w:rsidRPr="00283EEC">
        <w:rPr>
          <w:sz w:val="12"/>
        </w:rPr>
        <w:t xml:space="preserve"> various </w:t>
      </w:r>
      <w:r w:rsidRPr="00137DC2">
        <w:rPr>
          <w:rStyle w:val="StyleUnderline"/>
        </w:rPr>
        <w:t>futures by allowing humanity to discover and utilize new resources, adapt to</w:t>
      </w:r>
      <w:r w:rsidRPr="00283EEC">
        <w:rPr>
          <w:sz w:val="12"/>
        </w:rPr>
        <w:t xml:space="preserve"> various </w:t>
      </w:r>
      <w:r w:rsidRPr="00137DC2">
        <w:rPr>
          <w:rStyle w:val="StyleUnderline"/>
        </w:rPr>
        <w:t>environments, and resist natural stressors.</w:t>
      </w:r>
    </w:p>
    <w:p w14:paraId="2136B81F" w14:textId="77777777" w:rsidR="00277E3D" w:rsidRPr="00283EEC" w:rsidRDefault="00277E3D" w:rsidP="00277E3D">
      <w:pPr>
        <w:rPr>
          <w:sz w:val="12"/>
        </w:rPr>
      </w:pPr>
      <w:r w:rsidRPr="00283EEC">
        <w:rPr>
          <w:sz w:val="12"/>
        </w:rPr>
        <w:t>Though industry is capable of resisting small stressors,</w:t>
      </w:r>
      <w:r w:rsidRPr="00137DC2">
        <w:rPr>
          <w:rStyle w:val="StyleUnderline"/>
        </w:rPr>
        <w:t xml:space="preserve"> a sufficiently </w:t>
      </w:r>
      <w:r w:rsidRPr="00C62E98">
        <w:rPr>
          <w:rStyle w:val="StyleUnderline"/>
          <w:highlight w:val="green"/>
        </w:rPr>
        <w:t>large event</w:t>
      </w:r>
      <w:r w:rsidRPr="00137DC2">
        <w:rPr>
          <w:rStyle w:val="StyleUnderline"/>
        </w:rPr>
        <w:t xml:space="preserve"> can </w:t>
      </w:r>
      <w:r w:rsidRPr="00C62E98">
        <w:rPr>
          <w:rStyle w:val="StyleUnderline"/>
          <w:highlight w:val="green"/>
        </w:rPr>
        <w:t xml:space="preserve">precipitate </w:t>
      </w:r>
      <w:r w:rsidRPr="00C62E98">
        <w:rPr>
          <w:rStyle w:val="Emphasis"/>
          <w:highlight w:val="green"/>
        </w:rPr>
        <w:t>cascading failure</w:t>
      </w:r>
      <w:r w:rsidRPr="00137DC2">
        <w:rPr>
          <w:rStyle w:val="StyleUnderline"/>
        </w:rPr>
        <w:t xml:space="preserve"> of CI systems, resulting in</w:t>
      </w:r>
      <w:r w:rsidRPr="00283EEC">
        <w:rPr>
          <w:sz w:val="12"/>
        </w:rPr>
        <w:t xml:space="preserve"> a </w:t>
      </w:r>
      <w:r w:rsidRPr="00C62E98">
        <w:rPr>
          <w:rStyle w:val="StyleUnderline"/>
          <w:highlight w:val="green"/>
        </w:rPr>
        <w:t>collapse</w:t>
      </w:r>
      <w:r w:rsidRPr="00137DC2">
        <w:rPr>
          <w:rStyle w:val="StyleUnderline"/>
        </w:rPr>
        <w:t xml:space="preserve"> of </w:t>
      </w:r>
      <w:r w:rsidRPr="00283EEC">
        <w:rPr>
          <w:rStyle w:val="StyleUnderline"/>
        </w:rPr>
        <w:t>industry</w:t>
      </w:r>
      <w:r w:rsidRPr="00283EEC">
        <w:rPr>
          <w:sz w:val="12"/>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283EEC">
        <w:rPr>
          <w:sz w:val="12"/>
        </w:rPr>
        <w:t xml:space="preserve"> the prevalence of </w:t>
      </w:r>
      <w:r w:rsidRPr="00137DC2">
        <w:rPr>
          <w:rStyle w:val="StyleUnderline"/>
        </w:rPr>
        <w:t>existential risks factors</w:t>
      </w:r>
      <w:r w:rsidRPr="00283EEC">
        <w:rPr>
          <w:sz w:val="12"/>
        </w:rPr>
        <w:t xml:space="preserve">; events, systemic structures, or biases </w:t>
      </w:r>
      <w:r w:rsidRPr="00137DC2">
        <w:rPr>
          <w:rStyle w:val="StyleUnderline"/>
        </w:rPr>
        <w:t>which increase the likelihood of extinction but do not cause extinction</w:t>
      </w:r>
      <w:r w:rsidRPr="00283EEC">
        <w:rPr>
          <w:sz w:val="12"/>
        </w:rPr>
        <w:t xml:space="preserve"> by </w:t>
      </w:r>
      <w:r w:rsidRPr="00137DC2">
        <w:rPr>
          <w:rStyle w:val="StyleUnderline"/>
        </w:rPr>
        <w:t>themselves is</w:t>
      </w:r>
      <w:r w:rsidRPr="00283EEC">
        <w:rPr>
          <w:sz w:val="12"/>
        </w:rPr>
        <w:t xml:space="preserve"> also </w:t>
      </w:r>
      <w:r w:rsidRPr="00137DC2">
        <w:rPr>
          <w:rStyle w:val="Emphasis"/>
        </w:rPr>
        <w:t>highly valuable</w:t>
      </w:r>
      <w:r w:rsidRPr="00283EEC">
        <w:rPr>
          <w:sz w:val="12"/>
        </w:rPr>
        <w:t xml:space="preserve">. Complete </w:t>
      </w:r>
      <w:r w:rsidRPr="00137DC2">
        <w:rPr>
          <w:rStyle w:val="StyleUnderline"/>
        </w:rPr>
        <w:t>collapse</w:t>
      </w:r>
      <w:r w:rsidRPr="00283EEC">
        <w:rPr>
          <w:sz w:val="12"/>
        </w:rPr>
        <w:t xml:space="preserve"> or degraded function </w:t>
      </w:r>
      <w:r w:rsidRPr="00137DC2">
        <w:rPr>
          <w:rStyle w:val="StyleUnderline"/>
        </w:rPr>
        <w:t xml:space="preserve">of industry would </w:t>
      </w:r>
      <w:r w:rsidRPr="00137DC2">
        <w:rPr>
          <w:rStyle w:val="Emphasis"/>
        </w:rPr>
        <w:t xml:space="preserve">drastically </w:t>
      </w:r>
      <w:r w:rsidRPr="00C62E98">
        <w:rPr>
          <w:rStyle w:val="Emphasis"/>
          <w:highlight w:val="green"/>
        </w:rPr>
        <w:t>reduce</w:t>
      </w:r>
      <w:r w:rsidRPr="00137DC2">
        <w:rPr>
          <w:rStyle w:val="Emphasis"/>
        </w:rPr>
        <w:t xml:space="preserve"> humanity’s </w:t>
      </w:r>
      <w:r w:rsidRPr="00C62E98">
        <w:rPr>
          <w:rStyle w:val="Emphasis"/>
          <w:highlight w:val="green"/>
        </w:rPr>
        <w:t>capacity</w:t>
      </w:r>
      <w:r w:rsidRPr="00C62E98">
        <w:rPr>
          <w:rStyle w:val="StyleUnderline"/>
          <w:highlight w:val="green"/>
        </w:rPr>
        <w:t xml:space="preserve"> to </w:t>
      </w:r>
      <w:r w:rsidRPr="00C62E98">
        <w:rPr>
          <w:rStyle w:val="Emphasis"/>
          <w:highlight w:val="green"/>
        </w:rPr>
        <w:t>coordinate</w:t>
      </w:r>
      <w:r w:rsidRPr="00C62E98">
        <w:rPr>
          <w:rStyle w:val="StyleUnderline"/>
          <w:highlight w:val="green"/>
        </w:rPr>
        <w:t xml:space="preserve"> </w:t>
      </w:r>
      <w:r w:rsidRPr="00283EEC">
        <w:rPr>
          <w:rStyle w:val="StyleUnderline"/>
        </w:rPr>
        <w:t xml:space="preserve">and </w:t>
      </w:r>
      <w:r w:rsidRPr="00283EEC">
        <w:rPr>
          <w:rStyle w:val="Emphasis"/>
        </w:rPr>
        <w:t>deploy</w:t>
      </w:r>
      <w:r w:rsidRPr="00283EEC">
        <w:rPr>
          <w:rStyle w:val="StyleUnderline"/>
        </w:rPr>
        <w:t xml:space="preserve"> </w:t>
      </w:r>
      <w:r w:rsidRPr="00C62E98">
        <w:rPr>
          <w:rStyle w:val="Emphasis"/>
          <w:highlight w:val="green"/>
        </w:rPr>
        <w:t>tech</w:t>
      </w:r>
      <w:r w:rsidRPr="00137DC2">
        <w:rPr>
          <w:rStyle w:val="Emphasis"/>
        </w:rPr>
        <w:t>nology</w:t>
      </w:r>
      <w:r w:rsidRPr="00137DC2">
        <w:rPr>
          <w:rStyle w:val="StyleUnderline"/>
        </w:rPr>
        <w:t xml:space="preserve"> </w:t>
      </w:r>
      <w:r w:rsidRPr="00C62E98">
        <w:rPr>
          <w:rStyle w:val="StyleUnderline"/>
          <w:highlight w:val="green"/>
        </w:rPr>
        <w:t xml:space="preserve">to </w:t>
      </w:r>
      <w:r w:rsidRPr="00C62E98">
        <w:rPr>
          <w:rStyle w:val="Emphasis"/>
          <w:highlight w:val="green"/>
        </w:rPr>
        <w:t>prevent</w:t>
      </w:r>
      <w:r w:rsidRPr="00C62E98">
        <w:rPr>
          <w:rStyle w:val="StyleUnderline"/>
          <w:highlight w:val="green"/>
        </w:rPr>
        <w:t xml:space="preserve"> </w:t>
      </w:r>
      <w:r w:rsidRPr="00C62E98">
        <w:rPr>
          <w:rStyle w:val="Emphasis"/>
          <w:highlight w:val="green"/>
        </w:rPr>
        <w:t>existential</w:t>
      </w:r>
      <w:r w:rsidRPr="00C62E98">
        <w:rPr>
          <w:rStyle w:val="StyleUnderline"/>
          <w:highlight w:val="green"/>
        </w:rPr>
        <w:t xml:space="preserve"> </w:t>
      </w:r>
      <w:r w:rsidRPr="00C62E98">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283EEC">
        <w:rPr>
          <w:sz w:val="12"/>
        </w:rPr>
        <w:t xml:space="preserve"> Consequently, interventions preventing loss of industry, reducing the magnitude of impacts, or increasing speed of recovery could be extremely valuable.</w:t>
      </w:r>
    </w:p>
    <w:p w14:paraId="4B4236F5" w14:textId="77777777" w:rsidR="00277E3D" w:rsidRPr="00283EEC" w:rsidRDefault="00277E3D" w:rsidP="00277E3D">
      <w:pPr>
        <w:rPr>
          <w:sz w:val="8"/>
          <w:szCs w:val="8"/>
        </w:rPr>
      </w:pPr>
      <w:r w:rsidRPr="00283EEC">
        <w:rPr>
          <w:sz w:val="8"/>
          <w:szCs w:val="8"/>
        </w:rPr>
        <w:t>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value add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w:t>
      </w:r>
    </w:p>
    <w:p w14:paraId="46432999" w14:textId="77777777" w:rsidR="00277E3D" w:rsidRPr="00283EEC" w:rsidRDefault="00277E3D" w:rsidP="00277E3D">
      <w:pPr>
        <w:rPr>
          <w:sz w:val="12"/>
        </w:rPr>
      </w:pPr>
      <w:r w:rsidRPr="00283EEC">
        <w:rPr>
          <w:sz w:val="12"/>
        </w:rPr>
        <w:t xml:space="preserve">The integrated nature of </w:t>
      </w:r>
      <w:r w:rsidRPr="00697263">
        <w:rPr>
          <w:rStyle w:val="StyleUnderline"/>
        </w:rPr>
        <w:t>the</w:t>
      </w:r>
      <w:r w:rsidRPr="00283EEC">
        <w:rPr>
          <w:sz w:val="12"/>
        </w:rPr>
        <w:t xml:space="preserve"> electric </w:t>
      </w:r>
      <w:r w:rsidRPr="00697263">
        <w:rPr>
          <w:rStyle w:val="StyleUnderline"/>
        </w:rPr>
        <w:t>grid</w:t>
      </w:r>
      <w:r w:rsidRPr="00283EEC">
        <w:rPr>
          <w:sz w:val="12"/>
        </w:rPr>
        <w:t xml:space="preserve">, which is </w:t>
      </w:r>
      <w:r w:rsidRPr="00003851">
        <w:rPr>
          <w:rStyle w:val="StyleUnderline"/>
        </w:rPr>
        <w:t>based</w:t>
      </w:r>
      <w:r w:rsidRPr="00697263">
        <w:rPr>
          <w:rStyle w:val="StyleUnderline"/>
        </w:rPr>
        <w:t xml:space="preserve"> on </w:t>
      </w:r>
      <w:r w:rsidRPr="00283EEC">
        <w:rPr>
          <w:rStyle w:val="Emphasis"/>
        </w:rPr>
        <w:t>centralized</w:t>
      </w:r>
      <w:r w:rsidRPr="00283EEC">
        <w:rPr>
          <w:rStyle w:val="StyleUnderline"/>
        </w:rPr>
        <w:t xml:space="preserve"> </w:t>
      </w:r>
      <w:r w:rsidRPr="00283EEC">
        <w:rPr>
          <w:rStyle w:val="Emphasis"/>
        </w:rPr>
        <w:t>generation</w:t>
      </w:r>
      <w:r w:rsidRPr="00283EEC">
        <w:rPr>
          <w:rStyle w:val="StyleUnderline"/>
        </w:rPr>
        <w:t xml:space="preserve"> </w:t>
      </w:r>
      <w:r w:rsidRPr="00C62E98">
        <w:rPr>
          <w:rStyle w:val="StyleUnderline"/>
          <w:highlight w:val="green"/>
        </w:rPr>
        <w:t xml:space="preserve">makes the </w:t>
      </w:r>
      <w:r w:rsidRPr="00283EEC">
        <w:rPr>
          <w:rStyle w:val="StyleUnderline"/>
        </w:rPr>
        <w:t xml:space="preserve">entire </w:t>
      </w:r>
      <w:r w:rsidRPr="00C62E98">
        <w:rPr>
          <w:rStyle w:val="StyleUnderline"/>
          <w:highlight w:val="green"/>
        </w:rPr>
        <w:t>system vulnerable</w:t>
      </w:r>
      <w:r w:rsidRPr="00697263">
        <w:rPr>
          <w:rStyle w:val="StyleUnderline"/>
        </w:rPr>
        <w:t xml:space="preserve"> to disruption.</w:t>
      </w:r>
      <w:r w:rsidRPr="00283EEC">
        <w:rPr>
          <w:sz w:val="12"/>
        </w:rPr>
        <w:t xml:space="preserve">1 There are </w:t>
      </w:r>
      <w:r w:rsidRPr="00697263">
        <w:rPr>
          <w:rStyle w:val="StyleUnderline"/>
        </w:rPr>
        <w:t>a number of</w:t>
      </w:r>
      <w:r w:rsidRPr="00283EEC">
        <w:rPr>
          <w:sz w:val="12"/>
        </w:rPr>
        <w:t xml:space="preserve"> anthropogenic and natural </w:t>
      </w:r>
      <w:r w:rsidRPr="00697263">
        <w:rPr>
          <w:rStyle w:val="StyleUnderline"/>
        </w:rPr>
        <w:t>catastrophes</w:t>
      </w:r>
      <w:r w:rsidRPr="00283EEC">
        <w:rPr>
          <w:sz w:val="12"/>
        </w:rPr>
        <w:t xml:space="preserve"> that </w:t>
      </w:r>
      <w:r w:rsidRPr="00697263">
        <w:rPr>
          <w:rStyle w:val="StyleUnderline"/>
        </w:rPr>
        <w:t>could result in</w:t>
      </w:r>
      <w:r w:rsidRPr="00283EEC">
        <w:rPr>
          <w:sz w:val="12"/>
        </w:rPr>
        <w:t xml:space="preserve"> regional-scale electrical </w:t>
      </w:r>
      <w:r w:rsidRPr="00697263">
        <w:rPr>
          <w:rStyle w:val="StyleUnderline"/>
        </w:rPr>
        <w:t>grid failure</w:t>
      </w:r>
      <w:r w:rsidRPr="00283EEC">
        <w:rPr>
          <w:sz w:val="12"/>
        </w:rPr>
        <w:t xml:space="preserv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w:t>
      </w:r>
      <w:r w:rsidRPr="00283EEC">
        <w:rPr>
          <w:rStyle w:val="Emphasis"/>
        </w:rPr>
        <w:t>solar</w:t>
      </w:r>
      <w:r w:rsidRPr="00283EEC">
        <w:rPr>
          <w:rStyle w:val="StyleUnderline"/>
        </w:rPr>
        <w:t xml:space="preserve"> </w:t>
      </w:r>
      <w:r w:rsidRPr="00283EEC">
        <w:rPr>
          <w:rStyle w:val="Emphasis"/>
        </w:rPr>
        <w:t>storms</w:t>
      </w:r>
      <w:r w:rsidRPr="00283EEC">
        <w:rPr>
          <w:sz w:val="12"/>
        </w:rPr>
        <w:t xml:space="preserve"> have </w:t>
      </w:r>
      <w:r w:rsidRPr="00283EEC">
        <w:rPr>
          <w:rStyle w:val="StyleUnderline"/>
        </w:rPr>
        <w:t xml:space="preserve">destroyed electrical transformers connected to </w:t>
      </w:r>
      <w:r w:rsidRPr="00283EEC">
        <w:rPr>
          <w:rStyle w:val="Emphasis"/>
        </w:rPr>
        <w:t>long transmission lines</w:t>
      </w:r>
      <w:r w:rsidRPr="00283EEC">
        <w:rPr>
          <w:rStyle w:val="StyleUnderline"/>
        </w:rPr>
        <w:t xml:space="preserve"> in the past</w:t>
      </w:r>
      <w:r w:rsidRPr="00283EEC">
        <w:rPr>
          <w:sz w:val="12"/>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w:t>
      </w:r>
      <w:r w:rsidRPr="00283EEC">
        <w:rPr>
          <w:rStyle w:val="StyleUnderline"/>
        </w:rPr>
        <w:t>both physical</w:t>
      </w:r>
      <w:r w:rsidRPr="00283EEC">
        <w:rPr>
          <w:sz w:val="12"/>
        </w:rPr>
        <w:t xml:space="preserve"> [6, 8, 69, 89, 111] and </w:t>
      </w:r>
      <w:r w:rsidRPr="00283EEC">
        <w:rPr>
          <w:rStyle w:val="StyleUnderline"/>
        </w:rPr>
        <w:t>cyber attacks</w:t>
      </w:r>
      <w:r w:rsidRPr="00283EEC">
        <w:rPr>
          <w:sz w:val="12"/>
        </w:rPr>
        <w:t xml:space="preserve"> [3, 63, 90, 96, 118, 128, 130] </w:t>
      </w:r>
      <w:r w:rsidRPr="00003851">
        <w:rPr>
          <w:rStyle w:val="StyleUnderline"/>
        </w:rPr>
        <w:t>could</w:t>
      </w:r>
      <w:r w:rsidRPr="00283EEC">
        <w:rPr>
          <w:sz w:val="12"/>
        </w:rPr>
        <w:t xml:space="preserve"> also </w:t>
      </w:r>
      <w:r w:rsidRPr="00C62E98">
        <w:rPr>
          <w:rStyle w:val="StyleUnderline"/>
          <w:highlight w:val="green"/>
        </w:rPr>
        <w:t>compromise</w:t>
      </w:r>
      <w:r w:rsidRPr="00697263">
        <w:rPr>
          <w:rStyle w:val="StyleUnderline"/>
        </w:rPr>
        <w:t xml:space="preserve"> electric </w:t>
      </w:r>
      <w:r w:rsidRPr="00C62E98">
        <w:rPr>
          <w:rStyle w:val="StyleUnderline"/>
          <w:highlight w:val="green"/>
        </w:rPr>
        <w:t>grids</w:t>
      </w:r>
      <w:r w:rsidRPr="00697263">
        <w:rPr>
          <w:rStyle w:val="StyleUnderline"/>
        </w:rPr>
        <w:t>. Physical attacks include</w:t>
      </w:r>
      <w:r w:rsidRPr="00283EEC">
        <w:rPr>
          <w:sz w:val="12"/>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283EEC">
        <w:rPr>
          <w:sz w:val="12"/>
        </w:rPr>
        <w:t>[130]</w:t>
      </w:r>
      <w:r w:rsidRPr="00697263">
        <w:rPr>
          <w:rStyle w:val="StyleUnderline"/>
        </w:rPr>
        <w:t xml:space="preserve"> in addition to EMP attacks.</w:t>
      </w:r>
      <w:r w:rsidRPr="00283EEC">
        <w:rPr>
          <w:sz w:val="12"/>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w:t>
      </w:r>
      <w:r w:rsidRPr="00283EEC">
        <w:rPr>
          <w:rStyle w:val="StyleUnderline"/>
        </w:rPr>
        <w:t>the traditional power grid</w:t>
      </w:r>
      <w:r w:rsidRPr="00283EEC">
        <w:rPr>
          <w:sz w:val="12"/>
        </w:rPr>
        <w:t xml:space="preserve"> infrastructure </w:t>
      </w:r>
      <w:r w:rsidRPr="00283EEC">
        <w:rPr>
          <w:rStyle w:val="StyleUnderline"/>
        </w:rPr>
        <w:t>is</w:t>
      </w:r>
      <w:r w:rsidRPr="00283EEC">
        <w:rPr>
          <w:sz w:val="12"/>
        </w:rPr>
        <w:t xml:space="preserve"> simply </w:t>
      </w:r>
      <w:r w:rsidRPr="00283EEC">
        <w:rPr>
          <w:rStyle w:val="Emphasis"/>
        </w:rPr>
        <w:t>incapable</w:t>
      </w:r>
      <w:r w:rsidRPr="00283EEC">
        <w:rPr>
          <w:rStyle w:val="StyleUnderline"/>
        </w:rPr>
        <w:t xml:space="preserve"> of withstanding intentional physical attacks</w:t>
      </w:r>
      <w:r w:rsidRPr="00283EEC">
        <w:rPr>
          <w:sz w:val="12"/>
        </w:rPr>
        <w:t xml:space="preserve"> [91]. Damage to the electric grid resulting in physical attack could be long lasting, as most </w:t>
      </w:r>
      <w:r w:rsidRPr="00283EEC">
        <w:rPr>
          <w:rStyle w:val="StyleUnderline"/>
        </w:rPr>
        <w:t xml:space="preserve">traditional power plants operate with </w:t>
      </w:r>
      <w:r w:rsidRPr="00283EEC">
        <w:rPr>
          <w:rStyle w:val="Emphasis"/>
        </w:rPr>
        <w:t>large transformers</w:t>
      </w:r>
      <w:r w:rsidRPr="00283EEC">
        <w:rPr>
          <w:rStyle w:val="StyleUnderline"/>
        </w:rPr>
        <w:t xml:space="preserve"> that are difficult to </w:t>
      </w:r>
      <w:r w:rsidRPr="00283EEC">
        <w:rPr>
          <w:rStyle w:val="Emphasis"/>
        </w:rPr>
        <w:t>move</w:t>
      </w:r>
      <w:r w:rsidRPr="00283EEC">
        <w:rPr>
          <w:rStyle w:val="StyleUnderline"/>
        </w:rPr>
        <w:t xml:space="preserve"> and </w:t>
      </w:r>
      <w:r w:rsidRPr="00283EEC">
        <w:rPr>
          <w:rStyle w:val="Emphasis"/>
        </w:rPr>
        <w:t>source</w:t>
      </w:r>
      <w:r w:rsidRPr="00283EEC">
        <w:rPr>
          <w:rStyle w:val="StyleUnderline"/>
        </w:rPr>
        <w:t>.</w:t>
      </w:r>
      <w:r w:rsidRPr="00283EEC">
        <w:rPr>
          <w:sz w:val="12"/>
        </w:rPr>
        <w:t xml:space="preserve"> Custom </w:t>
      </w:r>
      <w:r w:rsidRPr="00283EEC">
        <w:rPr>
          <w:rStyle w:val="StyleUnderline"/>
        </w:rPr>
        <w:t>rebuilt transformers require time for replacement</w:t>
      </w:r>
      <w:r w:rsidRPr="00283EEC">
        <w:rPr>
          <w:sz w:val="12"/>
        </w:rPr>
        <w:t xml:space="preserve"> ranging from months and even </w:t>
      </w:r>
      <w:r w:rsidRPr="00283EEC">
        <w:rPr>
          <w:rStyle w:val="StyleUnderline"/>
        </w:rPr>
        <w:t>up to years</w:t>
      </w:r>
      <w:r w:rsidRPr="00283EEC">
        <w:rPr>
          <w:sz w:val="12"/>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w:t>
      </w:r>
      <w:r w:rsidRPr="00283EEC">
        <w:rPr>
          <w:rStyle w:val="StyleUnderline"/>
        </w:rPr>
        <w:t xml:space="preserve">a high-tech attack could be even further widespread. </w:t>
      </w:r>
      <w:r w:rsidRPr="00283EEC">
        <w:rPr>
          <w:sz w:val="12"/>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283EEC">
        <w:rPr>
          <w:rStyle w:val="StyleUnderline"/>
        </w:rPr>
        <w:t>cyber attackers are capable of penetrating critical electric infrastructure from remote regions of the world, needing only communication pathways</w:t>
      </w:r>
      <w:r w:rsidRPr="00283EEC">
        <w:rPr>
          <w:sz w:val="12"/>
        </w:rPr>
        <w:t xml:space="preserve"> (e.g., the Internet or infected memory sticks) </w:t>
      </w:r>
      <w:r w:rsidRPr="00283EEC">
        <w:rPr>
          <w:rStyle w:val="StyleUnderline"/>
        </w:rPr>
        <w:t>to install malware into the</w:t>
      </w:r>
      <w:r w:rsidRPr="00283EEC">
        <w:rPr>
          <w:sz w:val="12"/>
        </w:rPr>
        <w:t xml:space="preserve"> control systems of the electric power </w:t>
      </w:r>
      <w:r w:rsidRPr="00697263">
        <w:rPr>
          <w:rStyle w:val="StyleUnderline"/>
        </w:rPr>
        <w:t>grid</w:t>
      </w:r>
      <w:r w:rsidRPr="00283EEC">
        <w:rPr>
          <w:sz w:val="12"/>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199FAF32" w14:textId="77777777" w:rsidR="00277E3D" w:rsidRPr="00283EEC" w:rsidRDefault="00277E3D" w:rsidP="00277E3D">
      <w:pPr>
        <w:rPr>
          <w:sz w:val="12"/>
        </w:rPr>
      </w:pPr>
      <w:r w:rsidRPr="00697263">
        <w:rPr>
          <w:rStyle w:val="StyleUnderline"/>
        </w:rPr>
        <w:t>The electric grid</w:t>
      </w:r>
      <w:r w:rsidRPr="00283EEC">
        <w:rPr>
          <w:sz w:val="12"/>
        </w:rPr>
        <w:t xml:space="preserve"> in general </w:t>
      </w:r>
      <w:r w:rsidRPr="00697263">
        <w:rPr>
          <w:rStyle w:val="StyleUnderline"/>
        </w:rPr>
        <w:t>is</w:t>
      </w:r>
      <w:r w:rsidRPr="00283EEC">
        <w:rPr>
          <w:sz w:val="12"/>
        </w:rPr>
        <w:t xml:space="preserve"> growing </w:t>
      </w:r>
      <w:r w:rsidRPr="00697263">
        <w:rPr>
          <w:rStyle w:val="StyleUnderline"/>
        </w:rPr>
        <w:t xml:space="preserve">increasingly dependent upon </w:t>
      </w:r>
      <w:r w:rsidRPr="00C62E98">
        <w:rPr>
          <w:rStyle w:val="StyleUnderline"/>
          <w:highlight w:val="green"/>
        </w:rPr>
        <w:t>the Internet and</w:t>
      </w:r>
      <w:r w:rsidRPr="00697263">
        <w:rPr>
          <w:rStyle w:val="StyleUnderline"/>
        </w:rPr>
        <w:t xml:space="preserve"> other network </w:t>
      </w:r>
      <w:r w:rsidRPr="00C62E98">
        <w:rPr>
          <w:rStyle w:val="StyleUnderline"/>
          <w:highlight w:val="green"/>
        </w:rPr>
        <w:t>connections</w:t>
      </w:r>
      <w:r w:rsidRPr="00697263">
        <w:rPr>
          <w:rStyle w:val="StyleUnderline"/>
        </w:rPr>
        <w:t xml:space="preserve"> for data communication and monitoring</w:t>
      </w:r>
      <w:r w:rsidRPr="00283EEC">
        <w:rPr>
          <w:sz w:val="12"/>
        </w:rPr>
        <w:t xml:space="preserve"> systems [17, 112, 118, 127, 135]. Although </w:t>
      </w:r>
      <w:r w:rsidRPr="00697263">
        <w:rPr>
          <w:rStyle w:val="StyleUnderline"/>
        </w:rPr>
        <w:t>this</w:t>
      </w:r>
      <w:r w:rsidRPr="00283EEC">
        <w:rPr>
          <w:sz w:val="12"/>
        </w:rPr>
        <w:t xml:space="preserve"> conveniently allows electrical suppliers management of systems, it </w:t>
      </w:r>
      <w:r w:rsidRPr="00C62E98">
        <w:rPr>
          <w:rStyle w:val="StyleUnderline"/>
          <w:highlight w:val="green"/>
        </w:rPr>
        <w:t>increases</w:t>
      </w:r>
      <w:r w:rsidRPr="00697263">
        <w:rPr>
          <w:rStyle w:val="StyleUnderline"/>
        </w:rPr>
        <w:t xml:space="preserve"> the </w:t>
      </w:r>
      <w:r w:rsidRPr="00C62E98">
        <w:rPr>
          <w:rStyle w:val="StyleUnderline"/>
          <w:highlight w:val="green"/>
        </w:rPr>
        <w:t>susceptibility</w:t>
      </w:r>
      <w:r w:rsidRPr="00697263">
        <w:rPr>
          <w:rStyle w:val="StyleUnderline"/>
        </w:rPr>
        <w:t xml:space="preserve"> of the grid to cyber-attack</w:t>
      </w:r>
      <w:r w:rsidRPr="00283EEC">
        <w:rPr>
          <w:sz w:val="12"/>
        </w:rPr>
        <w:t>, through denial of webpage services to consumers, disruption to supervisory control and data acquisition (SCADA) operating systems, or sustained widespread power outages [3, 72, 118, 120]. Thus global or regional loss of the Internet could have similar implications.</w:t>
      </w:r>
    </w:p>
    <w:p w14:paraId="1E10D820" w14:textId="77777777" w:rsidR="00277E3D" w:rsidRDefault="00277E3D" w:rsidP="00277E3D">
      <w:pPr>
        <w:pStyle w:val="Heading4"/>
        <w:rPr>
          <w:u w:val="single"/>
        </w:rPr>
      </w:pPr>
      <w:r>
        <w:t>Cyberattacks on the grid spiral to all-out nuclear conflict.</w:t>
      </w:r>
    </w:p>
    <w:p w14:paraId="073FF7A1" w14:textId="77777777" w:rsidR="00277E3D" w:rsidRDefault="00277E3D" w:rsidP="00277E3D">
      <w:r w:rsidRPr="0059791E">
        <w:rPr>
          <w:rStyle w:val="Style13ptBold"/>
        </w:rPr>
        <w:t>Klare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20" w:history="1">
        <w:r w:rsidRPr="00D26E47">
          <w:rPr>
            <w:rStyle w:val="Hyperlink"/>
          </w:rPr>
          <w:t>https://www.armscontrol.org/act/2019-11/features/cyber-battles-nuclear-outcomes-dangerous-new-pathways-escalation</w:t>
        </w:r>
      </w:hyperlink>
      <w:r>
        <w:rPr>
          <w:rStyle w:val="Hyperlink"/>
        </w:rPr>
        <w:t>] Justin</w:t>
      </w:r>
    </w:p>
    <w:p w14:paraId="3C0B9136" w14:textId="77777777" w:rsidR="00277E3D" w:rsidRDefault="00277E3D" w:rsidP="00277E3D">
      <w:pPr>
        <w:rPr>
          <w:sz w:val="16"/>
        </w:rPr>
      </w:pPr>
      <w:r w:rsidRPr="00B7045F">
        <w:rPr>
          <w:sz w:val="16"/>
        </w:rPr>
        <w:t xml:space="preserve">Yet another pathway to </w:t>
      </w:r>
      <w:r w:rsidRPr="00C62E98">
        <w:rPr>
          <w:rStyle w:val="StyleUnderline"/>
          <w:highlight w:val="green"/>
        </w:rPr>
        <w:t>escalation</w:t>
      </w:r>
      <w:r w:rsidRPr="0059791E">
        <w:rPr>
          <w:rStyle w:val="StyleUnderline"/>
        </w:rPr>
        <w:t xml:space="preserve"> could </w:t>
      </w:r>
      <w:r w:rsidRPr="00C62E98">
        <w:rPr>
          <w:rStyle w:val="StyleUnderline"/>
          <w:highlight w:val="green"/>
        </w:rPr>
        <w:t xml:space="preserve">arise from </w:t>
      </w:r>
      <w:r w:rsidRPr="00D27562">
        <w:rPr>
          <w:rStyle w:val="Emphasis"/>
        </w:rPr>
        <w:t>a</w:t>
      </w:r>
      <w:r w:rsidRPr="002A67EE">
        <w:rPr>
          <w:rStyle w:val="Emphasis"/>
        </w:rPr>
        <w:t xml:space="preserve"> </w:t>
      </w:r>
      <w:r w:rsidRPr="00C62E98">
        <w:rPr>
          <w:rStyle w:val="Emphasis"/>
          <w:highlight w:val="green"/>
        </w:rPr>
        <w:t>cascading</w:t>
      </w:r>
      <w:r w:rsidRPr="002A67EE">
        <w:rPr>
          <w:rStyle w:val="Emphasis"/>
        </w:rPr>
        <w:t xml:space="preserve"> series</w:t>
      </w:r>
      <w:r w:rsidRPr="0059791E">
        <w:rPr>
          <w:rStyle w:val="StyleUnderline"/>
        </w:rPr>
        <w:t xml:space="preserve"> of </w:t>
      </w:r>
      <w:r w:rsidRPr="00C62E98">
        <w:rPr>
          <w:rStyle w:val="StyleUnderline"/>
          <w:highlight w:val="green"/>
        </w:rPr>
        <w:t>cyberstrikes</w:t>
      </w:r>
      <w:r w:rsidRPr="00B7045F">
        <w:rPr>
          <w:sz w:val="16"/>
        </w:rPr>
        <w:t xml:space="preserve"> and counterstrikes </w:t>
      </w:r>
      <w:r w:rsidRPr="00C62E98">
        <w:rPr>
          <w:rStyle w:val="StyleUnderline"/>
          <w:highlight w:val="green"/>
        </w:rPr>
        <w:t xml:space="preserve">against </w:t>
      </w:r>
      <w:r w:rsidRPr="00B7045F">
        <w:rPr>
          <w:rStyle w:val="Emphasis"/>
        </w:rPr>
        <w:t>vital</w:t>
      </w:r>
      <w:r w:rsidRPr="002A67EE">
        <w:rPr>
          <w:rStyle w:val="Emphasis"/>
        </w:rPr>
        <w:t xml:space="preserve"> national </w:t>
      </w:r>
      <w:r w:rsidRPr="00C62E98">
        <w:rPr>
          <w:rStyle w:val="Emphasis"/>
          <w:highlight w:val="green"/>
        </w:rPr>
        <w:t>infrastructure</w:t>
      </w:r>
      <w:r w:rsidRPr="0059791E">
        <w:rPr>
          <w:rStyle w:val="StyleUnderline"/>
        </w:rPr>
        <w:t xml:space="preserve"> </w:t>
      </w:r>
      <w:r w:rsidRPr="00B7045F">
        <w:rPr>
          <w:sz w:val="16"/>
        </w:rPr>
        <w:t xml:space="preserve">rather than on military targets. </w:t>
      </w:r>
      <w:r w:rsidRPr="00C62E98">
        <w:rPr>
          <w:rStyle w:val="Emphasis"/>
          <w:highlight w:val="green"/>
        </w:rPr>
        <w:t>All</w:t>
      </w:r>
      <w:r w:rsidRPr="002A67EE">
        <w:rPr>
          <w:rStyle w:val="Emphasis"/>
        </w:rPr>
        <w:t xml:space="preserve"> major </w:t>
      </w:r>
      <w:r w:rsidRPr="00C62E98">
        <w:rPr>
          <w:rStyle w:val="Emphasis"/>
          <w:highlight w:val="green"/>
        </w:rPr>
        <w:t>powers</w:t>
      </w:r>
      <w:r w:rsidRPr="00B7045F">
        <w:rPr>
          <w:sz w:val="16"/>
        </w:rPr>
        <w:t xml:space="preserve">, along with Iran and North Korea, </w:t>
      </w:r>
      <w:r w:rsidRPr="00C62E98">
        <w:rPr>
          <w:rStyle w:val="StyleUnderline"/>
          <w:highlight w:val="green"/>
        </w:rPr>
        <w:t>have developed</w:t>
      </w:r>
      <w:r w:rsidRPr="0059791E">
        <w:rPr>
          <w:rStyle w:val="StyleUnderline"/>
        </w:rPr>
        <w:t xml:space="preserve"> and deployed </w:t>
      </w:r>
      <w:r w:rsidRPr="00C62E98">
        <w:rPr>
          <w:rStyle w:val="StyleUnderline"/>
          <w:highlight w:val="green"/>
        </w:rPr>
        <w:t>cyberweapons</w:t>
      </w:r>
      <w:r w:rsidRPr="0059791E">
        <w:rPr>
          <w:rStyle w:val="StyleUnderline"/>
        </w:rPr>
        <w:t xml:space="preserve"> designed </w:t>
      </w:r>
      <w:r w:rsidRPr="00C62E98">
        <w:rPr>
          <w:rStyle w:val="StyleUnderline"/>
          <w:highlight w:val="green"/>
        </w:rPr>
        <w:t>to</w:t>
      </w:r>
      <w:r w:rsidRPr="0059791E">
        <w:rPr>
          <w:rStyle w:val="StyleUnderline"/>
        </w:rPr>
        <w:t xml:space="preserve"> disrupt and </w:t>
      </w:r>
      <w:r w:rsidRPr="00C62E98">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C62E98">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p>
    <w:p w14:paraId="22CEA786" w14:textId="77777777" w:rsidR="00277E3D" w:rsidRDefault="00277E3D" w:rsidP="00277E3D">
      <w:pPr>
        <w:rPr>
          <w:rStyle w:val="StyleUnderline"/>
        </w:rPr>
      </w:pPr>
      <w:r w:rsidRPr="00B7045F">
        <w:rPr>
          <w:sz w:val="16"/>
          <w:szCs w:val="14"/>
        </w:rPr>
        <w:t>The danger here is that</w:t>
      </w:r>
      <w:r w:rsidRPr="0059791E">
        <w:rPr>
          <w:rStyle w:val="StyleUnderline"/>
        </w:rPr>
        <w:t xml:space="preserve"> </w:t>
      </w:r>
      <w:r w:rsidRPr="00C62E98">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C62E98">
        <w:rPr>
          <w:rStyle w:val="StyleUnderline"/>
          <w:highlight w:val="green"/>
        </w:rPr>
        <w:t>lead to</w:t>
      </w:r>
      <w:r w:rsidRPr="0059791E">
        <w:rPr>
          <w:rStyle w:val="StyleUnderline"/>
        </w:rPr>
        <w:t xml:space="preserve"> an escalating series of </w:t>
      </w:r>
      <w:r w:rsidRPr="00C62E98">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C62E98">
        <w:rPr>
          <w:rStyle w:val="StyleUnderline"/>
          <w:highlight w:val="green"/>
        </w:rPr>
        <w:t>leading</w:t>
      </w:r>
      <w:r w:rsidRPr="0059791E">
        <w:rPr>
          <w:rStyle w:val="StyleUnderline"/>
        </w:rPr>
        <w:t xml:space="preserve"> one side </w:t>
      </w:r>
      <w:r w:rsidRPr="00C62E98">
        <w:rPr>
          <w:rStyle w:val="StyleUnderline"/>
          <w:highlight w:val="green"/>
        </w:rPr>
        <w:t>to</w:t>
      </w:r>
      <w:r w:rsidRPr="0059791E">
        <w:rPr>
          <w:rStyle w:val="StyleUnderline"/>
        </w:rPr>
        <w:t xml:space="preserve"> initiate </w:t>
      </w:r>
      <w:r w:rsidRPr="00C62E98">
        <w:rPr>
          <w:rStyle w:val="Emphasis"/>
          <w:highlight w:val="green"/>
        </w:rPr>
        <w:t>kinetic attacks</w:t>
      </w:r>
      <w:r w:rsidRPr="0059791E">
        <w:rPr>
          <w:rStyle w:val="StyleUnderline"/>
        </w:rPr>
        <w:t xml:space="preserve"> on critical military targets, </w:t>
      </w:r>
      <w:r w:rsidRPr="00C62E98">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C62E98">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C62E98">
        <w:rPr>
          <w:rStyle w:val="StyleUnderline"/>
          <w:highlight w:val="green"/>
        </w:rPr>
        <w:t>causing</w:t>
      </w:r>
      <w:r w:rsidRPr="0059791E">
        <w:rPr>
          <w:rStyle w:val="StyleUnderline"/>
        </w:rPr>
        <w:t xml:space="preserve"> widespread </w:t>
      </w:r>
      <w:r w:rsidRPr="00C62E98">
        <w:rPr>
          <w:rStyle w:val="StyleUnderline"/>
          <w:highlight w:val="green"/>
        </w:rPr>
        <w:t>disorder</w:t>
      </w:r>
      <w:r w:rsidRPr="0059791E">
        <w:rPr>
          <w:rStyle w:val="StyleUnderline"/>
        </w:rPr>
        <w:t xml:space="preserve"> in both countries </w:t>
      </w:r>
      <w:r w:rsidRPr="00C62E98">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C62E98">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6CFD9086" w14:textId="77777777" w:rsidR="00277E3D" w:rsidRDefault="00277E3D" w:rsidP="00277E3D">
      <w:pPr>
        <w:pStyle w:val="Heading4"/>
      </w:pPr>
      <w:r>
        <w:t xml:space="preserve">Debris </w:t>
      </w:r>
      <w:r w:rsidRPr="004F74CB">
        <w:rPr>
          <w:u w:val="single"/>
        </w:rPr>
        <w:t>shuts down</w:t>
      </w:r>
      <w:r>
        <w:t xml:space="preserve"> astronomical research – only the plan </w:t>
      </w:r>
      <w:r w:rsidRPr="004F74CB">
        <w:rPr>
          <w:u w:val="single"/>
        </w:rPr>
        <w:t>incentivizes</w:t>
      </w:r>
      <w:r>
        <w:t xml:space="preserve"> safe development.</w:t>
      </w:r>
    </w:p>
    <w:p w14:paraId="569E6482" w14:textId="77777777" w:rsidR="00277E3D" w:rsidRPr="006361F5" w:rsidRDefault="00277E3D" w:rsidP="00277E3D">
      <w:r>
        <w:rPr>
          <w:rStyle w:val="Style13ptBold"/>
        </w:rPr>
        <w:t>TURNER</w:t>
      </w:r>
      <w:r w:rsidRPr="006361F5">
        <w:rPr>
          <w:rStyle w:val="Style13ptBold"/>
        </w:rPr>
        <w:t xml:space="preserve"> 21</w:t>
      </w:r>
      <w:r>
        <w:t xml:space="preserve">. Ben is a </w:t>
      </w:r>
      <w:r w:rsidRPr="006361F5">
        <w:t>U.K. based staff writer at Live Science. He covers physics and astronomy, among other topics like weird animals and climate change. He graduated from University College London with a degree in particle physics before training as a journalist. When he's not writing, Ben enjoys reading literature, playing the guitar and embarrassing himself with chess</w:t>
      </w:r>
      <w:r>
        <w:t>. 4/29/21. [Live Science, “</w:t>
      </w:r>
      <w:r w:rsidRPr="006361F5">
        <w:t>Space junk is blocking our view of the stars, scientists say</w:t>
      </w:r>
      <w:r>
        <w:t xml:space="preserve">,” </w:t>
      </w:r>
      <w:hyperlink r:id="rId21" w:history="1">
        <w:r w:rsidRPr="00BF2A69">
          <w:rPr>
            <w:rStyle w:val="Hyperlink"/>
          </w:rPr>
          <w:t>https://www.livescience.com/space-junk-blocks-view-of-cosmos.html</w:t>
        </w:r>
      </w:hyperlink>
      <w:r>
        <w:t>] Justin</w:t>
      </w:r>
    </w:p>
    <w:p w14:paraId="1582A493" w14:textId="77777777" w:rsidR="00277E3D" w:rsidRPr="004762AB" w:rsidRDefault="00277E3D" w:rsidP="00277E3D">
      <w:pPr>
        <w:rPr>
          <w:sz w:val="14"/>
        </w:rPr>
      </w:pPr>
      <w:r w:rsidRPr="00C62E98">
        <w:rPr>
          <w:highlight w:val="green"/>
          <w:u w:val="single"/>
        </w:rPr>
        <w:t xml:space="preserve">The </w:t>
      </w:r>
      <w:r w:rsidRPr="004F74CB">
        <w:rPr>
          <w:u w:val="single"/>
        </w:rPr>
        <w:t xml:space="preserve">night </w:t>
      </w:r>
      <w:r w:rsidRPr="00C62E98">
        <w:rPr>
          <w:highlight w:val="green"/>
          <w:u w:val="single"/>
        </w:rPr>
        <w:t>sky is becoming</w:t>
      </w:r>
      <w:r w:rsidRPr="006361F5">
        <w:rPr>
          <w:u w:val="single"/>
        </w:rPr>
        <w:t xml:space="preserve"> increasingly </w:t>
      </w:r>
      <w:r w:rsidRPr="00C62E98">
        <w:rPr>
          <w:highlight w:val="green"/>
          <w:u w:val="single"/>
        </w:rPr>
        <w:t>filled with</w:t>
      </w:r>
      <w:r w:rsidRPr="006361F5">
        <w:rPr>
          <w:u w:val="single"/>
        </w:rPr>
        <w:t xml:space="preserve"> </w:t>
      </w:r>
      <w:r w:rsidRPr="004F74CB">
        <w:rPr>
          <w:rStyle w:val="Emphasis"/>
        </w:rPr>
        <w:t>shiny satellites</w:t>
      </w:r>
      <w:r w:rsidRPr="004F74CB">
        <w:rPr>
          <w:u w:val="single"/>
        </w:rPr>
        <w:t xml:space="preserve"> and </w:t>
      </w:r>
      <w:r w:rsidRPr="004F74CB">
        <w:rPr>
          <w:rStyle w:val="Emphasis"/>
        </w:rPr>
        <w:t xml:space="preserve">space </w:t>
      </w:r>
      <w:r w:rsidRPr="00C62E98">
        <w:rPr>
          <w:rStyle w:val="Emphasis"/>
          <w:highlight w:val="green"/>
        </w:rPr>
        <w:t>junk</w:t>
      </w:r>
      <w:r w:rsidRPr="00C62E98">
        <w:rPr>
          <w:highlight w:val="green"/>
          <w:u w:val="single"/>
        </w:rPr>
        <w:t xml:space="preserve"> that pose a</w:t>
      </w:r>
      <w:r w:rsidRPr="006361F5">
        <w:rPr>
          <w:u w:val="single"/>
        </w:rPr>
        <w:t xml:space="preserve"> </w:t>
      </w:r>
      <w:r w:rsidRPr="004F74CB">
        <w:rPr>
          <w:rStyle w:val="Emphasis"/>
        </w:rPr>
        <w:t xml:space="preserve">significant </w:t>
      </w:r>
      <w:r w:rsidRPr="00C62E98">
        <w:rPr>
          <w:rStyle w:val="Emphasis"/>
          <w:highlight w:val="green"/>
        </w:rPr>
        <w:t>threat</w:t>
      </w:r>
      <w:r w:rsidRPr="00C62E98">
        <w:rPr>
          <w:highlight w:val="green"/>
          <w:u w:val="single"/>
        </w:rPr>
        <w:t xml:space="preserve"> to </w:t>
      </w:r>
      <w:r w:rsidRPr="006361F5">
        <w:rPr>
          <w:u w:val="single"/>
        </w:rPr>
        <w:t xml:space="preserve">our </w:t>
      </w:r>
      <w:r w:rsidRPr="004F74CB">
        <w:rPr>
          <w:rStyle w:val="Emphasis"/>
        </w:rPr>
        <w:t>view of the cosmos</w:t>
      </w:r>
      <w:r w:rsidRPr="004762AB">
        <w:rPr>
          <w:sz w:val="14"/>
        </w:rPr>
        <w:t xml:space="preserve">, </w:t>
      </w:r>
      <w:r w:rsidRPr="006361F5">
        <w:rPr>
          <w:u w:val="single"/>
        </w:rPr>
        <w:t xml:space="preserve">as well as </w:t>
      </w:r>
      <w:r w:rsidRPr="00C62E98">
        <w:rPr>
          <w:rStyle w:val="Emphasis"/>
          <w:highlight w:val="green"/>
        </w:rPr>
        <w:t>astronomical research</w:t>
      </w:r>
      <w:r w:rsidRPr="004762AB">
        <w:rPr>
          <w:sz w:val="14"/>
        </w:rPr>
        <w:t xml:space="preserve">, a new study warns. </w:t>
      </w:r>
      <w:r w:rsidRPr="006361F5">
        <w:rPr>
          <w:u w:val="single"/>
        </w:rPr>
        <w:t xml:space="preserve">The researchers found that the </w:t>
      </w:r>
      <w:r w:rsidRPr="004F74CB">
        <w:rPr>
          <w:rStyle w:val="Emphasis"/>
        </w:rPr>
        <w:t>more than 9,300 tons</w:t>
      </w:r>
      <w:r w:rsidRPr="004762AB">
        <w:rPr>
          <w:sz w:val="14"/>
        </w:rPr>
        <w:t xml:space="preserve"> (8,440 metric tons) </w:t>
      </w:r>
      <w:r w:rsidRPr="006361F5">
        <w:rPr>
          <w:u w:val="single"/>
        </w:rPr>
        <w:t xml:space="preserve">of space objects orbiting Earth, including </w:t>
      </w:r>
      <w:r w:rsidRPr="004F74CB">
        <w:rPr>
          <w:rStyle w:val="Emphasis"/>
        </w:rPr>
        <w:t>inoperative</w:t>
      </w:r>
      <w:r w:rsidRPr="006361F5">
        <w:rPr>
          <w:u w:val="single"/>
        </w:rPr>
        <w:t xml:space="preserve"> satellites and </w:t>
      </w:r>
      <w:r w:rsidRPr="004F74CB">
        <w:rPr>
          <w:rStyle w:val="Emphasis"/>
        </w:rPr>
        <w:t>chunks</w:t>
      </w:r>
      <w:r w:rsidRPr="006361F5">
        <w:rPr>
          <w:u w:val="single"/>
        </w:rPr>
        <w:t xml:space="preserve"> of spent rocket stages, </w:t>
      </w:r>
      <w:r w:rsidRPr="00C62E98">
        <w:rPr>
          <w:highlight w:val="green"/>
          <w:u w:val="single"/>
        </w:rPr>
        <w:t>increase the</w:t>
      </w:r>
      <w:r w:rsidRPr="006361F5">
        <w:rPr>
          <w:u w:val="single"/>
        </w:rPr>
        <w:t xml:space="preserve"> </w:t>
      </w:r>
      <w:r w:rsidRPr="004F74CB">
        <w:rPr>
          <w:rStyle w:val="Emphasis"/>
        </w:rPr>
        <w:t xml:space="preserve">overall </w:t>
      </w:r>
      <w:r w:rsidRPr="00C62E98">
        <w:rPr>
          <w:rStyle w:val="Emphasis"/>
          <w:highlight w:val="green"/>
        </w:rPr>
        <w:t>brightness</w:t>
      </w:r>
      <w:r w:rsidRPr="00C62E98">
        <w:rPr>
          <w:highlight w:val="green"/>
          <w:u w:val="single"/>
        </w:rPr>
        <w:t xml:space="preserve"> of the</w:t>
      </w:r>
      <w:r w:rsidRPr="006361F5">
        <w:rPr>
          <w:u w:val="single"/>
        </w:rPr>
        <w:t xml:space="preserve"> night </w:t>
      </w:r>
      <w:r w:rsidRPr="00C62E98">
        <w:rPr>
          <w:highlight w:val="green"/>
          <w:u w:val="single"/>
        </w:rPr>
        <w:t xml:space="preserve">sky </w:t>
      </w:r>
      <w:r w:rsidRPr="004F74CB">
        <w:rPr>
          <w:u w:val="single"/>
        </w:rPr>
        <w:t>by</w:t>
      </w:r>
      <w:r w:rsidRPr="006361F5">
        <w:rPr>
          <w:u w:val="single"/>
        </w:rPr>
        <w:t xml:space="preserve"> </w:t>
      </w:r>
      <w:r w:rsidRPr="004F74CB">
        <w:rPr>
          <w:rStyle w:val="Emphasis"/>
        </w:rPr>
        <w:t>more than 10%</w:t>
      </w:r>
      <w:r w:rsidRPr="004762AB">
        <w:rPr>
          <w:sz w:val="14"/>
        </w:rPr>
        <w:t xml:space="preserve"> over large parts of the planet. </w:t>
      </w:r>
      <w:r w:rsidRPr="006361F5">
        <w:rPr>
          <w:u w:val="single"/>
        </w:rPr>
        <w:t xml:space="preserve">Such </w:t>
      </w:r>
      <w:r w:rsidRPr="004F74CB">
        <w:rPr>
          <w:u w:val="single"/>
        </w:rPr>
        <w:t xml:space="preserve">an </w:t>
      </w:r>
      <w:r w:rsidRPr="004F74CB">
        <w:rPr>
          <w:rStyle w:val="Emphasis"/>
        </w:rPr>
        <w:t>increase</w:t>
      </w:r>
      <w:r w:rsidRPr="006361F5">
        <w:rPr>
          <w:u w:val="single"/>
        </w:rPr>
        <w:t xml:space="preserve"> would </w:t>
      </w:r>
      <w:r w:rsidRPr="00C62E98">
        <w:rPr>
          <w:highlight w:val="green"/>
          <w:u w:val="single"/>
        </w:rPr>
        <w:t>mean</w:t>
      </w:r>
      <w:r w:rsidRPr="006361F5">
        <w:rPr>
          <w:u w:val="single"/>
        </w:rPr>
        <w:t xml:space="preserve"> </w:t>
      </w:r>
      <w:r w:rsidRPr="004F74CB">
        <w:rPr>
          <w:rStyle w:val="Emphasis"/>
        </w:rPr>
        <w:t xml:space="preserve">large </w:t>
      </w:r>
      <w:r w:rsidRPr="00C62E98">
        <w:rPr>
          <w:rStyle w:val="Emphasis"/>
          <w:highlight w:val="green"/>
        </w:rPr>
        <w:t>swathes</w:t>
      </w:r>
      <w:r w:rsidRPr="00C62E98">
        <w:rPr>
          <w:highlight w:val="green"/>
          <w:u w:val="single"/>
        </w:rPr>
        <w:t xml:space="preserve"> of the planet are</w:t>
      </w:r>
      <w:r w:rsidRPr="006361F5">
        <w:rPr>
          <w:u w:val="single"/>
        </w:rPr>
        <w:t xml:space="preserve"> </w:t>
      </w:r>
      <w:r w:rsidRPr="004F74CB">
        <w:rPr>
          <w:rStyle w:val="Emphasis"/>
        </w:rPr>
        <w:t xml:space="preserve">considered </w:t>
      </w:r>
      <w:r w:rsidRPr="00C62E98">
        <w:rPr>
          <w:rStyle w:val="Emphasis"/>
          <w:highlight w:val="green"/>
        </w:rPr>
        <w:t>light polluted</w:t>
      </w:r>
      <w:r w:rsidRPr="00C62E98">
        <w:rPr>
          <w:sz w:val="14"/>
          <w:highlight w:val="green"/>
        </w:rPr>
        <w:t xml:space="preserve">, </w:t>
      </w:r>
      <w:r w:rsidRPr="00C62E98">
        <w:rPr>
          <w:highlight w:val="green"/>
          <w:u w:val="single"/>
        </w:rPr>
        <w:t>making it</w:t>
      </w:r>
      <w:r w:rsidRPr="006361F5">
        <w:rPr>
          <w:u w:val="single"/>
        </w:rPr>
        <w:t xml:space="preserve"> </w:t>
      </w:r>
      <w:r w:rsidRPr="004F74CB">
        <w:rPr>
          <w:rStyle w:val="Emphasis"/>
        </w:rPr>
        <w:t>increasingly</w:t>
      </w:r>
      <w:r w:rsidRPr="006361F5">
        <w:rPr>
          <w:u w:val="single"/>
        </w:rPr>
        <w:t xml:space="preserve"> </w:t>
      </w:r>
      <w:r w:rsidRPr="00C62E98">
        <w:rPr>
          <w:rStyle w:val="Emphasis"/>
          <w:highlight w:val="green"/>
        </w:rPr>
        <w:t>difficult</w:t>
      </w:r>
      <w:r w:rsidRPr="006361F5">
        <w:rPr>
          <w:u w:val="single"/>
        </w:rPr>
        <w:t xml:space="preserve"> for astronomers </w:t>
      </w:r>
      <w:r w:rsidRPr="00C62E98">
        <w:rPr>
          <w:highlight w:val="green"/>
          <w:u w:val="single"/>
        </w:rPr>
        <w:t xml:space="preserve">to take </w:t>
      </w:r>
      <w:r w:rsidRPr="00C62E98">
        <w:rPr>
          <w:rStyle w:val="Emphasis"/>
          <w:highlight w:val="green"/>
        </w:rPr>
        <w:t>accurate measurements</w:t>
      </w:r>
      <w:r w:rsidRPr="004762AB">
        <w:rPr>
          <w:sz w:val="14"/>
        </w:rPr>
        <w:t xml:space="preserve">, </w:t>
      </w:r>
      <w:r w:rsidRPr="006361F5">
        <w:rPr>
          <w:u w:val="single"/>
        </w:rPr>
        <w:t xml:space="preserve">and </w:t>
      </w:r>
      <w:r w:rsidRPr="00C62E98">
        <w:rPr>
          <w:highlight w:val="green"/>
          <w:u w:val="single"/>
        </w:rPr>
        <w:t xml:space="preserve">increasing </w:t>
      </w:r>
      <w:r w:rsidRPr="004F74CB">
        <w:rPr>
          <w:u w:val="single"/>
        </w:rPr>
        <w:t xml:space="preserve">the </w:t>
      </w:r>
      <w:r w:rsidRPr="00C62E98">
        <w:rPr>
          <w:rStyle w:val="Emphasis"/>
          <w:highlight w:val="green"/>
        </w:rPr>
        <w:t>likelihood</w:t>
      </w:r>
      <w:r w:rsidRPr="006361F5">
        <w:rPr>
          <w:u w:val="single"/>
        </w:rPr>
        <w:t xml:space="preserve"> that </w:t>
      </w:r>
      <w:r w:rsidRPr="00C62E98">
        <w:rPr>
          <w:highlight w:val="green"/>
          <w:u w:val="single"/>
        </w:rPr>
        <w:t>they</w:t>
      </w:r>
      <w:r w:rsidRPr="006361F5">
        <w:rPr>
          <w:u w:val="single"/>
        </w:rPr>
        <w:t xml:space="preserve"> will </w:t>
      </w:r>
      <w:r w:rsidRPr="00C62E98">
        <w:rPr>
          <w:highlight w:val="green"/>
          <w:u w:val="single"/>
        </w:rPr>
        <w:t xml:space="preserve">miss </w:t>
      </w:r>
      <w:r w:rsidRPr="004F74CB">
        <w:rPr>
          <w:rStyle w:val="Emphasis"/>
        </w:rPr>
        <w:t xml:space="preserve">significant </w:t>
      </w:r>
      <w:r w:rsidRPr="00C62E98">
        <w:rPr>
          <w:rStyle w:val="Emphasis"/>
          <w:highlight w:val="green"/>
        </w:rPr>
        <w:t>discoveries</w:t>
      </w:r>
      <w:r w:rsidRPr="004762AB">
        <w:rPr>
          <w:sz w:val="14"/>
        </w:rPr>
        <w:t xml:space="preserve"> altogether, the researchers said in the journal Monthly Notices of the Royal Astronomical Society. </w:t>
      </w:r>
    </w:p>
    <w:p w14:paraId="4FF04A9B" w14:textId="77777777" w:rsidR="00277E3D" w:rsidRDefault="00277E3D" w:rsidP="00277E3D">
      <w:pPr>
        <w:rPr>
          <w:rStyle w:val="Emphasis"/>
        </w:rPr>
      </w:pPr>
      <w:r w:rsidRPr="004762AB">
        <w:rPr>
          <w:sz w:val="14"/>
        </w:rPr>
        <w:t xml:space="preserve">"We expected the sky brightness increase would be marginal, if any, but our first theoretical estimates have proved extremely surprising and thus encouraged us to report our results promptly," lead study author Miroslav Kocifaj, a senior researcher at the Slovak Academy of Sciences, said in a statement. The researchers calculated the change in brightness by developing a model that takes into account the average size and brightness of each piece of debris. According to the researchers, </w:t>
      </w:r>
      <w:r w:rsidRPr="004F74CB">
        <w:rPr>
          <w:rStyle w:val="Emphasis"/>
        </w:rPr>
        <w:t>satellites</w:t>
      </w:r>
      <w:r w:rsidRPr="006361F5">
        <w:rPr>
          <w:u w:val="single"/>
        </w:rPr>
        <w:t xml:space="preserve"> and space </w:t>
      </w:r>
      <w:r w:rsidRPr="00C62E98">
        <w:rPr>
          <w:highlight w:val="green"/>
          <w:u w:val="single"/>
        </w:rPr>
        <w:t xml:space="preserve">garbage </w:t>
      </w:r>
      <w:r w:rsidRPr="00C62E98">
        <w:rPr>
          <w:rStyle w:val="Emphasis"/>
          <w:highlight w:val="green"/>
        </w:rPr>
        <w:t xml:space="preserve">ruin </w:t>
      </w:r>
      <w:r w:rsidRPr="004F74CB">
        <w:rPr>
          <w:rStyle w:val="Emphasis"/>
        </w:rPr>
        <w:t xml:space="preserve">astronomical </w:t>
      </w:r>
      <w:r w:rsidRPr="00C62E98">
        <w:rPr>
          <w:rStyle w:val="Emphasis"/>
          <w:highlight w:val="green"/>
        </w:rPr>
        <w:t>images</w:t>
      </w:r>
      <w:r w:rsidRPr="00C62E98">
        <w:rPr>
          <w:highlight w:val="green"/>
          <w:u w:val="single"/>
        </w:rPr>
        <w:t xml:space="preserve"> by scattering</w:t>
      </w:r>
      <w:r w:rsidRPr="006361F5">
        <w:rPr>
          <w:u w:val="single"/>
        </w:rPr>
        <w:t xml:space="preserve"> </w:t>
      </w:r>
      <w:r w:rsidRPr="004F74CB">
        <w:rPr>
          <w:rStyle w:val="Emphasis"/>
        </w:rPr>
        <w:t xml:space="preserve">reflected </w:t>
      </w:r>
      <w:r w:rsidRPr="00C62E98">
        <w:rPr>
          <w:rStyle w:val="Emphasis"/>
          <w:highlight w:val="green"/>
        </w:rPr>
        <w:t>sunlight</w:t>
      </w:r>
      <w:r w:rsidRPr="006361F5">
        <w:rPr>
          <w:u w:val="single"/>
        </w:rPr>
        <w:t xml:space="preserve">, producing </w:t>
      </w:r>
      <w:r w:rsidRPr="004F74CB">
        <w:rPr>
          <w:rStyle w:val="Emphasis"/>
        </w:rPr>
        <w:t>bright streaks</w:t>
      </w:r>
      <w:r w:rsidRPr="006361F5">
        <w:rPr>
          <w:u w:val="single"/>
        </w:rPr>
        <w:t xml:space="preserve"> that are indistinguishable from</w:t>
      </w:r>
      <w:r w:rsidRPr="004762AB">
        <w:rPr>
          <w:sz w:val="14"/>
        </w:rPr>
        <w:t xml:space="preserve"> — and often brighter than — </w:t>
      </w:r>
      <w:r w:rsidRPr="006361F5">
        <w:rPr>
          <w:u w:val="single"/>
        </w:rPr>
        <w:t xml:space="preserve">objects of </w:t>
      </w:r>
      <w:r w:rsidRPr="004F74CB">
        <w:rPr>
          <w:rStyle w:val="Emphasis"/>
        </w:rPr>
        <w:t>astrophysical interest</w:t>
      </w:r>
      <w:r w:rsidRPr="006361F5">
        <w:rPr>
          <w:u w:val="single"/>
        </w:rPr>
        <w:t xml:space="preserve">, </w:t>
      </w:r>
      <w:r w:rsidRPr="00C62E98">
        <w:rPr>
          <w:highlight w:val="green"/>
          <w:u w:val="single"/>
        </w:rPr>
        <w:t xml:space="preserve">making it </w:t>
      </w:r>
      <w:r w:rsidRPr="00C62E98">
        <w:rPr>
          <w:rStyle w:val="Emphasis"/>
          <w:highlight w:val="green"/>
        </w:rPr>
        <w:t>difficult</w:t>
      </w:r>
      <w:r w:rsidRPr="004F74CB">
        <w:rPr>
          <w:rStyle w:val="Emphasis"/>
        </w:rPr>
        <w:t xml:space="preserve"> if not impossible for them </w:t>
      </w:r>
      <w:r w:rsidRPr="00C62E98">
        <w:rPr>
          <w:rStyle w:val="Emphasis"/>
          <w:highlight w:val="green"/>
        </w:rPr>
        <w:t>to get a</w:t>
      </w:r>
      <w:r w:rsidRPr="004F74CB">
        <w:rPr>
          <w:rStyle w:val="Emphasis"/>
        </w:rPr>
        <w:t xml:space="preserve"> clear </w:t>
      </w:r>
      <w:r w:rsidRPr="00C62E98">
        <w:rPr>
          <w:rStyle w:val="Emphasis"/>
          <w:highlight w:val="green"/>
        </w:rPr>
        <w:t>picture</w:t>
      </w:r>
      <w:r w:rsidRPr="004F74CB">
        <w:rPr>
          <w:rStyle w:val="Emphasis"/>
        </w:rPr>
        <w:t>.</w:t>
      </w:r>
      <w:r>
        <w:rPr>
          <w:rStyle w:val="Emphasis"/>
        </w:rPr>
        <w:t xml:space="preserve"> </w:t>
      </w:r>
      <w:r w:rsidRPr="004762AB">
        <w:rPr>
          <w:sz w:val="14"/>
        </w:rPr>
        <w:t xml:space="preserve">The researchers found that </w:t>
      </w:r>
      <w:r w:rsidRPr="006361F5">
        <w:rPr>
          <w:u w:val="single"/>
        </w:rPr>
        <w:t xml:space="preserve">this effect is most pronounced when viewing the </w:t>
      </w:r>
      <w:r w:rsidRPr="004F74CB">
        <w:rPr>
          <w:rStyle w:val="Emphasis"/>
        </w:rPr>
        <w:t>cosmos with low-resolution detectors</w:t>
      </w:r>
      <w:r w:rsidRPr="004762AB">
        <w:rPr>
          <w:sz w:val="14"/>
        </w:rPr>
        <w:t xml:space="preserve">, such as the human eye, </w:t>
      </w:r>
      <w:r w:rsidRPr="00C62E98">
        <w:rPr>
          <w:highlight w:val="green"/>
          <w:u w:val="single"/>
        </w:rPr>
        <w:t xml:space="preserve">resulting in a </w:t>
      </w:r>
      <w:r w:rsidRPr="00C62E98">
        <w:rPr>
          <w:rStyle w:val="Emphasis"/>
          <w:highlight w:val="green"/>
        </w:rPr>
        <w:t>diffuse brightness</w:t>
      </w:r>
      <w:r w:rsidRPr="004F74CB">
        <w:rPr>
          <w:rStyle w:val="Emphasis"/>
        </w:rPr>
        <w:t xml:space="preserve"> across all of the night sky</w:t>
      </w:r>
      <w:r w:rsidRPr="006361F5">
        <w:rPr>
          <w:u w:val="single"/>
        </w:rPr>
        <w:t xml:space="preserve">. </w:t>
      </w:r>
      <w:r w:rsidRPr="00C62E98">
        <w:rPr>
          <w:highlight w:val="green"/>
          <w:u w:val="single"/>
        </w:rPr>
        <w:t>Telescopes</w:t>
      </w:r>
      <w:r w:rsidRPr="006361F5">
        <w:rPr>
          <w:u w:val="single"/>
        </w:rPr>
        <w:t xml:space="preserve"> with high angular resolution and high sensitivity may also </w:t>
      </w:r>
      <w:r w:rsidRPr="00C62E98">
        <w:rPr>
          <w:highlight w:val="green"/>
          <w:u w:val="single"/>
        </w:rPr>
        <w:t>have</w:t>
      </w:r>
      <w:r w:rsidRPr="006361F5">
        <w:rPr>
          <w:u w:val="single"/>
        </w:rPr>
        <w:t xml:space="preserve"> part of </w:t>
      </w:r>
      <w:r w:rsidRPr="00C62E98">
        <w:rPr>
          <w:highlight w:val="green"/>
          <w:u w:val="single"/>
        </w:rPr>
        <w:t xml:space="preserve">their images </w:t>
      </w:r>
      <w:r w:rsidRPr="00C62E98">
        <w:rPr>
          <w:rStyle w:val="Emphasis"/>
          <w:highlight w:val="green"/>
        </w:rPr>
        <w:t>ruined</w:t>
      </w:r>
      <w:r w:rsidRPr="006361F5">
        <w:rPr>
          <w:u w:val="single"/>
        </w:rPr>
        <w:t xml:space="preserve"> by the </w:t>
      </w:r>
      <w:r w:rsidRPr="004F74CB">
        <w:rPr>
          <w:rStyle w:val="Emphasis"/>
        </w:rPr>
        <w:t>light pollution</w:t>
      </w:r>
      <w:r w:rsidRPr="004762AB">
        <w:rPr>
          <w:sz w:val="14"/>
        </w:rPr>
        <w:t xml:space="preserve">, although they can likely resolve the junk-reflected light into smears. Nevertheless, </w:t>
      </w:r>
      <w:r w:rsidRPr="00C62E98">
        <w:rPr>
          <w:highlight w:val="green"/>
          <w:u w:val="single"/>
        </w:rPr>
        <w:t>this could</w:t>
      </w:r>
      <w:r w:rsidRPr="006361F5">
        <w:rPr>
          <w:u w:val="single"/>
        </w:rPr>
        <w:t xml:space="preserve"> </w:t>
      </w:r>
      <w:r w:rsidRPr="004F74CB">
        <w:rPr>
          <w:rStyle w:val="Emphasis"/>
        </w:rPr>
        <w:t xml:space="preserve">potentially </w:t>
      </w:r>
      <w:r w:rsidRPr="00C62E98">
        <w:rPr>
          <w:rStyle w:val="Emphasis"/>
          <w:highlight w:val="green"/>
        </w:rPr>
        <w:t>obscure astronomical sights</w:t>
      </w:r>
      <w:r w:rsidRPr="006361F5">
        <w:rPr>
          <w:u w:val="single"/>
        </w:rPr>
        <w:t xml:space="preserve">, such as the glowing clouds of stars along the disk of the Milky Way, wherever in the world </w:t>
      </w:r>
      <w:r w:rsidRPr="004F74CB">
        <w:rPr>
          <w:rStyle w:val="Emphasis"/>
        </w:rPr>
        <w:t>star-gazers happen to be.</w:t>
      </w:r>
      <w:r>
        <w:rPr>
          <w:rStyle w:val="Emphasis"/>
        </w:rPr>
        <w:t xml:space="preserve"> </w:t>
      </w:r>
    </w:p>
    <w:p w14:paraId="506B06C8" w14:textId="77777777" w:rsidR="00277E3D" w:rsidRPr="004762AB" w:rsidRDefault="00277E3D" w:rsidP="00277E3D">
      <w:pPr>
        <w:rPr>
          <w:sz w:val="14"/>
        </w:rPr>
      </w:pPr>
      <w:r w:rsidRPr="004762AB">
        <w:rPr>
          <w:sz w:val="14"/>
        </w:rPr>
        <w:t xml:space="preserve">"Unlike ground-based light pollution, this kind of artificial light in the night sky can be seen across a large part of the Earth's surface," study co-author John Barentine, director of public policy for the International Dark-Sky Association, said in the statement. "Astronomers build observatories far from city lights to seek dark skies, but this form of light pollution has a much larger geographical reach." And </w:t>
      </w:r>
      <w:r w:rsidRPr="00C62E98">
        <w:rPr>
          <w:highlight w:val="green"/>
          <w:u w:val="single"/>
        </w:rPr>
        <w:t>the night sky could get</w:t>
      </w:r>
      <w:r w:rsidRPr="006361F5">
        <w:rPr>
          <w:u w:val="single"/>
        </w:rPr>
        <w:t xml:space="preserve"> even </w:t>
      </w:r>
      <w:r w:rsidRPr="00C62E98">
        <w:rPr>
          <w:rStyle w:val="Emphasis"/>
          <w:highlight w:val="green"/>
        </w:rPr>
        <w:t>junkier</w:t>
      </w:r>
      <w:r w:rsidRPr="006361F5">
        <w:rPr>
          <w:u w:val="single"/>
        </w:rPr>
        <w:t xml:space="preserve"> and </w:t>
      </w:r>
      <w:r w:rsidRPr="004F74CB">
        <w:rPr>
          <w:rStyle w:val="Emphasis"/>
        </w:rPr>
        <w:t>brighter</w:t>
      </w:r>
      <w:r w:rsidRPr="006361F5">
        <w:rPr>
          <w:u w:val="single"/>
        </w:rPr>
        <w:t xml:space="preserve">, especially </w:t>
      </w:r>
      <w:r w:rsidRPr="00C62E98">
        <w:rPr>
          <w:highlight w:val="green"/>
          <w:u w:val="single"/>
        </w:rPr>
        <w:t>with</w:t>
      </w:r>
      <w:r w:rsidRPr="006361F5">
        <w:rPr>
          <w:u w:val="single"/>
        </w:rPr>
        <w:t xml:space="preserve"> the </w:t>
      </w:r>
      <w:r w:rsidRPr="004F74CB">
        <w:rPr>
          <w:rStyle w:val="Emphasis"/>
        </w:rPr>
        <w:t>ongoing installation</w:t>
      </w:r>
      <w:r w:rsidRPr="006361F5">
        <w:rPr>
          <w:u w:val="single"/>
        </w:rPr>
        <w:t xml:space="preserve"> of “</w:t>
      </w:r>
      <w:r w:rsidRPr="00C62E98">
        <w:rPr>
          <w:highlight w:val="green"/>
          <w:u w:val="single"/>
        </w:rPr>
        <w:t>mega-constellations</w:t>
      </w:r>
      <w:r w:rsidRPr="006361F5">
        <w:rPr>
          <w:u w:val="single"/>
        </w:rPr>
        <w:t xml:space="preserve">,” — large arrays of </w:t>
      </w:r>
      <w:r w:rsidRPr="004F74CB">
        <w:rPr>
          <w:rStyle w:val="Emphasis"/>
        </w:rPr>
        <w:t>commercial satellites</w:t>
      </w:r>
      <w:r w:rsidRPr="006361F5">
        <w:rPr>
          <w:u w:val="single"/>
        </w:rPr>
        <w:t xml:space="preserve"> that aim to provide global internet access. At least 12 operators, including Amazon, SpaceX and OneWeb, have plans to launch new mega-constellation satellites or expand existing networks. SpaceX's Starlink currently has 1,200 satellites in orbit, but the </w:t>
      </w:r>
      <w:r w:rsidRPr="004F74CB">
        <w:rPr>
          <w:rStyle w:val="Emphasis"/>
        </w:rPr>
        <w:t>company intends to increase its fleet to 42,000 in the coming decades</w:t>
      </w:r>
      <w:r w:rsidRPr="006361F5">
        <w:rPr>
          <w:u w:val="single"/>
        </w:rPr>
        <w:t xml:space="preserve"> — roughly 14 times the number of operational satellites in orbit today.</w:t>
      </w:r>
      <w:r w:rsidRPr="004762AB">
        <w:rPr>
          <w:sz w:val="14"/>
        </w:rPr>
        <w:t xml:space="preserve"> </w:t>
      </w:r>
    </w:p>
    <w:p w14:paraId="34F004C4" w14:textId="77777777" w:rsidR="00277E3D" w:rsidRDefault="00277E3D" w:rsidP="00277E3D">
      <w:pPr>
        <w:pStyle w:val="Heading4"/>
      </w:pPr>
      <w:r>
        <w:t xml:space="preserve">Debris triggers </w:t>
      </w:r>
      <w:r w:rsidRPr="006A63EE">
        <w:rPr>
          <w:u w:val="single"/>
        </w:rPr>
        <w:t>miscalculated war</w:t>
      </w:r>
      <w:r>
        <w:t>.</w:t>
      </w:r>
    </w:p>
    <w:p w14:paraId="76F3B26F" w14:textId="77777777" w:rsidR="00277E3D" w:rsidRPr="006A63EE" w:rsidRDefault="00277E3D" w:rsidP="00277E3D">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22" w:history="1">
        <w:r w:rsidRPr="00457B9A">
          <w:rPr>
            <w:rStyle w:val="Hyperlink"/>
          </w:rPr>
          <w:t>https://www.defenseone.com/ideas/2021/12/nuclear-command-and-control-satellites-should-be-limits/187472/</w:t>
        </w:r>
      </w:hyperlink>
      <w:r>
        <w:t>] Justin</w:t>
      </w:r>
    </w:p>
    <w:p w14:paraId="7E11475A" w14:textId="77777777" w:rsidR="00277E3D" w:rsidRPr="006A63EE" w:rsidRDefault="00277E3D" w:rsidP="00277E3D">
      <w:pPr>
        <w:rPr>
          <w:sz w:val="16"/>
        </w:rPr>
      </w:pPr>
      <w:r w:rsidRPr="006A63EE">
        <w:rPr>
          <w:sz w:val="16"/>
        </w:rPr>
        <w:t xml:space="preserve">When Russia blew up an old satellite with a new missile on November 15, it created </w:t>
      </w:r>
      <w:r w:rsidRPr="006A63EE">
        <w:rPr>
          <w:u w:val="single"/>
        </w:rPr>
        <w:t xml:space="preserve">an </w:t>
      </w:r>
      <w:r w:rsidRPr="00C62E98">
        <w:rPr>
          <w:highlight w:val="green"/>
          <w:u w:val="single"/>
        </w:rPr>
        <w:t xml:space="preserve">expanding </w:t>
      </w:r>
      <w:r w:rsidRPr="00C62E98">
        <w:rPr>
          <w:rStyle w:val="Emphasis"/>
          <w:highlight w:val="green"/>
        </w:rPr>
        <w:t>cloud of debris</w:t>
      </w:r>
      <w:r w:rsidRPr="006A63EE">
        <w:rPr>
          <w:u w:val="single"/>
        </w:rPr>
        <w:t xml:space="preserve"> that will </w:t>
      </w:r>
      <w:r w:rsidRPr="00C62E98">
        <w:rPr>
          <w:rStyle w:val="Emphasis"/>
          <w:sz w:val="24"/>
          <w:szCs w:val="24"/>
          <w:highlight w:val="green"/>
        </w:rPr>
        <w:t>menace</w:t>
      </w:r>
      <w:r w:rsidRPr="006A63EE">
        <w:rPr>
          <w:rStyle w:val="Emphasis"/>
          <w:sz w:val="24"/>
          <w:szCs w:val="24"/>
        </w:rPr>
        <w:t xml:space="preserve"> the </w:t>
      </w:r>
      <w:r w:rsidRPr="00C62E98">
        <w:rPr>
          <w:rStyle w:val="Emphasis"/>
          <w:sz w:val="24"/>
          <w:szCs w:val="24"/>
          <w:highlight w:val="green"/>
        </w:rPr>
        <w:t>outer space</w:t>
      </w:r>
      <w:r w:rsidRPr="006A63EE">
        <w:rPr>
          <w:rStyle w:val="Emphasis"/>
          <w:sz w:val="24"/>
          <w:szCs w:val="24"/>
        </w:rPr>
        <w:t xml:space="preserve"> environment </w:t>
      </w:r>
      <w:r w:rsidRPr="00C62E98">
        <w:rPr>
          <w:rStyle w:val="Emphasis"/>
          <w:highlight w:val="green"/>
        </w:rPr>
        <w:t>for years</w:t>
      </w:r>
      <w:r w:rsidRPr="006A63EE">
        <w:rPr>
          <w:rStyle w:val="Emphasis"/>
        </w:rPr>
        <w:t xml:space="preserve"> to come</w:t>
      </w:r>
      <w:r w:rsidRPr="006A63EE">
        <w:rPr>
          <w:sz w:val="16"/>
        </w:rPr>
        <w:t xml:space="preserve">. </w:t>
      </w:r>
    </w:p>
    <w:p w14:paraId="77EB51C9" w14:textId="77777777" w:rsidR="00277E3D" w:rsidRPr="006A63EE" w:rsidRDefault="00277E3D" w:rsidP="00277E3D">
      <w:pPr>
        <w:rPr>
          <w:sz w:val="16"/>
        </w:rPr>
      </w:pPr>
      <w:r w:rsidRPr="006A63EE">
        <w:rPr>
          <w:rStyle w:val="Emphasis"/>
        </w:rPr>
        <w:t xml:space="preserve">Hypersonic </w:t>
      </w:r>
      <w:r w:rsidRPr="00C62E98">
        <w:rPr>
          <w:rStyle w:val="Emphasis"/>
          <w:highlight w:val="green"/>
        </w:rPr>
        <w:t>fragments</w:t>
      </w:r>
      <w:r w:rsidRPr="00C62E98">
        <w:rPr>
          <w:highlight w:val="green"/>
          <w:u w:val="single"/>
        </w:rPr>
        <w:t xml:space="preserve"> from</w:t>
      </w:r>
      <w:r w:rsidRPr="006A63EE">
        <w:rPr>
          <w:u w:val="single"/>
        </w:rPr>
        <w:t xml:space="preserve"> the </w:t>
      </w:r>
      <w:r w:rsidRPr="00C62E98">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C62E98">
        <w:rPr>
          <w:rStyle w:val="Emphasis"/>
          <w:highlight w:val="green"/>
        </w:rPr>
        <w:t>destroy</w:t>
      </w:r>
      <w:r w:rsidRPr="006A63EE">
        <w:rPr>
          <w:rStyle w:val="Emphasis"/>
        </w:rPr>
        <w:t xml:space="preserve">ing </w:t>
      </w:r>
      <w:r w:rsidRPr="00C62E98">
        <w:rPr>
          <w:rStyle w:val="Emphasis"/>
          <w:highlight w:val="gree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19AD833C" w14:textId="77777777" w:rsidR="00277E3D" w:rsidRPr="006A63EE" w:rsidRDefault="00277E3D" w:rsidP="00277E3D">
      <w:pPr>
        <w:rPr>
          <w:sz w:val="16"/>
        </w:rPr>
      </w:pPr>
      <w:r w:rsidRPr="006A63EE">
        <w:rPr>
          <w:sz w:val="16"/>
        </w:rPr>
        <w:t xml:space="preserve">But </w:t>
      </w:r>
      <w:r w:rsidRPr="006A63EE">
        <w:rPr>
          <w:u w:val="single"/>
        </w:rPr>
        <w:t xml:space="preserve">the </w:t>
      </w:r>
      <w:r w:rsidRPr="00C62E98">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C62E98">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C62E98">
        <w:rPr>
          <w:rStyle w:val="Emphasis"/>
          <w:highlight w:val="green"/>
        </w:rPr>
        <w:t>satellites</w:t>
      </w:r>
      <w:r w:rsidRPr="006A63EE">
        <w:rPr>
          <w:rStyle w:val="Emphasis"/>
        </w:rPr>
        <w:t xml:space="preserve"> used </w:t>
      </w:r>
      <w:r w:rsidRPr="00C62E98">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C62E98">
        <w:rPr>
          <w:highlight w:val="green"/>
          <w:u w:val="single"/>
        </w:rPr>
        <w:t>Destroying a</w:t>
      </w:r>
      <w:r w:rsidRPr="006A63EE">
        <w:rPr>
          <w:u w:val="single"/>
        </w:rPr>
        <w:t xml:space="preserve"> </w:t>
      </w:r>
      <w:r w:rsidRPr="006A63EE">
        <w:rPr>
          <w:rStyle w:val="Emphasis"/>
        </w:rPr>
        <w:t xml:space="preserve">nuclear command-and-control </w:t>
      </w:r>
      <w:r w:rsidRPr="00C62E98">
        <w:rPr>
          <w:rStyle w:val="Emphasis"/>
          <w:highlight w:val="green"/>
        </w:rPr>
        <w:t>satellite</w:t>
      </w:r>
      <w:r w:rsidRPr="006A63EE">
        <w:rPr>
          <w:u w:val="single"/>
        </w:rPr>
        <w:t xml:space="preserve">, even unintentionally, </w:t>
      </w:r>
      <w:r w:rsidRPr="00C62E98">
        <w:rPr>
          <w:highlight w:val="green"/>
          <w:u w:val="single"/>
        </w:rPr>
        <w:t>could lead a</w:t>
      </w:r>
      <w:r w:rsidRPr="006A63EE">
        <w:rPr>
          <w:sz w:val="16"/>
        </w:rPr>
        <w:t xml:space="preserve"> conventional conflict to escalate into a </w:t>
      </w:r>
      <w:r w:rsidRPr="00C62E98">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309047F9" w14:textId="77777777" w:rsidR="00277E3D" w:rsidRPr="006A63EE" w:rsidRDefault="00277E3D" w:rsidP="00277E3D">
      <w:pPr>
        <w:rPr>
          <w:sz w:val="16"/>
        </w:rPr>
      </w:pPr>
      <w:r w:rsidRPr="00C62E98">
        <w:rPr>
          <w:highlight w:val="green"/>
          <w:u w:val="single"/>
        </w:rPr>
        <w:t xml:space="preserve">Satellites are </w:t>
      </w:r>
      <w:r w:rsidRPr="00C62E98">
        <w:rPr>
          <w:rStyle w:val="Emphasis"/>
          <w:highlight w:val="green"/>
        </w:rPr>
        <w:t>integral to</w:t>
      </w:r>
      <w:r w:rsidRPr="006A63EE">
        <w:rPr>
          <w:rStyle w:val="Emphasis"/>
        </w:rPr>
        <w:t xml:space="preserve"> the </w:t>
      </w:r>
      <w:r w:rsidRPr="00C62E98">
        <w:rPr>
          <w:rStyle w:val="Emphasis"/>
          <w:highlight w:val="green"/>
        </w:rPr>
        <w:t>U</w:t>
      </w:r>
      <w:r w:rsidRPr="006A63EE">
        <w:rPr>
          <w:rStyle w:val="Emphasis"/>
        </w:rPr>
        <w:t xml:space="preserve">nited </w:t>
      </w:r>
      <w:r w:rsidRPr="00C62E98">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C62E98">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C62E98">
        <w:rPr>
          <w:highlight w:val="green"/>
          <w:u w:val="single"/>
        </w:rPr>
        <w:t>China</w:t>
      </w:r>
      <w:r w:rsidRPr="006A63EE">
        <w:rPr>
          <w:u w:val="single"/>
        </w:rPr>
        <w:t xml:space="preserve"> is in the process of developing a </w:t>
      </w:r>
      <w:r w:rsidRPr="006A63EE">
        <w:rPr>
          <w:rStyle w:val="Emphasis"/>
        </w:rPr>
        <w:t xml:space="preserve">space-based </w:t>
      </w:r>
      <w:r w:rsidRPr="00C62E98">
        <w:rPr>
          <w:rStyle w:val="Emphasis"/>
          <w:highlight w:val="green"/>
        </w:rPr>
        <w:t>early-warning</w:t>
      </w:r>
      <w:r w:rsidRPr="006A63EE">
        <w:rPr>
          <w:rStyle w:val="Emphasis"/>
        </w:rPr>
        <w:t xml:space="preserve"> system</w:t>
      </w:r>
      <w:r w:rsidRPr="006A63EE">
        <w:rPr>
          <w:sz w:val="16"/>
        </w:rPr>
        <w:t xml:space="preserve">. </w:t>
      </w:r>
    </w:p>
    <w:p w14:paraId="2A25F79F" w14:textId="77777777" w:rsidR="00277E3D" w:rsidRPr="006A63EE" w:rsidRDefault="00277E3D" w:rsidP="00277E3D">
      <w:pPr>
        <w:rPr>
          <w:sz w:val="16"/>
        </w:rPr>
      </w:pPr>
      <w:r w:rsidRPr="006A63EE">
        <w:rPr>
          <w:u w:val="single"/>
        </w:rPr>
        <w:t xml:space="preserve">The most </w:t>
      </w:r>
      <w:r w:rsidRPr="006A63EE">
        <w:rPr>
          <w:rStyle w:val="Emphasis"/>
        </w:rPr>
        <w:t>important nuclear command-and-control satellites</w:t>
      </w:r>
      <w:r w:rsidRPr="006A63EE">
        <w:rPr>
          <w:u w:val="single"/>
        </w:rPr>
        <w:t xml:space="preserve">—those for communications and early warning—are </w:t>
      </w:r>
      <w:r w:rsidRPr="006A63EE">
        <w:rPr>
          <w:rStyle w:val="Emphasis"/>
        </w:rPr>
        <w:t>located in high-altitude orbits</w:t>
      </w:r>
      <w:r w:rsidRPr="006A63EE">
        <w:rPr>
          <w:sz w:val="16"/>
        </w:rPr>
        <w:t xml:space="preserve">. Fortunately, most are strung out about 22,500 miles above the equator—far above the debris from Russia’s ground-launched anti-satellite weapon test. These </w:t>
      </w:r>
      <w:r w:rsidRPr="00C62E98">
        <w:rPr>
          <w:rStyle w:val="Emphasis"/>
          <w:sz w:val="24"/>
          <w:szCs w:val="24"/>
          <w:highlight w:val="green"/>
        </w:rPr>
        <w:t>satellites</w:t>
      </w:r>
      <w:r w:rsidRPr="006A63EE">
        <w:rPr>
          <w:rStyle w:val="Emphasis"/>
          <w:sz w:val="24"/>
          <w:szCs w:val="24"/>
        </w:rPr>
        <w:t xml:space="preserve">, however, </w:t>
      </w:r>
      <w:r w:rsidRPr="00C62E98">
        <w:rPr>
          <w:rStyle w:val="Emphasis"/>
          <w:sz w:val="24"/>
          <w:szCs w:val="24"/>
          <w:highlight w:val="green"/>
        </w:rPr>
        <w:t>are growing</w:t>
      </w:r>
      <w:r w:rsidRPr="006A63EE">
        <w:rPr>
          <w:rStyle w:val="Emphasis"/>
          <w:sz w:val="24"/>
          <w:szCs w:val="24"/>
        </w:rPr>
        <w:t xml:space="preserve"> more </w:t>
      </w:r>
      <w:r w:rsidRPr="00C62E98">
        <w:rPr>
          <w:rStyle w:val="Emphasis"/>
          <w:sz w:val="24"/>
          <w:szCs w:val="24"/>
          <w:highlight w:val="green"/>
        </w:rPr>
        <w:t>vulnerable</w:t>
      </w:r>
      <w:r w:rsidRPr="006A63EE">
        <w:rPr>
          <w:sz w:val="16"/>
        </w:rPr>
        <w:t xml:space="preserve">, particularly to co-orbital anti-satellite weapons.  </w:t>
      </w:r>
    </w:p>
    <w:p w14:paraId="0D995247" w14:textId="77777777" w:rsidR="00277E3D" w:rsidRPr="006A63EE" w:rsidRDefault="00277E3D" w:rsidP="00277E3D">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C62E98">
        <w:rPr>
          <w:highlight w:val="green"/>
          <w:u w:val="single"/>
        </w:rPr>
        <w:t xml:space="preserve">the </w:t>
      </w:r>
      <w:r w:rsidRPr="00C62E98">
        <w:rPr>
          <w:rStyle w:val="Emphasis"/>
          <w:highlight w:val="green"/>
        </w:rPr>
        <w:t>prelude</w:t>
      </w:r>
      <w:r w:rsidRPr="00C62E98">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4DF61428" w14:textId="77777777" w:rsidR="00277E3D" w:rsidRPr="006A63EE" w:rsidRDefault="00277E3D" w:rsidP="00277E3D">
      <w:pPr>
        <w:rPr>
          <w:rStyle w:val="Emphasis"/>
          <w:sz w:val="24"/>
          <w:szCs w:val="24"/>
        </w:rPr>
      </w:pPr>
      <w:r w:rsidRPr="006A63EE">
        <w:rPr>
          <w:sz w:val="16"/>
        </w:rPr>
        <w:t>In a conventional war, however, nuclear command-and-control satellites might be attacked and threatened for altogether different reasons—</w:t>
      </w:r>
      <w:r w:rsidRPr="00C62E98">
        <w:rPr>
          <w:highlight w:val="green"/>
          <w:u w:val="single"/>
        </w:rPr>
        <w:t>creating</w:t>
      </w:r>
      <w:r w:rsidRPr="006A63EE">
        <w:rPr>
          <w:u w:val="single"/>
        </w:rPr>
        <w:t xml:space="preserve"> the </w:t>
      </w:r>
      <w:r w:rsidRPr="00C62E98">
        <w:rPr>
          <w:rStyle w:val="Emphasis"/>
          <w:highlight w:val="green"/>
        </w:rPr>
        <w:t>risk</w:t>
      </w:r>
      <w:r w:rsidRPr="006A63EE">
        <w:rPr>
          <w:u w:val="single"/>
        </w:rPr>
        <w:t xml:space="preserve"> that </w:t>
      </w:r>
      <w:r w:rsidRPr="00C62E98">
        <w:rPr>
          <w:rStyle w:val="Emphasis"/>
          <w:sz w:val="24"/>
          <w:szCs w:val="24"/>
          <w:highlight w:val="green"/>
        </w:rPr>
        <w:t>nuclear war</w:t>
      </w:r>
      <w:r w:rsidRPr="006A63EE">
        <w:rPr>
          <w:rStyle w:val="Emphasis"/>
          <w:sz w:val="24"/>
          <w:szCs w:val="24"/>
        </w:rPr>
        <w:t xml:space="preserve"> might be </w:t>
      </w:r>
      <w:r w:rsidRPr="00C62E98">
        <w:rPr>
          <w:rStyle w:val="Emphasis"/>
          <w:sz w:val="24"/>
          <w:szCs w:val="24"/>
          <w:highlight w:val="green"/>
        </w:rPr>
        <w:t>triggered inadvertently</w:t>
      </w:r>
      <w:r w:rsidRPr="006A63EE">
        <w:rPr>
          <w:rStyle w:val="Emphasis"/>
          <w:sz w:val="24"/>
          <w:szCs w:val="24"/>
        </w:rPr>
        <w:t xml:space="preserve">.  </w:t>
      </w:r>
    </w:p>
    <w:p w14:paraId="74701C5E" w14:textId="77777777" w:rsidR="00277E3D" w:rsidRPr="006A63EE" w:rsidRDefault="00277E3D" w:rsidP="00277E3D">
      <w:pPr>
        <w:rPr>
          <w:sz w:val="16"/>
        </w:rPr>
      </w:pPr>
      <w:r w:rsidRPr="006A63EE">
        <w:rPr>
          <w:u w:val="single"/>
        </w:rPr>
        <w:t xml:space="preserve">The United States, in particular, is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0BFD3A30" w14:textId="77777777" w:rsidR="00277E3D" w:rsidRPr="006A63EE" w:rsidRDefault="00277E3D" w:rsidP="00277E3D">
      <w:pPr>
        <w:rPr>
          <w:sz w:val="16"/>
        </w:rPr>
      </w:pPr>
      <w:r w:rsidRPr="00C62E98">
        <w:rPr>
          <w:highlight w:val="green"/>
          <w:u w:val="single"/>
        </w:rPr>
        <w:t>Washington</w:t>
      </w:r>
      <w:r w:rsidRPr="006A63EE">
        <w:rPr>
          <w:u w:val="single"/>
        </w:rPr>
        <w:t xml:space="preserve"> would be </w:t>
      </w:r>
      <w:r w:rsidRPr="006A63EE">
        <w:rPr>
          <w:rStyle w:val="Emphasis"/>
        </w:rPr>
        <w:t xml:space="preserve">hard </w:t>
      </w:r>
      <w:r w:rsidRPr="00C62E98">
        <w:rPr>
          <w:rStyle w:val="Emphasis"/>
          <w:highlight w:val="green"/>
        </w:rPr>
        <w:t>pressed</w:t>
      </w:r>
      <w:r w:rsidRPr="00C62E98">
        <w:rPr>
          <w:highlight w:val="green"/>
          <w:u w:val="single"/>
        </w:rPr>
        <w:t xml:space="preserve"> to determine the </w:t>
      </w:r>
      <w:r w:rsidRPr="00C62E98">
        <w:rPr>
          <w:rStyle w:val="Emphasis"/>
          <w:highlight w:val="green"/>
        </w:rPr>
        <w:t>intent</w:t>
      </w:r>
      <w:r w:rsidRPr="006A63EE">
        <w:rPr>
          <w:u w:val="single"/>
        </w:rPr>
        <w:t xml:space="preserve"> behind such attacks. It could easily </w:t>
      </w:r>
      <w:r w:rsidRPr="00C62E98">
        <w:rPr>
          <w:highlight w:val="green"/>
          <w:u w:val="single"/>
        </w:rPr>
        <w:t xml:space="preserve">misinterpret them as </w:t>
      </w:r>
      <w:r w:rsidRPr="00C62E98">
        <w:rPr>
          <w:rStyle w:val="Emphasis"/>
          <w:highlight w:val="green"/>
        </w:rPr>
        <w:t>prep</w:t>
      </w:r>
      <w:r w:rsidRPr="006A63EE">
        <w:rPr>
          <w:rStyle w:val="Emphasis"/>
        </w:rPr>
        <w:t xml:space="preserve">arations </w:t>
      </w:r>
      <w:r w:rsidRPr="00C62E98">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0CADF69E" w14:textId="77777777" w:rsidR="00277E3D" w:rsidRPr="006A63EE" w:rsidRDefault="00277E3D" w:rsidP="00277E3D">
      <w:pPr>
        <w:rPr>
          <w:sz w:val="16"/>
        </w:rPr>
      </w:pPr>
      <w:r w:rsidRPr="006A63EE">
        <w:rPr>
          <w:sz w:val="16"/>
        </w:rPr>
        <w:t xml:space="preserve">To make matters worse, </w:t>
      </w:r>
      <w:r w:rsidRPr="006A63EE">
        <w:rPr>
          <w:u w:val="single"/>
        </w:rPr>
        <w:t xml:space="preserve">it </w:t>
      </w:r>
      <w:r w:rsidRPr="00C62E98">
        <w:rPr>
          <w:highlight w:val="green"/>
          <w:u w:val="single"/>
        </w:rPr>
        <w:t>might not take</w:t>
      </w:r>
      <w:r w:rsidRPr="006A63EE">
        <w:rPr>
          <w:u w:val="single"/>
        </w:rPr>
        <w:t xml:space="preserve"> </w:t>
      </w:r>
      <w:r w:rsidRPr="006A63EE">
        <w:rPr>
          <w:rStyle w:val="Emphasis"/>
        </w:rPr>
        <w:t xml:space="preserve">actual </w:t>
      </w:r>
      <w:r w:rsidRPr="00C62E98">
        <w:rPr>
          <w:rStyle w:val="Emphasis"/>
          <w:highlight w:val="green"/>
        </w:rPr>
        <w:t>attacks</w:t>
      </w:r>
      <w:r w:rsidRPr="006A63EE">
        <w:rPr>
          <w:rStyle w:val="Emphasis"/>
        </w:rPr>
        <w:t xml:space="preserve"> against nuclear command-and-control satellites </w:t>
      </w:r>
      <w:r w:rsidRPr="00C62E98">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08DAC133" w14:textId="77777777" w:rsidR="00277E3D" w:rsidRPr="00831EB4" w:rsidRDefault="00277E3D" w:rsidP="00277E3D">
      <w:pPr>
        <w:pStyle w:val="Heading4"/>
        <w:rPr>
          <w:rStyle w:val="Style13ptBold"/>
          <w:b/>
          <w:bCs w:val="0"/>
        </w:rPr>
      </w:pPr>
      <w:r w:rsidRPr="00283EEC">
        <w:rPr>
          <w:rStyle w:val="Style13ptBold"/>
          <w:bCs w:val="0"/>
        </w:rPr>
        <w:t>No checks</w:t>
      </w:r>
      <w:r w:rsidRPr="00831EB4">
        <w:rPr>
          <w:rStyle w:val="Style13ptBold"/>
          <w:bCs w:val="0"/>
        </w:rPr>
        <w:t xml:space="preserve"> on escalation.</w:t>
      </w:r>
    </w:p>
    <w:p w14:paraId="4B32850A" w14:textId="77777777" w:rsidR="00277E3D" w:rsidRPr="00581846" w:rsidRDefault="00277E3D" w:rsidP="00277E3D">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23" w:history="1">
        <w:r w:rsidRPr="008E3734">
          <w:rPr>
            <w:rStyle w:val="Hyperlink"/>
          </w:rPr>
          <w:t>https://nsiteam.com/social/wp-content/uploads/2018/08/SMA-White-Paper_Chinese-Persepectives-on-Space_-Aug-2018.pdf</w:t>
        </w:r>
      </w:hyperlink>
      <w:r>
        <w:t>, accessed 7-14</w:t>
      </w:r>
      <w:r w:rsidRPr="004B3D48">
        <w:t>-2019) bm</w:t>
      </w:r>
    </w:p>
    <w:p w14:paraId="6C269D5B" w14:textId="77777777" w:rsidR="00277E3D" w:rsidRPr="00283EEC" w:rsidRDefault="00277E3D" w:rsidP="00277E3D">
      <w:pPr>
        <w:rPr>
          <w:rStyle w:val="StyleUnderline"/>
          <w:b/>
          <w:iCs/>
        </w:rPr>
      </w:pPr>
      <w:r w:rsidRPr="00283EEC">
        <w:rPr>
          <w:sz w:val="12"/>
        </w:rPr>
        <w:t xml:space="preserve">Challenges across all five phases: </w:t>
      </w:r>
      <w:r w:rsidRPr="00283EEC">
        <w:rPr>
          <w:rStyle w:val="StyleUnderline"/>
        </w:rPr>
        <w:t xml:space="preserve">Another escalation threat is </w:t>
      </w:r>
      <w:r w:rsidRPr="00C62E98">
        <w:rPr>
          <w:rStyle w:val="StyleUnderline"/>
          <w:highlight w:val="green"/>
        </w:rPr>
        <w:t>the inexperience</w:t>
      </w:r>
      <w:r w:rsidRPr="00283EEC">
        <w:rPr>
          <w:rStyle w:val="StyleUnderline"/>
        </w:rPr>
        <w:t xml:space="preserve"> that </w:t>
      </w:r>
      <w:r w:rsidRPr="00C62E98">
        <w:rPr>
          <w:rStyle w:val="StyleUnderline"/>
          <w:highlight w:val="green"/>
        </w:rPr>
        <w:t xml:space="preserve">nations share </w:t>
      </w:r>
      <w:r w:rsidRPr="00283EEC">
        <w:rPr>
          <w:rStyle w:val="StyleUnderline"/>
        </w:rPr>
        <w:t>in</w:t>
      </w:r>
      <w:r w:rsidRPr="00283EEC">
        <w:rPr>
          <w:sz w:val="12"/>
        </w:rPr>
        <w:t xml:space="preserve"> the </w:t>
      </w:r>
      <w:r w:rsidRPr="00283EEC">
        <w:rPr>
          <w:rStyle w:val="StyleUnderline"/>
        </w:rPr>
        <w:t>space</w:t>
      </w:r>
      <w:r w:rsidRPr="00283EEC">
        <w:rPr>
          <w:sz w:val="12"/>
        </w:rPr>
        <w:t xml:space="preserve"> and cyber domains, </w:t>
      </w:r>
      <w:r w:rsidRPr="00283EEC">
        <w:rPr>
          <w:rStyle w:val="StyleUnderline"/>
        </w:rPr>
        <w:t>unlike in conventional domains of conflict and in the nuclear domain to a lesser extent</w:t>
      </w:r>
      <w:r w:rsidRPr="00283EEC">
        <w:rPr>
          <w:sz w:val="12"/>
        </w:rPr>
        <w:t xml:space="preserve">. </w:t>
      </w:r>
      <w:r w:rsidRPr="00283EEC">
        <w:rPr>
          <w:rStyle w:val="Emphasis"/>
        </w:rPr>
        <w:t>This inexperience</w:t>
      </w:r>
      <w:r w:rsidRPr="00283EEC">
        <w:rPr>
          <w:rStyle w:val="StyleUnderline"/>
        </w:rPr>
        <w:t xml:space="preserve"> </w:t>
      </w:r>
      <w:r w:rsidRPr="00C62E98">
        <w:rPr>
          <w:rStyle w:val="StyleUnderline"/>
          <w:highlight w:val="green"/>
        </w:rPr>
        <w:t xml:space="preserve">gives </w:t>
      </w:r>
      <w:r w:rsidRPr="00B809EA">
        <w:rPr>
          <w:rStyle w:val="StyleUnderline"/>
        </w:rPr>
        <w:t xml:space="preserve">rise to </w:t>
      </w:r>
      <w:r w:rsidRPr="00C62E98">
        <w:rPr>
          <w:rStyle w:val="StyleUnderline"/>
          <w:highlight w:val="green"/>
        </w:rPr>
        <w:t xml:space="preserve">a </w:t>
      </w:r>
      <w:r w:rsidRPr="00C62E98">
        <w:rPr>
          <w:rStyle w:val="Emphasis"/>
          <w:highlight w:val="green"/>
        </w:rPr>
        <w:t>“sorcerer’s apprentice”</w:t>
      </w:r>
      <w:r w:rsidRPr="00C62E98">
        <w:rPr>
          <w:sz w:val="12"/>
          <w:highlight w:val="green"/>
        </w:rPr>
        <w:t xml:space="preserve"> </w:t>
      </w:r>
      <w:r w:rsidRPr="00C62E98">
        <w:rPr>
          <w:rStyle w:val="StyleUnderline"/>
          <w:highlight w:val="green"/>
        </w:rPr>
        <w:t>problem</w:t>
      </w:r>
      <w:r w:rsidRPr="00B809EA">
        <w:rPr>
          <w:sz w:val="12"/>
        </w:rPr>
        <w:t xml:space="preserve">, </w:t>
      </w:r>
      <w:r w:rsidRPr="00B809EA">
        <w:rPr>
          <w:rStyle w:val="StyleUnderline"/>
        </w:rPr>
        <w:t xml:space="preserve">placing leaders at risk of </w:t>
      </w:r>
      <w:r w:rsidRPr="00283EEC">
        <w:rPr>
          <w:rStyle w:val="Emphasis"/>
        </w:rPr>
        <w:t xml:space="preserve">making potentially </w:t>
      </w:r>
      <w:r w:rsidRPr="00C62E98">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283EEC">
        <w:rPr>
          <w:sz w:val="12"/>
        </w:rPr>
        <w:t xml:space="preserve">. The space and cyber domains are sufficiently new and dynamic that </w:t>
      </w:r>
      <w:r w:rsidRPr="00B809EA">
        <w:rPr>
          <w:rStyle w:val="StyleUnderline"/>
        </w:rPr>
        <w:t xml:space="preserve">such decisions are </w:t>
      </w:r>
      <w:r w:rsidRPr="00C62E98">
        <w:rPr>
          <w:rStyle w:val="Emphasis"/>
          <w:highlight w:val="green"/>
        </w:rPr>
        <w:t>highly likely</w:t>
      </w:r>
      <w:r w:rsidRPr="00283EEC">
        <w:rPr>
          <w:sz w:val="12"/>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283EEC">
        <w:rPr>
          <w:sz w:val="12"/>
        </w:rPr>
        <w:t xml:space="preserve"> and/or cyber </w:t>
      </w:r>
      <w:r w:rsidRPr="00283EEC">
        <w:rPr>
          <w:rStyle w:val="StyleUnderline"/>
        </w:rPr>
        <w:t>infrastructure</w:t>
      </w:r>
      <w:r w:rsidRPr="00283EEC">
        <w:rPr>
          <w:sz w:val="12"/>
        </w:rPr>
        <w:t xml:space="preserve">s </w:t>
      </w:r>
      <w:r w:rsidRPr="00283EEC">
        <w:rPr>
          <w:rStyle w:val="Emphasis"/>
        </w:rPr>
        <w:t>inherently unknowable.</w:t>
      </w:r>
      <w:r w:rsidRPr="00283EEC">
        <w:rPr>
          <w:sz w:val="12"/>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C62E98">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C62E98">
        <w:rPr>
          <w:rStyle w:val="Emphasis"/>
          <w:highlight w:val="green"/>
        </w:rPr>
        <w:t>become unstable</w:t>
      </w:r>
      <w:r w:rsidRPr="00C62E98">
        <w:rPr>
          <w:rStyle w:val="StyleUnderline"/>
          <w:highlight w:val="green"/>
        </w:rPr>
        <w:t xml:space="preserve">. </w:t>
      </w:r>
      <w:r w:rsidRPr="00C62E98">
        <w:rPr>
          <w:rStyle w:val="Emphasis"/>
          <w:highlight w:val="green"/>
        </w:rPr>
        <w:t xml:space="preserve">No </w:t>
      </w:r>
      <w:r w:rsidRPr="00283EEC">
        <w:rPr>
          <w:rStyle w:val="Emphasis"/>
        </w:rPr>
        <w:t xml:space="preserve">clear-cut escalation </w:t>
      </w:r>
      <w:r w:rsidRPr="00C62E98">
        <w:rPr>
          <w:rStyle w:val="Emphasis"/>
          <w:highlight w:val="green"/>
        </w:rPr>
        <w:t>barrier exists</w:t>
      </w:r>
      <w:r w:rsidRPr="00C62E98">
        <w:rPr>
          <w:rStyle w:val="StyleUnderline"/>
          <w:highlight w:val="green"/>
        </w:rPr>
        <w:t xml:space="preserve"> in</w:t>
      </w:r>
      <w:r w:rsidRPr="00283EEC">
        <w:rPr>
          <w:rStyle w:val="StyleUnderline"/>
        </w:rPr>
        <w:t xml:space="preserve"> the </w:t>
      </w:r>
      <w:r w:rsidRPr="00C62E98">
        <w:rPr>
          <w:rStyle w:val="StyleUnderline"/>
          <w:highlight w:val="green"/>
        </w:rPr>
        <w:t>space</w:t>
      </w:r>
      <w:r w:rsidRPr="00283EEC">
        <w:rPr>
          <w:sz w:val="12"/>
        </w:rPr>
        <w:t xml:space="preserve"> and cyber </w:t>
      </w:r>
      <w:r w:rsidRPr="00283EEC">
        <w:rPr>
          <w:rStyle w:val="StyleUnderline"/>
        </w:rPr>
        <w:t>domains</w:t>
      </w:r>
      <w:r w:rsidRPr="00283EEC">
        <w:rPr>
          <w:sz w:val="12"/>
        </w:rPr>
        <w:t xml:space="preserve">, </w:t>
      </w:r>
      <w:r w:rsidRPr="00C62E98">
        <w:rPr>
          <w:rStyle w:val="StyleUnderline"/>
          <w:highlight w:val="green"/>
        </w:rPr>
        <w:t xml:space="preserve">and given </w:t>
      </w:r>
      <w:r w:rsidRPr="00283EEC">
        <w:rPr>
          <w:rStyle w:val="StyleUnderline"/>
        </w:rPr>
        <w:t xml:space="preserve">the short-term </w:t>
      </w:r>
      <w:r w:rsidRPr="00B809EA">
        <w:rPr>
          <w:rStyle w:val="StyleUnderline"/>
        </w:rPr>
        <w:t xml:space="preserve">tactical </w:t>
      </w:r>
      <w:r w:rsidRPr="00C62E98">
        <w:rPr>
          <w:rStyle w:val="StyleUnderline"/>
          <w:highlight w:val="green"/>
        </w:rPr>
        <w:t>benefits</w:t>
      </w:r>
      <w:r w:rsidRPr="00283EEC">
        <w:rPr>
          <w:rStyle w:val="StyleUnderline"/>
        </w:rPr>
        <w:t xml:space="preserve"> of escalating ahead of an adversary, </w:t>
      </w:r>
      <w:r w:rsidRPr="00C62E98">
        <w:rPr>
          <w:rStyle w:val="Emphasis"/>
          <w:highlight w:val="green"/>
        </w:rPr>
        <w:t xml:space="preserve">each </w:t>
      </w:r>
      <w:r w:rsidRPr="00283EEC">
        <w:rPr>
          <w:rStyle w:val="Emphasis"/>
        </w:rPr>
        <w:t xml:space="preserve">additional escalation could </w:t>
      </w:r>
      <w:r w:rsidRPr="00C62E98">
        <w:rPr>
          <w:rStyle w:val="Emphasis"/>
          <w:highlight w:val="green"/>
        </w:rPr>
        <w:t xml:space="preserve">create </w:t>
      </w:r>
      <w:r w:rsidRPr="00283EEC">
        <w:rPr>
          <w:rStyle w:val="Emphasis"/>
        </w:rPr>
        <w:t xml:space="preserve">incentives for </w:t>
      </w:r>
      <w:r w:rsidRPr="00C62E98">
        <w:rPr>
          <w:rStyle w:val="Emphasis"/>
          <w:highlight w:val="green"/>
        </w:rPr>
        <w:t>further escalation</w:t>
      </w:r>
      <w:r w:rsidRPr="00283EEC">
        <w:rPr>
          <w:rStyle w:val="StyleUnderline"/>
        </w:rPr>
        <w:t xml:space="preserve"> that an adversary would not always anticipate</w:t>
      </w:r>
      <w:r w:rsidRPr="00283EEC">
        <w:rPr>
          <w:sz w:val="12"/>
        </w:rPr>
        <w:t xml:space="preserve">. </w:t>
      </w:r>
      <w:r w:rsidRPr="00C62E98">
        <w:rPr>
          <w:rStyle w:val="Emphasis"/>
          <w:highlight w:val="green"/>
        </w:rPr>
        <w:t xml:space="preserve">Escalation </w:t>
      </w:r>
      <w:r w:rsidRPr="00283EEC">
        <w:rPr>
          <w:rStyle w:val="Emphasis"/>
        </w:rPr>
        <w:t>in space</w:t>
      </w:r>
      <w:r w:rsidRPr="00283EEC">
        <w:rPr>
          <w:sz w:val="12"/>
        </w:rPr>
        <w:t xml:space="preserve">, then, </w:t>
      </w:r>
      <w:r w:rsidRPr="00C62E98">
        <w:rPr>
          <w:rStyle w:val="Emphasis"/>
          <w:highlight w:val="green"/>
        </w:rPr>
        <w:t>is a slippery slope with few off-ramps.</w:t>
      </w:r>
    </w:p>
    <w:p w14:paraId="206FAC43" w14:textId="77777777" w:rsidR="00277E3D" w:rsidRPr="00635356" w:rsidRDefault="00277E3D" w:rsidP="00277E3D">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77305815" w14:textId="77777777" w:rsidR="00277E3D" w:rsidRPr="00131706" w:rsidRDefault="00277E3D" w:rsidP="00277E3D">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24"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25" w:history="1">
        <w:r w:rsidRPr="00131706">
          <w:rPr>
            <w:rStyle w:val="Hyperlink"/>
          </w:rPr>
          <w:t>https://ratical.org/radiation/NuclearExtinction/StevenStarr022815.html</w:t>
        </w:r>
      </w:hyperlink>
      <w:r w:rsidRPr="00131706">
        <w:rPr>
          <w:rStyle w:val="Hyperlink"/>
        </w:rPr>
        <w:t>]</w:t>
      </w:r>
      <w:r w:rsidRPr="00131706">
        <w:t xml:space="preserve"> TG </w:t>
      </w:r>
    </w:p>
    <w:p w14:paraId="14B0245A" w14:textId="77777777" w:rsidR="00277E3D" w:rsidRPr="00B809EA" w:rsidRDefault="00277E3D" w:rsidP="00277E3D">
      <w:pPr>
        <w:rPr>
          <w:sz w:val="14"/>
        </w:rPr>
      </w:pPr>
      <w:r w:rsidRPr="00B809EA">
        <w:rPr>
          <w:sz w:val="14"/>
        </w:rPr>
        <w:t xml:space="preserve">A </w:t>
      </w:r>
      <w:r w:rsidRPr="00C62E98">
        <w:rPr>
          <w:highlight w:val="green"/>
          <w:u w:val="single"/>
        </w:rPr>
        <w:t>war</w:t>
      </w:r>
      <w:r w:rsidRPr="006A63EE">
        <w:rPr>
          <w:u w:val="single"/>
        </w:rPr>
        <w:t xml:space="preserve"> fought </w:t>
      </w:r>
      <w:r w:rsidRPr="00C62E98">
        <w:rPr>
          <w:highlight w:val="green"/>
          <w:u w:val="single"/>
        </w:rPr>
        <w:t>with</w:t>
      </w:r>
      <w:r w:rsidRPr="006A63EE">
        <w:rPr>
          <w:u w:val="single"/>
        </w:rPr>
        <w:t xml:space="preserve"> 21st century strategic </w:t>
      </w:r>
      <w:r w:rsidRPr="00C62E98">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C62E98">
        <w:rPr>
          <w:highlight w:val="green"/>
          <w:u w:val="single"/>
        </w:rPr>
        <w:t xml:space="preserve">a </w:t>
      </w:r>
      <w:r w:rsidRPr="00C62E98">
        <w:rPr>
          <w:rStyle w:val="Emphasis"/>
          <w:highlight w:val="green"/>
        </w:rPr>
        <w:t>mass extinction event</w:t>
      </w:r>
      <w:r w:rsidRPr="006A63EE">
        <w:rPr>
          <w:u w:val="single"/>
        </w:rPr>
        <w:t xml:space="preserve"> that </w:t>
      </w:r>
      <w:hyperlink r:id="rId26"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446F5AF3" w14:textId="77777777" w:rsidR="00277E3D" w:rsidRPr="00B809EA" w:rsidRDefault="00277E3D" w:rsidP="00277E3D">
      <w:pPr>
        <w:rPr>
          <w:sz w:val="14"/>
        </w:rPr>
      </w:pPr>
      <w:r w:rsidRPr="006A63EE">
        <w:rPr>
          <w:u w:val="single"/>
        </w:rPr>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7F00F656" w14:textId="77777777" w:rsidR="00277E3D" w:rsidRPr="00B809EA" w:rsidRDefault="00277E3D" w:rsidP="00277E3D">
      <w:pPr>
        <w:rPr>
          <w:sz w:val="14"/>
        </w:rPr>
      </w:pPr>
      <w:r w:rsidRPr="006A63EE">
        <w:rPr>
          <w:u w:val="single"/>
        </w:rPr>
        <w:t xml:space="preserve">The </w:t>
      </w:r>
      <w:r w:rsidRPr="006A63EE">
        <w:rPr>
          <w:rStyle w:val="Emphasis"/>
        </w:rPr>
        <w:t xml:space="preserve">world’s </w:t>
      </w:r>
      <w:r w:rsidRPr="00C62E98">
        <w:rPr>
          <w:rStyle w:val="Emphasis"/>
          <w:highlight w:val="green"/>
        </w:rPr>
        <w:t>leading climatologists</w:t>
      </w:r>
      <w:r w:rsidRPr="006A63EE">
        <w:rPr>
          <w:u w:val="single"/>
        </w:rPr>
        <w:t xml:space="preserve"> now </w:t>
      </w:r>
      <w:r w:rsidRPr="00C62E98">
        <w:rPr>
          <w:highlight w:val="green"/>
          <w:u w:val="single"/>
        </w:rPr>
        <w:t>tell us</w:t>
      </w:r>
      <w:r w:rsidRPr="006A63EE">
        <w:rPr>
          <w:u w:val="single"/>
        </w:rPr>
        <w:t xml:space="preserve"> that </w:t>
      </w:r>
      <w:r w:rsidRPr="00C62E98">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C62E98">
        <w:rPr>
          <w:highlight w:val="green"/>
          <w:u w:val="single"/>
        </w:rPr>
        <w:t xml:space="preserve">create </w:t>
      </w:r>
      <w:hyperlink r:id="rId27" w:history="1">
        <w:r w:rsidRPr="00C62E98">
          <w:rPr>
            <w:highlight w:val="green"/>
            <w:u w:val="single"/>
          </w:rPr>
          <w:t xml:space="preserve">a </w:t>
        </w:r>
        <w:r w:rsidRPr="00C62E98">
          <w:rPr>
            <w:rStyle w:val="Emphasis"/>
            <w:highlight w:val="green"/>
          </w:rPr>
          <w:t>post-war environment</w:t>
        </w:r>
        <w:r w:rsidRPr="00C62E98">
          <w:rPr>
            <w:highlight w:val="green"/>
            <w:u w:val="single"/>
          </w:rPr>
          <w:t xml:space="preserve"> in which for many years </w:t>
        </w:r>
        <w:r w:rsidRPr="00C62E98">
          <w:rPr>
            <w:rStyle w:val="StyleUnderline"/>
            <w:highlight w:val="green"/>
          </w:rPr>
          <w:t xml:space="preserve">it would be </w:t>
        </w:r>
        <w:r w:rsidRPr="00C62E98">
          <w:rPr>
            <w:rStyle w:val="Emphasis"/>
            <w:highlight w:val="green"/>
          </w:rPr>
          <w:t>too cold and dark to even 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62F74E2E" w14:textId="77777777" w:rsidR="00277E3D" w:rsidRPr="00B809EA" w:rsidRDefault="00277E3D" w:rsidP="00277E3D">
      <w:pPr>
        <w:rPr>
          <w:sz w:val="14"/>
        </w:rPr>
      </w:pPr>
      <w:r w:rsidRPr="00B809EA">
        <w:rPr>
          <w:sz w:val="14"/>
        </w:rPr>
        <w:t xml:space="preserve">The environmental consequences of nuclear war would attack the ecological support systems of life at every level. </w:t>
      </w:r>
      <w:r w:rsidRPr="006A63EE">
        <w:rPr>
          <w:rStyle w:val="Emphasis"/>
        </w:rPr>
        <w:t xml:space="preserve">Radioactive </w:t>
      </w:r>
      <w:r w:rsidRPr="00C62E98">
        <w:rPr>
          <w:rStyle w:val="Emphasis"/>
          <w:highlight w:val="green"/>
        </w:rPr>
        <w:t>fallout</w:t>
      </w:r>
      <w:r w:rsidRPr="006A63EE">
        <w:rPr>
          <w:u w:val="single"/>
        </w:rPr>
        <w:t xml:space="preserve">, produced not only by nuclear bombs, but also by the destruction of nuclear power plants and their spent fuel pools, </w:t>
      </w:r>
      <w:r w:rsidRPr="00C62E98">
        <w:rPr>
          <w:highlight w:val="green"/>
          <w:u w:val="single"/>
        </w:rPr>
        <w:t xml:space="preserve">would </w:t>
      </w:r>
      <w:r w:rsidRPr="00C62E98">
        <w:rPr>
          <w:rStyle w:val="Emphasis"/>
          <w:highlight w:val="green"/>
        </w:rPr>
        <w:t>poison</w:t>
      </w:r>
      <w:r w:rsidRPr="00C62E98">
        <w:rPr>
          <w:highlight w:val="green"/>
          <w:u w:val="single"/>
        </w:rPr>
        <w:t xml:space="preserve"> the biosphere</w:t>
      </w:r>
      <w:r w:rsidRPr="006A63EE">
        <w:rPr>
          <w:u w:val="single"/>
        </w:rPr>
        <w:t xml:space="preserve">. Millions of tons of </w:t>
      </w:r>
      <w:r w:rsidRPr="00C62E98">
        <w:rPr>
          <w:highlight w:val="green"/>
          <w:u w:val="single"/>
        </w:rPr>
        <w:t>smoke would</w:t>
      </w:r>
      <w:r w:rsidRPr="006A63EE">
        <w:rPr>
          <w:u w:val="single"/>
        </w:rPr>
        <w:t xml:space="preserve"> act to </w:t>
      </w:r>
      <w:hyperlink r:id="rId28" w:history="1">
        <w:r w:rsidRPr="00C62E98">
          <w:rPr>
            <w:highlight w:val="green"/>
            <w:u w:val="single"/>
          </w:rPr>
          <w:t>destroy</w:t>
        </w:r>
        <w:r w:rsidRPr="006A63EE">
          <w:rPr>
            <w:u w:val="single"/>
          </w:rPr>
          <w:t xml:space="preserve"> Earth’s protective </w:t>
        </w:r>
        <w:r w:rsidRPr="00C62E98">
          <w:rPr>
            <w:highlight w:val="green"/>
            <w:u w:val="single"/>
          </w:rPr>
          <w:t>ozone</w:t>
        </w:r>
        <w:r w:rsidRPr="006A63EE">
          <w:rPr>
            <w:u w:val="single"/>
          </w:rPr>
          <w:t xml:space="preserve"> layer</w:t>
        </w:r>
      </w:hyperlink>
      <w:r w:rsidRPr="006A63EE">
        <w:rPr>
          <w:u w:val="single"/>
        </w:rPr>
        <w:t xml:space="preserve"> and </w:t>
      </w:r>
      <w:r w:rsidRPr="00C62E98">
        <w:rPr>
          <w:rStyle w:val="Emphasis"/>
          <w:highlight w:val="green"/>
        </w:rPr>
        <w:t>block</w:t>
      </w:r>
      <w:r w:rsidRPr="006A63EE">
        <w:rPr>
          <w:rStyle w:val="Emphasis"/>
        </w:rPr>
        <w:t xml:space="preserve"> most </w:t>
      </w:r>
      <w:r w:rsidRPr="00C62E98">
        <w:rPr>
          <w:rStyle w:val="Emphasis"/>
          <w:highlight w:val="green"/>
        </w:rPr>
        <w:t>sunlight</w:t>
      </w:r>
      <w:r w:rsidRPr="006A63EE">
        <w:rPr>
          <w:rStyle w:val="Emphasis"/>
        </w:rPr>
        <w:t xml:space="preserve"> from reaching Earth’s surface, </w:t>
      </w:r>
      <w:r w:rsidRPr="00C62E98">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447F2E2D" w14:textId="77777777" w:rsidR="00277E3D" w:rsidRPr="00934304" w:rsidRDefault="00277E3D" w:rsidP="00277E3D">
      <w:pPr>
        <w:rPr>
          <w:sz w:val="14"/>
          <w:szCs w:val="14"/>
        </w:rPr>
      </w:pPr>
      <w:r w:rsidRPr="00934304">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5E1B4AAA" w14:textId="77777777" w:rsidR="00277E3D" w:rsidRPr="006A63EE" w:rsidRDefault="00277E3D" w:rsidP="00277E3D">
      <w:pPr>
        <w:rPr>
          <w:u w:val="single"/>
        </w:rPr>
      </w:pPr>
      <w:r w:rsidRPr="00B809EA">
        <w:rPr>
          <w:sz w:val="14"/>
        </w:rPr>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C62E98">
        <w:rPr>
          <w:highlight w:val="green"/>
          <w:u w:val="single"/>
        </w:rPr>
        <w:t>leave the Earth</w:t>
      </w:r>
      <w:r w:rsidRPr="006A63EE">
        <w:rPr>
          <w:u w:val="single"/>
        </w:rPr>
        <w:t xml:space="preserve"> </w:t>
      </w:r>
      <w:r w:rsidRPr="006A63EE">
        <w:rPr>
          <w:rStyle w:val="Emphasis"/>
        </w:rPr>
        <w:t xml:space="preserve">essentially </w:t>
      </w:r>
      <w:r w:rsidRPr="00C62E98">
        <w:rPr>
          <w:rStyle w:val="Emphasis"/>
          <w:highlight w:val="green"/>
        </w:rPr>
        <w:t>uninhabitable</w:t>
      </w:r>
      <w:r w:rsidRPr="006A63EE">
        <w:rPr>
          <w:u w:val="single"/>
        </w:rPr>
        <w:t>.</w:t>
      </w:r>
    </w:p>
    <w:p w14:paraId="580C3F30" w14:textId="77777777" w:rsidR="00277E3D" w:rsidRDefault="00277E3D" w:rsidP="00277E3D"/>
    <w:p w14:paraId="68E0EFB3" w14:textId="77777777" w:rsidR="00277E3D" w:rsidRPr="004B3B3C" w:rsidRDefault="00277E3D" w:rsidP="00277E3D"/>
    <w:p w14:paraId="18588903" w14:textId="77777777" w:rsidR="00277E3D" w:rsidRDefault="00277E3D" w:rsidP="00277E3D">
      <w:pPr>
        <w:pStyle w:val="Heading3"/>
      </w:pPr>
      <w:r>
        <w:t>Framing</w:t>
      </w:r>
    </w:p>
    <w:p w14:paraId="178CE98C" w14:textId="77777777" w:rsidR="00277E3D" w:rsidRDefault="00277E3D" w:rsidP="00277E3D">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13E84ED8" w14:textId="77777777" w:rsidR="00277E3D" w:rsidRDefault="00277E3D" w:rsidP="00277E3D">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522563AC" w14:textId="77777777" w:rsidR="00277E3D" w:rsidRDefault="00277E3D" w:rsidP="00277E3D">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7F6DA7F4" w14:textId="77777777" w:rsidR="00277E3D" w:rsidRDefault="00277E3D" w:rsidP="00277E3D">
      <w:pPr>
        <w:pStyle w:val="Heading4"/>
      </w:pPr>
      <w:r>
        <w:t>3] Extinction outweighs</w:t>
      </w:r>
    </w:p>
    <w:p w14:paraId="2CD1401E" w14:textId="77777777" w:rsidR="00277E3D" w:rsidRPr="00166CFF" w:rsidRDefault="00277E3D" w:rsidP="00277E3D">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729577C4" w14:textId="77777777" w:rsidR="00277E3D" w:rsidRPr="00947060" w:rsidRDefault="00277E3D" w:rsidP="00277E3D">
      <w:pPr>
        <w:rPr>
          <w:sz w:val="14"/>
          <w:szCs w:val="26"/>
        </w:rPr>
      </w:pPr>
      <w:r w:rsidRPr="00166CFF">
        <w:rPr>
          <w:rStyle w:val="StyleUnderline"/>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r w:rsidRPr="00166CFF">
        <w:rPr>
          <w:sz w:val="14"/>
          <w:szCs w:val="26"/>
        </w:rPr>
        <w:t xml:space="preserve">The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r w:rsidRPr="00166CFF">
        <w:rPr>
          <w:rStyle w:val="StyleUnderline"/>
          <w:szCs w:val="26"/>
        </w:rPr>
        <w:t xml:space="preserve">So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So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6B20953C" w14:textId="77777777" w:rsidR="00277E3D" w:rsidRPr="002F7434" w:rsidRDefault="00277E3D" w:rsidP="00277E3D"/>
    <w:p w14:paraId="5C0A0286" w14:textId="77777777" w:rsidR="00277E3D" w:rsidRPr="009340C1" w:rsidRDefault="00277E3D" w:rsidP="00277E3D"/>
    <w:p w14:paraId="070FC5E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altName w:val="Cambria"/>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86693E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2"/>
  </w:num>
  <w:num w:numId="14">
    <w:abstractNumId w:val="19"/>
  </w:num>
  <w:num w:numId="15">
    <w:abstractNumId w:val="14"/>
  </w:num>
  <w:num w:numId="16">
    <w:abstractNumId w:val="16"/>
  </w:num>
  <w:num w:numId="17">
    <w:abstractNumId w:val="20"/>
  </w:num>
  <w:num w:numId="18">
    <w:abstractNumId w:val="15"/>
  </w:num>
  <w:num w:numId="19">
    <w:abstractNumId w:val="11"/>
  </w:num>
  <w:num w:numId="20">
    <w:abstractNumId w:val="18"/>
  </w:num>
  <w:num w:numId="21">
    <w:abstractNumId w:val="21"/>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7E3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77E3D"/>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C9CECF"/>
  <w14:defaultImageDpi w14:val="300"/>
  <w15:docId w15:val="{D8FDFAC9-3B19-CA42-ABD9-6467FBA37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7E3D"/>
    <w:pPr>
      <w:spacing w:after="160" w:line="259" w:lineRule="auto"/>
    </w:p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277E3D"/>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277E3D"/>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277E3D"/>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277E3D"/>
    <w:pPr>
      <w:keepNext/>
      <w:keepLines/>
      <w:spacing w:before="40"/>
      <w:outlineLvl w:val="3"/>
    </w:pPr>
    <w:rPr>
      <w:rFonts w:eastAsiaTheme="majorEastAsia" w:cstheme="majorBidi"/>
      <w:b/>
      <w:bCs/>
      <w:sz w:val="26"/>
    </w:rPr>
  </w:style>
  <w:style w:type="paragraph" w:styleId="Heading5">
    <w:name w:val="heading 5"/>
    <w:aliases w:val="Text"/>
    <w:basedOn w:val="Normal"/>
    <w:next w:val="Normal"/>
    <w:link w:val="Heading5Char"/>
    <w:qFormat/>
    <w:rsid w:val="00277E3D"/>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277E3D"/>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277E3D"/>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277E3D"/>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277E3D"/>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unhideWhenUsed/>
    <w:rsid w:val="00277E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7E3D"/>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277E3D"/>
    <w:rPr>
      <w:rFonts w:eastAsiaTheme="majorEastAsia"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277E3D"/>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277E3D"/>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77E3D"/>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77E3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277E3D"/>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277E3D"/>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77E3D"/>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77E3D"/>
    <w:rPr>
      <w:color w:val="auto"/>
      <w:u w:val="none"/>
    </w:rPr>
  </w:style>
  <w:style w:type="paragraph" w:styleId="DocumentMap">
    <w:name w:val="Document Map"/>
    <w:basedOn w:val="Normal"/>
    <w:link w:val="DocumentMapChar"/>
    <w:uiPriority w:val="99"/>
    <w:unhideWhenUsed/>
    <w:rsid w:val="00277E3D"/>
    <w:rPr>
      <w:rFonts w:ascii="Lucida Grande" w:hAnsi="Lucida Grande" w:cs="Lucida Grande"/>
    </w:rPr>
  </w:style>
  <w:style w:type="character" w:customStyle="1" w:styleId="DocumentMapChar">
    <w:name w:val="Document Map Char"/>
    <w:basedOn w:val="DefaultParagraphFont"/>
    <w:link w:val="DocumentMap"/>
    <w:uiPriority w:val="99"/>
    <w:rsid w:val="00277E3D"/>
    <w:rPr>
      <w:rFonts w:ascii="Lucida Grande" w:hAnsi="Lucida Grande" w:cs="Lucida Grande"/>
    </w:rPr>
  </w:style>
  <w:style w:type="character" w:customStyle="1" w:styleId="Heading5Char">
    <w:name w:val="Heading 5 Char"/>
    <w:aliases w:val="Text Char"/>
    <w:basedOn w:val="DefaultParagraphFont"/>
    <w:link w:val="Heading5"/>
    <w:rsid w:val="00277E3D"/>
    <w:rPr>
      <w:rFonts w:ascii="Cambria" w:eastAsia="Times New Roman" w:hAnsi="Cambria"/>
      <w:b/>
      <w:bCs/>
      <w:i/>
      <w:iCs/>
      <w:sz w:val="20"/>
      <w:lang w:bidi="en-US"/>
    </w:rPr>
  </w:style>
  <w:style w:type="character" w:customStyle="1" w:styleId="Heading6Char">
    <w:name w:val="Heading 6 Char"/>
    <w:basedOn w:val="DefaultParagraphFont"/>
    <w:link w:val="Heading6"/>
    <w:rsid w:val="00277E3D"/>
    <w:rPr>
      <w:rFonts w:ascii="Cambria" w:eastAsia="Times New Roman" w:hAnsi="Cambria"/>
      <w:b/>
      <w:bCs/>
      <w:i/>
      <w:iCs/>
      <w:sz w:val="20"/>
      <w:lang w:bidi="en-US"/>
    </w:rPr>
  </w:style>
  <w:style w:type="character" w:customStyle="1" w:styleId="Heading7Char">
    <w:name w:val="Heading 7 Char"/>
    <w:basedOn w:val="DefaultParagraphFont"/>
    <w:link w:val="Heading7"/>
    <w:rsid w:val="00277E3D"/>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277E3D"/>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277E3D"/>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277E3D"/>
    <w:rPr>
      <w:color w:val="605E5C"/>
      <w:shd w:val="clear" w:color="auto" w:fill="E1DFDD"/>
    </w:rPr>
  </w:style>
  <w:style w:type="paragraph" w:styleId="ListParagraph">
    <w:name w:val="List Paragraph"/>
    <w:aliases w:val="6 font"/>
    <w:basedOn w:val="Normal"/>
    <w:uiPriority w:val="99"/>
    <w:unhideWhenUsed/>
    <w:qFormat/>
    <w:rsid w:val="00277E3D"/>
    <w:pPr>
      <w:ind w:left="720"/>
      <w:contextualSpacing/>
    </w:pPr>
  </w:style>
  <w:style w:type="paragraph" w:customStyle="1" w:styleId="Emphasis1">
    <w:name w:val="Emphasis1"/>
    <w:basedOn w:val="Normal"/>
    <w:link w:val="Emphasis"/>
    <w:autoRedefine/>
    <w:uiPriority w:val="20"/>
    <w:qFormat/>
    <w:rsid w:val="00277E3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277E3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1"/>
    <w:qFormat/>
    <w:rsid w:val="00277E3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customStyle="1" w:styleId="underline">
    <w:name w:val="underline"/>
    <w:basedOn w:val="DefaultParagraphFont"/>
    <w:qFormat/>
    <w:rsid w:val="00277E3D"/>
    <w:rPr>
      <w:u w:val="single"/>
    </w:rPr>
  </w:style>
  <w:style w:type="paragraph" w:styleId="Title">
    <w:name w:val="Title"/>
    <w:aliases w:val="Cites and Cards,UNDERLINE,Bold Underlined,title,Block Heading,Read This"/>
    <w:basedOn w:val="Normal"/>
    <w:next w:val="Normal"/>
    <w:link w:val="TitleChar"/>
    <w:uiPriority w:val="6"/>
    <w:qFormat/>
    <w:rsid w:val="00277E3D"/>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277E3D"/>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277E3D"/>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277E3D"/>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277E3D"/>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277E3D"/>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277E3D"/>
    <w:rPr>
      <w:rFonts w:ascii="Tahoma" w:hAnsi="Tahoma" w:cs="Tahoma"/>
      <w:szCs w:val="16"/>
    </w:rPr>
  </w:style>
  <w:style w:type="character" w:customStyle="1" w:styleId="BalloonTextChar">
    <w:name w:val="Balloon Text Char"/>
    <w:basedOn w:val="DefaultParagraphFont"/>
    <w:link w:val="BalloonText"/>
    <w:uiPriority w:val="99"/>
    <w:rsid w:val="00277E3D"/>
    <w:rPr>
      <w:rFonts w:ascii="Tahoma" w:hAnsi="Tahoma" w:cs="Tahoma"/>
      <w:szCs w:val="16"/>
    </w:rPr>
  </w:style>
  <w:style w:type="paragraph" w:styleId="Header">
    <w:name w:val="header"/>
    <w:basedOn w:val="Normal"/>
    <w:link w:val="HeaderChar"/>
    <w:uiPriority w:val="99"/>
    <w:unhideWhenUsed/>
    <w:qFormat/>
    <w:rsid w:val="00277E3D"/>
    <w:pPr>
      <w:tabs>
        <w:tab w:val="center" w:pos="4680"/>
        <w:tab w:val="right" w:pos="9360"/>
      </w:tabs>
    </w:pPr>
  </w:style>
  <w:style w:type="character" w:customStyle="1" w:styleId="HeaderChar">
    <w:name w:val="Header Char"/>
    <w:basedOn w:val="DefaultParagraphFont"/>
    <w:link w:val="Header"/>
    <w:uiPriority w:val="99"/>
    <w:rsid w:val="00277E3D"/>
  </w:style>
  <w:style w:type="paragraph" w:styleId="Footer">
    <w:name w:val="footer"/>
    <w:basedOn w:val="Normal"/>
    <w:link w:val="FooterChar"/>
    <w:uiPriority w:val="99"/>
    <w:unhideWhenUsed/>
    <w:rsid w:val="00277E3D"/>
    <w:pPr>
      <w:tabs>
        <w:tab w:val="center" w:pos="4680"/>
        <w:tab w:val="right" w:pos="9360"/>
      </w:tabs>
    </w:pPr>
  </w:style>
  <w:style w:type="character" w:customStyle="1" w:styleId="FooterChar">
    <w:name w:val="Footer Char"/>
    <w:basedOn w:val="DefaultParagraphFont"/>
    <w:link w:val="Footer"/>
    <w:uiPriority w:val="99"/>
    <w:rsid w:val="00277E3D"/>
  </w:style>
  <w:style w:type="character" w:customStyle="1" w:styleId="m4841727538114946087gmail-styleunderline">
    <w:name w:val="m_4841727538114946087gmail-styleunderline"/>
    <w:basedOn w:val="DefaultParagraphFont"/>
    <w:rsid w:val="00277E3D"/>
  </w:style>
  <w:style w:type="paragraph" w:customStyle="1" w:styleId="Analytic">
    <w:name w:val="Analytic"/>
    <w:basedOn w:val="Normal"/>
    <w:link w:val="AnalyticChar"/>
    <w:autoRedefine/>
    <w:rsid w:val="00277E3D"/>
    <w:rPr>
      <w:b/>
      <w:sz w:val="24"/>
    </w:rPr>
  </w:style>
  <w:style w:type="paragraph" w:customStyle="1" w:styleId="BreakTag">
    <w:name w:val="Break Tag"/>
    <w:basedOn w:val="Normal"/>
    <w:autoRedefine/>
    <w:uiPriority w:val="4"/>
    <w:qFormat/>
    <w:rsid w:val="00277E3D"/>
    <w:pPr>
      <w:spacing w:before="240"/>
    </w:pPr>
    <w:rPr>
      <w:b/>
      <w:sz w:val="26"/>
    </w:rPr>
  </w:style>
  <w:style w:type="paragraph" w:customStyle="1" w:styleId="BreakBlock">
    <w:name w:val="Break Block"/>
    <w:basedOn w:val="Normal"/>
    <w:link w:val="BreakBlockChar"/>
    <w:autoRedefine/>
    <w:qFormat/>
    <w:rsid w:val="00277E3D"/>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277E3D"/>
    <w:rPr>
      <w:rFonts w:ascii="Arial Bold" w:hAnsi="Arial Bold"/>
      <w:b/>
      <w:caps/>
      <w:sz w:val="32"/>
      <w:u w:val="single"/>
    </w:rPr>
  </w:style>
  <w:style w:type="character" w:customStyle="1" w:styleId="Mention1">
    <w:name w:val="Mention1"/>
    <w:basedOn w:val="DefaultParagraphFont"/>
    <w:uiPriority w:val="99"/>
    <w:semiHidden/>
    <w:unhideWhenUsed/>
    <w:rsid w:val="00277E3D"/>
    <w:rPr>
      <w:color w:val="2B579A"/>
      <w:shd w:val="clear" w:color="auto" w:fill="E6E6E6"/>
    </w:rPr>
  </w:style>
  <w:style w:type="character" w:customStyle="1" w:styleId="UnresolvedMention1">
    <w:name w:val="Unresolved Mention1"/>
    <w:basedOn w:val="DefaultParagraphFont"/>
    <w:uiPriority w:val="99"/>
    <w:unhideWhenUsed/>
    <w:rsid w:val="00277E3D"/>
    <w:rPr>
      <w:color w:val="808080"/>
      <w:shd w:val="clear" w:color="auto" w:fill="E6E6E6"/>
    </w:rPr>
  </w:style>
  <w:style w:type="paragraph" w:customStyle="1" w:styleId="evidencetext">
    <w:name w:val="evidence text"/>
    <w:basedOn w:val="Normal"/>
    <w:link w:val="evidencetextChar1"/>
    <w:qFormat/>
    <w:rsid w:val="00277E3D"/>
    <w:pPr>
      <w:ind w:left="432" w:right="432"/>
    </w:pPr>
    <w:rPr>
      <w:color w:val="000000"/>
      <w:lang w:val="x-none" w:eastAsia="x-none"/>
    </w:rPr>
  </w:style>
  <w:style w:type="character" w:customStyle="1" w:styleId="evidencetextChar1">
    <w:name w:val="evidence text Char1"/>
    <w:link w:val="evidencetext"/>
    <w:rsid w:val="00277E3D"/>
    <w:rPr>
      <w:color w:val="000000"/>
      <w:lang w:val="x-none" w:eastAsia="x-none"/>
    </w:rPr>
  </w:style>
  <w:style w:type="character" w:customStyle="1" w:styleId="Author-Date">
    <w:name w:val="Author-Date"/>
    <w:qFormat/>
    <w:rsid w:val="00277E3D"/>
    <w:rPr>
      <w:b/>
      <w:sz w:val="24"/>
    </w:rPr>
  </w:style>
  <w:style w:type="paragraph" w:customStyle="1" w:styleId="Nothing">
    <w:name w:val="Nothing"/>
    <w:link w:val="NothingChar"/>
    <w:qFormat/>
    <w:rsid w:val="00277E3D"/>
    <w:pPr>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277E3D"/>
    <w:rPr>
      <w:rFonts w:eastAsia="Times New Roman"/>
      <w:u w:val="single"/>
    </w:rPr>
  </w:style>
  <w:style w:type="character" w:customStyle="1" w:styleId="Style4Char">
    <w:name w:val="Style4 Char"/>
    <w:link w:val="Style4"/>
    <w:rsid w:val="00277E3D"/>
    <w:rPr>
      <w:rFonts w:eastAsia="Times New Roman"/>
      <w:u w:val="single"/>
    </w:rPr>
  </w:style>
  <w:style w:type="character" w:customStyle="1" w:styleId="cardChar">
    <w:name w:val="card Char"/>
    <w:aliases w:val="Bold Cite Char Char,Speed Cite Char"/>
    <w:basedOn w:val="DefaultParagraphFont"/>
    <w:rsid w:val="00277E3D"/>
    <w:rPr>
      <w:rFonts w:ascii="Calibri" w:hAnsi="Calibri" w:cs="Calibri"/>
      <w:u w:val="single"/>
    </w:rPr>
  </w:style>
  <w:style w:type="character" w:customStyle="1" w:styleId="term">
    <w:name w:val="term"/>
    <w:basedOn w:val="DefaultParagraphFont"/>
    <w:rsid w:val="00277E3D"/>
  </w:style>
  <w:style w:type="character" w:customStyle="1" w:styleId="Style1Char">
    <w:name w:val="Style1 Char"/>
    <w:rsid w:val="00277E3D"/>
    <w:rPr>
      <w:rFonts w:ascii="Times New Roman" w:eastAsia="SimSun" w:hAnsi="Times New Roman" w:cs="Times New Roman"/>
      <w:sz w:val="20"/>
      <w:szCs w:val="24"/>
      <w:u w:val="single"/>
      <w:lang w:eastAsia="zh-CN"/>
    </w:rPr>
  </w:style>
  <w:style w:type="character" w:customStyle="1" w:styleId="Styleunderline11pt">
    <w:name w:val="Style underline + 11 pt"/>
    <w:rsid w:val="00277E3D"/>
    <w:rPr>
      <w:rFonts w:ascii="Times New Roman" w:hAnsi="Times New Roman"/>
      <w:sz w:val="20"/>
      <w:u w:val="single"/>
    </w:rPr>
  </w:style>
  <w:style w:type="paragraph" w:customStyle="1" w:styleId="Stylecard11pt">
    <w:name w:val="Style card + 11 pt"/>
    <w:basedOn w:val="Normal"/>
    <w:link w:val="Stylecard11ptChar"/>
    <w:qFormat/>
    <w:rsid w:val="00277E3D"/>
    <w:pPr>
      <w:ind w:left="288" w:right="288"/>
    </w:pPr>
    <w:rPr>
      <w:rFonts w:eastAsia="SimSun"/>
      <w:lang w:eastAsia="zh-CN"/>
    </w:rPr>
  </w:style>
  <w:style w:type="character" w:customStyle="1" w:styleId="Stylecard11ptChar">
    <w:name w:val="Style card + 11 pt Char"/>
    <w:link w:val="Stylecard11pt"/>
    <w:rsid w:val="00277E3D"/>
    <w:rPr>
      <w:rFonts w:eastAsia="SimSun"/>
      <w:lang w:eastAsia="zh-CN"/>
    </w:rPr>
  </w:style>
  <w:style w:type="paragraph" w:customStyle="1" w:styleId="Minimize">
    <w:name w:val="Minimize"/>
    <w:basedOn w:val="Normal"/>
    <w:next w:val="Normal"/>
    <w:link w:val="MinimizeChar"/>
    <w:qFormat/>
    <w:rsid w:val="00277E3D"/>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277E3D"/>
    <w:rPr>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277E3D"/>
    <w:rPr>
      <w:rFonts w:ascii="Arial" w:eastAsiaTheme="minorHAnsi" w:hAnsi="Arial" w:cs="Arial"/>
      <w:u w:val="single"/>
    </w:rPr>
  </w:style>
  <w:style w:type="paragraph" w:customStyle="1" w:styleId="cardtext">
    <w:name w:val="card text"/>
    <w:basedOn w:val="Normal"/>
    <w:link w:val="cardtextChar"/>
    <w:qFormat/>
    <w:rsid w:val="00277E3D"/>
    <w:pPr>
      <w:ind w:left="288" w:right="288"/>
    </w:pPr>
  </w:style>
  <w:style w:type="character" w:customStyle="1" w:styleId="cardtextChar">
    <w:name w:val="card text Char"/>
    <w:basedOn w:val="DefaultParagraphFont"/>
    <w:link w:val="cardtext"/>
    <w:rsid w:val="00277E3D"/>
  </w:style>
  <w:style w:type="character" w:customStyle="1" w:styleId="byline">
    <w:name w:val="byline"/>
    <w:basedOn w:val="DefaultParagraphFont"/>
    <w:rsid w:val="00277E3D"/>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277E3D"/>
    <w:rPr>
      <w:rFonts w:ascii="Arial" w:hAnsi="Arial"/>
      <w:b/>
      <w:sz w:val="24"/>
      <w:szCs w:val="22"/>
      <w:u w:val="single"/>
    </w:rPr>
  </w:style>
  <w:style w:type="paragraph" w:customStyle="1" w:styleId="StyleStyle411pt">
    <w:name w:val="Style Style4 + 11 pt"/>
    <w:basedOn w:val="Normal"/>
    <w:link w:val="StyleStyle411ptChar"/>
    <w:qFormat/>
    <w:rsid w:val="00277E3D"/>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277E3D"/>
    <w:rPr>
      <w:rFonts w:eastAsia="Times New Roman"/>
      <w:u w:val="single"/>
    </w:rPr>
  </w:style>
  <w:style w:type="character" w:customStyle="1" w:styleId="Style11ptUnderline">
    <w:name w:val="Style 11 pt Underline"/>
    <w:rsid w:val="00277E3D"/>
    <w:rPr>
      <w:sz w:val="20"/>
      <w:u w:val="single"/>
    </w:rPr>
  </w:style>
  <w:style w:type="character" w:customStyle="1" w:styleId="Style11ptBoldUnderline">
    <w:name w:val="Style 11 pt Bold Underline"/>
    <w:rsid w:val="00277E3D"/>
    <w:rPr>
      <w:b/>
      <w:bCs/>
      <w:sz w:val="20"/>
      <w:u w:val="single"/>
    </w:rPr>
  </w:style>
  <w:style w:type="character" w:customStyle="1" w:styleId="Style11pt">
    <w:name w:val="Style 11 pt"/>
    <w:rsid w:val="00277E3D"/>
    <w:rPr>
      <w:sz w:val="20"/>
    </w:rPr>
  </w:style>
  <w:style w:type="paragraph" w:customStyle="1" w:styleId="StyleStyle411ptBold">
    <w:name w:val="Style Style4 + 11 pt Bold"/>
    <w:basedOn w:val="Normal"/>
    <w:link w:val="StyleStyle411ptBoldChar"/>
    <w:qFormat/>
    <w:rsid w:val="00277E3D"/>
    <w:rPr>
      <w:rFonts w:eastAsia="Times New Roman"/>
      <w:b/>
      <w:bCs/>
      <w:u w:val="single"/>
    </w:rPr>
  </w:style>
  <w:style w:type="character" w:customStyle="1" w:styleId="StyleStyle411ptBoldChar">
    <w:name w:val="Style Style4 + 11 pt Bold Char"/>
    <w:basedOn w:val="DefaultParagraphFont"/>
    <w:link w:val="StyleStyle411ptBold"/>
    <w:rsid w:val="00277E3D"/>
    <w:rPr>
      <w:rFonts w:eastAsia="Times New Roman"/>
      <w:b/>
      <w:bCs/>
      <w:u w:val="single"/>
    </w:rPr>
  </w:style>
  <w:style w:type="paragraph" w:customStyle="1" w:styleId="BlockTitle">
    <w:name w:val="Block Title"/>
    <w:basedOn w:val="Normal"/>
    <w:next w:val="Normal"/>
    <w:qFormat/>
    <w:rsid w:val="00277E3D"/>
    <w:pPr>
      <w:spacing w:after="120"/>
      <w:jc w:val="center"/>
      <w:outlineLvl w:val="0"/>
    </w:pPr>
    <w:rPr>
      <w:rFonts w:eastAsia="Times New Roman"/>
      <w:b/>
      <w:sz w:val="32"/>
      <w:szCs w:val="20"/>
      <w:u w:val="single"/>
    </w:rPr>
  </w:style>
  <w:style w:type="character" w:customStyle="1" w:styleId="Emphasis2">
    <w:name w:val="Emphasis2"/>
    <w:basedOn w:val="DefaultParagraphFont"/>
    <w:rsid w:val="00277E3D"/>
    <w:rPr>
      <w:rFonts w:ascii="Franklin Gothic Heavy" w:hAnsi="Franklin Gothic Heavy"/>
      <w:iCs/>
      <w:u w:val="single"/>
    </w:rPr>
  </w:style>
  <w:style w:type="paragraph" w:customStyle="1" w:styleId="Cards">
    <w:name w:val="Cards"/>
    <w:basedOn w:val="Normal"/>
    <w:link w:val="CardsChar1"/>
    <w:qFormat/>
    <w:rsid w:val="00277E3D"/>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277E3D"/>
    <w:rPr>
      <w:rFonts w:ascii="Times New Roman" w:eastAsia="Times New Roman" w:hAnsi="Times New Roman" w:cs="Times New Roman"/>
      <w:sz w:val="20"/>
      <w:szCs w:val="24"/>
    </w:rPr>
  </w:style>
  <w:style w:type="character" w:customStyle="1" w:styleId="pmterms1">
    <w:name w:val="pmterms1"/>
    <w:basedOn w:val="DefaultParagraphFont"/>
    <w:rsid w:val="00277E3D"/>
  </w:style>
  <w:style w:type="character" w:customStyle="1" w:styleId="hilite1">
    <w:name w:val="hilite1"/>
    <w:basedOn w:val="DefaultParagraphFont"/>
    <w:rsid w:val="00277E3D"/>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277E3D"/>
    <w:pPr>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277E3D"/>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277E3D"/>
    <w:rPr>
      <w:rFonts w:eastAsia="Times New Roman"/>
      <w:b/>
      <w:szCs w:val="20"/>
    </w:rPr>
  </w:style>
  <w:style w:type="character" w:customStyle="1" w:styleId="NormaltagChar">
    <w:name w:val="Normal tag Char"/>
    <w:basedOn w:val="DefaultParagraphFont"/>
    <w:link w:val="Normaltag"/>
    <w:uiPriority w:val="99"/>
    <w:locked/>
    <w:rsid w:val="00277E3D"/>
    <w:rPr>
      <w:rFonts w:eastAsia="Times New Roman"/>
      <w:b/>
      <w:szCs w:val="20"/>
    </w:rPr>
  </w:style>
  <w:style w:type="character" w:customStyle="1" w:styleId="DebateUnderline">
    <w:name w:val="Debate Underline"/>
    <w:qFormat/>
    <w:rsid w:val="00277E3D"/>
    <w:rPr>
      <w:rFonts w:ascii="Times New Roman" w:hAnsi="Times New Roman"/>
      <w:sz w:val="20"/>
      <w:szCs w:val="24"/>
      <w:u w:val="thick"/>
    </w:rPr>
  </w:style>
  <w:style w:type="character" w:customStyle="1" w:styleId="blue">
    <w:name w:val="blue"/>
    <w:basedOn w:val="DefaultParagraphFont"/>
    <w:rsid w:val="00277E3D"/>
    <w:rPr>
      <w:rFonts w:cs="Times New Roman"/>
    </w:rPr>
  </w:style>
  <w:style w:type="paragraph" w:customStyle="1" w:styleId="cites">
    <w:name w:val="cites"/>
    <w:link w:val="Heading1Char3"/>
    <w:autoRedefine/>
    <w:qFormat/>
    <w:rsid w:val="00277E3D"/>
    <w:pPr>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277E3D"/>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277E3D"/>
    <w:pPr>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277E3D"/>
    <w:rPr>
      <w:rFonts w:ascii="Times New Roman" w:eastAsia="Malgun Gothic" w:hAnsi="Times New Roman" w:cs="Times New Roman"/>
      <w:sz w:val="12"/>
      <w:szCs w:val="24"/>
    </w:rPr>
  </w:style>
  <w:style w:type="character" w:customStyle="1" w:styleId="CitesChar2">
    <w:name w:val="Cites Char2"/>
    <w:link w:val="Cites0"/>
    <w:rsid w:val="00277E3D"/>
    <w:rPr>
      <w:rFonts w:eastAsia="Times New Roman" w:cs="Times New Roman"/>
      <w:b/>
      <w:bCs/>
      <w:sz w:val="20"/>
      <w:szCs w:val="20"/>
    </w:rPr>
  </w:style>
  <w:style w:type="paragraph" w:customStyle="1" w:styleId="BlockTitle2">
    <w:name w:val="Block Title2"/>
    <w:basedOn w:val="Normal"/>
    <w:next w:val="Normal"/>
    <w:qFormat/>
    <w:rsid w:val="00277E3D"/>
    <w:pPr>
      <w:spacing w:after="240"/>
      <w:jc w:val="center"/>
    </w:pPr>
    <w:rPr>
      <w:rFonts w:eastAsia="Times New Roman"/>
      <w:b/>
      <w:sz w:val="32"/>
      <w:u w:val="single"/>
      <w:lang w:bidi="en-US"/>
    </w:rPr>
  </w:style>
  <w:style w:type="paragraph" w:styleId="TOC1">
    <w:name w:val="toc 1"/>
    <w:basedOn w:val="Normal"/>
    <w:next w:val="Normal"/>
    <w:autoRedefine/>
    <w:uiPriority w:val="39"/>
    <w:rsid w:val="00277E3D"/>
    <w:pPr>
      <w:spacing w:before="120" w:after="120"/>
    </w:pPr>
    <w:rPr>
      <w:rFonts w:eastAsia="Times New Roman"/>
      <w:b/>
      <w:u w:val="single"/>
      <w:lang w:bidi="en-US"/>
    </w:rPr>
  </w:style>
  <w:style w:type="paragraph" w:styleId="TOC9">
    <w:name w:val="toc 9"/>
    <w:basedOn w:val="Normal"/>
    <w:next w:val="Normal"/>
    <w:autoRedefine/>
    <w:rsid w:val="00277E3D"/>
    <w:pPr>
      <w:ind w:left="1600"/>
    </w:pPr>
    <w:rPr>
      <w:rFonts w:eastAsia="Times New Roman"/>
      <w:sz w:val="20"/>
      <w:lang w:bidi="en-US"/>
    </w:rPr>
  </w:style>
  <w:style w:type="paragraph" w:customStyle="1" w:styleId="TxBrp1">
    <w:name w:val="TxBr_p1"/>
    <w:basedOn w:val="Normal"/>
    <w:qFormat/>
    <w:rsid w:val="00277E3D"/>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277E3D"/>
    <w:pPr>
      <w:spacing w:before="100" w:beforeAutospacing="1" w:after="100" w:afterAutospacing="1"/>
    </w:pPr>
    <w:rPr>
      <w:rFonts w:eastAsia="Times New Roman"/>
      <w:lang w:bidi="en-US"/>
    </w:rPr>
  </w:style>
  <w:style w:type="paragraph" w:customStyle="1" w:styleId="fullstory">
    <w:name w:val="fullstory"/>
    <w:basedOn w:val="Normal"/>
    <w:qFormat/>
    <w:rsid w:val="00277E3D"/>
    <w:pPr>
      <w:spacing w:before="100" w:beforeAutospacing="1" w:after="100" w:afterAutospacing="1"/>
    </w:pPr>
    <w:rPr>
      <w:rFonts w:eastAsia="Times New Roman"/>
      <w:lang w:bidi="en-US"/>
    </w:rPr>
  </w:style>
  <w:style w:type="character" w:customStyle="1" w:styleId="standardcontent">
    <w:name w:val="standardcontent"/>
    <w:basedOn w:val="DefaultParagraphFont"/>
    <w:rsid w:val="00277E3D"/>
  </w:style>
  <w:style w:type="paragraph" w:customStyle="1" w:styleId="hat">
    <w:name w:val="hat"/>
    <w:basedOn w:val="Normal"/>
    <w:next w:val="Normal"/>
    <w:link w:val="hatChar"/>
    <w:qFormat/>
    <w:rsid w:val="00277E3D"/>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277E3D"/>
  </w:style>
  <w:style w:type="paragraph" w:customStyle="1" w:styleId="HotRouteChar">
    <w:name w:val="Hot Route! Char"/>
    <w:basedOn w:val="Normal"/>
    <w:qFormat/>
    <w:rsid w:val="00277E3D"/>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277E3D"/>
    <w:rPr>
      <w:rFonts w:cs="Times New Roman"/>
      <w:b/>
      <w:bCs/>
    </w:rPr>
  </w:style>
  <w:style w:type="paragraph" w:customStyle="1" w:styleId="Default">
    <w:name w:val="Default"/>
    <w:qFormat/>
    <w:rsid w:val="00277E3D"/>
    <w:pPr>
      <w:autoSpaceDE w:val="0"/>
      <w:autoSpaceDN w:val="0"/>
      <w:adjustRightInd w:val="0"/>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277E3D"/>
    <w:rPr>
      <w:rFonts w:ascii="Cambria" w:hAnsi="Cambria" w:cs="Times New Roman"/>
      <w:b/>
      <w:bCs/>
      <w:sz w:val="26"/>
      <w:szCs w:val="26"/>
    </w:rPr>
  </w:style>
  <w:style w:type="character" w:customStyle="1" w:styleId="UnderliningChar">
    <w:name w:val="Underlining Char"/>
    <w:basedOn w:val="DefaultParagraphFont"/>
    <w:link w:val="Underlining"/>
    <w:rsid w:val="00277E3D"/>
    <w:rPr>
      <w:rFonts w:ascii="Arial Narrow" w:hAnsi="Arial Narrow" w:cs="Times New Roman"/>
      <w:u w:val="single"/>
    </w:rPr>
  </w:style>
  <w:style w:type="character" w:customStyle="1" w:styleId="CardCharChar1">
    <w:name w:val="Card Char Char1"/>
    <w:basedOn w:val="DefaultParagraphFont"/>
    <w:rsid w:val="00277E3D"/>
    <w:rPr>
      <w:rFonts w:cs="Times New Roman"/>
      <w:b/>
      <w:bCs/>
      <w:sz w:val="28"/>
      <w:szCs w:val="28"/>
    </w:rPr>
  </w:style>
  <w:style w:type="paragraph" w:customStyle="1" w:styleId="Cites0">
    <w:name w:val="Cites"/>
    <w:basedOn w:val="Normal"/>
    <w:link w:val="CitesChar2"/>
    <w:qFormat/>
    <w:rsid w:val="00277E3D"/>
    <w:pPr>
      <w:widowControl w:val="0"/>
      <w:autoSpaceDE w:val="0"/>
      <w:autoSpaceDN w:val="0"/>
      <w:adjustRightInd w:val="0"/>
      <w:jc w:val="both"/>
      <w:outlineLvl w:val="2"/>
    </w:pPr>
    <w:rPr>
      <w:rFonts w:eastAsia="Times New Roman" w:cs="Times New Roman"/>
      <w:b/>
      <w:bCs/>
      <w:sz w:val="20"/>
      <w:szCs w:val="20"/>
    </w:rPr>
  </w:style>
  <w:style w:type="character" w:customStyle="1" w:styleId="CitesChar">
    <w:name w:val="Cites Char"/>
    <w:locked/>
    <w:rsid w:val="00277E3D"/>
    <w:rPr>
      <w:rFonts w:ascii="Times New Roman" w:eastAsia="Calibri" w:hAnsi="Times New Roman" w:cs="Times New Roman"/>
      <w:sz w:val="24"/>
      <w:szCs w:val="24"/>
    </w:rPr>
  </w:style>
  <w:style w:type="character" w:customStyle="1" w:styleId="apple-converted-space">
    <w:name w:val="apple-converted-space"/>
    <w:basedOn w:val="DefaultParagraphFont"/>
    <w:rsid w:val="00277E3D"/>
  </w:style>
  <w:style w:type="character" w:customStyle="1" w:styleId="hit">
    <w:name w:val="hit"/>
    <w:basedOn w:val="DefaultParagraphFont"/>
    <w:rsid w:val="00277E3D"/>
    <w:rPr>
      <w:rFonts w:cs="Times New Roman"/>
    </w:rPr>
  </w:style>
  <w:style w:type="paragraph" w:customStyle="1" w:styleId="SmallFont">
    <w:name w:val="Small Font"/>
    <w:basedOn w:val="Normal"/>
    <w:link w:val="SmallFontChar"/>
    <w:qFormat/>
    <w:rsid w:val="00277E3D"/>
    <w:pPr>
      <w:spacing w:after="200"/>
      <w:jc w:val="both"/>
    </w:pPr>
    <w:rPr>
      <w:rFonts w:eastAsia="Calibri"/>
      <w:szCs w:val="18"/>
    </w:rPr>
  </w:style>
  <w:style w:type="character" w:customStyle="1" w:styleId="SmallFontChar">
    <w:name w:val="Small Font Char"/>
    <w:basedOn w:val="DefaultParagraphFont"/>
    <w:link w:val="SmallFont"/>
    <w:locked/>
    <w:rsid w:val="00277E3D"/>
    <w:rPr>
      <w:rFonts w:eastAsia="Calibri"/>
      <w:szCs w:val="18"/>
    </w:rPr>
  </w:style>
  <w:style w:type="character" w:customStyle="1" w:styleId="CircleChar1">
    <w:name w:val="Circle Char1"/>
    <w:basedOn w:val="DefaultParagraphFont"/>
    <w:rsid w:val="00277E3D"/>
    <w:rPr>
      <w:rFonts w:cs="Times New Roman"/>
      <w:b/>
      <w:i/>
      <w:sz w:val="18"/>
      <w:szCs w:val="18"/>
      <w:u w:val="single"/>
      <w:lang w:val="en-US" w:eastAsia="en-US" w:bidi="ar-SA"/>
    </w:rPr>
  </w:style>
  <w:style w:type="paragraph" w:styleId="BodyText">
    <w:name w:val="Body Text"/>
    <w:basedOn w:val="Normal"/>
    <w:link w:val="BodyTextChar"/>
    <w:uiPriority w:val="99"/>
    <w:unhideWhenUsed/>
    <w:rsid w:val="00277E3D"/>
    <w:pPr>
      <w:spacing w:after="120"/>
    </w:pPr>
  </w:style>
  <w:style w:type="character" w:customStyle="1" w:styleId="BodyTextChar">
    <w:name w:val="Body Text Char"/>
    <w:basedOn w:val="DefaultParagraphFont"/>
    <w:link w:val="BodyText"/>
    <w:uiPriority w:val="99"/>
    <w:rsid w:val="00277E3D"/>
  </w:style>
  <w:style w:type="character" w:customStyle="1" w:styleId="verdana">
    <w:name w:val="verdana"/>
    <w:basedOn w:val="DefaultParagraphFont"/>
    <w:rsid w:val="00277E3D"/>
  </w:style>
  <w:style w:type="character" w:customStyle="1" w:styleId="CardsChar1">
    <w:name w:val="Cards Char1"/>
    <w:link w:val="Cards"/>
    <w:rsid w:val="00277E3D"/>
    <w:rPr>
      <w:rFonts w:eastAsia="Times New Roman" w:cs="Times New Roman"/>
      <w:sz w:val="20"/>
      <w:szCs w:val="20"/>
    </w:rPr>
  </w:style>
  <w:style w:type="paragraph" w:customStyle="1" w:styleId="BlockHeadings">
    <w:name w:val="Block Headings"/>
    <w:basedOn w:val="Normal"/>
    <w:link w:val="BlockHeadingsChar"/>
    <w:qFormat/>
    <w:rsid w:val="00277E3D"/>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277E3D"/>
    <w:rPr>
      <w:rFonts w:eastAsia="Times New Roman" w:cs="Times New Roman"/>
      <w:b/>
      <w:sz w:val="20"/>
      <w:szCs w:val="20"/>
    </w:rPr>
  </w:style>
  <w:style w:type="paragraph" w:customStyle="1" w:styleId="loose">
    <w:name w:val="loose"/>
    <w:basedOn w:val="Normal"/>
    <w:qFormat/>
    <w:rsid w:val="00277E3D"/>
    <w:pPr>
      <w:spacing w:before="210"/>
    </w:pPr>
    <w:rPr>
      <w:rFonts w:eastAsia="Times New Roman"/>
      <w:lang w:eastAsia="zh-CN" w:bidi="he-IL"/>
    </w:rPr>
  </w:style>
  <w:style w:type="character" w:customStyle="1" w:styleId="hit1">
    <w:name w:val="hit1"/>
    <w:basedOn w:val="DefaultParagraphFont"/>
    <w:rsid w:val="00277E3D"/>
    <w:rPr>
      <w:b/>
      <w:bCs/>
      <w:color w:val="CC0033"/>
    </w:rPr>
  </w:style>
  <w:style w:type="character" w:customStyle="1" w:styleId="upper">
    <w:name w:val="upper"/>
    <w:basedOn w:val="DefaultParagraphFont"/>
    <w:rsid w:val="00277E3D"/>
  </w:style>
  <w:style w:type="character" w:customStyle="1" w:styleId="Author">
    <w:name w:val="Author"/>
    <w:aliases w:val="Style Date"/>
    <w:basedOn w:val="DefaultParagraphFont"/>
    <w:qFormat/>
    <w:rsid w:val="00277E3D"/>
    <w:rPr>
      <w:b/>
      <w:sz w:val="24"/>
    </w:rPr>
  </w:style>
  <w:style w:type="character" w:customStyle="1" w:styleId="SmallFont7pt">
    <w:name w:val="Small Font (7 pt)"/>
    <w:basedOn w:val="DefaultParagraphFont"/>
    <w:rsid w:val="00277E3D"/>
    <w:rPr>
      <w:sz w:val="14"/>
    </w:rPr>
  </w:style>
  <w:style w:type="paragraph" w:customStyle="1" w:styleId="UnderlinedText">
    <w:name w:val="Underlined Text"/>
    <w:basedOn w:val="Normal"/>
    <w:qFormat/>
    <w:rsid w:val="00277E3D"/>
    <w:rPr>
      <w:rFonts w:eastAsia="Times New Roman"/>
      <w:b/>
      <w:szCs w:val="20"/>
    </w:rPr>
  </w:style>
  <w:style w:type="character" w:customStyle="1" w:styleId="SmallText-New">
    <w:name w:val="Small Text - New"/>
    <w:basedOn w:val="DefaultParagraphFont"/>
    <w:rsid w:val="00277E3D"/>
    <w:rPr>
      <w:rFonts w:ascii="Arial Narrow" w:hAnsi="Arial Narrow"/>
      <w:sz w:val="14"/>
    </w:rPr>
  </w:style>
  <w:style w:type="paragraph" w:customStyle="1" w:styleId="Smalltext">
    <w:name w:val="Small text"/>
    <w:aliases w:val="Quote1,Quote11"/>
    <w:basedOn w:val="Normal"/>
    <w:link w:val="SmalltextChar"/>
    <w:qFormat/>
    <w:rsid w:val="00277E3D"/>
    <w:rPr>
      <w:rFonts w:ascii="Arial Narrow" w:eastAsia="Times New Roman" w:hAnsi="Arial Narrow"/>
    </w:rPr>
  </w:style>
  <w:style w:type="character" w:customStyle="1" w:styleId="Underlined-New">
    <w:name w:val="Underlined - New"/>
    <w:basedOn w:val="DefaultParagraphFont"/>
    <w:rsid w:val="00277E3D"/>
    <w:rPr>
      <w:rFonts w:ascii="Arial Narrow" w:hAnsi="Arial Narrow"/>
      <w:sz w:val="16"/>
      <w:u w:val="single"/>
    </w:rPr>
  </w:style>
  <w:style w:type="paragraph" w:styleId="TOC2">
    <w:name w:val="toc 2"/>
    <w:basedOn w:val="Normal"/>
    <w:next w:val="Normal"/>
    <w:autoRedefine/>
    <w:uiPriority w:val="39"/>
    <w:rsid w:val="00277E3D"/>
    <w:pPr>
      <w:ind w:left="200"/>
    </w:pPr>
    <w:rPr>
      <w:rFonts w:eastAsia="Times New Roman"/>
      <w:sz w:val="20"/>
      <w:lang w:bidi="en-US"/>
    </w:rPr>
  </w:style>
  <w:style w:type="paragraph" w:styleId="Caption">
    <w:name w:val="caption"/>
    <w:basedOn w:val="Normal"/>
    <w:next w:val="Normal"/>
    <w:qFormat/>
    <w:rsid w:val="00277E3D"/>
    <w:rPr>
      <w:rFonts w:eastAsia="Times New Roman"/>
      <w:b/>
      <w:bCs/>
      <w:sz w:val="18"/>
      <w:szCs w:val="18"/>
      <w:lang w:bidi="en-US"/>
    </w:rPr>
  </w:style>
  <w:style w:type="paragraph" w:styleId="TOCHeading">
    <w:name w:val="TOC Heading"/>
    <w:basedOn w:val="Heading1"/>
    <w:next w:val="Normal"/>
    <w:uiPriority w:val="39"/>
    <w:qFormat/>
    <w:rsid w:val="00277E3D"/>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277E3D"/>
    <w:rPr>
      <w:rFonts w:ascii="Arial Narrow" w:hAnsi="Arial Narrow"/>
      <w:dstrike w:val="0"/>
      <w:sz w:val="20"/>
      <w:bdr w:val="single" w:sz="2" w:space="0" w:color="auto"/>
      <w:vertAlign w:val="baseline"/>
    </w:rPr>
  </w:style>
  <w:style w:type="character" w:customStyle="1" w:styleId="style65">
    <w:name w:val="style65"/>
    <w:basedOn w:val="DefaultParagraphFont"/>
    <w:rsid w:val="00277E3D"/>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277E3D"/>
    <w:rPr>
      <w:rFonts w:cs="Arial"/>
      <w:bCs/>
      <w:szCs w:val="26"/>
      <w:u w:val="single"/>
      <w:lang w:val="en-US" w:eastAsia="en-US" w:bidi="ar-SA"/>
    </w:rPr>
  </w:style>
  <w:style w:type="character" w:customStyle="1" w:styleId="qlabel">
    <w:name w:val="q_label"/>
    <w:basedOn w:val="DefaultParagraphFont"/>
    <w:rsid w:val="00277E3D"/>
  </w:style>
  <w:style w:type="character" w:customStyle="1" w:styleId="alabel">
    <w:name w:val="a_label"/>
    <w:basedOn w:val="DefaultParagraphFont"/>
    <w:rsid w:val="00277E3D"/>
  </w:style>
  <w:style w:type="character" w:customStyle="1" w:styleId="Style1Char1">
    <w:name w:val="Style1 Char1"/>
    <w:basedOn w:val="DefaultParagraphFont"/>
    <w:rsid w:val="00277E3D"/>
    <w:rPr>
      <w:rFonts w:eastAsia="SimSun"/>
      <w:sz w:val="20"/>
      <w:szCs w:val="24"/>
      <w:u w:val="single"/>
      <w:lang w:val="en-US" w:eastAsia="zh-CN" w:bidi="ar-SA"/>
    </w:rPr>
  </w:style>
  <w:style w:type="character" w:customStyle="1" w:styleId="UnderlineCharChar">
    <w:name w:val="Underline Char Char"/>
    <w:basedOn w:val="DefaultParagraphFont"/>
    <w:rsid w:val="00277E3D"/>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277E3D"/>
    <w:rPr>
      <w:rFonts w:eastAsia="MS Mincho"/>
      <w:b/>
      <w:u w:val="single"/>
      <w:lang w:val="en-US" w:eastAsia="en-US" w:bidi="ar-SA"/>
    </w:rPr>
  </w:style>
  <w:style w:type="character" w:customStyle="1" w:styleId="CardTextChar0">
    <w:name w:val="Card Text Char"/>
    <w:basedOn w:val="DefaultParagraphFont"/>
    <w:rsid w:val="00277E3D"/>
    <w:rPr>
      <w:rFonts w:ascii="Times New Roman" w:eastAsia="Times New Roman" w:hAnsi="Times New Roman" w:cs="Times New Roman"/>
      <w:szCs w:val="24"/>
    </w:rPr>
  </w:style>
  <w:style w:type="character" w:customStyle="1" w:styleId="reduce2">
    <w:name w:val="reduce2"/>
    <w:basedOn w:val="DefaultParagraphFont"/>
    <w:rsid w:val="00277E3D"/>
    <w:rPr>
      <w:rFonts w:ascii="Arial" w:hAnsi="Arial" w:cs="Arial"/>
      <w:color w:val="000000"/>
      <w:sz w:val="10"/>
      <w:szCs w:val="22"/>
    </w:rPr>
  </w:style>
  <w:style w:type="paragraph" w:customStyle="1" w:styleId="BoldUnderline">
    <w:name w:val="BoldUnderline"/>
    <w:link w:val="BoldUnderlineChar"/>
    <w:uiPriority w:val="99"/>
    <w:qFormat/>
    <w:rsid w:val="00277E3D"/>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277E3D"/>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277E3D"/>
    <w:rPr>
      <w:rFonts w:cs="Arial"/>
      <w:bCs/>
      <w:szCs w:val="26"/>
      <w:u w:val="single"/>
      <w:lang w:val="en-US" w:eastAsia="en-US" w:bidi="ar-SA"/>
    </w:rPr>
  </w:style>
  <w:style w:type="paragraph" w:customStyle="1" w:styleId="evidencetextChar">
    <w:name w:val="evidence text Char"/>
    <w:basedOn w:val="Normal"/>
    <w:qFormat/>
    <w:rsid w:val="00277E3D"/>
    <w:pPr>
      <w:ind w:left="1728" w:right="1008"/>
    </w:pPr>
    <w:rPr>
      <w:rFonts w:eastAsia="Times New Roman"/>
      <w:color w:val="000000"/>
      <w:sz w:val="18"/>
    </w:rPr>
  </w:style>
  <w:style w:type="character" w:customStyle="1" w:styleId="underline2">
    <w:name w:val="underline2"/>
    <w:basedOn w:val="DefaultParagraphFont"/>
    <w:rsid w:val="00277E3D"/>
    <w:rPr>
      <w:u w:val="single"/>
    </w:rPr>
  </w:style>
  <w:style w:type="character" w:customStyle="1" w:styleId="Style11ptUnderlineBorderSinglesolidlineAuto05pt">
    <w:name w:val="Style 11 pt Underline Border: : (Single solid line Auto  0.5 pt..."/>
    <w:rsid w:val="00277E3D"/>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277E3D"/>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277E3D"/>
    <w:rPr>
      <w:rFonts w:eastAsia="Times New Roman" w:cs="Times New Roman"/>
      <w:u w:val="single"/>
      <w:bdr w:val="single" w:sz="4" w:space="0" w:color="auto"/>
    </w:rPr>
  </w:style>
  <w:style w:type="character" w:customStyle="1" w:styleId="UnderlineChar4Char">
    <w:name w:val="Underline Char4 Char"/>
    <w:basedOn w:val="DefaultParagraphFont"/>
    <w:link w:val="UnderlineChar4"/>
    <w:rsid w:val="00277E3D"/>
    <w:rPr>
      <w:u w:val="single"/>
    </w:rPr>
  </w:style>
  <w:style w:type="paragraph" w:customStyle="1" w:styleId="UnderlineChar4">
    <w:name w:val="Underline Char4"/>
    <w:basedOn w:val="Normal"/>
    <w:link w:val="UnderlineChar4Char"/>
    <w:qFormat/>
    <w:rsid w:val="00277E3D"/>
    <w:rPr>
      <w:u w:val="single"/>
    </w:rPr>
  </w:style>
  <w:style w:type="character" w:customStyle="1" w:styleId="BoldandUnderlineChar3Char2">
    <w:name w:val="Bold and Underline Char3 Char2"/>
    <w:basedOn w:val="DefaultParagraphFont"/>
    <w:link w:val="BoldandUnderlineChar3"/>
    <w:rsid w:val="00277E3D"/>
    <w:rPr>
      <w:b/>
      <w:u w:val="single"/>
    </w:rPr>
  </w:style>
  <w:style w:type="paragraph" w:customStyle="1" w:styleId="BoldandUnderlineChar3">
    <w:name w:val="Bold and Underline Char3"/>
    <w:basedOn w:val="Normal"/>
    <w:link w:val="BoldandUnderlineChar3Char2"/>
    <w:qFormat/>
    <w:rsid w:val="00277E3D"/>
    <w:rPr>
      <w:b/>
      <w:u w:val="single"/>
    </w:rPr>
  </w:style>
  <w:style w:type="paragraph" w:customStyle="1" w:styleId="StyleUnderlineChar11pt">
    <w:name w:val="Style Underline Char + 11 pt"/>
    <w:basedOn w:val="Normal"/>
    <w:link w:val="StyleUnderlineChar11ptChar"/>
    <w:qFormat/>
    <w:rsid w:val="00277E3D"/>
    <w:rPr>
      <w:rFonts w:eastAsia="Times New Roman"/>
      <w:u w:val="single"/>
    </w:rPr>
  </w:style>
  <w:style w:type="character" w:customStyle="1" w:styleId="StyleUnderlineChar11ptChar">
    <w:name w:val="Style Underline Char + 11 pt Char"/>
    <w:basedOn w:val="DefaultParagraphFont"/>
    <w:link w:val="StyleUnderlineChar11pt"/>
    <w:rsid w:val="00277E3D"/>
    <w:rPr>
      <w:rFonts w:eastAsia="Times New Roman"/>
      <w:u w:val="single"/>
    </w:rPr>
  </w:style>
  <w:style w:type="paragraph" w:customStyle="1" w:styleId="StyleUnderlineChar11ptBold">
    <w:name w:val="Style Underline Char + 11 pt Bold"/>
    <w:basedOn w:val="Normal"/>
    <w:link w:val="StyleUnderlineChar11ptBoldChar"/>
    <w:qFormat/>
    <w:rsid w:val="00277E3D"/>
    <w:rPr>
      <w:rFonts w:eastAsia="Times New Roman"/>
      <w:b/>
      <w:bCs/>
      <w:u w:val="single"/>
    </w:rPr>
  </w:style>
  <w:style w:type="character" w:customStyle="1" w:styleId="StyleUnderlineChar11ptBoldChar">
    <w:name w:val="Style Underline Char + 11 pt Bold Char"/>
    <w:basedOn w:val="DefaultParagraphFont"/>
    <w:link w:val="StyleUnderlineChar11ptBold"/>
    <w:rsid w:val="00277E3D"/>
    <w:rPr>
      <w:rFonts w:eastAsia="Times New Roman"/>
      <w:b/>
      <w:bCs/>
      <w:u w:val="single"/>
    </w:rPr>
  </w:style>
  <w:style w:type="character" w:customStyle="1" w:styleId="inside-head">
    <w:name w:val="inside-head"/>
    <w:basedOn w:val="DefaultParagraphFont"/>
    <w:rsid w:val="00277E3D"/>
  </w:style>
  <w:style w:type="paragraph" w:customStyle="1" w:styleId="Style3">
    <w:name w:val="Style3"/>
    <w:basedOn w:val="Normal"/>
    <w:link w:val="Style3Char"/>
    <w:qFormat/>
    <w:rsid w:val="00277E3D"/>
    <w:rPr>
      <w:rFonts w:ascii="Arial Narrow" w:eastAsia="Times New Roman" w:hAnsi="Arial Narrow"/>
      <w:b/>
    </w:rPr>
  </w:style>
  <w:style w:type="character" w:customStyle="1" w:styleId="Style3Char">
    <w:name w:val="Style3 Char"/>
    <w:basedOn w:val="DefaultParagraphFont"/>
    <w:link w:val="Style3"/>
    <w:rsid w:val="00277E3D"/>
    <w:rPr>
      <w:rFonts w:ascii="Arial Narrow" w:eastAsia="Times New Roman" w:hAnsi="Arial Narrow"/>
      <w:b/>
    </w:rPr>
  </w:style>
  <w:style w:type="character" w:customStyle="1" w:styleId="7TimesNewRoman">
    <w:name w:val="7 Times New Roman"/>
    <w:rsid w:val="00277E3D"/>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277E3D"/>
  </w:style>
  <w:style w:type="character" w:customStyle="1" w:styleId="officialsbureau">
    <w:name w:val="official_s_bureau"/>
    <w:basedOn w:val="DefaultParagraphFont"/>
    <w:rsid w:val="00277E3D"/>
  </w:style>
  <w:style w:type="paragraph" w:customStyle="1" w:styleId="Stylecard11ptUnderline">
    <w:name w:val="Style card + 11 pt Underline"/>
    <w:basedOn w:val="Normal"/>
    <w:link w:val="Stylecard11ptUnderlineChar"/>
    <w:qFormat/>
    <w:rsid w:val="00277E3D"/>
    <w:pPr>
      <w:ind w:left="288" w:right="288"/>
    </w:pPr>
    <w:rPr>
      <w:rFonts w:eastAsia="SimSun"/>
      <w:u w:val="single"/>
      <w:lang w:eastAsia="zh-CN"/>
    </w:rPr>
  </w:style>
  <w:style w:type="character" w:customStyle="1" w:styleId="Stylecard11ptUnderlineChar">
    <w:name w:val="Style card + 11 pt Underline Char"/>
    <w:link w:val="Stylecard11ptUnderline"/>
    <w:rsid w:val="00277E3D"/>
    <w:rPr>
      <w:rFonts w:eastAsia="SimSun"/>
      <w:u w:val="single"/>
      <w:lang w:eastAsia="zh-CN"/>
    </w:rPr>
  </w:style>
  <w:style w:type="paragraph" w:customStyle="1" w:styleId="Stylecard11ptBoldUnderline">
    <w:name w:val="Style card + 11 pt Bold Underline"/>
    <w:basedOn w:val="Normal"/>
    <w:link w:val="Stylecard11ptBoldUnderlineChar"/>
    <w:qFormat/>
    <w:rsid w:val="00277E3D"/>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277E3D"/>
    <w:rPr>
      <w:rFonts w:eastAsia="SimSun"/>
      <w:b/>
      <w:bCs/>
      <w:u w:val="single"/>
      <w:lang w:eastAsia="zh-CN"/>
    </w:rPr>
  </w:style>
  <w:style w:type="character" w:customStyle="1" w:styleId="StyleStyle11ptBoldUnderlineBorderSinglesolidlineAuto">
    <w:name w:val="Style Style 11 pt Bold Underline Border: : (Single solid line Auto ..."/>
    <w:basedOn w:val="DefaultParagraphFont"/>
    <w:rsid w:val="00277E3D"/>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277E3D"/>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277E3D"/>
    <w:rPr>
      <w:rFonts w:ascii="Calibri" w:eastAsia="SimSun" w:hAnsi="Calibri" w:cs="Calibri"/>
      <w:u w:val="single"/>
      <w:lang w:eastAsia="zh-CN"/>
    </w:rPr>
  </w:style>
  <w:style w:type="paragraph" w:styleId="HTMLPreformatted">
    <w:name w:val="HTML Preformatted"/>
    <w:basedOn w:val="Normal"/>
    <w:link w:val="HTMLPreformattedChar"/>
    <w:rsid w:val="0027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277E3D"/>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277E3D"/>
    <w:rPr>
      <w:u w:val="single"/>
    </w:rPr>
  </w:style>
  <w:style w:type="character" w:customStyle="1" w:styleId="StyleUnderlining11ptChar">
    <w:name w:val="Style Underlining + 11 pt Char"/>
    <w:basedOn w:val="DefaultParagraphFont"/>
    <w:link w:val="StyleUnderlining11pt"/>
    <w:rsid w:val="00277E3D"/>
    <w:rPr>
      <w:u w:val="single"/>
    </w:rPr>
  </w:style>
  <w:style w:type="paragraph" w:customStyle="1" w:styleId="StyleCardText9pt">
    <w:name w:val="Style Card Text + 9 pt"/>
    <w:basedOn w:val="Normal"/>
    <w:link w:val="StyleCardText9ptChar"/>
    <w:qFormat/>
    <w:rsid w:val="00277E3D"/>
    <w:pPr>
      <w:spacing w:after="200"/>
      <w:contextualSpacing/>
    </w:pPr>
    <w:rPr>
      <w:rFonts w:eastAsia="Calibri"/>
    </w:rPr>
  </w:style>
  <w:style w:type="character" w:customStyle="1" w:styleId="StyleCardText9ptChar">
    <w:name w:val="Style Card Text + 9 pt Char"/>
    <w:basedOn w:val="DefaultParagraphFont"/>
    <w:link w:val="StyleCardText9pt"/>
    <w:rsid w:val="00277E3D"/>
    <w:rPr>
      <w:rFonts w:eastAsia="Calibri"/>
    </w:rPr>
  </w:style>
  <w:style w:type="paragraph" w:styleId="Quote">
    <w:name w:val="Quote"/>
    <w:basedOn w:val="Normal"/>
    <w:next w:val="Normal"/>
    <w:link w:val="QuoteChar"/>
    <w:uiPriority w:val="29"/>
    <w:qFormat/>
    <w:rsid w:val="00277E3D"/>
    <w:pPr>
      <w:widowControl w:val="0"/>
    </w:pPr>
    <w:rPr>
      <w:rFonts w:eastAsia="Times New Roman"/>
      <w:iCs/>
      <w:color w:val="000000"/>
      <w:lang w:bidi="en-US"/>
    </w:rPr>
  </w:style>
  <w:style w:type="character" w:customStyle="1" w:styleId="QuoteChar">
    <w:name w:val="Quote Char"/>
    <w:basedOn w:val="DefaultParagraphFont"/>
    <w:link w:val="Quote"/>
    <w:uiPriority w:val="29"/>
    <w:rsid w:val="00277E3D"/>
    <w:rPr>
      <w:rFonts w:eastAsia="Times New Roman"/>
      <w:iCs/>
      <w:color w:val="000000"/>
      <w:lang w:bidi="en-US"/>
    </w:rPr>
  </w:style>
  <w:style w:type="paragraph" w:customStyle="1" w:styleId="Underlining">
    <w:name w:val="Underlining"/>
    <w:basedOn w:val="Normal"/>
    <w:link w:val="UnderliningChar"/>
    <w:qFormat/>
    <w:rsid w:val="00277E3D"/>
    <w:rPr>
      <w:rFonts w:ascii="Arial Narrow" w:hAnsi="Arial Narrow" w:cs="Times New Roman"/>
      <w:u w:val="single"/>
    </w:rPr>
  </w:style>
  <w:style w:type="character" w:customStyle="1" w:styleId="ital-inline">
    <w:name w:val="ital-inline"/>
    <w:basedOn w:val="DefaultParagraphFont"/>
    <w:rsid w:val="00277E3D"/>
  </w:style>
  <w:style w:type="character" w:customStyle="1" w:styleId="underlineChar">
    <w:name w:val="underline Char"/>
    <w:basedOn w:val="DefaultParagraphFont"/>
    <w:rsid w:val="00277E3D"/>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277E3D"/>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277E3D"/>
    <w:rPr>
      <w:sz w:val="20"/>
      <w:u w:val="single"/>
    </w:rPr>
  </w:style>
  <w:style w:type="paragraph" w:styleId="BodyTextIndent2">
    <w:name w:val="Body Text Indent 2"/>
    <w:basedOn w:val="Normal"/>
    <w:link w:val="BodyTextIndent2Char"/>
    <w:unhideWhenUsed/>
    <w:rsid w:val="00277E3D"/>
    <w:pPr>
      <w:spacing w:after="120" w:line="480" w:lineRule="auto"/>
      <w:ind w:left="360"/>
    </w:pPr>
  </w:style>
  <w:style w:type="character" w:customStyle="1" w:styleId="BodyTextIndent2Char">
    <w:name w:val="Body Text Indent 2 Char"/>
    <w:basedOn w:val="DefaultParagraphFont"/>
    <w:link w:val="BodyTextIndent2"/>
    <w:rsid w:val="00277E3D"/>
  </w:style>
  <w:style w:type="paragraph" w:styleId="BodyTextIndent3">
    <w:name w:val="Body Text Indent 3"/>
    <w:basedOn w:val="Normal"/>
    <w:link w:val="BodyTextIndent3Char"/>
    <w:uiPriority w:val="99"/>
    <w:semiHidden/>
    <w:unhideWhenUsed/>
    <w:rsid w:val="00277E3D"/>
    <w:pPr>
      <w:spacing w:after="120"/>
      <w:ind w:left="360"/>
    </w:pPr>
    <w:rPr>
      <w:szCs w:val="16"/>
    </w:rPr>
  </w:style>
  <w:style w:type="character" w:customStyle="1" w:styleId="BodyTextIndent3Char">
    <w:name w:val="Body Text Indent 3 Char"/>
    <w:basedOn w:val="DefaultParagraphFont"/>
    <w:link w:val="BodyTextIndent3"/>
    <w:uiPriority w:val="99"/>
    <w:semiHidden/>
    <w:rsid w:val="00277E3D"/>
    <w:rPr>
      <w:szCs w:val="16"/>
    </w:rPr>
  </w:style>
  <w:style w:type="paragraph" w:styleId="BodyText2">
    <w:name w:val="Body Text 2"/>
    <w:basedOn w:val="Normal"/>
    <w:link w:val="BodyText2Char"/>
    <w:unhideWhenUsed/>
    <w:rsid w:val="00277E3D"/>
    <w:pPr>
      <w:spacing w:after="120" w:line="480" w:lineRule="auto"/>
    </w:pPr>
  </w:style>
  <w:style w:type="character" w:customStyle="1" w:styleId="BodyText2Char">
    <w:name w:val="Body Text 2 Char"/>
    <w:basedOn w:val="DefaultParagraphFont"/>
    <w:link w:val="BodyText2"/>
    <w:rsid w:val="00277E3D"/>
  </w:style>
  <w:style w:type="paragraph" w:styleId="BodyTextIndent">
    <w:name w:val="Body Text Indent"/>
    <w:basedOn w:val="Normal"/>
    <w:link w:val="BodyTextIndentChar"/>
    <w:uiPriority w:val="99"/>
    <w:unhideWhenUsed/>
    <w:rsid w:val="00277E3D"/>
    <w:pPr>
      <w:spacing w:after="120"/>
      <w:ind w:left="360"/>
    </w:pPr>
  </w:style>
  <w:style w:type="character" w:customStyle="1" w:styleId="BodyTextIndentChar">
    <w:name w:val="Body Text Indent Char"/>
    <w:basedOn w:val="DefaultParagraphFont"/>
    <w:link w:val="BodyTextIndent"/>
    <w:uiPriority w:val="99"/>
    <w:rsid w:val="00277E3D"/>
  </w:style>
  <w:style w:type="paragraph" w:styleId="BodyText3">
    <w:name w:val="Body Text 3"/>
    <w:basedOn w:val="Normal"/>
    <w:link w:val="BodyText3Char"/>
    <w:unhideWhenUsed/>
    <w:rsid w:val="00277E3D"/>
    <w:pPr>
      <w:spacing w:after="120"/>
    </w:pPr>
    <w:rPr>
      <w:szCs w:val="16"/>
    </w:rPr>
  </w:style>
  <w:style w:type="character" w:customStyle="1" w:styleId="BodyText3Char">
    <w:name w:val="Body Text 3 Char"/>
    <w:basedOn w:val="DefaultParagraphFont"/>
    <w:link w:val="BodyText3"/>
    <w:rsid w:val="00277E3D"/>
    <w:rPr>
      <w:szCs w:val="16"/>
    </w:rPr>
  </w:style>
  <w:style w:type="character" w:customStyle="1" w:styleId="StyleBold">
    <w:name w:val="Style Bold"/>
    <w:basedOn w:val="DefaultParagraphFont"/>
    <w:uiPriority w:val="9"/>
    <w:semiHidden/>
    <w:rsid w:val="00277E3D"/>
    <w:rPr>
      <w:b/>
      <w:bCs/>
    </w:rPr>
  </w:style>
  <w:style w:type="character" w:customStyle="1" w:styleId="body-text">
    <w:name w:val="body-text"/>
    <w:basedOn w:val="DefaultParagraphFont"/>
    <w:rsid w:val="00277E3D"/>
  </w:style>
  <w:style w:type="paragraph" w:customStyle="1" w:styleId="StyleStyle411ptBoldBorderSinglesolidlineAuto0">
    <w:name w:val="Style Style4 + 11 pt Bold Border: : (Single solid line Auto  0...."/>
    <w:basedOn w:val="Normal"/>
    <w:link w:val="StyleStyle411ptBoldBorderSinglesolidlineAuto0Char"/>
    <w:qFormat/>
    <w:rsid w:val="00277E3D"/>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77E3D"/>
    <w:rPr>
      <w:rFonts w:eastAsia="Times New Roman"/>
      <w:b/>
      <w:bCs/>
      <w:u w:val="single"/>
      <w:bdr w:val="single" w:sz="4" w:space="0" w:color="auto"/>
    </w:rPr>
  </w:style>
  <w:style w:type="character" w:customStyle="1" w:styleId="BalloonTextChar1">
    <w:name w:val="Balloon Text Char1"/>
    <w:basedOn w:val="DefaultParagraphFont"/>
    <w:uiPriority w:val="99"/>
    <w:rsid w:val="00277E3D"/>
    <w:rPr>
      <w:rFonts w:ascii="Tahoma" w:hAnsi="Tahoma" w:cs="Tahoma"/>
      <w:sz w:val="16"/>
      <w:szCs w:val="16"/>
    </w:rPr>
  </w:style>
  <w:style w:type="character" w:customStyle="1" w:styleId="globalcontentbody">
    <w:name w:val="globalcontentbody"/>
    <w:basedOn w:val="DefaultParagraphFont"/>
    <w:rsid w:val="00277E3D"/>
  </w:style>
  <w:style w:type="paragraph" w:customStyle="1" w:styleId="StyleStyle112pt">
    <w:name w:val="Style Style1 + 12 pt"/>
    <w:basedOn w:val="Normal"/>
    <w:link w:val="StyleStyle112ptChar"/>
    <w:qFormat/>
    <w:rsid w:val="00277E3D"/>
    <w:rPr>
      <w:rFonts w:eastAsia="SimSun"/>
      <w:u w:val="single"/>
      <w:lang w:eastAsia="zh-CN"/>
    </w:rPr>
  </w:style>
  <w:style w:type="character" w:customStyle="1" w:styleId="StyleStyle112ptChar">
    <w:name w:val="Style Style1 + 12 pt Char"/>
    <w:basedOn w:val="DefaultParagraphFont"/>
    <w:link w:val="StyleStyle112pt"/>
    <w:rsid w:val="00277E3D"/>
    <w:rPr>
      <w:rFonts w:eastAsia="SimSun"/>
      <w:u w:val="single"/>
      <w:lang w:eastAsia="zh-CN"/>
    </w:rPr>
  </w:style>
  <w:style w:type="paragraph" w:customStyle="1" w:styleId="MinimizedText">
    <w:name w:val="Minimized Text"/>
    <w:basedOn w:val="Normal"/>
    <w:link w:val="MinimizedTextChar"/>
    <w:qFormat/>
    <w:rsid w:val="00277E3D"/>
    <w:rPr>
      <w:rFonts w:eastAsia="Times New Roman"/>
    </w:rPr>
  </w:style>
  <w:style w:type="character" w:customStyle="1" w:styleId="MinimizedTextChar">
    <w:name w:val="Minimized Text Char"/>
    <w:basedOn w:val="DefaultParagraphFont"/>
    <w:link w:val="MinimizedText"/>
    <w:rsid w:val="00277E3D"/>
    <w:rPr>
      <w:rFonts w:eastAsia="Times New Roman"/>
    </w:rPr>
  </w:style>
  <w:style w:type="character" w:customStyle="1" w:styleId="term1">
    <w:name w:val="term1"/>
    <w:basedOn w:val="DefaultParagraphFont"/>
    <w:rsid w:val="00277E3D"/>
    <w:rPr>
      <w:b/>
      <w:bCs/>
    </w:rPr>
  </w:style>
  <w:style w:type="character" w:customStyle="1" w:styleId="Styleterm111ptUnderline">
    <w:name w:val="Style term1 + 11 pt Underline"/>
    <w:basedOn w:val="term1"/>
    <w:rsid w:val="00277E3D"/>
    <w:rPr>
      <w:b/>
      <w:bCs/>
      <w:sz w:val="20"/>
      <w:u w:val="single"/>
    </w:rPr>
  </w:style>
  <w:style w:type="paragraph" w:customStyle="1" w:styleId="StyleMinimizedTextArialNarrow10pt">
    <w:name w:val="Style Minimized Text + Arial Narrow 10 pt"/>
    <w:basedOn w:val="MinimizedText"/>
    <w:link w:val="StyleMinimizedTextArialNarrow10ptChar"/>
    <w:qFormat/>
    <w:rsid w:val="00277E3D"/>
    <w:rPr>
      <w:sz w:val="20"/>
    </w:rPr>
  </w:style>
  <w:style w:type="character" w:customStyle="1" w:styleId="StyleMinimizedTextArialNarrow10ptChar">
    <w:name w:val="Style Minimized Text + Arial Narrow 10 pt Char"/>
    <w:basedOn w:val="MinimizedTextChar"/>
    <w:link w:val="StyleMinimizedTextArialNarrow10pt"/>
    <w:rsid w:val="00277E3D"/>
    <w:rPr>
      <w:rFonts w:eastAsia="Times New Roman"/>
      <w:sz w:val="20"/>
    </w:rPr>
  </w:style>
  <w:style w:type="character" w:customStyle="1" w:styleId="Styleunderline11ptBold">
    <w:name w:val="Style underline + 11 pt Bold"/>
    <w:basedOn w:val="underline"/>
    <w:rsid w:val="00277E3D"/>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277E3D"/>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77E3D"/>
    <w:rPr>
      <w:rFonts w:eastAsia="Times New Roman"/>
      <w:u w:val="single"/>
      <w:bdr w:val="single" w:sz="4" w:space="0" w:color="auto"/>
    </w:rPr>
  </w:style>
  <w:style w:type="character" w:customStyle="1" w:styleId="Style9pt">
    <w:name w:val="Style 9 pt"/>
    <w:basedOn w:val="DefaultParagraphFont"/>
    <w:rsid w:val="00277E3D"/>
    <w:rPr>
      <w:rFonts w:ascii="Times New Roman" w:hAnsi="Times New Roman"/>
      <w:sz w:val="20"/>
    </w:rPr>
  </w:style>
  <w:style w:type="paragraph" w:customStyle="1" w:styleId="StyleStyle49pt3">
    <w:name w:val="Style Style4 + 9 pt3"/>
    <w:basedOn w:val="Style4"/>
    <w:link w:val="StyleStyle49pt3Char"/>
    <w:qFormat/>
    <w:rsid w:val="00277E3D"/>
    <w:rPr>
      <w:rFonts w:cs="Times New Roman"/>
    </w:rPr>
  </w:style>
  <w:style w:type="character" w:customStyle="1" w:styleId="StyleStyle49pt3Char">
    <w:name w:val="Style Style4 + 9 pt3 Char"/>
    <w:basedOn w:val="Style4Char"/>
    <w:link w:val="StyleStyle49pt3"/>
    <w:rsid w:val="00277E3D"/>
    <w:rPr>
      <w:rFonts w:eastAsia="Times New Roman" w:cs="Times New Roman"/>
      <w:u w:val="single"/>
    </w:rPr>
  </w:style>
  <w:style w:type="paragraph" w:customStyle="1" w:styleId="StyleStyle4Bold">
    <w:name w:val="Style Style4 + Bold"/>
    <w:basedOn w:val="Style4"/>
    <w:link w:val="StyleStyle4BoldChar"/>
    <w:qFormat/>
    <w:rsid w:val="00277E3D"/>
    <w:rPr>
      <w:rFonts w:cs="Times New Roman"/>
      <w:b/>
      <w:bCs/>
    </w:rPr>
  </w:style>
  <w:style w:type="character" w:customStyle="1" w:styleId="StyleStyle4BoldChar">
    <w:name w:val="Style Style4 + Bold Char"/>
    <w:basedOn w:val="Style4Char"/>
    <w:link w:val="StyleStyle4Bold"/>
    <w:rsid w:val="00277E3D"/>
    <w:rPr>
      <w:rFonts w:eastAsia="Times New Roman" w:cs="Times New Roman"/>
      <w:b/>
      <w:bCs/>
      <w:u w:val="single"/>
    </w:rPr>
  </w:style>
  <w:style w:type="character" w:customStyle="1" w:styleId="CharChar11">
    <w:name w:val="Char Char11"/>
    <w:basedOn w:val="DefaultParagraphFont"/>
    <w:rsid w:val="00277E3D"/>
    <w:rPr>
      <w:rFonts w:cs="Arial"/>
      <w:bCs/>
      <w:szCs w:val="26"/>
      <w:u w:val="single"/>
      <w:lang w:val="en-US" w:eastAsia="en-US" w:bidi="ar-SA"/>
    </w:rPr>
  </w:style>
  <w:style w:type="character" w:customStyle="1" w:styleId="authorbio">
    <w:name w:val="authorbio"/>
    <w:basedOn w:val="DefaultParagraphFont"/>
    <w:rsid w:val="00277E3D"/>
  </w:style>
  <w:style w:type="character" w:customStyle="1" w:styleId="a">
    <w:name w:val="a"/>
    <w:basedOn w:val="DefaultParagraphFont"/>
    <w:rsid w:val="00277E3D"/>
  </w:style>
  <w:style w:type="character" w:customStyle="1" w:styleId="StyleStyleUnderline411pt">
    <w:name w:val="Style Style Underline4 + 11 pt"/>
    <w:basedOn w:val="DefaultParagraphFont"/>
    <w:rsid w:val="00277E3D"/>
    <w:rPr>
      <w:sz w:val="20"/>
      <w:u w:val="single"/>
    </w:rPr>
  </w:style>
  <w:style w:type="character" w:customStyle="1" w:styleId="StyleStyleUnderline411ptBold">
    <w:name w:val="Style Style Underline4 + 11 pt Bold"/>
    <w:basedOn w:val="DefaultParagraphFont"/>
    <w:rsid w:val="00277E3D"/>
    <w:rPr>
      <w:b/>
      <w:bCs/>
      <w:sz w:val="20"/>
      <w:u w:val="single"/>
    </w:rPr>
  </w:style>
  <w:style w:type="character" w:customStyle="1" w:styleId="StyleStyleUnderline311pt">
    <w:name w:val="Style Style Underline3 + 11 pt"/>
    <w:basedOn w:val="DefaultParagraphFont"/>
    <w:rsid w:val="00277E3D"/>
    <w:rPr>
      <w:sz w:val="20"/>
      <w:u w:val="single"/>
    </w:rPr>
  </w:style>
  <w:style w:type="character" w:customStyle="1" w:styleId="StyleStyleUnderline311ptBold">
    <w:name w:val="Style Style Underline3 + 11 pt Bold"/>
    <w:basedOn w:val="DefaultParagraphFont"/>
    <w:rsid w:val="00277E3D"/>
    <w:rPr>
      <w:b/>
      <w:bCs/>
      <w:sz w:val="20"/>
      <w:u w:val="single"/>
    </w:rPr>
  </w:style>
  <w:style w:type="character" w:customStyle="1" w:styleId="StyleUnderline3">
    <w:name w:val="Style Underline3"/>
    <w:basedOn w:val="DefaultParagraphFont"/>
    <w:rsid w:val="00277E3D"/>
    <w:rPr>
      <w:u w:val="single"/>
    </w:rPr>
  </w:style>
  <w:style w:type="paragraph" w:customStyle="1" w:styleId="StyleStyle111ptBorderSinglesolidlineAuto05ptL">
    <w:name w:val="Style Style1 + 11 pt Border: : (Single solid line Auto  0.5 pt L..."/>
    <w:link w:val="StyleStyle111ptBorderSinglesolidlineAuto05ptLChar"/>
    <w:qFormat/>
    <w:rsid w:val="00277E3D"/>
    <w:pPr>
      <w:spacing w:after="160" w:line="259" w:lineRule="auto"/>
    </w:pPr>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77E3D"/>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277E3D"/>
    <w:rPr>
      <w:u w:val="single"/>
    </w:rPr>
  </w:style>
  <w:style w:type="character" w:customStyle="1" w:styleId="NothingChar">
    <w:name w:val="Nothing Char"/>
    <w:basedOn w:val="DefaultParagraphFont"/>
    <w:link w:val="Nothing"/>
    <w:rsid w:val="00277E3D"/>
    <w:rPr>
      <w:rFonts w:ascii="Times New Roman" w:eastAsia="Times New Roman" w:hAnsi="Times New Roman" w:cs="Times New Roman"/>
      <w:sz w:val="20"/>
      <w:szCs w:val="24"/>
    </w:rPr>
  </w:style>
  <w:style w:type="character" w:customStyle="1" w:styleId="CardsFont12pt0">
    <w:name w:val="Cards + Font 12pt"/>
    <w:basedOn w:val="DefaultParagraphFont"/>
    <w:rsid w:val="00277E3D"/>
    <w:rPr>
      <w:rFonts w:ascii="Times New Roman" w:eastAsia="Calibri" w:hAnsi="Times New Roman" w:cs="Times New Roman"/>
      <w:sz w:val="24"/>
      <w:szCs w:val="20"/>
      <w:u w:val="single"/>
    </w:rPr>
  </w:style>
  <w:style w:type="character" w:customStyle="1" w:styleId="SmallTextChar0">
    <w:name w:val="Small Text Char"/>
    <w:basedOn w:val="CardTextChar0"/>
    <w:rsid w:val="00277E3D"/>
    <w:rPr>
      <w:rFonts w:ascii="Times New Roman" w:eastAsia="MS Mincho" w:hAnsi="Times New Roman" w:cs="Times New Roman"/>
      <w:sz w:val="15"/>
      <w:szCs w:val="24"/>
      <w:lang w:eastAsia="ja-JP"/>
    </w:rPr>
  </w:style>
  <w:style w:type="paragraph" w:customStyle="1" w:styleId="Circled">
    <w:name w:val="Circled"/>
    <w:link w:val="CircledChar"/>
    <w:qFormat/>
    <w:rsid w:val="00277E3D"/>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277E3D"/>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277E3D"/>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277E3D"/>
  </w:style>
  <w:style w:type="character" w:customStyle="1" w:styleId="part-of-speech">
    <w:name w:val="part-of-speech"/>
    <w:basedOn w:val="DefaultParagraphFont"/>
    <w:rsid w:val="00277E3D"/>
  </w:style>
  <w:style w:type="character" w:customStyle="1" w:styleId="sep">
    <w:name w:val="sep"/>
    <w:basedOn w:val="DefaultParagraphFont"/>
    <w:rsid w:val="00277E3D"/>
  </w:style>
  <w:style w:type="character" w:customStyle="1" w:styleId="pron">
    <w:name w:val="pron"/>
    <w:basedOn w:val="DefaultParagraphFont"/>
    <w:rsid w:val="00277E3D"/>
  </w:style>
  <w:style w:type="paragraph" w:customStyle="1" w:styleId="StyleStyle4LatinTimesNewRomanAsianSimSun">
    <w:name w:val="Style Style4 + (Latin) Times New Roman (Asian) SimSun"/>
    <w:basedOn w:val="Normal"/>
    <w:link w:val="StyleStyle4LatinTimesNewRomanAsianSimSunChar"/>
    <w:qFormat/>
    <w:rsid w:val="00277E3D"/>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277E3D"/>
    <w:rPr>
      <w:rFonts w:eastAsia="SimSu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77E3D"/>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277E3D"/>
    <w:rPr>
      <w:rFonts w:eastAsia="SimSun"/>
      <w:b/>
      <w:bCs/>
      <w:u w:val="single"/>
    </w:rPr>
  </w:style>
  <w:style w:type="character" w:customStyle="1" w:styleId="CharChar3">
    <w:name w:val="Char Char3"/>
    <w:basedOn w:val="DefaultParagraphFont"/>
    <w:rsid w:val="00277E3D"/>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277E3D"/>
    <w:rPr>
      <w:bCs/>
      <w:szCs w:val="26"/>
      <w:u w:val="single"/>
    </w:rPr>
  </w:style>
  <w:style w:type="paragraph" w:styleId="Subtitle">
    <w:name w:val="Subtitle"/>
    <w:aliases w:val="Underlined card text"/>
    <w:basedOn w:val="Normal"/>
    <w:next w:val="Normal"/>
    <w:link w:val="SubtitleChar"/>
    <w:uiPriority w:val="99"/>
    <w:qFormat/>
    <w:rsid w:val="00277E3D"/>
    <w:pPr>
      <w:spacing w:after="60"/>
      <w:outlineLvl w:val="1"/>
    </w:pPr>
    <w:rPr>
      <w:bCs/>
      <w:szCs w:val="26"/>
      <w:u w:val="single"/>
    </w:rPr>
  </w:style>
  <w:style w:type="character" w:customStyle="1" w:styleId="SubtitleChar1">
    <w:name w:val="Subtitle Char1"/>
    <w:aliases w:val="Underlined card text Char1"/>
    <w:basedOn w:val="DefaultParagraphFont"/>
    <w:rsid w:val="00277E3D"/>
    <w:rPr>
      <w:rFonts w:asciiTheme="minorHAnsi" w:hAnsiTheme="minorHAnsi" w:cstheme="minorBidi"/>
      <w:color w:val="5A5A5A" w:themeColor="text1" w:themeTint="A5"/>
      <w:spacing w:val="15"/>
    </w:rPr>
  </w:style>
  <w:style w:type="paragraph" w:customStyle="1" w:styleId="StyleStyle411pt1">
    <w:name w:val="Style Style4 + 11 pt1"/>
    <w:basedOn w:val="Style4"/>
    <w:link w:val="StyleStyle411pt1Char"/>
    <w:qFormat/>
    <w:rsid w:val="00277E3D"/>
    <w:rPr>
      <w:rFonts w:cs="Times New Roman"/>
    </w:rPr>
  </w:style>
  <w:style w:type="character" w:customStyle="1" w:styleId="StyleStyle411pt1Char">
    <w:name w:val="Style Style4 + 11 pt1 Char"/>
    <w:basedOn w:val="Style4Char"/>
    <w:link w:val="StyleStyle411pt1"/>
    <w:rsid w:val="00277E3D"/>
    <w:rPr>
      <w:rFonts w:eastAsia="Times New Roman" w:cs="Times New Roman"/>
      <w:u w:val="single"/>
    </w:rPr>
  </w:style>
  <w:style w:type="character" w:customStyle="1" w:styleId="BoldandUnderlineCharChar2">
    <w:name w:val="Bold and Underline Char Char2"/>
    <w:basedOn w:val="DefaultParagraphFont"/>
    <w:rsid w:val="00277E3D"/>
    <w:rPr>
      <w:b/>
      <w:u w:val="single"/>
      <w:lang w:val="en-US" w:eastAsia="en-US" w:bidi="ar-SA"/>
    </w:rPr>
  </w:style>
  <w:style w:type="character" w:customStyle="1" w:styleId="StyleUnderlineCharChar111pt">
    <w:name w:val="Style Underline Char Char1 + 11 pt"/>
    <w:basedOn w:val="DefaultParagraphFont"/>
    <w:rsid w:val="00277E3D"/>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277E3D"/>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277E3D"/>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277E3D"/>
    <w:rPr>
      <w:sz w:val="22"/>
      <w:u w:val="single"/>
    </w:rPr>
  </w:style>
  <w:style w:type="paragraph" w:customStyle="1" w:styleId="StyleMinimizedTextArialNarrow9pt">
    <w:name w:val="Style Minimized Text + Arial Narrow 9 pt"/>
    <w:basedOn w:val="Normal"/>
    <w:link w:val="StyleMinimizedTextArialNarrow9ptChar"/>
    <w:qFormat/>
    <w:rsid w:val="00277E3D"/>
    <w:rPr>
      <w:rFonts w:eastAsia="Times New Roman"/>
    </w:rPr>
  </w:style>
  <w:style w:type="character" w:customStyle="1" w:styleId="StyleMinimizedTextArialNarrow9ptChar">
    <w:name w:val="Style Minimized Text + Arial Narrow 9 pt Char"/>
    <w:basedOn w:val="DefaultParagraphFont"/>
    <w:link w:val="StyleMinimizedTextArialNarrow9pt"/>
    <w:rsid w:val="00277E3D"/>
    <w:rPr>
      <w:rFonts w:eastAsia="Times New Roman"/>
    </w:rPr>
  </w:style>
  <w:style w:type="paragraph" w:customStyle="1" w:styleId="StyleBoldandUnderlineChar11ptNotBold">
    <w:name w:val="Style Bold and Underline Char + 11 pt Not Bold"/>
    <w:link w:val="StyleBoldandUnderlineChar11ptNotBoldChar"/>
    <w:qFormat/>
    <w:rsid w:val="00277E3D"/>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77E3D"/>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277E3D"/>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277E3D"/>
    <w:pPr>
      <w:spacing w:after="160" w:line="259" w:lineRule="auto"/>
    </w:pPr>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277E3D"/>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277E3D"/>
    <w:rPr>
      <w:b w:val="0"/>
      <w:bCs/>
      <w:sz w:val="20"/>
      <w:u w:val="single"/>
      <w:lang w:val="en-US" w:eastAsia="en-US" w:bidi="ar-SA"/>
    </w:rPr>
  </w:style>
  <w:style w:type="character" w:customStyle="1" w:styleId="Styleunderline9pt">
    <w:name w:val="Style underline + 9 pt"/>
    <w:basedOn w:val="underline"/>
    <w:rsid w:val="00277E3D"/>
    <w:rPr>
      <w:rFonts w:ascii="Times New Roman" w:hAnsi="Times New Roman" w:cs="Times New Roman"/>
      <w:b/>
      <w:sz w:val="20"/>
      <w:u w:val="single"/>
    </w:rPr>
  </w:style>
  <w:style w:type="character" w:customStyle="1" w:styleId="StyleTimesNewRoman9pt">
    <w:name w:val="Style Times New Roman 9 pt"/>
    <w:basedOn w:val="DefaultParagraphFont"/>
    <w:rsid w:val="00277E3D"/>
    <w:rPr>
      <w:rFonts w:ascii="Times New Roman" w:hAnsi="Times New Roman"/>
      <w:sz w:val="20"/>
    </w:rPr>
  </w:style>
  <w:style w:type="character" w:customStyle="1" w:styleId="Styleunderline9pt1">
    <w:name w:val="Style underline + 9 pt1"/>
    <w:basedOn w:val="underline"/>
    <w:rsid w:val="00277E3D"/>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277E3D"/>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277E3D"/>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277E3D"/>
    <w:rPr>
      <w:b/>
      <w:bCs/>
      <w:noProof w:val="0"/>
      <w:sz w:val="20"/>
      <w:u w:val="single"/>
      <w:lang w:val="en-US" w:eastAsia="en-US" w:bidi="ar-SA"/>
    </w:rPr>
  </w:style>
  <w:style w:type="character" w:customStyle="1" w:styleId="Hyperlink23">
    <w:name w:val="Hyperlink23"/>
    <w:basedOn w:val="DefaultParagraphFont"/>
    <w:rsid w:val="00277E3D"/>
    <w:rPr>
      <w:color w:val="3300CC"/>
      <w:u w:val="single"/>
    </w:rPr>
  </w:style>
  <w:style w:type="paragraph" w:customStyle="1" w:styleId="cardCharChar">
    <w:name w:val="card Char Char"/>
    <w:basedOn w:val="Normal"/>
    <w:link w:val="cardCharCharChar"/>
    <w:qFormat/>
    <w:rsid w:val="00277E3D"/>
    <w:pPr>
      <w:ind w:left="288" w:right="288"/>
    </w:pPr>
    <w:rPr>
      <w:rFonts w:eastAsia="Times New Roman"/>
      <w:szCs w:val="20"/>
    </w:rPr>
  </w:style>
  <w:style w:type="character" w:customStyle="1" w:styleId="cardCharCharChar">
    <w:name w:val="card Char Char Char"/>
    <w:basedOn w:val="DefaultParagraphFont"/>
    <w:link w:val="cardCharChar"/>
    <w:rsid w:val="00277E3D"/>
    <w:rPr>
      <w:rFonts w:eastAsia="Times New Roman"/>
      <w:szCs w:val="20"/>
    </w:rPr>
  </w:style>
  <w:style w:type="character" w:customStyle="1" w:styleId="StyleunderlineArialNarrow9ptBold">
    <w:name w:val="Style underline + Arial Narrow 9 pt Bold"/>
    <w:basedOn w:val="underline"/>
    <w:rsid w:val="00277E3D"/>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277E3D"/>
  </w:style>
  <w:style w:type="character" w:customStyle="1" w:styleId="StylecardCharCharArialNarrow9ptChar">
    <w:name w:val="Style card Char Char + Arial Narrow 9 pt Char"/>
    <w:basedOn w:val="cardCharCharChar"/>
    <w:link w:val="StylecardCharCharArialNarrow9pt"/>
    <w:rsid w:val="00277E3D"/>
    <w:rPr>
      <w:rFonts w:eastAsia="Times New Roman"/>
      <w:szCs w:val="20"/>
    </w:rPr>
  </w:style>
  <w:style w:type="character" w:customStyle="1" w:styleId="UnderlineCharCharChar">
    <w:name w:val="Underline Char Char Char"/>
    <w:basedOn w:val="DefaultParagraphFont"/>
    <w:rsid w:val="00277E3D"/>
    <w:rPr>
      <w:noProof w:val="0"/>
      <w:u w:val="single"/>
      <w:lang w:val="en-US" w:eastAsia="en-US" w:bidi="ar-SA"/>
    </w:rPr>
  </w:style>
  <w:style w:type="character" w:customStyle="1" w:styleId="CardTextChar1">
    <w:name w:val="Card Text Char1"/>
    <w:basedOn w:val="DefaultParagraphFont"/>
    <w:rsid w:val="00277E3D"/>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277E3D"/>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277E3D"/>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277E3D"/>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277E3D"/>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277E3D"/>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277E3D"/>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277E3D"/>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277E3D"/>
    <w:rPr>
      <w:rFonts w:eastAsia="Times New Roman"/>
    </w:rPr>
  </w:style>
  <w:style w:type="character" w:customStyle="1" w:styleId="TextsmallChar">
    <w:name w:val="Textsmall Char"/>
    <w:basedOn w:val="DefaultParagraphFont"/>
    <w:link w:val="Textsmall"/>
    <w:rsid w:val="00277E3D"/>
    <w:rPr>
      <w:rFonts w:eastAsia="Times New Roman"/>
    </w:rPr>
  </w:style>
  <w:style w:type="character" w:customStyle="1" w:styleId="CharChar111">
    <w:name w:val="Char Char111"/>
    <w:basedOn w:val="DefaultParagraphFont"/>
    <w:rsid w:val="00277E3D"/>
    <w:rPr>
      <w:rFonts w:cs="Arial"/>
      <w:bCs/>
      <w:szCs w:val="26"/>
      <w:u w:val="single"/>
      <w:lang w:val="en-US" w:eastAsia="en-US" w:bidi="ar-SA"/>
    </w:rPr>
  </w:style>
  <w:style w:type="character" w:customStyle="1" w:styleId="UnderlineBold">
    <w:name w:val="Underline + Bold"/>
    <w:uiPriority w:val="1"/>
    <w:qFormat/>
    <w:rsid w:val="00277E3D"/>
    <w:rPr>
      <w:b/>
      <w:sz w:val="20"/>
      <w:u w:val="single"/>
    </w:rPr>
  </w:style>
  <w:style w:type="paragraph" w:customStyle="1" w:styleId="cardtextsmall">
    <w:name w:val="card text small"/>
    <w:basedOn w:val="Normal"/>
    <w:qFormat/>
    <w:rsid w:val="00277E3D"/>
    <w:rPr>
      <w:rFonts w:ascii="Arial Narrow" w:eastAsia="Times New Roman" w:hAnsi="Arial Narrow"/>
    </w:rPr>
  </w:style>
  <w:style w:type="character" w:customStyle="1" w:styleId="AUnterdline">
    <w:name w:val="AUnterdline"/>
    <w:rsid w:val="00277E3D"/>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277E3D"/>
    <w:rPr>
      <w:rFonts w:ascii="Times New Roman" w:hAnsi="Times New Roman"/>
      <w:b/>
      <w:bCs/>
      <w:sz w:val="20"/>
      <w:u w:val="single"/>
      <w:bdr w:val="single" w:sz="4" w:space="0" w:color="auto"/>
    </w:rPr>
  </w:style>
  <w:style w:type="character" w:customStyle="1" w:styleId="highlightedsearchterm">
    <w:name w:val="highlightedsearchterm"/>
    <w:rsid w:val="00277E3D"/>
  </w:style>
  <w:style w:type="character" w:customStyle="1" w:styleId="StyleUnderline1">
    <w:name w:val="Style Underline1"/>
    <w:basedOn w:val="DefaultParagraphFont"/>
    <w:rsid w:val="00277E3D"/>
    <w:rPr>
      <w:rFonts w:ascii="Times New Roman" w:hAnsi="Times New Roman"/>
      <w:sz w:val="20"/>
      <w:u w:val="single"/>
    </w:rPr>
  </w:style>
  <w:style w:type="paragraph" w:customStyle="1" w:styleId="CardIndented">
    <w:name w:val="Card (Indented)"/>
    <w:basedOn w:val="Normal"/>
    <w:link w:val="CardIndentedChar"/>
    <w:qFormat/>
    <w:rsid w:val="00277E3D"/>
    <w:pPr>
      <w:ind w:left="288"/>
    </w:pPr>
  </w:style>
  <w:style w:type="paragraph" w:customStyle="1" w:styleId="StyleStyle49pt10">
    <w:name w:val="Style Style4 + 9 pt10"/>
    <w:basedOn w:val="Style4"/>
    <w:link w:val="StyleStyle49pt10Char"/>
    <w:qFormat/>
    <w:rsid w:val="00277E3D"/>
    <w:rPr>
      <w:rFonts w:cs="Times New Roman"/>
    </w:rPr>
  </w:style>
  <w:style w:type="character" w:customStyle="1" w:styleId="StyleStyle49pt10Char">
    <w:name w:val="Style Style4 + 9 pt10 Char"/>
    <w:basedOn w:val="Style4Char"/>
    <w:link w:val="StyleStyle49pt10"/>
    <w:rsid w:val="00277E3D"/>
    <w:rPr>
      <w:rFonts w:eastAsia="Times New Roman" w:cs="Times New Roman"/>
      <w:u w:val="single"/>
    </w:rPr>
  </w:style>
  <w:style w:type="paragraph" w:customStyle="1" w:styleId="StyleStyle49ptBold7">
    <w:name w:val="Style Style4 + 9 pt Bold7"/>
    <w:basedOn w:val="Style4"/>
    <w:link w:val="StyleStyle49ptBold7Char"/>
    <w:qFormat/>
    <w:rsid w:val="00277E3D"/>
    <w:rPr>
      <w:rFonts w:cs="Times New Roman"/>
      <w:b/>
      <w:bCs/>
    </w:rPr>
  </w:style>
  <w:style w:type="character" w:customStyle="1" w:styleId="StyleStyle49ptBold7Char">
    <w:name w:val="Style Style4 + 9 pt Bold7 Char"/>
    <w:link w:val="StyleStyle49ptBold7"/>
    <w:rsid w:val="00277E3D"/>
    <w:rPr>
      <w:rFonts w:eastAsia="Times New Roman" w:cs="Times New Roman"/>
      <w:b/>
      <w:bCs/>
      <w:u w:val="single"/>
    </w:rPr>
  </w:style>
  <w:style w:type="paragraph" w:customStyle="1" w:styleId="NormalUnderline">
    <w:name w:val="Normal Underline"/>
    <w:basedOn w:val="Normal"/>
    <w:link w:val="NormalUnderlineChar"/>
    <w:qFormat/>
    <w:rsid w:val="00277E3D"/>
    <w:pPr>
      <w:ind w:left="288"/>
    </w:pPr>
    <w:rPr>
      <w:rFonts w:eastAsia="Times New Roman"/>
      <w:u w:val="single"/>
    </w:rPr>
  </w:style>
  <w:style w:type="character" w:customStyle="1" w:styleId="NormalUnderlineChar">
    <w:name w:val="Normal Underline Char"/>
    <w:link w:val="NormalUnderline"/>
    <w:rsid w:val="00277E3D"/>
    <w:rPr>
      <w:rFonts w:eastAsia="Times New Roman"/>
      <w:u w:val="single"/>
    </w:rPr>
  </w:style>
  <w:style w:type="character" w:customStyle="1" w:styleId="DontRead">
    <w:name w:val="Don't Read"/>
    <w:qFormat/>
    <w:rsid w:val="00277E3D"/>
    <w:rPr>
      <w:rFonts w:ascii="Times New Roman" w:hAnsi="Times New Roman"/>
      <w:sz w:val="16"/>
    </w:rPr>
  </w:style>
  <w:style w:type="paragraph" w:customStyle="1" w:styleId="Underlinestyle">
    <w:name w:val="Underline style"/>
    <w:basedOn w:val="Normal"/>
    <w:qFormat/>
    <w:rsid w:val="00277E3D"/>
    <w:rPr>
      <w:rFonts w:eastAsia="Times New Roman"/>
      <w:u w:val="single"/>
    </w:rPr>
  </w:style>
  <w:style w:type="character" w:customStyle="1" w:styleId="Style11ptUnderline3">
    <w:name w:val="Style 11 pt Underline3"/>
    <w:rsid w:val="00277E3D"/>
    <w:rPr>
      <w:sz w:val="20"/>
      <w:u w:val="single"/>
    </w:rPr>
  </w:style>
  <w:style w:type="character" w:customStyle="1" w:styleId="27">
    <w:name w:val="27"/>
    <w:rsid w:val="00277E3D"/>
    <w:rPr>
      <w:rFonts w:cs="Arial"/>
      <w:bCs/>
      <w:sz w:val="20"/>
      <w:u w:val="single"/>
      <w:lang w:val="en-US" w:eastAsia="en-US" w:bidi="ar-SA"/>
    </w:rPr>
  </w:style>
  <w:style w:type="character" w:customStyle="1" w:styleId="2">
    <w:name w:val="2"/>
    <w:rsid w:val="00277E3D"/>
    <w:rPr>
      <w:rFonts w:cs="Arial"/>
      <w:bCs/>
      <w:sz w:val="20"/>
      <w:u w:val="single"/>
      <w:lang w:val="en-US" w:eastAsia="en-US" w:bidi="ar-SA"/>
    </w:rPr>
  </w:style>
  <w:style w:type="character" w:customStyle="1" w:styleId="Style9ptUnderline11">
    <w:name w:val="Style 9 pt Underline11"/>
    <w:basedOn w:val="DefaultParagraphFont"/>
    <w:rsid w:val="00277E3D"/>
    <w:rPr>
      <w:sz w:val="20"/>
      <w:u w:val="single"/>
    </w:rPr>
  </w:style>
  <w:style w:type="character" w:customStyle="1" w:styleId="Style9ptBoldUnderline5">
    <w:name w:val="Style 9 pt Bold Underline5"/>
    <w:basedOn w:val="DefaultParagraphFont"/>
    <w:rsid w:val="00277E3D"/>
    <w:rPr>
      <w:b/>
      <w:bCs/>
      <w:sz w:val="20"/>
      <w:u w:val="single"/>
    </w:rPr>
  </w:style>
  <w:style w:type="character" w:customStyle="1" w:styleId="CharChar114">
    <w:name w:val="Char Char114"/>
    <w:basedOn w:val="DefaultParagraphFont"/>
    <w:rsid w:val="00277E3D"/>
    <w:rPr>
      <w:rFonts w:cs="Arial"/>
      <w:bCs/>
      <w:szCs w:val="26"/>
      <w:u w:val="single"/>
      <w:lang w:val="en-US" w:eastAsia="en-US" w:bidi="ar-SA"/>
    </w:rPr>
  </w:style>
  <w:style w:type="character" w:customStyle="1" w:styleId="CharChar113">
    <w:name w:val="Char Char113"/>
    <w:basedOn w:val="DefaultParagraphFont"/>
    <w:rsid w:val="00277E3D"/>
    <w:rPr>
      <w:rFonts w:cs="Arial"/>
      <w:bCs/>
      <w:szCs w:val="26"/>
      <w:u w:val="single"/>
      <w:lang w:val="en-US" w:eastAsia="en-US" w:bidi="ar-SA"/>
    </w:rPr>
  </w:style>
  <w:style w:type="character" w:customStyle="1" w:styleId="CharChar112">
    <w:name w:val="Char Char112"/>
    <w:basedOn w:val="DefaultParagraphFont"/>
    <w:rsid w:val="00277E3D"/>
    <w:rPr>
      <w:rFonts w:cs="Arial"/>
      <w:bCs/>
      <w:szCs w:val="26"/>
      <w:u w:val="single"/>
      <w:lang w:val="en-US" w:eastAsia="en-US" w:bidi="ar-SA"/>
    </w:rPr>
  </w:style>
  <w:style w:type="character" w:customStyle="1" w:styleId="ssl0">
    <w:name w:val="ss_l0"/>
    <w:basedOn w:val="DefaultParagraphFont"/>
    <w:rsid w:val="00277E3D"/>
  </w:style>
  <w:style w:type="paragraph" w:styleId="CommentText">
    <w:name w:val="annotation text"/>
    <w:basedOn w:val="Normal"/>
    <w:link w:val="CommentTextChar"/>
    <w:uiPriority w:val="99"/>
    <w:rsid w:val="00277E3D"/>
    <w:rPr>
      <w:szCs w:val="20"/>
    </w:rPr>
  </w:style>
  <w:style w:type="character" w:customStyle="1" w:styleId="CommentTextChar">
    <w:name w:val="Comment Text Char"/>
    <w:basedOn w:val="DefaultParagraphFont"/>
    <w:link w:val="CommentText"/>
    <w:uiPriority w:val="99"/>
    <w:rsid w:val="00277E3D"/>
    <w:rPr>
      <w:szCs w:val="20"/>
    </w:rPr>
  </w:style>
  <w:style w:type="character" w:customStyle="1" w:styleId="CommentSubjectChar">
    <w:name w:val="Comment Subject Char"/>
    <w:basedOn w:val="CommentTextChar"/>
    <w:link w:val="CommentSubject"/>
    <w:rsid w:val="00277E3D"/>
    <w:rPr>
      <w:rFonts w:ascii="Times New Roman" w:hAnsi="Times New Roman" w:cs="Times New Roman"/>
      <w:b/>
      <w:bCs/>
      <w:szCs w:val="20"/>
    </w:rPr>
  </w:style>
  <w:style w:type="paragraph" w:styleId="CommentSubject">
    <w:name w:val="annotation subject"/>
    <w:basedOn w:val="CommentText"/>
    <w:next w:val="CommentText"/>
    <w:link w:val="CommentSubjectChar"/>
    <w:rsid w:val="00277E3D"/>
    <w:rPr>
      <w:rFonts w:ascii="Times New Roman" w:hAnsi="Times New Roman" w:cs="Times New Roman"/>
      <w:b/>
      <w:bCs/>
    </w:rPr>
  </w:style>
  <w:style w:type="character" w:customStyle="1" w:styleId="CommentSubjectChar1">
    <w:name w:val="Comment Subject Char1"/>
    <w:basedOn w:val="CommentTextChar"/>
    <w:uiPriority w:val="99"/>
    <w:semiHidden/>
    <w:rsid w:val="00277E3D"/>
    <w:rPr>
      <w:b/>
      <w:bCs/>
      <w:szCs w:val="20"/>
    </w:rPr>
  </w:style>
  <w:style w:type="paragraph" w:customStyle="1" w:styleId="WW-Default1">
    <w:name w:val="WW-Default1"/>
    <w:basedOn w:val="Normal"/>
    <w:qFormat/>
    <w:rsid w:val="00277E3D"/>
    <w:pPr>
      <w:suppressAutoHyphens/>
    </w:pPr>
    <w:rPr>
      <w:rFonts w:eastAsia="Times New Roman"/>
      <w:b/>
      <w:bCs/>
      <w:szCs w:val="20"/>
      <w:lang w:eastAsia="ar-SA"/>
    </w:rPr>
  </w:style>
  <w:style w:type="paragraph" w:customStyle="1" w:styleId="Normal1">
    <w:name w:val="Normal1"/>
    <w:basedOn w:val="BodyText"/>
    <w:qFormat/>
    <w:rsid w:val="00277E3D"/>
  </w:style>
  <w:style w:type="character" w:customStyle="1" w:styleId="zoomme">
    <w:name w:val="zoomme"/>
    <w:basedOn w:val="DefaultParagraphFont"/>
    <w:rsid w:val="00277E3D"/>
  </w:style>
  <w:style w:type="character" w:customStyle="1" w:styleId="Date1">
    <w:name w:val="Date1"/>
    <w:basedOn w:val="DefaultParagraphFont"/>
    <w:rsid w:val="00277E3D"/>
  </w:style>
  <w:style w:type="character" w:customStyle="1" w:styleId="classauthor">
    <w:name w:val="class=&quot;author&quot;"/>
    <w:basedOn w:val="DefaultParagraphFont"/>
    <w:rsid w:val="00277E3D"/>
  </w:style>
  <w:style w:type="paragraph" w:customStyle="1" w:styleId="CardStyle">
    <w:name w:val="Card Style"/>
    <w:basedOn w:val="Normal"/>
    <w:link w:val="CardStyleChar"/>
    <w:qFormat/>
    <w:rsid w:val="00277E3D"/>
    <w:rPr>
      <w:rFonts w:eastAsia="Times New Roman"/>
    </w:rPr>
  </w:style>
  <w:style w:type="character" w:customStyle="1" w:styleId="CharCharChar">
    <w:name w:val="Char Char Char"/>
    <w:basedOn w:val="DefaultParagraphFont"/>
    <w:rsid w:val="00277E3D"/>
    <w:rPr>
      <w:rFonts w:cs="Arial"/>
      <w:bCs/>
      <w:szCs w:val="26"/>
      <w:u w:val="single"/>
      <w:lang w:val="en-US" w:eastAsia="en-US" w:bidi="ar-SA"/>
    </w:rPr>
  </w:style>
  <w:style w:type="character" w:customStyle="1" w:styleId="BoldUnderlineChar0">
    <w:name w:val="Bold Underline Char"/>
    <w:rsid w:val="00277E3D"/>
    <w:rPr>
      <w:rFonts w:ascii="Times New Roman" w:eastAsia="Times New Roman" w:hAnsi="Times New Roman"/>
      <w:b/>
      <w:bCs/>
      <w:szCs w:val="24"/>
      <w:u w:val="single"/>
    </w:rPr>
  </w:style>
  <w:style w:type="character" w:customStyle="1" w:styleId="texto1">
    <w:name w:val="texto1"/>
    <w:rsid w:val="00277E3D"/>
  </w:style>
  <w:style w:type="character" w:customStyle="1" w:styleId="apple-style-span">
    <w:name w:val="apple-style-span"/>
    <w:rsid w:val="00277E3D"/>
  </w:style>
  <w:style w:type="paragraph" w:customStyle="1" w:styleId="citenon-bold">
    <w:name w:val="cite non-bold"/>
    <w:basedOn w:val="Normal"/>
    <w:link w:val="citenon-boldChar"/>
    <w:qFormat/>
    <w:rsid w:val="00277E3D"/>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77E3D"/>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77E3D"/>
    <w:rPr>
      <w:rFonts w:eastAsia="Times New Roman" w:cs="Arial"/>
      <w:b/>
      <w:sz w:val="24"/>
      <w:szCs w:val="28"/>
    </w:rPr>
  </w:style>
  <w:style w:type="paragraph" w:customStyle="1" w:styleId="Style23">
    <w:name w:val="Style23"/>
    <w:basedOn w:val="Normal"/>
    <w:uiPriority w:val="99"/>
    <w:qFormat/>
    <w:rsid w:val="00277E3D"/>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277E3D"/>
    <w:rPr>
      <w:rFonts w:eastAsia="Times New Roman"/>
      <w:lang w:bidi="en-US"/>
    </w:rPr>
  </w:style>
  <w:style w:type="character" w:customStyle="1" w:styleId="gray">
    <w:name w:val="gray"/>
    <w:basedOn w:val="DefaultParagraphFont"/>
    <w:rsid w:val="00277E3D"/>
  </w:style>
  <w:style w:type="paragraph" w:customStyle="1" w:styleId="Tagtemplate">
    <w:name w:val="Tagtemplate"/>
    <w:basedOn w:val="Normal"/>
    <w:link w:val="TagtemplateChar"/>
    <w:autoRedefine/>
    <w:qFormat/>
    <w:rsid w:val="00277E3D"/>
    <w:pPr>
      <w:keepNext/>
      <w:keepLines/>
    </w:pPr>
    <w:rPr>
      <w:rFonts w:eastAsia="Calibri"/>
      <w:b/>
    </w:rPr>
  </w:style>
  <w:style w:type="character" w:customStyle="1" w:styleId="TagtemplateChar">
    <w:name w:val="Tagtemplate Char"/>
    <w:basedOn w:val="DefaultParagraphFont"/>
    <w:link w:val="Tagtemplate"/>
    <w:rsid w:val="00277E3D"/>
    <w:rPr>
      <w:rFonts w:eastAsia="Calibri"/>
      <w:b/>
    </w:rPr>
  </w:style>
  <w:style w:type="character" w:customStyle="1" w:styleId="Styleunderline11ptBorderSinglesolidlineAuto05p">
    <w:name w:val="Style underline + 11 pt Border: : (Single solid line Auto  0.5 p..."/>
    <w:rsid w:val="00277E3D"/>
    <w:rPr>
      <w:sz w:val="20"/>
      <w:u w:val="single"/>
      <w:bdr w:val="single" w:sz="4" w:space="0" w:color="auto"/>
    </w:rPr>
  </w:style>
  <w:style w:type="paragraph" w:customStyle="1" w:styleId="Citation-FirstLine">
    <w:name w:val="Citation - First Line"/>
    <w:basedOn w:val="Normal"/>
    <w:next w:val="Normal"/>
    <w:autoRedefine/>
    <w:qFormat/>
    <w:rsid w:val="00277E3D"/>
    <w:pPr>
      <w:spacing w:line="240" w:lineRule="atLeast"/>
      <w:jc w:val="both"/>
    </w:pPr>
    <w:rPr>
      <w:rFonts w:ascii="Book Antiqua" w:eastAsia="Times New Roman" w:hAnsi="Book Antiqua"/>
    </w:rPr>
  </w:style>
  <w:style w:type="character" w:customStyle="1" w:styleId="CardText-Underlined">
    <w:name w:val="Card Text - Underlined"/>
    <w:rsid w:val="00277E3D"/>
    <w:rPr>
      <w:b/>
      <w:sz w:val="20"/>
      <w:u w:val="single"/>
    </w:rPr>
  </w:style>
  <w:style w:type="paragraph" w:customStyle="1" w:styleId="Citation-Complete">
    <w:name w:val="Citation - Complete"/>
    <w:basedOn w:val="Normal"/>
    <w:next w:val="Normal"/>
    <w:link w:val="Citation-CompleteChar"/>
    <w:autoRedefine/>
    <w:qFormat/>
    <w:rsid w:val="00277E3D"/>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277E3D"/>
    <w:rPr>
      <w:rFonts w:ascii="Book Antiqua" w:eastAsia="Times New Roman" w:hAnsi="Book Antiqua"/>
    </w:rPr>
  </w:style>
  <w:style w:type="character" w:customStyle="1" w:styleId="MicroTextChar">
    <w:name w:val="MicroText Char"/>
    <w:link w:val="MicroText"/>
    <w:rsid w:val="00277E3D"/>
    <w:rPr>
      <w:rFonts w:ascii="Arial Narrow" w:hAnsi="Arial Narrow"/>
      <w:sz w:val="12"/>
    </w:rPr>
  </w:style>
  <w:style w:type="paragraph" w:customStyle="1" w:styleId="TagCite">
    <w:name w:val="Tag/Cite"/>
    <w:basedOn w:val="Normal"/>
    <w:qFormat/>
    <w:rsid w:val="00277E3D"/>
    <w:rPr>
      <w:rFonts w:eastAsia="Times New Roman"/>
      <w:b/>
    </w:rPr>
  </w:style>
  <w:style w:type="character" w:customStyle="1" w:styleId="Style11ptItalicUnderline">
    <w:name w:val="Style 11 pt Italic Underline"/>
    <w:basedOn w:val="DefaultParagraphFont"/>
    <w:rsid w:val="00277E3D"/>
    <w:rPr>
      <w:i/>
      <w:iCs/>
      <w:sz w:val="20"/>
      <w:u w:val="single"/>
    </w:rPr>
  </w:style>
  <w:style w:type="character" w:customStyle="1" w:styleId="Style11ptItalic">
    <w:name w:val="Style 11 pt Italic"/>
    <w:basedOn w:val="DefaultParagraphFont"/>
    <w:rsid w:val="00277E3D"/>
    <w:rPr>
      <w:rFonts w:ascii="Times New Roman" w:hAnsi="Times New Roman"/>
      <w:i/>
      <w:iCs/>
      <w:sz w:val="20"/>
    </w:rPr>
  </w:style>
  <w:style w:type="character" w:customStyle="1" w:styleId="BoldandUnderlineChar">
    <w:name w:val="Bold and Underline Char"/>
    <w:basedOn w:val="DefaultParagraphFont"/>
    <w:link w:val="BoldandUnderline"/>
    <w:locked/>
    <w:rsid w:val="00277E3D"/>
    <w:rPr>
      <w:b/>
      <w:u w:val="single"/>
    </w:rPr>
  </w:style>
  <w:style w:type="paragraph" w:customStyle="1" w:styleId="BoldandUnderline">
    <w:name w:val="Bold and Underline"/>
    <w:basedOn w:val="Normal"/>
    <w:link w:val="BoldandUnderlineChar"/>
    <w:qFormat/>
    <w:rsid w:val="00277E3D"/>
    <w:rPr>
      <w:b/>
      <w:u w:val="single"/>
    </w:rPr>
  </w:style>
  <w:style w:type="character" w:customStyle="1" w:styleId="hdr">
    <w:name w:val="hdr"/>
    <w:basedOn w:val="DefaultParagraphFont"/>
    <w:rsid w:val="00277E3D"/>
  </w:style>
  <w:style w:type="paragraph" w:customStyle="1" w:styleId="StyleStyle49ptBold3">
    <w:name w:val="Style Style4 + 9 pt Bold3"/>
    <w:basedOn w:val="Style4"/>
    <w:link w:val="StyleStyle49ptBold3Char"/>
    <w:qFormat/>
    <w:rsid w:val="00277E3D"/>
    <w:rPr>
      <w:rFonts w:cs="Times New Roman"/>
      <w:b/>
      <w:bCs/>
    </w:rPr>
  </w:style>
  <w:style w:type="character" w:customStyle="1" w:styleId="StyleStyle49ptBold3Char">
    <w:name w:val="Style Style4 + 9 pt Bold3 Char"/>
    <w:basedOn w:val="Style4Char"/>
    <w:link w:val="StyleStyle49ptBold3"/>
    <w:rsid w:val="00277E3D"/>
    <w:rPr>
      <w:rFonts w:eastAsia="Times New Roman" w:cs="Times New Roman"/>
      <w:b/>
      <w:bCs/>
      <w:u w:val="single"/>
    </w:rPr>
  </w:style>
  <w:style w:type="character" w:customStyle="1" w:styleId="Style9ptUnderline6">
    <w:name w:val="Style 9 pt Underline6"/>
    <w:basedOn w:val="DefaultParagraphFont"/>
    <w:rsid w:val="00277E3D"/>
    <w:rPr>
      <w:sz w:val="20"/>
      <w:u w:val="single"/>
    </w:rPr>
  </w:style>
  <w:style w:type="character" w:customStyle="1" w:styleId="ct-with-fmlt">
    <w:name w:val="ct-with-fmlt"/>
    <w:basedOn w:val="DefaultParagraphFont"/>
    <w:rsid w:val="00277E3D"/>
  </w:style>
  <w:style w:type="paragraph" w:customStyle="1" w:styleId="TagText">
    <w:name w:val="TagText"/>
    <w:basedOn w:val="Normal"/>
    <w:uiPriority w:val="99"/>
    <w:qFormat/>
    <w:rsid w:val="00277E3D"/>
    <w:rPr>
      <w:b/>
    </w:rPr>
  </w:style>
  <w:style w:type="paragraph" w:customStyle="1" w:styleId="StyleStyle49pt">
    <w:name w:val="Style Style4 + 9 pt"/>
    <w:basedOn w:val="Normal"/>
    <w:link w:val="StyleStyle49ptChar"/>
    <w:qFormat/>
    <w:rsid w:val="00277E3D"/>
    <w:rPr>
      <w:rFonts w:eastAsia="Times New Roman"/>
      <w:u w:val="single"/>
    </w:rPr>
  </w:style>
  <w:style w:type="character" w:customStyle="1" w:styleId="StyleStyle49ptChar">
    <w:name w:val="Style Style4 + 9 pt Char"/>
    <w:basedOn w:val="DefaultParagraphFont"/>
    <w:link w:val="StyleStyle49pt"/>
    <w:rsid w:val="00277E3D"/>
    <w:rPr>
      <w:rFonts w:eastAsia="Times New Roman"/>
      <w:u w:val="single"/>
    </w:rPr>
  </w:style>
  <w:style w:type="paragraph" w:customStyle="1" w:styleId="StyleStyle49ptBold">
    <w:name w:val="Style Style4 + 9 pt Bold"/>
    <w:basedOn w:val="Normal"/>
    <w:link w:val="StyleStyle49ptBoldChar"/>
    <w:qFormat/>
    <w:rsid w:val="00277E3D"/>
    <w:rPr>
      <w:rFonts w:eastAsia="Times New Roman"/>
      <w:b/>
      <w:bCs/>
      <w:u w:val="single"/>
    </w:rPr>
  </w:style>
  <w:style w:type="character" w:customStyle="1" w:styleId="StyleStyle49ptBoldChar">
    <w:name w:val="Style Style4 + 9 pt Bold Char"/>
    <w:basedOn w:val="DefaultParagraphFont"/>
    <w:link w:val="StyleStyle49ptBold"/>
    <w:rsid w:val="00277E3D"/>
    <w:rPr>
      <w:rFonts w:eastAsia="Times New Roman"/>
      <w:b/>
      <w:bCs/>
      <w:u w:val="single"/>
    </w:rPr>
  </w:style>
  <w:style w:type="paragraph" w:customStyle="1" w:styleId="StyleStyle49ptBoldItalic">
    <w:name w:val="Style Style4 + 9 pt Bold Italic"/>
    <w:basedOn w:val="Normal"/>
    <w:link w:val="StyleStyle49ptBoldItalicChar"/>
    <w:qFormat/>
    <w:rsid w:val="00277E3D"/>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277E3D"/>
    <w:rPr>
      <w:rFonts w:eastAsia="Times New Roman"/>
      <w:b/>
      <w:bCs/>
      <w:i/>
      <w:iCs/>
      <w:u w:val="single"/>
    </w:rPr>
  </w:style>
  <w:style w:type="paragraph" w:customStyle="1" w:styleId="StyleUnderlined11ptBold">
    <w:name w:val="Style Underlined + 11 pt Bold"/>
    <w:link w:val="StyleUnderlined11ptBoldChar"/>
    <w:qFormat/>
    <w:rsid w:val="00277E3D"/>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277E3D"/>
    <w:rPr>
      <w:rFonts w:ascii="Arial" w:eastAsia="Times New Roman" w:hAnsi="Arial" w:cs="Arial"/>
      <w:b/>
      <w:bCs/>
      <w:szCs w:val="24"/>
      <w:u w:val="single"/>
    </w:rPr>
  </w:style>
  <w:style w:type="paragraph" w:customStyle="1" w:styleId="StyleUnderlined11pt">
    <w:name w:val="Style Underlined + 11 pt"/>
    <w:link w:val="StyleUnderlined11ptChar"/>
    <w:qFormat/>
    <w:rsid w:val="00277E3D"/>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277E3D"/>
    <w:rPr>
      <w:rFonts w:ascii="Arial" w:eastAsia="Times New Roman" w:hAnsi="Arial" w:cs="Arial"/>
      <w:szCs w:val="24"/>
      <w:u w:val="single"/>
    </w:rPr>
  </w:style>
  <w:style w:type="character" w:customStyle="1" w:styleId="newscontent">
    <w:name w:val="newscontent"/>
    <w:rsid w:val="00277E3D"/>
  </w:style>
  <w:style w:type="character" w:customStyle="1" w:styleId="StyleUnderlinePatternClearYellow">
    <w:name w:val="Style Underline Pattern: Clear (Yellow)"/>
    <w:basedOn w:val="DefaultParagraphFont"/>
    <w:rsid w:val="00277E3D"/>
    <w:rPr>
      <w:u w:val="single"/>
      <w:shd w:val="clear" w:color="auto" w:fill="00FF00"/>
    </w:rPr>
  </w:style>
  <w:style w:type="paragraph" w:customStyle="1" w:styleId="StyleUnderlineChar11pt3">
    <w:name w:val="Style Underline Char + 11 pt3"/>
    <w:link w:val="StyleUnderlineChar11pt3Char"/>
    <w:qFormat/>
    <w:rsid w:val="00277E3D"/>
    <w:pPr>
      <w:spacing w:after="160" w:line="259" w:lineRule="auto"/>
    </w:pPr>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277E3D"/>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277E3D"/>
    <w:rPr>
      <w:b w:val="0"/>
      <w:bCs/>
      <w:u w:val="single"/>
    </w:rPr>
  </w:style>
  <w:style w:type="character" w:customStyle="1" w:styleId="date-display-single">
    <w:name w:val="date-display-single"/>
    <w:basedOn w:val="DefaultParagraphFont"/>
    <w:rsid w:val="00277E3D"/>
  </w:style>
  <w:style w:type="character" w:customStyle="1" w:styleId="CommentTextChar1">
    <w:name w:val="Comment Text Char1"/>
    <w:basedOn w:val="DefaultParagraphFont"/>
    <w:uiPriority w:val="99"/>
    <w:rsid w:val="00277E3D"/>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277E3D"/>
    <w:rPr>
      <w:rFonts w:ascii="Times New Roman" w:hAnsi="Times New Roman" w:cs="Times New Roman"/>
      <w:sz w:val="20"/>
    </w:rPr>
  </w:style>
  <w:style w:type="paragraph" w:customStyle="1" w:styleId="Cite2">
    <w:name w:val="Cite 2"/>
    <w:basedOn w:val="Normal"/>
    <w:qFormat/>
    <w:rsid w:val="00277E3D"/>
    <w:rPr>
      <w:rFonts w:eastAsia="MS Mincho"/>
      <w:b/>
      <w:u w:val="single"/>
    </w:rPr>
  </w:style>
  <w:style w:type="character" w:customStyle="1" w:styleId="StyleunderlineBold">
    <w:name w:val="Style underline + Bold"/>
    <w:basedOn w:val="underline"/>
    <w:rsid w:val="00277E3D"/>
    <w:rPr>
      <w:rFonts w:ascii="Times New Roman" w:hAnsi="Times New Roman" w:cs="Times New Roman"/>
      <w:bCs/>
      <w:sz w:val="20"/>
      <w:u w:val="single"/>
    </w:rPr>
  </w:style>
  <w:style w:type="paragraph" w:customStyle="1" w:styleId="cards0">
    <w:name w:val="cards"/>
    <w:basedOn w:val="Cites0"/>
    <w:qFormat/>
    <w:rsid w:val="00277E3D"/>
    <w:pPr>
      <w:widowControl/>
      <w:jc w:val="left"/>
    </w:pPr>
    <w:rPr>
      <w:szCs w:val="22"/>
    </w:rPr>
  </w:style>
  <w:style w:type="character" w:customStyle="1" w:styleId="Style10ptUnderline">
    <w:name w:val="Style 10 pt Underline"/>
    <w:basedOn w:val="DefaultParagraphFont"/>
    <w:rsid w:val="00277E3D"/>
    <w:rPr>
      <w:sz w:val="20"/>
      <w:u w:val="single"/>
    </w:rPr>
  </w:style>
  <w:style w:type="character" w:styleId="HTMLCite">
    <w:name w:val="HTML Cite"/>
    <w:uiPriority w:val="99"/>
    <w:rsid w:val="00277E3D"/>
    <w:rPr>
      <w:i/>
      <w:iCs/>
    </w:rPr>
  </w:style>
  <w:style w:type="character" w:customStyle="1" w:styleId="slug-pub-date">
    <w:name w:val="slug-pub-date"/>
    <w:basedOn w:val="DefaultParagraphFont"/>
    <w:rsid w:val="00277E3D"/>
  </w:style>
  <w:style w:type="character" w:customStyle="1" w:styleId="slug-vol">
    <w:name w:val="slug-vol"/>
    <w:basedOn w:val="DefaultParagraphFont"/>
    <w:rsid w:val="00277E3D"/>
  </w:style>
  <w:style w:type="character" w:customStyle="1" w:styleId="slug-issue">
    <w:name w:val="slug-issue"/>
    <w:basedOn w:val="DefaultParagraphFont"/>
    <w:rsid w:val="00277E3D"/>
  </w:style>
  <w:style w:type="character" w:customStyle="1" w:styleId="slug-pages">
    <w:name w:val="slug-pages"/>
    <w:basedOn w:val="DefaultParagraphFont"/>
    <w:rsid w:val="00277E3D"/>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277E3D"/>
    <w:rPr>
      <w:b/>
      <w:bCs/>
      <w:strike w:val="0"/>
      <w:dstrike w:val="0"/>
      <w:sz w:val="24"/>
      <w:u w:val="none"/>
      <w:effect w:val="none"/>
    </w:rPr>
  </w:style>
  <w:style w:type="paragraph" w:customStyle="1" w:styleId="Tag2">
    <w:name w:val="Tag2"/>
    <w:basedOn w:val="Normal"/>
    <w:autoRedefine/>
    <w:qFormat/>
    <w:rsid w:val="00277E3D"/>
    <w:pPr>
      <w:spacing w:before="120"/>
    </w:pPr>
    <w:rPr>
      <w:b/>
      <w:sz w:val="26"/>
    </w:rPr>
  </w:style>
  <w:style w:type="character" w:customStyle="1" w:styleId="tagchar">
    <w:name w:val="tagchar"/>
    <w:basedOn w:val="DefaultParagraphFont"/>
    <w:rsid w:val="00277E3D"/>
  </w:style>
  <w:style w:type="paragraph" w:customStyle="1" w:styleId="NormalText">
    <w:name w:val="Normal Text"/>
    <w:basedOn w:val="Normal"/>
    <w:link w:val="NormalTextChar"/>
    <w:autoRedefine/>
    <w:qFormat/>
    <w:rsid w:val="00277E3D"/>
    <w:pPr>
      <w:jc w:val="both"/>
    </w:pPr>
    <w:rPr>
      <w:rFonts w:eastAsia="Times New Roman"/>
      <w:szCs w:val="26"/>
    </w:rPr>
  </w:style>
  <w:style w:type="character" w:customStyle="1" w:styleId="pmterms11">
    <w:name w:val="pmterms11"/>
    <w:basedOn w:val="DefaultParagraphFont"/>
    <w:rsid w:val="00277E3D"/>
    <w:rPr>
      <w:b/>
      <w:bCs/>
      <w:i w:val="0"/>
      <w:iCs w:val="0"/>
      <w:color w:val="000000"/>
    </w:rPr>
  </w:style>
  <w:style w:type="character" w:customStyle="1" w:styleId="StyleUnderlineChar9ptBold">
    <w:name w:val="Style Underline Char + 9 pt Bold"/>
    <w:basedOn w:val="DefaultParagraphFont"/>
    <w:rsid w:val="00277E3D"/>
    <w:rPr>
      <w:rFonts w:ascii="Times New Roman" w:hAnsi="Times New Roman"/>
      <w:b/>
      <w:bCs/>
      <w:sz w:val="20"/>
      <w:u w:val="single"/>
      <w:lang w:val="en-US" w:eastAsia="en-US" w:bidi="ar-SA"/>
    </w:rPr>
  </w:style>
  <w:style w:type="character" w:customStyle="1" w:styleId="Style8pt">
    <w:name w:val="Style 8 pt"/>
    <w:basedOn w:val="DefaultParagraphFont"/>
    <w:rsid w:val="00277E3D"/>
    <w:rPr>
      <w:sz w:val="20"/>
    </w:rPr>
  </w:style>
  <w:style w:type="character" w:customStyle="1" w:styleId="UnderlineChar5Char">
    <w:name w:val="Underline Char5 Char"/>
    <w:basedOn w:val="DefaultParagraphFont"/>
    <w:rsid w:val="00277E3D"/>
    <w:rPr>
      <w:szCs w:val="24"/>
      <w:u w:val="single"/>
      <w:lang w:val="en-US" w:eastAsia="en-US" w:bidi="ar-SA"/>
    </w:rPr>
  </w:style>
  <w:style w:type="character" w:customStyle="1" w:styleId="BoldandUnderlineChar2Char1">
    <w:name w:val="Bold and Underline Char2 Char1"/>
    <w:basedOn w:val="DefaultParagraphFont"/>
    <w:rsid w:val="00277E3D"/>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77E3D"/>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77E3D"/>
    <w:rPr>
      <w:szCs w:val="24"/>
      <w:u w:val="single"/>
      <w:lang w:val="en-US" w:eastAsia="en-US" w:bidi="ar-SA"/>
    </w:rPr>
  </w:style>
  <w:style w:type="paragraph" w:customStyle="1" w:styleId="Language">
    <w:name w:val="Language"/>
    <w:basedOn w:val="Normal"/>
    <w:link w:val="LanguageChar"/>
    <w:qFormat/>
    <w:rsid w:val="00277E3D"/>
    <w:rPr>
      <w:rFonts w:eastAsia="Times New Roman"/>
      <w:strike/>
      <w:szCs w:val="20"/>
    </w:rPr>
  </w:style>
  <w:style w:type="character" w:customStyle="1" w:styleId="LanguageChar">
    <w:name w:val="Language Char"/>
    <w:basedOn w:val="DefaultParagraphFont"/>
    <w:link w:val="Language"/>
    <w:rsid w:val="00277E3D"/>
    <w:rPr>
      <w:rFonts w:eastAsia="Times New Roman"/>
      <w:strike/>
      <w:szCs w:val="20"/>
    </w:rPr>
  </w:style>
  <w:style w:type="paragraph" w:customStyle="1" w:styleId="UnderlineChar3">
    <w:name w:val="Underline Char3"/>
    <w:basedOn w:val="Normal"/>
    <w:link w:val="UnderlineChar3Char"/>
    <w:qFormat/>
    <w:rsid w:val="00277E3D"/>
    <w:rPr>
      <w:rFonts w:eastAsia="Times New Roman"/>
      <w:u w:val="single"/>
    </w:rPr>
  </w:style>
  <w:style w:type="character" w:customStyle="1" w:styleId="UnderlineChar3Char">
    <w:name w:val="Underline Char3 Char"/>
    <w:basedOn w:val="DefaultParagraphFont"/>
    <w:link w:val="UnderlineChar3"/>
    <w:rsid w:val="00277E3D"/>
    <w:rPr>
      <w:rFonts w:eastAsia="Times New Roman"/>
      <w:u w:val="single"/>
    </w:rPr>
  </w:style>
  <w:style w:type="paragraph" w:customStyle="1" w:styleId="BoldandUnderlineChar3Char">
    <w:name w:val="Bold and Underline Char3 Char"/>
    <w:basedOn w:val="Normal"/>
    <w:link w:val="BoldandUnderlineChar3CharChar"/>
    <w:qFormat/>
    <w:rsid w:val="00277E3D"/>
    <w:rPr>
      <w:rFonts w:eastAsia="Times New Roman"/>
      <w:b/>
      <w:u w:val="single"/>
    </w:rPr>
  </w:style>
  <w:style w:type="character" w:customStyle="1" w:styleId="BoldandUnderlineChar3CharChar">
    <w:name w:val="Bold and Underline Char3 Char Char"/>
    <w:basedOn w:val="DefaultParagraphFont"/>
    <w:link w:val="BoldandUnderlineChar3Char"/>
    <w:rsid w:val="00277E3D"/>
    <w:rPr>
      <w:rFonts w:eastAsia="Times New Roman"/>
      <w:b/>
      <w:u w:val="single"/>
    </w:rPr>
  </w:style>
  <w:style w:type="character" w:customStyle="1" w:styleId="UnderlineChar1">
    <w:name w:val="Underline Char1"/>
    <w:basedOn w:val="DefaultParagraphFont"/>
    <w:rsid w:val="00277E3D"/>
    <w:rPr>
      <w:szCs w:val="24"/>
      <w:u w:val="single"/>
      <w:lang w:val="en-US" w:eastAsia="en-US" w:bidi="ar-SA"/>
    </w:rPr>
  </w:style>
  <w:style w:type="character" w:customStyle="1" w:styleId="BoldandUnderlineChar1Char2Char">
    <w:name w:val="Bold and Underline Char1 Char2 Char"/>
    <w:basedOn w:val="DefaultParagraphFont"/>
    <w:rsid w:val="00277E3D"/>
    <w:rPr>
      <w:b/>
      <w:szCs w:val="24"/>
      <w:u w:val="single"/>
      <w:lang w:val="en-US" w:eastAsia="en-US" w:bidi="ar-SA"/>
    </w:rPr>
  </w:style>
  <w:style w:type="character" w:customStyle="1" w:styleId="SmalltextChar">
    <w:name w:val="Small text Char"/>
    <w:aliases w:val="Quote1 Char1"/>
    <w:link w:val="Smalltext"/>
    <w:rsid w:val="00277E3D"/>
    <w:rPr>
      <w:rFonts w:ascii="Arial Narrow" w:eastAsia="Times New Roman" w:hAnsi="Arial Narrow"/>
    </w:rPr>
  </w:style>
  <w:style w:type="paragraph" w:customStyle="1" w:styleId="HotRoute">
    <w:name w:val="Hot Route"/>
    <w:basedOn w:val="Normal"/>
    <w:link w:val="HotRouteChar0"/>
    <w:qFormat/>
    <w:rsid w:val="00277E3D"/>
    <w:pPr>
      <w:ind w:left="144"/>
    </w:pPr>
    <w:rPr>
      <w:rFonts w:eastAsia="Times New Roman"/>
    </w:rPr>
  </w:style>
  <w:style w:type="paragraph" w:customStyle="1" w:styleId="Cardstyle0">
    <w:name w:val="Cardstyle"/>
    <w:basedOn w:val="Normal"/>
    <w:next w:val="Normal"/>
    <w:qFormat/>
    <w:rsid w:val="00277E3D"/>
    <w:rPr>
      <w:rFonts w:eastAsia="Times New Roman"/>
    </w:rPr>
  </w:style>
  <w:style w:type="character" w:customStyle="1" w:styleId="Style12ptBoldUnderline1">
    <w:name w:val="Style 12 pt Bold Underline1"/>
    <w:basedOn w:val="DefaultParagraphFont"/>
    <w:rsid w:val="00277E3D"/>
    <w:rPr>
      <w:b/>
      <w:bCs/>
      <w:sz w:val="24"/>
      <w:u w:val="single"/>
    </w:rPr>
  </w:style>
  <w:style w:type="character" w:customStyle="1" w:styleId="StyleEmphasisArial12ptBoldNotItalic">
    <w:name w:val="Style Emphasis + Arial 12 pt Bold Not Italic"/>
    <w:basedOn w:val="Emphasis"/>
    <w:rsid w:val="00277E3D"/>
    <w:rPr>
      <w:rFonts w:ascii="Arial" w:hAnsi="Arial" w:cs="Times New Roman"/>
      <w:b w:val="0"/>
      <w:bCs/>
      <w:i/>
      <w:iCs/>
      <w:sz w:val="24"/>
      <w:u w:val="single"/>
      <w:bdr w:val="single" w:sz="8" w:space="0" w:color="auto"/>
    </w:rPr>
  </w:style>
  <w:style w:type="character" w:customStyle="1" w:styleId="DebateHighlighted">
    <w:name w:val="Debate Highlighted"/>
    <w:qFormat/>
    <w:rsid w:val="00277E3D"/>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277E3D"/>
    <w:rPr>
      <w:rFonts w:ascii="SimSun" w:eastAsia="SimSun" w:hAnsi="SimSun"/>
      <w:sz w:val="15"/>
      <w:lang w:eastAsia="zh-CN"/>
    </w:rPr>
  </w:style>
  <w:style w:type="paragraph" w:customStyle="1" w:styleId="UnreadText">
    <w:name w:val="Unread Text"/>
    <w:basedOn w:val="Normal"/>
    <w:next w:val="Normal"/>
    <w:link w:val="UnreadTextChar"/>
    <w:autoRedefine/>
    <w:qFormat/>
    <w:rsid w:val="00277E3D"/>
    <w:pPr>
      <w:ind w:left="360"/>
    </w:pPr>
    <w:rPr>
      <w:rFonts w:ascii="SimSun" w:eastAsia="SimSun" w:hAnsi="SimSun"/>
      <w:sz w:val="15"/>
      <w:lang w:eastAsia="zh-CN"/>
    </w:rPr>
  </w:style>
  <w:style w:type="paragraph" w:customStyle="1" w:styleId="AuthorDate">
    <w:name w:val="AuthorDate"/>
    <w:next w:val="Normal"/>
    <w:link w:val="AuthorDateChar"/>
    <w:qFormat/>
    <w:rsid w:val="00277E3D"/>
    <w:pPr>
      <w:widowControl w:val="0"/>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277E3D"/>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277E3D"/>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277E3D"/>
    <w:rPr>
      <w:rFonts w:ascii="Times New Roman" w:hAnsi="Times New Roman"/>
      <w:sz w:val="20"/>
      <w:u w:val="single"/>
      <w:bdr w:val="none" w:sz="0" w:space="0" w:color="auto"/>
      <w:shd w:val="clear" w:color="auto" w:fill="C0C0C0"/>
    </w:rPr>
  </w:style>
  <w:style w:type="character" w:customStyle="1" w:styleId="smallChar">
    <w:name w:val="small Char"/>
    <w:rsid w:val="00277E3D"/>
    <w:rPr>
      <w:rFonts w:ascii="Calibri" w:eastAsia="Calibri" w:hAnsi="Calibri" w:cs="Calibri"/>
      <w:sz w:val="16"/>
      <w:szCs w:val="20"/>
      <w:lang w:val="x-none" w:eastAsia="x-none"/>
    </w:rPr>
  </w:style>
  <w:style w:type="paragraph" w:customStyle="1" w:styleId="HotRoute0">
    <w:name w:val="Hot Route!"/>
    <w:basedOn w:val="Normal"/>
    <w:qFormat/>
    <w:rsid w:val="00277E3D"/>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277E3D"/>
    <w:rPr>
      <w:rFonts w:ascii="Times New Roman" w:hAnsi="Times New Roman" w:cs="Times New Roman"/>
      <w:sz w:val="16"/>
      <w:szCs w:val="16"/>
    </w:rPr>
  </w:style>
  <w:style w:type="character" w:customStyle="1" w:styleId="BodyText2Char1">
    <w:name w:val="Body Text 2 Char1"/>
    <w:basedOn w:val="DefaultParagraphFont"/>
    <w:semiHidden/>
    <w:rsid w:val="00277E3D"/>
    <w:rPr>
      <w:rFonts w:ascii="Times New Roman" w:hAnsi="Times New Roman" w:cs="Times New Roman"/>
      <w:sz w:val="20"/>
    </w:rPr>
  </w:style>
  <w:style w:type="character" w:customStyle="1" w:styleId="Heading2Char1CharCharCharCharCharC">
    <w:name w:val="Heading 2 Char1 Char Char Char Char Char C"/>
    <w:rsid w:val="00277E3D"/>
    <w:rPr>
      <w:rFonts w:cs="Arial"/>
      <w:b/>
      <w:bCs/>
      <w:iCs/>
      <w:sz w:val="24"/>
      <w:szCs w:val="28"/>
      <w:lang w:val="en-US" w:eastAsia="en-US" w:bidi="ar-SA"/>
    </w:rPr>
  </w:style>
  <w:style w:type="character" w:customStyle="1" w:styleId="underline1">
    <w:name w:val="underline1"/>
    <w:basedOn w:val="DefaultParagraphFont"/>
    <w:rsid w:val="00277E3D"/>
    <w:rPr>
      <w:u w:val="single"/>
    </w:rPr>
  </w:style>
  <w:style w:type="character" w:customStyle="1" w:styleId="author0">
    <w:name w:val="author"/>
    <w:basedOn w:val="DefaultParagraphFont"/>
    <w:rsid w:val="00277E3D"/>
    <w:rPr>
      <w:rFonts w:ascii="Times New Roman" w:hAnsi="Times New Roman"/>
      <w:b/>
      <w:sz w:val="24"/>
    </w:rPr>
  </w:style>
  <w:style w:type="character" w:customStyle="1" w:styleId="FontStyle291">
    <w:name w:val="Font Style291"/>
    <w:basedOn w:val="DefaultParagraphFont"/>
    <w:uiPriority w:val="99"/>
    <w:rsid w:val="00277E3D"/>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277E3D"/>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277E3D"/>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277E3D"/>
    <w:rPr>
      <w:rFonts w:eastAsia="Times New Roman"/>
    </w:rPr>
  </w:style>
  <w:style w:type="paragraph" w:customStyle="1" w:styleId="Cards1">
    <w:name w:val="Cards1"/>
    <w:basedOn w:val="Normal"/>
    <w:link w:val="Cards1Char"/>
    <w:qFormat/>
    <w:rsid w:val="00277E3D"/>
    <w:pPr>
      <w:ind w:left="288"/>
    </w:pPr>
    <w:rPr>
      <w:rFonts w:eastAsia="Times New Roman"/>
      <w:u w:val="single"/>
    </w:rPr>
  </w:style>
  <w:style w:type="character" w:customStyle="1" w:styleId="Cards1Char">
    <w:name w:val="Cards1 Char"/>
    <w:basedOn w:val="DefaultParagraphFont"/>
    <w:link w:val="Cards1"/>
    <w:rsid w:val="00277E3D"/>
    <w:rPr>
      <w:rFonts w:eastAsia="Times New Roman"/>
      <w:u w:val="single"/>
    </w:rPr>
  </w:style>
  <w:style w:type="paragraph" w:customStyle="1" w:styleId="StyleCardTextTimesNewRoman11ptUnderline">
    <w:name w:val="Style Card Text + Times New Roman 11 pt Underline"/>
    <w:link w:val="StyleCardTextTimesNewRoman11ptUnderlineChar"/>
    <w:qFormat/>
    <w:rsid w:val="00277E3D"/>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277E3D"/>
    <w:rPr>
      <w:rFonts w:ascii="Arial" w:eastAsia="Calibri" w:hAnsi="Arial" w:cs="Arial"/>
      <w:u w:val="single"/>
    </w:rPr>
  </w:style>
  <w:style w:type="character" w:customStyle="1" w:styleId="EmphasizeThis">
    <w:name w:val="EmphasizeThis"/>
    <w:rsid w:val="00277E3D"/>
    <w:rPr>
      <w:rFonts w:ascii="Georgia" w:hAnsi="Georgia"/>
      <w:b/>
      <w:iCs/>
      <w:sz w:val="24"/>
      <w:u w:val="thick"/>
    </w:rPr>
  </w:style>
  <w:style w:type="paragraph" w:customStyle="1" w:styleId="Stylecard8pt">
    <w:name w:val="Style card + 8 pt"/>
    <w:basedOn w:val="Normal"/>
    <w:link w:val="Stylecard8ptChar"/>
    <w:qFormat/>
    <w:rsid w:val="00277E3D"/>
    <w:pPr>
      <w:ind w:left="288" w:right="288"/>
    </w:pPr>
    <w:rPr>
      <w:rFonts w:cs="Calibri"/>
      <w:color w:val="000000"/>
      <w:u w:val="single"/>
      <w:lang w:eastAsia="ar-SA"/>
    </w:rPr>
  </w:style>
  <w:style w:type="character" w:customStyle="1" w:styleId="Stylecard8ptChar">
    <w:name w:val="Style card + 8 pt Char"/>
    <w:basedOn w:val="cardChar"/>
    <w:link w:val="Stylecard8pt"/>
    <w:rsid w:val="00277E3D"/>
    <w:rPr>
      <w:rFonts w:ascii="Calibri" w:hAnsi="Calibri" w:cs="Calibri"/>
      <w:color w:val="000000"/>
      <w:u w:val="single"/>
      <w:lang w:eastAsia="ar-SA"/>
    </w:rPr>
  </w:style>
  <w:style w:type="character" w:customStyle="1" w:styleId="bhl">
    <w:name w:val="bhl"/>
    <w:basedOn w:val="DefaultParagraphFont"/>
    <w:rsid w:val="00277E3D"/>
  </w:style>
  <w:style w:type="paragraph" w:customStyle="1" w:styleId="TagGA11">
    <w:name w:val="Tag GA 11"/>
    <w:basedOn w:val="TOC1"/>
    <w:qFormat/>
    <w:rsid w:val="00277E3D"/>
    <w:pPr>
      <w:spacing w:before="0" w:after="160"/>
    </w:pPr>
    <w:rPr>
      <w:rFonts w:eastAsia="Calibri"/>
      <w:u w:val="none"/>
      <w:lang w:bidi="ar-SA"/>
    </w:rPr>
  </w:style>
  <w:style w:type="paragraph" w:customStyle="1" w:styleId="CiteCard">
    <w:name w:val="Cite/Card"/>
    <w:basedOn w:val="TOC2"/>
    <w:qFormat/>
    <w:rsid w:val="00277E3D"/>
    <w:pPr>
      <w:tabs>
        <w:tab w:val="left" w:pos="4360"/>
      </w:tabs>
      <w:ind w:left="220"/>
    </w:pPr>
    <w:rPr>
      <w:rFonts w:eastAsia="Calibri"/>
      <w:sz w:val="22"/>
      <w:lang w:bidi="ar-SA"/>
    </w:rPr>
  </w:style>
  <w:style w:type="character" w:customStyle="1" w:styleId="CardTextUnderlinedChar">
    <w:name w:val="Card Text Underlined Char"/>
    <w:basedOn w:val="DefaultParagraphFont"/>
    <w:rsid w:val="00277E3D"/>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277E3D"/>
    <w:rPr>
      <w:sz w:val="16"/>
      <w:szCs w:val="16"/>
    </w:rPr>
  </w:style>
  <w:style w:type="character" w:customStyle="1" w:styleId="DocumentMapChar1">
    <w:name w:val="Document Map Char1"/>
    <w:basedOn w:val="DefaultParagraphFont"/>
    <w:uiPriority w:val="99"/>
    <w:rsid w:val="00277E3D"/>
    <w:rPr>
      <w:rFonts w:ascii="Tahoma" w:hAnsi="Tahoma" w:cs="Tahoma"/>
      <w:sz w:val="16"/>
      <w:szCs w:val="16"/>
    </w:rPr>
  </w:style>
  <w:style w:type="character" w:customStyle="1" w:styleId="addmd">
    <w:name w:val="addmd"/>
    <w:basedOn w:val="DefaultParagraphFont"/>
    <w:rsid w:val="00277E3D"/>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277E3D"/>
    <w:rPr>
      <w:rFonts w:ascii="Arial" w:hAnsi="Arial"/>
      <w:b/>
      <w:sz w:val="26"/>
    </w:rPr>
  </w:style>
  <w:style w:type="paragraph" w:styleId="FootnoteText">
    <w:name w:val="footnote text"/>
    <w:basedOn w:val="Normal"/>
    <w:link w:val="FootnoteTextChar"/>
    <w:unhideWhenUsed/>
    <w:rsid w:val="00277E3D"/>
    <w:rPr>
      <w:rFonts w:eastAsia="Calibri"/>
      <w:szCs w:val="20"/>
      <w:lang w:eastAsia="zh-CN"/>
    </w:rPr>
  </w:style>
  <w:style w:type="character" w:customStyle="1" w:styleId="FootnoteTextChar">
    <w:name w:val="Footnote Text Char"/>
    <w:basedOn w:val="DefaultParagraphFont"/>
    <w:link w:val="FootnoteText"/>
    <w:rsid w:val="00277E3D"/>
    <w:rPr>
      <w:rFonts w:eastAsia="Calibri"/>
      <w:szCs w:val="20"/>
      <w:lang w:eastAsia="zh-CN"/>
    </w:rPr>
  </w:style>
  <w:style w:type="character" w:customStyle="1" w:styleId="UnderlinedTextCharChar">
    <w:name w:val="Underlined Text Char Char"/>
    <w:basedOn w:val="DefaultParagraphFont"/>
    <w:rsid w:val="00277E3D"/>
    <w:rPr>
      <w:rFonts w:cs="Arial"/>
      <w:bCs/>
      <w:noProof w:val="0"/>
      <w:szCs w:val="26"/>
      <w:u w:val="single"/>
      <w:lang w:val="en-US" w:eastAsia="en-US" w:bidi="ar-SA"/>
    </w:rPr>
  </w:style>
  <w:style w:type="character" w:customStyle="1" w:styleId="StyleTimesNewRoman12ptBold">
    <w:name w:val="Style Times New Roman 12 pt Bold"/>
    <w:rsid w:val="00277E3D"/>
    <w:rPr>
      <w:b/>
      <w:bCs/>
      <w:sz w:val="24"/>
    </w:rPr>
  </w:style>
  <w:style w:type="character" w:customStyle="1" w:styleId="CardText1Char">
    <w:name w:val="Card Text 1 Char"/>
    <w:rsid w:val="00277E3D"/>
    <w:rPr>
      <w:rFonts w:ascii="Georgia" w:hAnsi="Georgia"/>
      <w:color w:val="000000"/>
      <w:sz w:val="22"/>
      <w:szCs w:val="22"/>
      <w:u w:val="single"/>
    </w:rPr>
  </w:style>
  <w:style w:type="character" w:customStyle="1" w:styleId="BoldUnderlining">
    <w:name w:val="Bold Underlining"/>
    <w:rsid w:val="00277E3D"/>
    <w:rPr>
      <w:u w:val="single"/>
    </w:rPr>
  </w:style>
  <w:style w:type="character" w:customStyle="1" w:styleId="Intemphasis">
    <w:name w:val="Intemphasis"/>
    <w:uiPriority w:val="1"/>
    <w:qFormat/>
    <w:rsid w:val="00277E3D"/>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277E3D"/>
    <w:pPr>
      <w:ind w:left="288" w:right="288"/>
    </w:pPr>
    <w:rPr>
      <w:szCs w:val="16"/>
    </w:rPr>
  </w:style>
  <w:style w:type="character" w:customStyle="1" w:styleId="cardtextChar2">
    <w:name w:val="cardtext Char"/>
    <w:basedOn w:val="DefaultParagraphFont"/>
    <w:link w:val="cardtext0"/>
    <w:rsid w:val="00277E3D"/>
    <w:rPr>
      <w:szCs w:val="16"/>
    </w:rPr>
  </w:style>
  <w:style w:type="character" w:customStyle="1" w:styleId="BoldUnderlineChar1">
    <w:name w:val="BoldUnderline Char1"/>
    <w:rsid w:val="00277E3D"/>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277E3D"/>
    <w:pPr>
      <w:spacing w:after="200"/>
      <w:contextualSpacing/>
    </w:pPr>
    <w:rPr>
      <w:rFonts w:eastAsia="Calibri"/>
      <w:u w:val="single"/>
    </w:rPr>
  </w:style>
  <w:style w:type="character" w:customStyle="1" w:styleId="UnderlinedCardTextChar">
    <w:name w:val="Underlined Card Text Char"/>
    <w:link w:val="UnderlinedCardText"/>
    <w:rsid w:val="00277E3D"/>
    <w:rPr>
      <w:rFonts w:eastAsia="Calibri"/>
      <w:u w:val="single"/>
    </w:rPr>
  </w:style>
  <w:style w:type="character" w:customStyle="1" w:styleId="Hyperlink6">
    <w:name w:val="Hyperlink6"/>
    <w:basedOn w:val="DefaultParagraphFont"/>
    <w:rsid w:val="00277E3D"/>
    <w:rPr>
      <w:color w:val="3300CC"/>
      <w:u w:val="single"/>
    </w:rPr>
  </w:style>
  <w:style w:type="paragraph" w:customStyle="1" w:styleId="Tag12">
    <w:name w:val="Tag12"/>
    <w:basedOn w:val="Normal"/>
    <w:qFormat/>
    <w:rsid w:val="00277E3D"/>
    <w:pPr>
      <w:contextualSpacing/>
    </w:pPr>
    <w:rPr>
      <w:rFonts w:eastAsia="Cambria"/>
      <w:b/>
    </w:rPr>
  </w:style>
  <w:style w:type="paragraph" w:customStyle="1" w:styleId="Shrink8">
    <w:name w:val="Shrink8"/>
    <w:basedOn w:val="Normal"/>
    <w:qFormat/>
    <w:rsid w:val="00277E3D"/>
    <w:rPr>
      <w:rFonts w:eastAsia="Cambria"/>
    </w:rPr>
  </w:style>
  <w:style w:type="character" w:customStyle="1" w:styleId="highlight2">
    <w:name w:val="highlight2"/>
    <w:rsid w:val="00277E3D"/>
    <w:rPr>
      <w:rFonts w:ascii="Arial" w:hAnsi="Arial"/>
      <w:b/>
      <w:sz w:val="19"/>
      <w:u w:val="thick"/>
      <w:bdr w:val="none" w:sz="0" w:space="0" w:color="auto"/>
      <w:shd w:val="clear" w:color="auto" w:fill="auto"/>
    </w:rPr>
  </w:style>
  <w:style w:type="character" w:customStyle="1" w:styleId="citation">
    <w:name w:val="citation"/>
    <w:basedOn w:val="DefaultParagraphFont"/>
    <w:rsid w:val="00277E3D"/>
  </w:style>
  <w:style w:type="paragraph" w:customStyle="1" w:styleId="UnderlineText">
    <w:name w:val="Underline Text"/>
    <w:basedOn w:val="Normal"/>
    <w:link w:val="UnderlineTextChar"/>
    <w:qFormat/>
    <w:rsid w:val="00277E3D"/>
    <w:pPr>
      <w:ind w:left="288"/>
    </w:pPr>
    <w:rPr>
      <w:rFonts w:eastAsia="Times New Roman"/>
      <w:u w:val="single"/>
    </w:rPr>
  </w:style>
  <w:style w:type="character" w:customStyle="1" w:styleId="UnderlineTextChar">
    <w:name w:val="Underline Text Char"/>
    <w:basedOn w:val="DefaultParagraphFont"/>
    <w:link w:val="UnderlineText"/>
    <w:rsid w:val="00277E3D"/>
    <w:rPr>
      <w:rFonts w:eastAsia="Times New Roman"/>
      <w:u w:val="single"/>
    </w:rPr>
  </w:style>
  <w:style w:type="character" w:customStyle="1" w:styleId="il">
    <w:name w:val="il"/>
    <w:basedOn w:val="DefaultParagraphFont"/>
    <w:rsid w:val="00277E3D"/>
  </w:style>
  <w:style w:type="character" w:customStyle="1" w:styleId="commentstext">
    <w:name w:val="comments_text"/>
    <w:uiPriority w:val="99"/>
    <w:rsid w:val="00277E3D"/>
    <w:rPr>
      <w:rFonts w:cs="Times New Roman"/>
    </w:rPr>
  </w:style>
  <w:style w:type="paragraph" w:customStyle="1" w:styleId="Heading42">
    <w:name w:val="Heading 42"/>
    <w:basedOn w:val="Normal"/>
    <w:qFormat/>
    <w:rsid w:val="00277E3D"/>
    <w:rPr>
      <w:rFonts w:eastAsia="Times New Roman"/>
    </w:rPr>
  </w:style>
  <w:style w:type="paragraph" w:customStyle="1" w:styleId="DebateNormal">
    <w:name w:val="DebateNormal"/>
    <w:basedOn w:val="Normal"/>
    <w:link w:val="DebateNormalChar"/>
    <w:qFormat/>
    <w:rsid w:val="00277E3D"/>
    <w:pPr>
      <w:spacing w:line="276" w:lineRule="auto"/>
    </w:pPr>
    <w:rPr>
      <w:rFonts w:eastAsia="Calibri"/>
      <w:szCs w:val="20"/>
    </w:rPr>
  </w:style>
  <w:style w:type="character" w:customStyle="1" w:styleId="DebateNormalChar">
    <w:name w:val="DebateNormal Char"/>
    <w:basedOn w:val="DefaultParagraphFont"/>
    <w:link w:val="DebateNormal"/>
    <w:rsid w:val="00277E3D"/>
    <w:rPr>
      <w:rFonts w:eastAsia="Calibri"/>
      <w:szCs w:val="20"/>
    </w:rPr>
  </w:style>
  <w:style w:type="paragraph" w:customStyle="1" w:styleId="DebateEmphasis">
    <w:name w:val="DebateEmphasis"/>
    <w:basedOn w:val="Normal"/>
    <w:link w:val="DebateEmphasisChar"/>
    <w:qFormat/>
    <w:rsid w:val="00277E3D"/>
    <w:pPr>
      <w:spacing w:line="276" w:lineRule="auto"/>
    </w:pPr>
    <w:rPr>
      <w:rFonts w:eastAsia="Calibri"/>
      <w:b/>
      <w:szCs w:val="20"/>
      <w:u w:val="single"/>
    </w:rPr>
  </w:style>
  <w:style w:type="character" w:customStyle="1" w:styleId="DebateEmphasisChar">
    <w:name w:val="DebateEmphasis Char"/>
    <w:basedOn w:val="DefaultParagraphFont"/>
    <w:link w:val="DebateEmphasis"/>
    <w:rsid w:val="00277E3D"/>
    <w:rPr>
      <w:rFonts w:eastAsia="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277E3D"/>
    <w:rPr>
      <w:rFonts w:ascii="Times New Roman" w:eastAsia="Cambria" w:hAnsi="Times New Roman" w:cs="Times New Roman"/>
      <w:sz w:val="20"/>
      <w:szCs w:val="22"/>
    </w:rPr>
  </w:style>
  <w:style w:type="paragraph" w:customStyle="1" w:styleId="NormalCite">
    <w:name w:val="NormalCite"/>
    <w:link w:val="NormalCiteChar"/>
    <w:qFormat/>
    <w:rsid w:val="00277E3D"/>
    <w:rPr>
      <w:rFonts w:ascii="Times New Roman" w:eastAsiaTheme="minorHAnsi" w:hAnsi="Times New Roman" w:cs="Times New Roman"/>
      <w:sz w:val="18"/>
    </w:rPr>
  </w:style>
  <w:style w:type="character" w:customStyle="1" w:styleId="NormalCiteChar">
    <w:name w:val="NormalCite Char"/>
    <w:basedOn w:val="DefaultParagraphFont"/>
    <w:link w:val="NormalCite"/>
    <w:rsid w:val="00277E3D"/>
    <w:rPr>
      <w:rFonts w:ascii="Times New Roman" w:eastAsiaTheme="minorHAnsi" w:hAnsi="Times New Roman" w:cs="Times New Roman"/>
      <w:sz w:val="18"/>
    </w:rPr>
  </w:style>
  <w:style w:type="character" w:customStyle="1" w:styleId="articletext">
    <w:name w:val="articletext"/>
    <w:basedOn w:val="DefaultParagraphFont"/>
    <w:rsid w:val="00277E3D"/>
  </w:style>
  <w:style w:type="character" w:customStyle="1" w:styleId="grey10">
    <w:name w:val="grey10"/>
    <w:basedOn w:val="DefaultParagraphFont"/>
    <w:rsid w:val="00277E3D"/>
  </w:style>
  <w:style w:type="character" w:customStyle="1" w:styleId="navy13bd">
    <w:name w:val="navy13bd"/>
    <w:basedOn w:val="DefaultParagraphFont"/>
    <w:rsid w:val="00277E3D"/>
  </w:style>
  <w:style w:type="character" w:customStyle="1" w:styleId="Style9ptUnderline2">
    <w:name w:val="Style 9 pt Underline2"/>
    <w:basedOn w:val="DefaultParagraphFont"/>
    <w:rsid w:val="00277E3D"/>
    <w:rPr>
      <w:sz w:val="20"/>
      <w:u w:val="single"/>
    </w:rPr>
  </w:style>
  <w:style w:type="character" w:customStyle="1" w:styleId="Style9ptBoldUnderline1">
    <w:name w:val="Style 9 pt Bold Underline1"/>
    <w:basedOn w:val="DefaultParagraphFont"/>
    <w:rsid w:val="00277E3D"/>
    <w:rPr>
      <w:b/>
      <w:bCs/>
      <w:sz w:val="20"/>
      <w:u w:val="single"/>
    </w:rPr>
  </w:style>
  <w:style w:type="character" w:customStyle="1" w:styleId="TagsCharChar">
    <w:name w:val="Tags Char Char"/>
    <w:basedOn w:val="DefaultParagraphFont"/>
    <w:rsid w:val="00277E3D"/>
    <w:rPr>
      <w:rFonts w:eastAsia="SimSun"/>
      <w:b/>
      <w:sz w:val="24"/>
      <w:lang w:val="en-US" w:eastAsia="zh-CN" w:bidi="ar-SA"/>
    </w:rPr>
  </w:style>
  <w:style w:type="paragraph" w:customStyle="1" w:styleId="cardCharCharCharChar">
    <w:name w:val="card Char Char Char Char"/>
    <w:basedOn w:val="Normal"/>
    <w:qFormat/>
    <w:rsid w:val="00277E3D"/>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277E3D"/>
    <w:rPr>
      <w:rFonts w:ascii="Times" w:eastAsia="Times New Roman" w:hAnsi="Times"/>
    </w:rPr>
  </w:style>
  <w:style w:type="paragraph" w:customStyle="1" w:styleId="CARD0">
    <w:name w:val="CARD"/>
    <w:basedOn w:val="Normal"/>
    <w:link w:val="CARDChar1"/>
    <w:qFormat/>
    <w:rsid w:val="00277E3D"/>
    <w:rPr>
      <w:rFonts w:eastAsia="Times New Roman"/>
      <w:u w:val="single"/>
    </w:rPr>
  </w:style>
  <w:style w:type="character" w:customStyle="1" w:styleId="CARDChar1">
    <w:name w:val="CARD Char"/>
    <w:basedOn w:val="DefaultParagraphFont"/>
    <w:link w:val="CARD0"/>
    <w:rsid w:val="00277E3D"/>
    <w:rPr>
      <w:rFonts w:eastAsia="Times New Roman"/>
      <w:u w:val="single"/>
    </w:rPr>
  </w:style>
  <w:style w:type="paragraph" w:customStyle="1" w:styleId="Normal2">
    <w:name w:val="Normal2"/>
    <w:basedOn w:val="Normal"/>
    <w:qFormat/>
    <w:rsid w:val="00277E3D"/>
    <w:rPr>
      <w:rFonts w:eastAsia="Times New Roman"/>
    </w:rPr>
  </w:style>
  <w:style w:type="character" w:customStyle="1" w:styleId="Style11ptThickunderline">
    <w:name w:val="Style 11 pt Thick underline"/>
    <w:rsid w:val="00277E3D"/>
    <w:rPr>
      <w:rFonts w:ascii="Times New Roman" w:hAnsi="Times New Roman"/>
      <w:sz w:val="20"/>
      <w:u w:val="single"/>
    </w:rPr>
  </w:style>
  <w:style w:type="character" w:customStyle="1" w:styleId="Style11ptBoldThickunderline">
    <w:name w:val="Style 11 pt Bold Thick underline"/>
    <w:rsid w:val="00277E3D"/>
    <w:rPr>
      <w:rFonts w:ascii="Times New Roman" w:hAnsi="Times New Roman"/>
      <w:b/>
      <w:bCs/>
      <w:sz w:val="20"/>
      <w:u w:val="single"/>
    </w:rPr>
  </w:style>
  <w:style w:type="character" w:styleId="FootnoteReference">
    <w:name w:val="footnote reference"/>
    <w:unhideWhenUsed/>
    <w:rsid w:val="00277E3D"/>
    <w:rPr>
      <w:vertAlign w:val="superscript"/>
    </w:rPr>
  </w:style>
  <w:style w:type="character" w:customStyle="1" w:styleId="CharChar5">
    <w:name w:val="Char Char5"/>
    <w:rsid w:val="00277E3D"/>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277E3D"/>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277E3D"/>
    <w:rPr>
      <w:rFonts w:eastAsia="Times New Roman"/>
      <w:szCs w:val="20"/>
      <w:u w:val="thick"/>
    </w:rPr>
  </w:style>
  <w:style w:type="paragraph" w:customStyle="1" w:styleId="StyleUnderlineBoldIndent11pt">
    <w:name w:val="Style Underline + Bold Indent + 11 pt"/>
    <w:basedOn w:val="UnderlineBoldIndent"/>
    <w:link w:val="StyleUnderlineBoldIndent11ptChar"/>
    <w:qFormat/>
    <w:rsid w:val="00277E3D"/>
    <w:rPr>
      <w:u w:val="single"/>
    </w:rPr>
  </w:style>
  <w:style w:type="character" w:customStyle="1" w:styleId="StyleUnderlineBoldIndent11ptChar">
    <w:name w:val="Style Underline + Bold Indent + 11 pt Char"/>
    <w:link w:val="StyleUnderlineBoldIndent11pt"/>
    <w:rsid w:val="00277E3D"/>
    <w:rPr>
      <w:rFonts w:eastAsia="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277E3D"/>
    <w:rPr>
      <w:b/>
      <w:bCs/>
      <w:u w:val="single"/>
    </w:rPr>
  </w:style>
  <w:style w:type="character" w:customStyle="1" w:styleId="StyleUnderlineBoldIndent11ptBoldChar">
    <w:name w:val="Style Underline + Bold Indent + 11 pt Bold Char"/>
    <w:link w:val="StyleUnderlineBoldIndent11ptBold"/>
    <w:rsid w:val="00277E3D"/>
    <w:rPr>
      <w:rFonts w:eastAsia="Times New Roman"/>
      <w:b/>
      <w:bCs/>
      <w:szCs w:val="20"/>
      <w:u w:val="single"/>
    </w:rPr>
  </w:style>
  <w:style w:type="paragraph" w:customStyle="1" w:styleId="Normal20pt">
    <w:name w:val="Normal  + 20 pt"/>
    <w:basedOn w:val="Normal"/>
    <w:uiPriority w:val="6"/>
    <w:qFormat/>
    <w:rsid w:val="00277E3D"/>
    <w:rPr>
      <w:bCs/>
      <w:u w:val="single"/>
    </w:rPr>
  </w:style>
  <w:style w:type="character" w:customStyle="1" w:styleId="StyleStyle4CharTimesNewRoman11pt">
    <w:name w:val="Style Style4 Char + Times New Roman 11 pt"/>
    <w:basedOn w:val="DefaultParagraphFont"/>
    <w:rsid w:val="00277E3D"/>
    <w:rPr>
      <w:rFonts w:ascii="Times New Roman" w:hAnsi="Times New Roman"/>
      <w:sz w:val="20"/>
      <w:szCs w:val="24"/>
      <w:u w:val="single"/>
      <w:lang w:val="en-US" w:eastAsia="en-US" w:bidi="ar-SA"/>
    </w:rPr>
  </w:style>
  <w:style w:type="paragraph" w:customStyle="1" w:styleId="author-name">
    <w:name w:val="author-name"/>
    <w:basedOn w:val="Normal"/>
    <w:qFormat/>
    <w:rsid w:val="00277E3D"/>
    <w:pPr>
      <w:spacing w:before="100" w:beforeAutospacing="1" w:after="100" w:afterAutospacing="1"/>
    </w:pPr>
    <w:rPr>
      <w:rFonts w:eastAsia="Times New Roman"/>
    </w:rPr>
  </w:style>
  <w:style w:type="paragraph" w:customStyle="1" w:styleId="author-credentials">
    <w:name w:val="author-credentials"/>
    <w:basedOn w:val="Normal"/>
    <w:rsid w:val="00277E3D"/>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277E3D"/>
    <w:rPr>
      <w:rFonts w:ascii="Consolas" w:hAnsi="Consolas" w:cs="Consolas"/>
      <w:sz w:val="20"/>
      <w:szCs w:val="20"/>
    </w:rPr>
  </w:style>
  <w:style w:type="character" w:customStyle="1" w:styleId="StyleStyle4CharTimesNewRoman11ptBold">
    <w:name w:val="Style Style4 Char + Times New Roman 11 pt Bold"/>
    <w:basedOn w:val="DefaultParagraphFont"/>
    <w:rsid w:val="00277E3D"/>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277E3D"/>
    <w:rPr>
      <w:rFonts w:ascii="Times New Roman" w:hAnsi="Times New Roman"/>
      <w:i/>
      <w:iCs/>
      <w:sz w:val="20"/>
      <w:szCs w:val="24"/>
      <w:u w:val="single"/>
      <w:lang w:val="en-US" w:eastAsia="en-US" w:bidi="ar-SA"/>
    </w:rPr>
  </w:style>
  <w:style w:type="character" w:customStyle="1" w:styleId="headline">
    <w:name w:val="headline"/>
    <w:basedOn w:val="DefaultParagraphFont"/>
    <w:rsid w:val="00277E3D"/>
  </w:style>
  <w:style w:type="character" w:customStyle="1" w:styleId="CharChar4">
    <w:name w:val="Char Char4"/>
    <w:basedOn w:val="DefaultParagraphFont"/>
    <w:rsid w:val="00277E3D"/>
    <w:rPr>
      <w:rFonts w:cs="Arial"/>
      <w:b/>
      <w:bCs/>
      <w:iCs/>
      <w:szCs w:val="28"/>
      <w:lang w:val="en-US" w:eastAsia="en-US" w:bidi="ar-SA"/>
    </w:rPr>
  </w:style>
  <w:style w:type="character" w:customStyle="1" w:styleId="yshortcuts">
    <w:name w:val="yshortcuts"/>
    <w:basedOn w:val="DefaultParagraphFont"/>
    <w:rsid w:val="00277E3D"/>
  </w:style>
  <w:style w:type="character" w:customStyle="1" w:styleId="HotRouteChar0">
    <w:name w:val="Hot Route Char"/>
    <w:link w:val="HotRoute"/>
    <w:rsid w:val="00277E3D"/>
    <w:rPr>
      <w:rFonts w:eastAsia="Times New Roman"/>
    </w:rPr>
  </w:style>
  <w:style w:type="paragraph" w:styleId="PlainText">
    <w:name w:val="Plain Text"/>
    <w:basedOn w:val="Normal"/>
    <w:link w:val="PlainTextChar"/>
    <w:rsid w:val="00277E3D"/>
    <w:rPr>
      <w:rFonts w:ascii="Courier New" w:eastAsia="Times New Roman" w:hAnsi="Courier New" w:cs="Courier New"/>
      <w:szCs w:val="20"/>
    </w:rPr>
  </w:style>
  <w:style w:type="character" w:customStyle="1" w:styleId="PlainTextChar">
    <w:name w:val="Plain Text Char"/>
    <w:basedOn w:val="DefaultParagraphFont"/>
    <w:link w:val="PlainText"/>
    <w:rsid w:val="00277E3D"/>
    <w:rPr>
      <w:rFonts w:ascii="Courier New" w:eastAsia="Times New Roman" w:hAnsi="Courier New" w:cs="Courier New"/>
      <w:szCs w:val="20"/>
    </w:rPr>
  </w:style>
  <w:style w:type="character" w:customStyle="1" w:styleId="senselabelstart">
    <w:name w:val="sense_label start"/>
    <w:basedOn w:val="DefaultParagraphFont"/>
    <w:rsid w:val="00277E3D"/>
  </w:style>
  <w:style w:type="character" w:customStyle="1" w:styleId="sensecontent">
    <w:name w:val="sense_content"/>
    <w:basedOn w:val="DefaultParagraphFont"/>
    <w:rsid w:val="00277E3D"/>
  </w:style>
  <w:style w:type="character" w:customStyle="1" w:styleId="vi">
    <w:name w:val="vi"/>
    <w:basedOn w:val="DefaultParagraphFont"/>
    <w:rsid w:val="00277E3D"/>
  </w:style>
  <w:style w:type="character" w:customStyle="1" w:styleId="italic">
    <w:name w:val="italic"/>
    <w:basedOn w:val="DefaultParagraphFont"/>
    <w:rsid w:val="00277E3D"/>
  </w:style>
  <w:style w:type="paragraph" w:customStyle="1" w:styleId="Microtext0">
    <w:name w:val="Microtext"/>
    <w:basedOn w:val="Normal"/>
    <w:next w:val="Normal"/>
    <w:link w:val="MicrotextChar0"/>
    <w:qFormat/>
    <w:rsid w:val="00277E3D"/>
    <w:rPr>
      <w:sz w:val="12"/>
    </w:rPr>
  </w:style>
  <w:style w:type="character" w:customStyle="1" w:styleId="MicrotextChar0">
    <w:name w:val="Microtext Char"/>
    <w:link w:val="Microtext0"/>
    <w:rsid w:val="00277E3D"/>
    <w:rPr>
      <w:sz w:val="12"/>
    </w:rPr>
  </w:style>
  <w:style w:type="character" w:customStyle="1" w:styleId="st">
    <w:name w:val="st"/>
    <w:basedOn w:val="DefaultParagraphFont"/>
    <w:rsid w:val="00277E3D"/>
  </w:style>
  <w:style w:type="paragraph" w:customStyle="1" w:styleId="Style6">
    <w:name w:val="Style6"/>
    <w:basedOn w:val="Normal"/>
    <w:link w:val="Style6Char"/>
    <w:autoRedefine/>
    <w:qFormat/>
    <w:rsid w:val="00277E3D"/>
    <w:rPr>
      <w:b/>
    </w:rPr>
  </w:style>
  <w:style w:type="character" w:customStyle="1" w:styleId="Style6Char">
    <w:name w:val="Style6 Char"/>
    <w:basedOn w:val="DefaultParagraphFont"/>
    <w:link w:val="Style6"/>
    <w:rsid w:val="00277E3D"/>
    <w:rPr>
      <w:b/>
    </w:rPr>
  </w:style>
  <w:style w:type="paragraph" w:customStyle="1" w:styleId="Style11">
    <w:name w:val="Style11"/>
    <w:basedOn w:val="Normal"/>
    <w:link w:val="Style11Char"/>
    <w:qFormat/>
    <w:rsid w:val="00277E3D"/>
    <w:rPr>
      <w:rFonts w:eastAsia="Times New Roman"/>
      <w:b/>
      <w:szCs w:val="20"/>
      <w:u w:val="thick"/>
    </w:rPr>
  </w:style>
  <w:style w:type="paragraph" w:customStyle="1" w:styleId="Style12">
    <w:name w:val="Style12"/>
    <w:basedOn w:val="Normal"/>
    <w:link w:val="Style12Char"/>
    <w:qFormat/>
    <w:rsid w:val="00277E3D"/>
    <w:rPr>
      <w:rFonts w:eastAsia="Times New Roman"/>
      <w:b/>
      <w:u w:val="thick"/>
    </w:rPr>
  </w:style>
  <w:style w:type="character" w:customStyle="1" w:styleId="Style11Char">
    <w:name w:val="Style11 Char"/>
    <w:basedOn w:val="DefaultParagraphFont"/>
    <w:link w:val="Style11"/>
    <w:rsid w:val="00277E3D"/>
    <w:rPr>
      <w:rFonts w:eastAsia="Times New Roman"/>
      <w:b/>
      <w:szCs w:val="20"/>
      <w:u w:val="thick"/>
    </w:rPr>
  </w:style>
  <w:style w:type="character" w:customStyle="1" w:styleId="Style12Char">
    <w:name w:val="Style12 Char"/>
    <w:basedOn w:val="DefaultParagraphFont"/>
    <w:link w:val="Style12"/>
    <w:rsid w:val="00277E3D"/>
    <w:rPr>
      <w:rFonts w:eastAsia="Times New Roman"/>
      <w:b/>
      <w:u w:val="thick"/>
    </w:rPr>
  </w:style>
  <w:style w:type="character" w:customStyle="1" w:styleId="caps-label">
    <w:name w:val="caps-label"/>
    <w:basedOn w:val="DefaultParagraphFont"/>
    <w:rsid w:val="00277E3D"/>
  </w:style>
  <w:style w:type="character" w:customStyle="1" w:styleId="wikiexternallink">
    <w:name w:val="wikiexternallink"/>
    <w:basedOn w:val="DefaultParagraphFont"/>
    <w:rsid w:val="00277E3D"/>
  </w:style>
  <w:style w:type="character" w:customStyle="1" w:styleId="wikigeneratedlinkcontent">
    <w:name w:val="wikigeneratedlinkcontent"/>
    <w:basedOn w:val="DefaultParagraphFont"/>
    <w:rsid w:val="00277E3D"/>
  </w:style>
  <w:style w:type="character" w:customStyle="1" w:styleId="ShrinkChar">
    <w:name w:val="Shrink Char"/>
    <w:link w:val="Shrink"/>
    <w:locked/>
    <w:rsid w:val="00277E3D"/>
    <w:rPr>
      <w:rFonts w:ascii="Garamond" w:eastAsia="Times New Roman" w:hAnsi="Garamond"/>
      <w:sz w:val="12"/>
    </w:rPr>
  </w:style>
  <w:style w:type="paragraph" w:customStyle="1" w:styleId="Shrink">
    <w:name w:val="Shrink"/>
    <w:link w:val="ShrinkChar"/>
    <w:qFormat/>
    <w:rsid w:val="00277E3D"/>
    <w:pPr>
      <w:ind w:left="288" w:right="288"/>
    </w:pPr>
    <w:rPr>
      <w:rFonts w:ascii="Garamond" w:eastAsia="Times New Roman" w:hAnsi="Garamond"/>
      <w:sz w:val="12"/>
    </w:rPr>
  </w:style>
  <w:style w:type="character" w:customStyle="1" w:styleId="aqj">
    <w:name w:val="aqj"/>
    <w:basedOn w:val="DefaultParagraphFont"/>
    <w:rsid w:val="00277E3D"/>
  </w:style>
  <w:style w:type="character" w:customStyle="1" w:styleId="StyleStyleBoldUnderlineIntenseEmphasisUnderlineapple-style-s">
    <w:name w:val="Style Style Bold UnderlineIntense EmphasisUnderlineapple-style-s..."/>
    <w:basedOn w:val="DefaultParagraphFont"/>
    <w:rsid w:val="00277E3D"/>
    <w:rPr>
      <w:b w:val="0"/>
      <w:bCs w:val="0"/>
      <w:sz w:val="22"/>
      <w:u w:val="single"/>
      <w:bdr w:val="none" w:sz="0" w:space="0" w:color="auto"/>
    </w:rPr>
  </w:style>
  <w:style w:type="paragraph" w:customStyle="1" w:styleId="blocktitle0">
    <w:name w:val="block title"/>
    <w:basedOn w:val="Normal"/>
    <w:link w:val="blocktitleChar"/>
    <w:autoRedefine/>
    <w:qFormat/>
    <w:rsid w:val="00277E3D"/>
    <w:pPr>
      <w:spacing w:after="240"/>
      <w:jc w:val="center"/>
      <w:outlineLvl w:val="0"/>
    </w:pPr>
    <w:rPr>
      <w:rFonts w:eastAsia="Calibri"/>
      <w:b/>
      <w:caps/>
      <w:sz w:val="28"/>
      <w:szCs w:val="28"/>
      <w:lang w:val="es-ES"/>
    </w:rPr>
  </w:style>
  <w:style w:type="character" w:customStyle="1" w:styleId="Boxed">
    <w:name w:val="Boxed"/>
    <w:qFormat/>
    <w:rsid w:val="00277E3D"/>
    <w:rPr>
      <w:rFonts w:ascii="Times New Roman" w:hAnsi="Times New Roman"/>
      <w:sz w:val="20"/>
      <w:bdr w:val="single" w:sz="6" w:space="0" w:color="auto"/>
    </w:rPr>
  </w:style>
  <w:style w:type="character" w:customStyle="1" w:styleId="UnderlineCard">
    <w:name w:val="Underline Card"/>
    <w:uiPriority w:val="6"/>
    <w:qFormat/>
    <w:rsid w:val="00277E3D"/>
    <w:rPr>
      <w:rFonts w:ascii="Arial" w:hAnsi="Arial"/>
      <w:b w:val="0"/>
      <w:bCs/>
      <w:sz w:val="20"/>
      <w:u w:val="single"/>
    </w:rPr>
  </w:style>
  <w:style w:type="character" w:customStyle="1" w:styleId="story-author">
    <w:name w:val="story-author"/>
    <w:basedOn w:val="DefaultParagraphFont"/>
    <w:rsid w:val="00277E3D"/>
  </w:style>
  <w:style w:type="paragraph" w:customStyle="1" w:styleId="type">
    <w:name w:val="type"/>
    <w:basedOn w:val="Normal"/>
    <w:qFormat/>
    <w:rsid w:val="00277E3D"/>
    <w:pPr>
      <w:spacing w:before="100" w:beforeAutospacing="1" w:after="100" w:afterAutospacing="1"/>
    </w:pPr>
    <w:rPr>
      <w:rFonts w:eastAsia="Times New Roman"/>
    </w:rPr>
  </w:style>
  <w:style w:type="character" w:customStyle="1" w:styleId="institution">
    <w:name w:val="institution"/>
    <w:basedOn w:val="DefaultParagraphFont"/>
    <w:rsid w:val="00277E3D"/>
  </w:style>
  <w:style w:type="character" w:customStyle="1" w:styleId="abodyblack3">
    <w:name w:val="abodyblack3"/>
    <w:basedOn w:val="DefaultParagraphFont"/>
    <w:rsid w:val="00277E3D"/>
  </w:style>
  <w:style w:type="paragraph" w:customStyle="1" w:styleId="UnderlineChar2CharChar">
    <w:name w:val="Underline Char2 Char Char"/>
    <w:basedOn w:val="Normal"/>
    <w:link w:val="UnderlineChar2CharCharChar"/>
    <w:qFormat/>
    <w:rsid w:val="00277E3D"/>
    <w:rPr>
      <w:rFonts w:eastAsia="MS Mincho"/>
      <w:szCs w:val="20"/>
      <w:u w:val="single"/>
    </w:rPr>
  </w:style>
  <w:style w:type="character" w:customStyle="1" w:styleId="UnderlineChar2CharCharChar">
    <w:name w:val="Underline Char2 Char Char Char"/>
    <w:link w:val="UnderlineChar2CharChar"/>
    <w:rsid w:val="00277E3D"/>
    <w:rPr>
      <w:rFonts w:eastAsia="MS Mincho"/>
      <w:szCs w:val="20"/>
      <w:u w:val="single"/>
    </w:rPr>
  </w:style>
  <w:style w:type="character" w:customStyle="1" w:styleId="CharacterStyle1">
    <w:name w:val="Character Style 1"/>
    <w:rsid w:val="00277E3D"/>
    <w:rPr>
      <w:sz w:val="20"/>
      <w:szCs w:val="20"/>
    </w:rPr>
  </w:style>
  <w:style w:type="character" w:customStyle="1" w:styleId="FontStyle177">
    <w:name w:val="Font Style177"/>
    <w:basedOn w:val="DefaultParagraphFont"/>
    <w:uiPriority w:val="99"/>
    <w:rsid w:val="00277E3D"/>
    <w:rPr>
      <w:rFonts w:ascii="Times New Roman" w:hAnsi="Times New Roman" w:cs="Times New Roman"/>
      <w:sz w:val="20"/>
      <w:szCs w:val="20"/>
    </w:rPr>
  </w:style>
  <w:style w:type="character" w:customStyle="1" w:styleId="FontStyle173">
    <w:name w:val="Font Style173"/>
    <w:basedOn w:val="DefaultParagraphFont"/>
    <w:uiPriority w:val="99"/>
    <w:rsid w:val="00277E3D"/>
    <w:rPr>
      <w:rFonts w:ascii="Times New Roman" w:hAnsi="Times New Roman" w:cs="Times New Roman"/>
      <w:sz w:val="14"/>
      <w:szCs w:val="14"/>
    </w:rPr>
  </w:style>
  <w:style w:type="character" w:customStyle="1" w:styleId="FontStyle151">
    <w:name w:val="Font Style151"/>
    <w:basedOn w:val="DefaultParagraphFont"/>
    <w:uiPriority w:val="99"/>
    <w:rsid w:val="00277E3D"/>
    <w:rPr>
      <w:rFonts w:ascii="Arial Narrow" w:hAnsi="Arial Narrow" w:cs="Arial Narrow"/>
      <w:b/>
      <w:bCs/>
      <w:sz w:val="12"/>
      <w:szCs w:val="12"/>
    </w:rPr>
  </w:style>
  <w:style w:type="character" w:customStyle="1" w:styleId="FontStyle156">
    <w:name w:val="Font Style156"/>
    <w:basedOn w:val="DefaultParagraphFont"/>
    <w:uiPriority w:val="99"/>
    <w:rsid w:val="00277E3D"/>
    <w:rPr>
      <w:rFonts w:ascii="Arial Narrow" w:hAnsi="Arial Narrow" w:cs="Arial Narrow"/>
      <w:sz w:val="8"/>
      <w:szCs w:val="8"/>
    </w:rPr>
  </w:style>
  <w:style w:type="character" w:customStyle="1" w:styleId="FontStyle160">
    <w:name w:val="Font Style160"/>
    <w:basedOn w:val="DefaultParagraphFont"/>
    <w:uiPriority w:val="99"/>
    <w:rsid w:val="00277E3D"/>
    <w:rPr>
      <w:rFonts w:ascii="Times New Roman" w:hAnsi="Times New Roman" w:cs="Times New Roman"/>
      <w:b/>
      <w:bCs/>
      <w:sz w:val="20"/>
      <w:szCs w:val="20"/>
    </w:rPr>
  </w:style>
  <w:style w:type="character" w:customStyle="1" w:styleId="FontStyle178">
    <w:name w:val="Font Style178"/>
    <w:basedOn w:val="DefaultParagraphFont"/>
    <w:uiPriority w:val="99"/>
    <w:rsid w:val="00277E3D"/>
    <w:rPr>
      <w:rFonts w:ascii="Times New Roman" w:hAnsi="Times New Roman" w:cs="Times New Roman"/>
      <w:sz w:val="18"/>
      <w:szCs w:val="18"/>
    </w:rPr>
  </w:style>
  <w:style w:type="paragraph" w:customStyle="1" w:styleId="Style14">
    <w:name w:val="Style14"/>
    <w:basedOn w:val="Normal"/>
    <w:uiPriority w:val="99"/>
    <w:qFormat/>
    <w:rsid w:val="00277E3D"/>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277E3D"/>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277E3D"/>
    <w:rPr>
      <w:rFonts w:ascii="Times New Roman" w:hAnsi="Times New Roman" w:cs="Times New Roman"/>
      <w:sz w:val="12"/>
      <w:szCs w:val="12"/>
    </w:rPr>
  </w:style>
  <w:style w:type="paragraph" w:customStyle="1" w:styleId="Style9">
    <w:name w:val="Style9"/>
    <w:basedOn w:val="Normal"/>
    <w:uiPriority w:val="99"/>
    <w:qFormat/>
    <w:rsid w:val="00277E3D"/>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277E3D"/>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277E3D"/>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277E3D"/>
    <w:rPr>
      <w:rFonts w:ascii="Times New Roman" w:hAnsi="Times New Roman" w:cs="Times New Roman"/>
      <w:sz w:val="16"/>
      <w:szCs w:val="16"/>
    </w:rPr>
  </w:style>
  <w:style w:type="character" w:customStyle="1" w:styleId="f">
    <w:name w:val="f"/>
    <w:basedOn w:val="DefaultParagraphFont"/>
    <w:rsid w:val="00277E3D"/>
  </w:style>
  <w:style w:type="character" w:customStyle="1" w:styleId="TagsChar2">
    <w:name w:val="Tags Char2"/>
    <w:rsid w:val="00277E3D"/>
    <w:rPr>
      <w:b/>
      <w:sz w:val="24"/>
    </w:rPr>
  </w:style>
  <w:style w:type="paragraph" w:customStyle="1" w:styleId="CardsFont6ptChar">
    <w:name w:val="Cards + Font: 6 pt Char"/>
    <w:basedOn w:val="Normal"/>
    <w:link w:val="CardsFont6ptCharChar"/>
    <w:qFormat/>
    <w:rsid w:val="00277E3D"/>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277E3D"/>
    <w:rPr>
      <w:rFonts w:eastAsia="Times New Roman"/>
      <w:sz w:val="12"/>
    </w:rPr>
  </w:style>
  <w:style w:type="character" w:customStyle="1" w:styleId="FontStyle172">
    <w:name w:val="Font Style172"/>
    <w:basedOn w:val="DefaultParagraphFont"/>
    <w:uiPriority w:val="99"/>
    <w:rsid w:val="00277E3D"/>
    <w:rPr>
      <w:rFonts w:ascii="Times New Roman" w:hAnsi="Times New Roman" w:cs="Times New Roman"/>
      <w:b/>
      <w:bCs/>
      <w:sz w:val="16"/>
      <w:szCs w:val="16"/>
    </w:rPr>
  </w:style>
  <w:style w:type="paragraph" w:customStyle="1" w:styleId="Style18">
    <w:name w:val="Style18"/>
    <w:basedOn w:val="Normal"/>
    <w:uiPriority w:val="99"/>
    <w:qFormat/>
    <w:rsid w:val="00277E3D"/>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277E3D"/>
    <w:rPr>
      <w:rFonts w:ascii="Times New Roman" w:hAnsi="Times New Roman" w:cs="Times New Roman"/>
      <w:i/>
      <w:iCs/>
      <w:sz w:val="16"/>
      <w:szCs w:val="16"/>
    </w:rPr>
  </w:style>
  <w:style w:type="character" w:customStyle="1" w:styleId="FontStyle162">
    <w:name w:val="Font Style162"/>
    <w:basedOn w:val="DefaultParagraphFont"/>
    <w:uiPriority w:val="99"/>
    <w:rsid w:val="00277E3D"/>
    <w:rPr>
      <w:rFonts w:ascii="Times New Roman" w:hAnsi="Times New Roman" w:cs="Times New Roman"/>
      <w:b/>
      <w:bCs/>
      <w:sz w:val="18"/>
      <w:szCs w:val="18"/>
    </w:rPr>
  </w:style>
  <w:style w:type="character" w:customStyle="1" w:styleId="FontStyle167">
    <w:name w:val="Font Style167"/>
    <w:basedOn w:val="DefaultParagraphFont"/>
    <w:uiPriority w:val="99"/>
    <w:rsid w:val="00277E3D"/>
    <w:rPr>
      <w:rFonts w:ascii="Times New Roman" w:hAnsi="Times New Roman" w:cs="Times New Roman"/>
      <w:sz w:val="10"/>
      <w:szCs w:val="10"/>
    </w:rPr>
  </w:style>
  <w:style w:type="character" w:customStyle="1" w:styleId="FontStyle174">
    <w:name w:val="Font Style174"/>
    <w:basedOn w:val="DefaultParagraphFont"/>
    <w:uiPriority w:val="99"/>
    <w:rsid w:val="00277E3D"/>
    <w:rPr>
      <w:rFonts w:ascii="Arial Narrow" w:hAnsi="Arial Narrow" w:cs="Arial Narrow"/>
      <w:b/>
      <w:bCs/>
      <w:sz w:val="18"/>
      <w:szCs w:val="18"/>
    </w:rPr>
  </w:style>
  <w:style w:type="paragraph" w:customStyle="1" w:styleId="Style47">
    <w:name w:val="Style47"/>
    <w:basedOn w:val="Normal"/>
    <w:uiPriority w:val="99"/>
    <w:qFormat/>
    <w:rsid w:val="00277E3D"/>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277E3D"/>
    <w:rPr>
      <w:rFonts w:ascii="Times New Roman" w:hAnsi="Times New Roman" w:cs="Times New Roman"/>
      <w:sz w:val="12"/>
      <w:szCs w:val="12"/>
    </w:rPr>
  </w:style>
  <w:style w:type="paragraph" w:customStyle="1" w:styleId="Style24">
    <w:name w:val="Style24"/>
    <w:basedOn w:val="Normal"/>
    <w:uiPriority w:val="99"/>
    <w:qFormat/>
    <w:rsid w:val="00277E3D"/>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277E3D"/>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277E3D"/>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277E3D"/>
    <w:rPr>
      <w:rFonts w:ascii="Times New Roman" w:hAnsi="Times New Roman" w:cs="Times New Roman"/>
      <w:b/>
      <w:bCs/>
      <w:sz w:val="18"/>
      <w:szCs w:val="18"/>
    </w:rPr>
  </w:style>
  <w:style w:type="paragraph" w:customStyle="1" w:styleId="Style21">
    <w:name w:val="Style21"/>
    <w:basedOn w:val="Normal"/>
    <w:uiPriority w:val="99"/>
    <w:qFormat/>
    <w:rsid w:val="00277E3D"/>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277E3D"/>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277E3D"/>
    <w:rPr>
      <w:rFonts w:ascii="Calibri" w:hAnsi="Calibri"/>
      <w:sz w:val="20"/>
      <w:szCs w:val="20"/>
    </w:rPr>
  </w:style>
  <w:style w:type="paragraph" w:customStyle="1" w:styleId="Standard">
    <w:name w:val="Standard"/>
    <w:qFormat/>
    <w:rsid w:val="00277E3D"/>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277E3D"/>
    <w:rPr>
      <w:color w:val="000000"/>
      <w:sz w:val="32"/>
      <w:szCs w:val="32"/>
    </w:rPr>
  </w:style>
  <w:style w:type="paragraph" w:customStyle="1" w:styleId="Cardnon-underlined">
    <w:name w:val="Card non-underlined"/>
    <w:basedOn w:val="Normal"/>
    <w:link w:val="Cardnon-underlinedChar"/>
    <w:autoRedefine/>
    <w:uiPriority w:val="99"/>
    <w:qFormat/>
    <w:rsid w:val="00277E3D"/>
    <w:rPr>
      <w:rFonts w:eastAsia="Times New Roman"/>
      <w:szCs w:val="20"/>
    </w:rPr>
  </w:style>
  <w:style w:type="character" w:customStyle="1" w:styleId="Cardnon-underlinedChar">
    <w:name w:val="Card non-underlined Char"/>
    <w:basedOn w:val="DefaultParagraphFont"/>
    <w:link w:val="Cardnon-underlined"/>
    <w:uiPriority w:val="99"/>
    <w:rsid w:val="00277E3D"/>
    <w:rPr>
      <w:rFonts w:eastAsia="Times New Roman"/>
      <w:szCs w:val="20"/>
    </w:rPr>
  </w:style>
  <w:style w:type="numbering" w:customStyle="1" w:styleId="NoList1">
    <w:name w:val="No List1"/>
    <w:next w:val="NoList"/>
    <w:semiHidden/>
    <w:unhideWhenUsed/>
    <w:rsid w:val="00277E3D"/>
  </w:style>
  <w:style w:type="character" w:customStyle="1" w:styleId="TitleChar2">
    <w:name w:val="Title Char2"/>
    <w:basedOn w:val="DefaultParagraphFont"/>
    <w:uiPriority w:val="10"/>
    <w:qFormat/>
    <w:locked/>
    <w:rsid w:val="00277E3D"/>
    <w:rPr>
      <w:b/>
      <w:bCs/>
      <w:u w:val="single"/>
    </w:rPr>
  </w:style>
  <w:style w:type="paragraph" w:styleId="TOC3">
    <w:name w:val="toc 3"/>
    <w:basedOn w:val="Normal"/>
    <w:next w:val="Normal"/>
    <w:autoRedefine/>
    <w:rsid w:val="00277E3D"/>
    <w:pPr>
      <w:ind w:left="400"/>
    </w:pPr>
    <w:rPr>
      <w:rFonts w:eastAsia="Times New Roman"/>
      <w:szCs w:val="20"/>
    </w:rPr>
  </w:style>
  <w:style w:type="paragraph" w:styleId="TOC4">
    <w:name w:val="toc 4"/>
    <w:basedOn w:val="Normal"/>
    <w:next w:val="Normal"/>
    <w:autoRedefine/>
    <w:rsid w:val="00277E3D"/>
    <w:pPr>
      <w:ind w:left="600"/>
    </w:pPr>
    <w:rPr>
      <w:rFonts w:eastAsia="Times New Roman"/>
      <w:szCs w:val="20"/>
    </w:rPr>
  </w:style>
  <w:style w:type="paragraph" w:styleId="TOC5">
    <w:name w:val="toc 5"/>
    <w:basedOn w:val="Normal"/>
    <w:next w:val="Normal"/>
    <w:autoRedefine/>
    <w:rsid w:val="00277E3D"/>
    <w:pPr>
      <w:ind w:left="800"/>
    </w:pPr>
    <w:rPr>
      <w:rFonts w:eastAsia="Times New Roman"/>
      <w:szCs w:val="20"/>
    </w:rPr>
  </w:style>
  <w:style w:type="paragraph" w:styleId="TOC6">
    <w:name w:val="toc 6"/>
    <w:basedOn w:val="Normal"/>
    <w:next w:val="Normal"/>
    <w:autoRedefine/>
    <w:rsid w:val="00277E3D"/>
    <w:pPr>
      <w:ind w:left="1000"/>
    </w:pPr>
    <w:rPr>
      <w:rFonts w:eastAsia="Times New Roman"/>
      <w:szCs w:val="20"/>
    </w:rPr>
  </w:style>
  <w:style w:type="paragraph" w:styleId="TOC7">
    <w:name w:val="toc 7"/>
    <w:basedOn w:val="Normal"/>
    <w:next w:val="Normal"/>
    <w:autoRedefine/>
    <w:rsid w:val="00277E3D"/>
    <w:pPr>
      <w:ind w:left="1200"/>
    </w:pPr>
    <w:rPr>
      <w:rFonts w:eastAsia="Times New Roman"/>
      <w:szCs w:val="20"/>
    </w:rPr>
  </w:style>
  <w:style w:type="paragraph" w:styleId="TOC8">
    <w:name w:val="toc 8"/>
    <w:basedOn w:val="Normal"/>
    <w:next w:val="Normal"/>
    <w:autoRedefine/>
    <w:rsid w:val="00277E3D"/>
    <w:pPr>
      <w:ind w:left="1400"/>
    </w:pPr>
    <w:rPr>
      <w:rFonts w:eastAsia="Times New Roman"/>
      <w:szCs w:val="20"/>
    </w:rPr>
  </w:style>
  <w:style w:type="character" w:customStyle="1" w:styleId="allocatoragentsleft">
    <w:name w:val="al_locatoragentsleft"/>
    <w:basedOn w:val="DefaultParagraphFont"/>
    <w:rsid w:val="00277E3D"/>
  </w:style>
  <w:style w:type="character" w:styleId="HTMLTypewriter">
    <w:name w:val="HTML Typewriter"/>
    <w:basedOn w:val="DefaultParagraphFont"/>
    <w:unhideWhenUsed/>
    <w:rsid w:val="00277E3D"/>
    <w:rPr>
      <w:rFonts w:ascii="Courier New" w:eastAsia="Times New Roman" w:hAnsi="Courier New" w:cs="Courier New"/>
      <w:sz w:val="20"/>
      <w:szCs w:val="20"/>
    </w:rPr>
  </w:style>
  <w:style w:type="character" w:customStyle="1" w:styleId="caps">
    <w:name w:val="caps"/>
    <w:basedOn w:val="DefaultParagraphFont"/>
    <w:rsid w:val="00277E3D"/>
  </w:style>
  <w:style w:type="character" w:customStyle="1" w:styleId="UnderlinesCharChar">
    <w:name w:val="Underlines Char Char"/>
    <w:basedOn w:val="DefaultParagraphFont"/>
    <w:rsid w:val="00277E3D"/>
    <w:rPr>
      <w:rFonts w:cs="Arial"/>
      <w:b/>
      <w:bCs/>
      <w:noProof w:val="0"/>
      <w:sz w:val="22"/>
      <w:szCs w:val="26"/>
      <w:u w:val="single"/>
      <w:lang w:val="en-US" w:eastAsia="en-US" w:bidi="ar-SA"/>
    </w:rPr>
  </w:style>
  <w:style w:type="paragraph" w:customStyle="1" w:styleId="Carding">
    <w:name w:val="Carding"/>
    <w:basedOn w:val="Normal"/>
    <w:uiPriority w:val="99"/>
    <w:qFormat/>
    <w:rsid w:val="00277E3D"/>
    <w:rPr>
      <w:rFonts w:eastAsia="Times New Roman"/>
      <w:sz w:val="18"/>
    </w:rPr>
  </w:style>
  <w:style w:type="character" w:customStyle="1" w:styleId="aunderline">
    <w:name w:val="aunderline"/>
    <w:basedOn w:val="DefaultParagraphFont"/>
    <w:rsid w:val="00277E3D"/>
    <w:rPr>
      <w:rFonts w:ascii="Times New Roman" w:hAnsi="Times New Roman"/>
      <w:sz w:val="20"/>
      <w:szCs w:val="24"/>
      <w:u w:val="thick"/>
    </w:rPr>
  </w:style>
  <w:style w:type="character" w:customStyle="1" w:styleId="tagChar1">
    <w:name w:val="tag Char1"/>
    <w:basedOn w:val="DefaultParagraphFont"/>
    <w:rsid w:val="00277E3D"/>
    <w:rPr>
      <w:b/>
      <w:noProof w:val="0"/>
      <w:sz w:val="24"/>
      <w:lang w:val="en-US" w:eastAsia="en-US" w:bidi="ar-SA"/>
    </w:rPr>
  </w:style>
  <w:style w:type="character" w:customStyle="1" w:styleId="tagChar2">
    <w:name w:val="tag Char2"/>
    <w:basedOn w:val="DefaultParagraphFont"/>
    <w:qFormat/>
    <w:rsid w:val="00277E3D"/>
    <w:rPr>
      <w:b/>
      <w:noProof w:val="0"/>
      <w:sz w:val="24"/>
      <w:lang w:val="en-US" w:eastAsia="en-US" w:bidi="ar-SA"/>
    </w:rPr>
  </w:style>
  <w:style w:type="character" w:customStyle="1" w:styleId="Taggin-New">
    <w:name w:val="Taggin - New"/>
    <w:basedOn w:val="DefaultParagraphFont"/>
    <w:rsid w:val="00277E3D"/>
    <w:rPr>
      <w:rFonts w:ascii="Arial Narrow" w:hAnsi="Arial Narrow"/>
      <w:b/>
      <w:sz w:val="22"/>
    </w:rPr>
  </w:style>
  <w:style w:type="character" w:customStyle="1" w:styleId="Boxing-New">
    <w:name w:val="Boxing - New"/>
    <w:basedOn w:val="DefaultParagraphFont"/>
    <w:rsid w:val="00277E3D"/>
    <w:rPr>
      <w:rFonts w:ascii="Arial Narrow" w:hAnsi="Arial Narrow"/>
      <w:sz w:val="16"/>
      <w:u w:val="none"/>
      <w:bdr w:val="single" w:sz="4" w:space="0" w:color="auto"/>
    </w:rPr>
  </w:style>
  <w:style w:type="character" w:customStyle="1" w:styleId="ilad">
    <w:name w:val="il_ad"/>
    <w:rsid w:val="00277E3D"/>
  </w:style>
  <w:style w:type="paragraph" w:customStyle="1" w:styleId="CardsHighlighted">
    <w:name w:val="Cards Highlighted"/>
    <w:next w:val="Normal"/>
    <w:link w:val="CardsHighlightedChar"/>
    <w:qFormat/>
    <w:rsid w:val="00277E3D"/>
    <w:pPr>
      <w:shd w:val="clear" w:color="auto" w:fill="00FFFF"/>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277E3D"/>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277E3D"/>
    <w:rPr>
      <w:rFonts w:ascii="Garamond" w:hAnsi="Garamond"/>
      <w:sz w:val="22"/>
      <w:szCs w:val="24"/>
      <w:u w:val="single"/>
      <w:lang w:val="en-US" w:eastAsia="en-US" w:bidi="ar-SA"/>
    </w:rPr>
  </w:style>
  <w:style w:type="paragraph" w:customStyle="1" w:styleId="Style2">
    <w:name w:val="Style2"/>
    <w:basedOn w:val="Heading4"/>
    <w:qFormat/>
    <w:rsid w:val="00277E3D"/>
    <w:pPr>
      <w:spacing w:before="0"/>
    </w:pPr>
    <w:rPr>
      <w:rFonts w:eastAsia="Times New Roman" w:cs="Times New Roman"/>
      <w:iCs/>
      <w:caps/>
      <w:szCs w:val="20"/>
    </w:rPr>
  </w:style>
  <w:style w:type="character" w:customStyle="1" w:styleId="pagetitle">
    <w:name w:val="pagetitle"/>
    <w:basedOn w:val="DefaultParagraphFont"/>
    <w:rsid w:val="00277E3D"/>
  </w:style>
  <w:style w:type="paragraph" w:customStyle="1" w:styleId="text">
    <w:name w:val="text"/>
    <w:basedOn w:val="Normal"/>
    <w:uiPriority w:val="99"/>
    <w:qFormat/>
    <w:rsid w:val="00277E3D"/>
    <w:pPr>
      <w:spacing w:before="100" w:beforeAutospacing="1" w:after="100" w:afterAutospacing="1"/>
    </w:pPr>
    <w:rPr>
      <w:rFonts w:eastAsia="Times New Roman"/>
    </w:rPr>
  </w:style>
  <w:style w:type="character" w:customStyle="1" w:styleId="StyleUnderlineCharChar9ptBold1">
    <w:name w:val="Style Underline Char Char + 9 pt Bold1"/>
    <w:rsid w:val="00277E3D"/>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77E3D"/>
    <w:rPr>
      <w:rFonts w:ascii="Times New Roman" w:hAnsi="Times New Roman"/>
      <w:sz w:val="20"/>
      <w:szCs w:val="24"/>
      <w:u w:val="single"/>
      <w:lang w:val="en-US" w:eastAsia="en-US" w:bidi="ar-SA"/>
    </w:rPr>
  </w:style>
  <w:style w:type="character" w:customStyle="1" w:styleId="Style9ptBoldUnderline">
    <w:name w:val="Style 9 pt Bold Underline"/>
    <w:rsid w:val="00277E3D"/>
    <w:rPr>
      <w:b/>
      <w:bCs/>
      <w:sz w:val="20"/>
      <w:u w:val="single"/>
    </w:rPr>
  </w:style>
  <w:style w:type="paragraph" w:customStyle="1" w:styleId="StyleUnderline9pt0">
    <w:name w:val="Style Underline + 9 pt"/>
    <w:link w:val="StyleUnderline9ptChar"/>
    <w:qFormat/>
    <w:rsid w:val="00277E3D"/>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277E3D"/>
    <w:rPr>
      <w:rFonts w:ascii="Arial" w:eastAsia="Times New Roman" w:hAnsi="Arial" w:cs="Times New Roman"/>
      <w:szCs w:val="20"/>
      <w:u w:val="single"/>
    </w:rPr>
  </w:style>
  <w:style w:type="character" w:customStyle="1" w:styleId="StyleUnderlineChar1Bold">
    <w:name w:val="Style Underline Char1 + Bold"/>
    <w:rsid w:val="00277E3D"/>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277E3D"/>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277E3D"/>
    <w:rPr>
      <w:rFonts w:ascii="Calibri" w:hAnsi="Calibri" w:cs="Calibri"/>
      <w:kern w:val="32"/>
      <w:szCs w:val="20"/>
      <w:u w:val="single"/>
      <w:lang w:eastAsia="ar-SA"/>
    </w:rPr>
  </w:style>
  <w:style w:type="character" w:customStyle="1" w:styleId="TagsCharCharChar">
    <w:name w:val="Tags Char Char Char"/>
    <w:basedOn w:val="DefaultParagraphFont"/>
    <w:rsid w:val="00277E3D"/>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277E3D"/>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277E3D"/>
    <w:rPr>
      <w:color w:val="000000"/>
      <w:sz w:val="20"/>
      <w:u w:val="single"/>
    </w:rPr>
  </w:style>
  <w:style w:type="character" w:customStyle="1" w:styleId="Style11ptBlack">
    <w:name w:val="Style 11 pt Black"/>
    <w:basedOn w:val="DefaultParagraphFont"/>
    <w:rsid w:val="00277E3D"/>
    <w:rPr>
      <w:color w:val="000000"/>
      <w:sz w:val="20"/>
    </w:rPr>
  </w:style>
  <w:style w:type="character" w:customStyle="1" w:styleId="StyleUnderlineCharTimesBold">
    <w:name w:val="Style Underline Char + Times Bold"/>
    <w:basedOn w:val="DefaultParagraphFont"/>
    <w:rsid w:val="00277E3D"/>
    <w:rPr>
      <w:rFonts w:ascii="Times" w:hAnsi="Times"/>
      <w:b w:val="0"/>
      <w:bCs/>
      <w:sz w:val="20"/>
      <w:u w:val="single"/>
    </w:rPr>
  </w:style>
  <w:style w:type="character" w:customStyle="1" w:styleId="blubigktbiz">
    <w:name w:val="blubigktbiz"/>
    <w:rsid w:val="00277E3D"/>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77E3D"/>
  </w:style>
  <w:style w:type="character" w:customStyle="1" w:styleId="StyleevidencetextBorderSinglesolidlineAuto05ptLChar">
    <w:name w:val="Style evidence text + Border: : (Single solid line Auto  0.5 pt L... Char"/>
    <w:link w:val="StyleevidencetextBorderSinglesolidlineAuto05ptL"/>
    <w:rsid w:val="00277E3D"/>
    <w:rPr>
      <w:color w:val="000000"/>
      <w:lang w:val="x-none" w:eastAsia="x-none"/>
    </w:rPr>
  </w:style>
  <w:style w:type="character" w:customStyle="1" w:styleId="Style4CharChar">
    <w:name w:val="Style4 Char Char"/>
    <w:basedOn w:val="DefaultParagraphFont"/>
    <w:rsid w:val="00277E3D"/>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277E3D"/>
    <w:rPr>
      <w:rFonts w:ascii="Times New Roman" w:hAnsi="Times New Roman" w:cs="Times New Roman"/>
      <w:sz w:val="16"/>
      <w:szCs w:val="16"/>
    </w:rPr>
  </w:style>
  <w:style w:type="character" w:customStyle="1" w:styleId="StyleEmphasisArial12ptBold">
    <w:name w:val="Style Emphasis + Arial 12 pt Bold"/>
    <w:rsid w:val="00277E3D"/>
    <w:rPr>
      <w:rFonts w:ascii="Arial" w:hAnsi="Arial"/>
      <w:b/>
      <w:bCs/>
      <w:i/>
      <w:iCs/>
      <w:sz w:val="24"/>
    </w:rPr>
  </w:style>
  <w:style w:type="character" w:customStyle="1" w:styleId="super">
    <w:name w:val="super"/>
    <w:rsid w:val="00277E3D"/>
  </w:style>
  <w:style w:type="character" w:customStyle="1" w:styleId="text30">
    <w:name w:val="text30"/>
    <w:rsid w:val="00277E3D"/>
  </w:style>
  <w:style w:type="character" w:customStyle="1" w:styleId="uppercase">
    <w:name w:val="uppercase"/>
    <w:rsid w:val="00277E3D"/>
  </w:style>
  <w:style w:type="character" w:customStyle="1" w:styleId="bodytext0">
    <w:name w:val="bodytext"/>
    <w:rsid w:val="00277E3D"/>
  </w:style>
  <w:style w:type="character" w:customStyle="1" w:styleId="entry-title">
    <w:name w:val="entry-title"/>
    <w:rsid w:val="00277E3D"/>
  </w:style>
  <w:style w:type="character" w:customStyle="1" w:styleId="BodyTextIndentChar1">
    <w:name w:val="Body Text Indent Char1"/>
    <w:basedOn w:val="DefaultParagraphFont"/>
    <w:uiPriority w:val="99"/>
    <w:semiHidden/>
    <w:rsid w:val="00277E3D"/>
    <w:rPr>
      <w:rFonts w:ascii="Times New Roman" w:hAnsi="Times New Roman" w:cs="Times New Roman"/>
      <w:sz w:val="20"/>
    </w:rPr>
  </w:style>
  <w:style w:type="character" w:customStyle="1" w:styleId="Style6pt">
    <w:name w:val="Style 6 pt"/>
    <w:basedOn w:val="DefaultParagraphFont"/>
    <w:qFormat/>
    <w:rsid w:val="00277E3D"/>
    <w:rPr>
      <w:sz w:val="12"/>
    </w:rPr>
  </w:style>
  <w:style w:type="character" w:customStyle="1" w:styleId="CiteCharCharCharCharCharChar">
    <w:name w:val="Cite Char Char Char Char Char Char"/>
    <w:basedOn w:val="DefaultParagraphFont"/>
    <w:rsid w:val="00277E3D"/>
    <w:rPr>
      <w:b/>
      <w:noProof w:val="0"/>
      <w:sz w:val="22"/>
      <w:szCs w:val="24"/>
      <w:u w:val="single"/>
      <w:lang w:val="en-US" w:eastAsia="en-US" w:bidi="ar-SA"/>
    </w:rPr>
  </w:style>
  <w:style w:type="character" w:customStyle="1" w:styleId="mainbody1">
    <w:name w:val="mainbody1"/>
    <w:basedOn w:val="DefaultParagraphFont"/>
    <w:rsid w:val="00277E3D"/>
    <w:rPr>
      <w:rFonts w:ascii="Verdana" w:hAnsi="Verdana" w:hint="default"/>
      <w:color w:val="000000"/>
      <w:sz w:val="22"/>
      <w:szCs w:val="22"/>
    </w:rPr>
  </w:style>
  <w:style w:type="character" w:customStyle="1" w:styleId="ssl4">
    <w:name w:val="ss_l4"/>
    <w:basedOn w:val="DefaultParagraphFont"/>
    <w:rsid w:val="00277E3D"/>
  </w:style>
  <w:style w:type="paragraph" w:customStyle="1" w:styleId="StyleNormalWeb11ptUnderline">
    <w:name w:val="Style Normal (Web) + 11 pt Underline"/>
    <w:basedOn w:val="NormalWeb"/>
    <w:link w:val="StyleNormalWeb11ptUnderlineChar"/>
    <w:qFormat/>
    <w:rsid w:val="00277E3D"/>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277E3D"/>
    <w:rPr>
      <w:rFonts w:eastAsia="Calibri"/>
      <w:u w:val="single"/>
    </w:rPr>
  </w:style>
  <w:style w:type="character" w:customStyle="1" w:styleId="cit-first-element">
    <w:name w:val="cit-first-element"/>
    <w:basedOn w:val="DefaultParagraphFont"/>
    <w:rsid w:val="00277E3D"/>
  </w:style>
  <w:style w:type="character" w:customStyle="1" w:styleId="title1">
    <w:name w:val="title1"/>
    <w:basedOn w:val="DefaultParagraphFont"/>
    <w:rsid w:val="00277E3D"/>
  </w:style>
  <w:style w:type="character" w:customStyle="1" w:styleId="StyleThickunderline1">
    <w:name w:val="Style Thick underline1"/>
    <w:basedOn w:val="DefaultParagraphFont"/>
    <w:rsid w:val="00277E3D"/>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277E3D"/>
    <w:rPr>
      <w:rFonts w:ascii="Georgia" w:hAnsi="Georgia"/>
    </w:rPr>
  </w:style>
  <w:style w:type="character" w:customStyle="1" w:styleId="FooterChar1">
    <w:name w:val="Footer Char1"/>
    <w:basedOn w:val="DefaultParagraphFont"/>
    <w:uiPriority w:val="99"/>
    <w:semiHidden/>
    <w:rsid w:val="00277E3D"/>
    <w:rPr>
      <w:rFonts w:ascii="Georgia" w:hAnsi="Georgia"/>
    </w:rPr>
  </w:style>
  <w:style w:type="character" w:customStyle="1" w:styleId="AnalyticChar">
    <w:name w:val="Analytic Char"/>
    <w:basedOn w:val="DefaultParagraphFont"/>
    <w:link w:val="Analytic"/>
    <w:rsid w:val="00277E3D"/>
    <w:rPr>
      <w:b/>
      <w:sz w:val="24"/>
    </w:rPr>
  </w:style>
  <w:style w:type="character" w:customStyle="1" w:styleId="UnderlineBold0">
    <w:name w:val="Underline Bold"/>
    <w:uiPriority w:val="6"/>
    <w:qFormat/>
    <w:rsid w:val="00277E3D"/>
    <w:rPr>
      <w:b/>
      <w:sz w:val="20"/>
      <w:u w:val="single"/>
    </w:rPr>
  </w:style>
  <w:style w:type="paragraph" w:customStyle="1" w:styleId="Underline20">
    <w:name w:val="Underline2"/>
    <w:basedOn w:val="Normal"/>
    <w:link w:val="Underline2Char"/>
    <w:autoRedefine/>
    <w:uiPriority w:val="4"/>
    <w:qFormat/>
    <w:rsid w:val="00277E3D"/>
    <w:rPr>
      <w:b/>
      <w:u w:val="single"/>
    </w:rPr>
  </w:style>
  <w:style w:type="character" w:customStyle="1" w:styleId="Underline2Char">
    <w:name w:val="Underline2 Char"/>
    <w:basedOn w:val="DefaultParagraphFont"/>
    <w:link w:val="Underline20"/>
    <w:uiPriority w:val="4"/>
    <w:rsid w:val="00277E3D"/>
    <w:rPr>
      <w:b/>
      <w:u w:val="single"/>
    </w:rPr>
  </w:style>
  <w:style w:type="character" w:customStyle="1" w:styleId="NormalTextChar">
    <w:name w:val="Normal Text Char"/>
    <w:link w:val="NormalText"/>
    <w:rsid w:val="00277E3D"/>
    <w:rPr>
      <w:rFonts w:eastAsia="Times New Roman"/>
      <w:szCs w:val="26"/>
    </w:rPr>
  </w:style>
  <w:style w:type="paragraph" w:customStyle="1" w:styleId="TableParagraph">
    <w:name w:val="Table Paragraph"/>
    <w:basedOn w:val="Normal"/>
    <w:uiPriority w:val="1"/>
    <w:qFormat/>
    <w:rsid w:val="00277E3D"/>
    <w:pPr>
      <w:widowControl w:val="0"/>
    </w:pPr>
  </w:style>
  <w:style w:type="character" w:customStyle="1" w:styleId="UnderlineChar0">
    <w:name w:val="UnderlineChar"/>
    <w:rsid w:val="00277E3D"/>
    <w:rPr>
      <w:sz w:val="24"/>
      <w:u w:val="single"/>
      <w:shd w:val="clear" w:color="auto" w:fill="auto"/>
    </w:rPr>
  </w:style>
  <w:style w:type="character" w:customStyle="1" w:styleId="foreground">
    <w:name w:val="foreground"/>
    <w:basedOn w:val="DefaultParagraphFont"/>
    <w:rsid w:val="00277E3D"/>
  </w:style>
  <w:style w:type="paragraph" w:customStyle="1" w:styleId="StyleCircled11pt">
    <w:name w:val="Style Circled + 11 pt"/>
    <w:basedOn w:val="Normal"/>
    <w:link w:val="StyleCircled11ptChar"/>
    <w:qFormat/>
    <w:rsid w:val="00277E3D"/>
    <w:rPr>
      <w:rFonts w:eastAsia="Times New Roman"/>
      <w:b/>
      <w:bCs/>
      <w:sz w:val="20"/>
      <w:u w:val="single"/>
    </w:rPr>
  </w:style>
  <w:style w:type="character" w:customStyle="1" w:styleId="StyleCircled11ptChar">
    <w:name w:val="Style Circled + 11 pt Char"/>
    <w:link w:val="StyleCircled11pt"/>
    <w:rsid w:val="00277E3D"/>
    <w:rPr>
      <w:rFonts w:eastAsia="Times New Roman"/>
      <w:b/>
      <w:bCs/>
      <w:sz w:val="20"/>
      <w:u w:val="single"/>
    </w:rPr>
  </w:style>
  <w:style w:type="paragraph" w:customStyle="1" w:styleId="StyleUnunderlined10ptThickunderline">
    <w:name w:val="Style Ununderlined + 10 pt Thick underline"/>
    <w:basedOn w:val="Normal"/>
    <w:link w:val="StyleUnunderlined10ptThickunderlineChar"/>
    <w:rsid w:val="00277E3D"/>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277E3D"/>
    <w:rPr>
      <w:rFonts w:ascii="Times" w:eastAsia="Times New Roman" w:hAnsi="Times"/>
      <w:sz w:val="20"/>
      <w:szCs w:val="28"/>
      <w:u w:val="single"/>
    </w:rPr>
  </w:style>
  <w:style w:type="paragraph" w:customStyle="1" w:styleId="cite20">
    <w:name w:val="cite2"/>
    <w:basedOn w:val="Normal"/>
    <w:uiPriority w:val="99"/>
    <w:qFormat/>
    <w:rsid w:val="00277E3D"/>
    <w:rPr>
      <w:rFonts w:eastAsia="Times New Roman"/>
      <w:color w:val="000000"/>
      <w:sz w:val="20"/>
      <w:szCs w:val="20"/>
    </w:rPr>
  </w:style>
  <w:style w:type="character" w:customStyle="1" w:styleId="postby">
    <w:name w:val="post_by"/>
    <w:basedOn w:val="DefaultParagraphFont"/>
    <w:rsid w:val="00277E3D"/>
  </w:style>
  <w:style w:type="character" w:customStyle="1" w:styleId="Style11ptBorderSinglesolidlineAuto05ptLinewidth">
    <w:name w:val="Style 11 pt Border: : (Single solid line Auto  0.5 pt Line width)"/>
    <w:rsid w:val="00277E3D"/>
    <w:rPr>
      <w:sz w:val="20"/>
      <w:bdr w:val="single" w:sz="4" w:space="0" w:color="auto" w:frame="1"/>
    </w:rPr>
  </w:style>
  <w:style w:type="character" w:customStyle="1" w:styleId="StyleUnderlineChar9ptBorderSinglesolidlineAuto0">
    <w:name w:val="Style Underline Char + 9 pt Border: : (Single solid line Auto  0..."/>
    <w:rsid w:val="00277E3D"/>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77E3D"/>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77E3D"/>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77E3D"/>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77E3D"/>
    <w:rPr>
      <w:sz w:val="20"/>
      <w:szCs w:val="24"/>
      <w:u w:val="single"/>
      <w:bdr w:val="single" w:sz="4" w:space="0" w:color="auto"/>
      <w:lang w:val="en-US" w:eastAsia="en-US" w:bidi="ar-SA"/>
    </w:rPr>
  </w:style>
  <w:style w:type="character" w:customStyle="1" w:styleId="StyleLatinGaramondUnderline">
    <w:name w:val="Style (Latin) Garamond Underline"/>
    <w:rsid w:val="00277E3D"/>
    <w:rPr>
      <w:rFonts w:ascii="Times New Roman" w:hAnsi="Times New Roman"/>
      <w:sz w:val="20"/>
      <w:u w:val="single"/>
    </w:rPr>
  </w:style>
  <w:style w:type="character" w:customStyle="1" w:styleId="StyleLatinGaramond">
    <w:name w:val="Style (Latin) Garamond"/>
    <w:rsid w:val="00277E3D"/>
    <w:rPr>
      <w:rFonts w:ascii="Times New Roman" w:hAnsi="Times New Roman"/>
      <w:sz w:val="20"/>
    </w:rPr>
  </w:style>
  <w:style w:type="character" w:customStyle="1" w:styleId="styletimesnewroman12ptbold0">
    <w:name w:val="styletimesnewroman12ptbold"/>
    <w:basedOn w:val="DefaultParagraphFont"/>
    <w:rsid w:val="00277E3D"/>
  </w:style>
  <w:style w:type="character" w:customStyle="1" w:styleId="CharCharCharCharChar">
    <w:name w:val="Char Char Char Char Char"/>
    <w:aliases w:val="Char Char Char Char,Char Char Char Char Char Char Char1,Heading 2 Char1 Char Char Char Char Char Char"/>
    <w:basedOn w:val="DefaultParagraphFont"/>
    <w:rsid w:val="00277E3D"/>
    <w:rPr>
      <w:rFonts w:cs="Arial"/>
      <w:b/>
      <w:bCs/>
      <w:iCs/>
      <w:sz w:val="24"/>
      <w:szCs w:val="28"/>
      <w:lang w:val="en-US" w:eastAsia="en-US" w:bidi="ar-SA"/>
    </w:rPr>
  </w:style>
  <w:style w:type="character" w:customStyle="1" w:styleId="mainheading">
    <w:name w:val="mainheading"/>
    <w:basedOn w:val="DefaultParagraphFont"/>
    <w:rsid w:val="00277E3D"/>
  </w:style>
  <w:style w:type="paragraph" w:customStyle="1" w:styleId="BoldandUnderlineChar2CharChar">
    <w:name w:val="Bold and Underline Char2 Char Char"/>
    <w:basedOn w:val="Normal"/>
    <w:link w:val="BoldandUnderlineChar2CharCharChar"/>
    <w:qFormat/>
    <w:rsid w:val="00277E3D"/>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277E3D"/>
    <w:rPr>
      <w:rFonts w:eastAsia="Times New Roman"/>
      <w:b/>
      <w:u w:val="single"/>
    </w:rPr>
  </w:style>
  <w:style w:type="character" w:customStyle="1" w:styleId="StyleUnderlineChar9ptChar">
    <w:name w:val="Style Underline Char + 9 pt Char"/>
    <w:basedOn w:val="UnderlineCharChar"/>
    <w:rsid w:val="00277E3D"/>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277E3D"/>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277E3D"/>
    <w:rPr>
      <w:sz w:val="16"/>
    </w:rPr>
  </w:style>
  <w:style w:type="paragraph" w:customStyle="1" w:styleId="Reduce8pt">
    <w:name w:val="Reduce 8pt"/>
    <w:basedOn w:val="Normal"/>
    <w:link w:val="Reduce8ptCharChar"/>
    <w:qFormat/>
    <w:rsid w:val="00277E3D"/>
    <w:pPr>
      <w:autoSpaceDE w:val="0"/>
      <w:autoSpaceDN w:val="0"/>
      <w:adjustRightInd w:val="0"/>
      <w:jc w:val="both"/>
    </w:pPr>
    <w:rPr>
      <w:sz w:val="16"/>
    </w:rPr>
  </w:style>
  <w:style w:type="paragraph" w:styleId="List">
    <w:name w:val="List"/>
    <w:basedOn w:val="Normal"/>
    <w:uiPriority w:val="99"/>
    <w:unhideWhenUsed/>
    <w:rsid w:val="00277E3D"/>
    <w:pPr>
      <w:contextualSpacing/>
    </w:pPr>
    <w:rPr>
      <w:rFonts w:eastAsia="Calibri"/>
    </w:rPr>
  </w:style>
  <w:style w:type="character" w:customStyle="1" w:styleId="CardIndentedChar">
    <w:name w:val="Card (Indented) Char"/>
    <w:link w:val="CardIndented"/>
    <w:locked/>
    <w:rsid w:val="00277E3D"/>
  </w:style>
  <w:style w:type="character" w:customStyle="1" w:styleId="citenon-boldChar">
    <w:name w:val="cite non-bold Char"/>
    <w:basedOn w:val="DefaultParagraphFont"/>
    <w:link w:val="citenon-bold"/>
    <w:locked/>
    <w:rsid w:val="00277E3D"/>
    <w:rPr>
      <w:rFonts w:ascii="Garamond" w:eastAsia="Times New Roman" w:hAnsi="Garamond"/>
      <w:szCs w:val="20"/>
    </w:rPr>
  </w:style>
  <w:style w:type="character" w:customStyle="1" w:styleId="boldciteChar4">
    <w:name w:val="bold cite Char4"/>
    <w:link w:val="boldcite"/>
    <w:locked/>
    <w:rsid w:val="00277E3D"/>
    <w:rPr>
      <w:rFonts w:eastAsia="Times New Roman" w:cs="Times New Roman"/>
      <w:b/>
      <w:color w:val="000000"/>
      <w:sz w:val="20"/>
      <w:u w:val="thick" w:color="000000"/>
    </w:rPr>
  </w:style>
  <w:style w:type="paragraph" w:customStyle="1" w:styleId="boldcite">
    <w:name w:val="bold cite"/>
    <w:basedOn w:val="Normal"/>
    <w:link w:val="boldciteChar4"/>
    <w:qFormat/>
    <w:rsid w:val="00277E3D"/>
    <w:rPr>
      <w:rFonts w:eastAsia="Times New Roman" w:cs="Times New Roman"/>
      <w:b/>
      <w:color w:val="000000"/>
      <w:sz w:val="20"/>
      <w:u w:val="thick" w:color="000000"/>
    </w:rPr>
  </w:style>
  <w:style w:type="paragraph" w:customStyle="1" w:styleId="Style7">
    <w:name w:val="Style7"/>
    <w:basedOn w:val="Normal"/>
    <w:uiPriority w:val="99"/>
    <w:qFormat/>
    <w:rsid w:val="00277E3D"/>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277E3D"/>
    <w:rPr>
      <w:rFonts w:eastAsia="Calibri"/>
      <w:b/>
    </w:rPr>
  </w:style>
  <w:style w:type="character" w:customStyle="1" w:styleId="HeadingsBaseChar">
    <w:name w:val="Headings Base Char"/>
    <w:basedOn w:val="DefaultParagraphFont"/>
    <w:link w:val="HeadingsBase"/>
    <w:locked/>
    <w:rsid w:val="00277E3D"/>
    <w:rPr>
      <w:rFonts w:ascii="Times New Roman" w:hAnsi="Times New Roman" w:cs="Times New Roman"/>
      <w:b/>
      <w:sz w:val="32"/>
    </w:rPr>
  </w:style>
  <w:style w:type="paragraph" w:customStyle="1" w:styleId="HeadingsBase">
    <w:name w:val="Headings Base"/>
    <w:basedOn w:val="Normal"/>
    <w:link w:val="HeadingsBaseChar"/>
    <w:qFormat/>
    <w:rsid w:val="00277E3D"/>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277E3D"/>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277E3D"/>
    <w:pPr>
      <w:spacing w:line="480" w:lineRule="auto"/>
      <w:ind w:firstLine="720"/>
    </w:pPr>
    <w:rPr>
      <w:rFonts w:eastAsia="Calibri"/>
    </w:rPr>
  </w:style>
  <w:style w:type="paragraph" w:customStyle="1" w:styleId="SchoolBlockQuote">
    <w:name w:val="School Block Quote"/>
    <w:basedOn w:val="SchoolPaper"/>
    <w:qFormat/>
    <w:rsid w:val="00277E3D"/>
  </w:style>
  <w:style w:type="paragraph" w:customStyle="1" w:styleId="SchoolWorksCited">
    <w:name w:val="School Works Cited"/>
    <w:basedOn w:val="SchoolPaper"/>
    <w:qFormat/>
    <w:rsid w:val="00277E3D"/>
  </w:style>
  <w:style w:type="paragraph" w:customStyle="1" w:styleId="BlockQuote">
    <w:name w:val="Block Quote"/>
    <w:basedOn w:val="Normal"/>
    <w:qFormat/>
    <w:rsid w:val="00277E3D"/>
    <w:pPr>
      <w:ind w:left="720" w:right="720"/>
    </w:pPr>
    <w:rPr>
      <w:rFonts w:eastAsia="Calibri"/>
    </w:rPr>
  </w:style>
  <w:style w:type="paragraph" w:customStyle="1" w:styleId="PaperBody">
    <w:name w:val="Paper Body"/>
    <w:basedOn w:val="Normal"/>
    <w:qFormat/>
    <w:rsid w:val="00277E3D"/>
    <w:pPr>
      <w:spacing w:line="480" w:lineRule="auto"/>
      <w:ind w:firstLine="720"/>
    </w:pPr>
    <w:rPr>
      <w:rFonts w:eastAsia="Calibri"/>
    </w:rPr>
  </w:style>
  <w:style w:type="paragraph" w:customStyle="1" w:styleId="PaperCitation">
    <w:name w:val="Paper Citation"/>
    <w:basedOn w:val="Normal"/>
    <w:qFormat/>
    <w:rsid w:val="00277E3D"/>
    <w:pPr>
      <w:spacing w:line="480" w:lineRule="auto"/>
      <w:ind w:left="720" w:hanging="720"/>
    </w:pPr>
    <w:rPr>
      <w:rFonts w:eastAsia="Calibri"/>
    </w:rPr>
  </w:style>
  <w:style w:type="character" w:customStyle="1" w:styleId="hatChar">
    <w:name w:val="hat Char"/>
    <w:basedOn w:val="DefaultParagraphFont"/>
    <w:link w:val="hat"/>
    <w:locked/>
    <w:rsid w:val="00277E3D"/>
    <w:rPr>
      <w:rFonts w:eastAsia="Times New Roman"/>
      <w:b/>
      <w:bCs/>
      <w:sz w:val="32"/>
      <w:u w:val="single"/>
      <w:lang w:bidi="en-US"/>
    </w:rPr>
  </w:style>
  <w:style w:type="paragraph" w:customStyle="1" w:styleId="WW-Default">
    <w:name w:val="WW-Default"/>
    <w:qFormat/>
    <w:rsid w:val="00277E3D"/>
    <w:pPr>
      <w:suppressAutoHyphens/>
    </w:pPr>
    <w:rPr>
      <w:rFonts w:ascii="Georgia" w:eastAsia="Calibri" w:hAnsi="Georgia" w:cs="Calibri"/>
      <w:lang w:eastAsia="ar-SA"/>
    </w:rPr>
  </w:style>
  <w:style w:type="paragraph" w:customStyle="1" w:styleId="B-TagCite">
    <w:name w:val="B-TagCite"/>
    <w:qFormat/>
    <w:rsid w:val="00277E3D"/>
    <w:pPr>
      <w:keepNext/>
      <w:widowControl w:val="0"/>
      <w:tabs>
        <w:tab w:val="num" w:pos="0"/>
      </w:tabs>
      <w:suppressAutoHyphens/>
    </w:pPr>
    <w:rPr>
      <w:rFonts w:ascii="Garamond" w:eastAsia="MS Gothic" w:hAnsi="Garamond" w:cs="Times New Roman"/>
      <w:b/>
      <w:sz w:val="24"/>
      <w:szCs w:val="24"/>
      <w:lang w:eastAsia="ar-SA"/>
    </w:rPr>
  </w:style>
  <w:style w:type="character" w:customStyle="1" w:styleId="AuthorChar">
    <w:name w:val="Author Char"/>
    <w:basedOn w:val="DefaultParagraphFont"/>
    <w:locked/>
    <w:rsid w:val="00277E3D"/>
    <w:rPr>
      <w:rFonts w:ascii="Times New Roman" w:hAnsi="Times New Roman" w:cs="Times New Roman"/>
      <w:b/>
      <w:sz w:val="20"/>
    </w:rPr>
  </w:style>
  <w:style w:type="paragraph" w:customStyle="1" w:styleId="MicroText">
    <w:name w:val="MicroText"/>
    <w:basedOn w:val="Normal"/>
    <w:next w:val="Normal"/>
    <w:link w:val="MicroTextChar"/>
    <w:qFormat/>
    <w:rsid w:val="00277E3D"/>
    <w:rPr>
      <w:rFonts w:ascii="Arial Narrow" w:hAnsi="Arial Narrow"/>
      <w:sz w:val="12"/>
    </w:rPr>
  </w:style>
  <w:style w:type="character" w:customStyle="1" w:styleId="Footnote2Char">
    <w:name w:val="Footnote2 Char"/>
    <w:link w:val="Footnote2"/>
    <w:locked/>
    <w:rsid w:val="00277E3D"/>
  </w:style>
  <w:style w:type="paragraph" w:customStyle="1" w:styleId="Footnote2">
    <w:name w:val="Footnote2"/>
    <w:basedOn w:val="Normal"/>
    <w:next w:val="Normal"/>
    <w:link w:val="Footnote2Char"/>
    <w:autoRedefine/>
    <w:qFormat/>
    <w:rsid w:val="00277E3D"/>
    <w:pPr>
      <w:spacing w:after="120" w:line="480" w:lineRule="auto"/>
    </w:pPr>
  </w:style>
  <w:style w:type="paragraph" w:customStyle="1" w:styleId="indent">
    <w:name w:val="indent"/>
    <w:basedOn w:val="Normal"/>
    <w:qFormat/>
    <w:rsid w:val="00277E3D"/>
    <w:pPr>
      <w:spacing w:before="100" w:beforeAutospacing="1" w:after="100" w:afterAutospacing="1"/>
    </w:pPr>
    <w:rPr>
      <w:rFonts w:eastAsia="Times New Roman"/>
    </w:rPr>
  </w:style>
  <w:style w:type="paragraph" w:customStyle="1" w:styleId="PageHeaderLine1">
    <w:name w:val="PageHeaderLine1"/>
    <w:basedOn w:val="Normal"/>
    <w:qFormat/>
    <w:rsid w:val="00277E3D"/>
    <w:pPr>
      <w:tabs>
        <w:tab w:val="right" w:pos="10800"/>
      </w:tabs>
    </w:pPr>
    <w:rPr>
      <w:rFonts w:eastAsia="Calibri"/>
      <w:b/>
    </w:rPr>
  </w:style>
  <w:style w:type="paragraph" w:customStyle="1" w:styleId="PageHeaderLine2">
    <w:name w:val="PageHeaderLine2"/>
    <w:basedOn w:val="Normal"/>
    <w:next w:val="Normal"/>
    <w:link w:val="PageHeaderLine2Char"/>
    <w:qFormat/>
    <w:rsid w:val="00277E3D"/>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277E3D"/>
    <w:rPr>
      <w:rFonts w:ascii="Times New Roman" w:hAnsi="Times New Roman" w:cs="Times New Roman"/>
      <w:sz w:val="20"/>
    </w:rPr>
  </w:style>
  <w:style w:type="paragraph" w:customStyle="1" w:styleId="CardText1">
    <w:name w:val="CardText"/>
    <w:basedOn w:val="Normal"/>
    <w:link w:val="CardTextChar3"/>
    <w:qFormat/>
    <w:rsid w:val="00277E3D"/>
    <w:pPr>
      <w:ind w:left="288"/>
    </w:pPr>
    <w:rPr>
      <w:rFonts w:ascii="Times New Roman" w:hAnsi="Times New Roman" w:cs="Times New Roman"/>
      <w:sz w:val="20"/>
    </w:rPr>
  </w:style>
  <w:style w:type="character" w:customStyle="1" w:styleId="stylestylebold12pt">
    <w:name w:val="stylestylebold12pt"/>
    <w:basedOn w:val="DefaultParagraphFont"/>
    <w:rsid w:val="00277E3D"/>
  </w:style>
  <w:style w:type="character" w:customStyle="1" w:styleId="styleboldunderline">
    <w:name w:val="styleboldunderline"/>
    <w:basedOn w:val="DefaultParagraphFont"/>
    <w:rsid w:val="00277E3D"/>
  </w:style>
  <w:style w:type="character" w:customStyle="1" w:styleId="box">
    <w:name w:val="box"/>
    <w:basedOn w:val="DefaultParagraphFont"/>
    <w:rsid w:val="00277E3D"/>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277E3D"/>
    <w:rPr>
      <w:rFonts w:ascii="Arial Narrow" w:hAnsi="Arial Narrow" w:cs="Arial Narrow" w:hint="default"/>
      <w:sz w:val="18"/>
      <w:szCs w:val="18"/>
    </w:rPr>
  </w:style>
  <w:style w:type="character" w:customStyle="1" w:styleId="FontStyle14">
    <w:name w:val="Font Style14"/>
    <w:basedOn w:val="DefaultParagraphFont"/>
    <w:uiPriority w:val="99"/>
    <w:rsid w:val="00277E3D"/>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77E3D"/>
    <w:rPr>
      <w:rFonts w:ascii="Arial Narrow" w:hAnsi="Arial Narrow" w:cs="Arial Narrow" w:hint="default"/>
      <w:b/>
      <w:bCs/>
      <w:sz w:val="10"/>
      <w:szCs w:val="10"/>
    </w:rPr>
  </w:style>
  <w:style w:type="character" w:customStyle="1" w:styleId="CardTagandCiteChar">
    <w:name w:val="Card Tag and Cite Char"/>
    <w:basedOn w:val="DefaultParagraphFont"/>
    <w:rsid w:val="00277E3D"/>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277E3D"/>
    <w:rPr>
      <w:rFonts w:ascii="Arial Narrow" w:hAnsi="Arial Narrow"/>
      <w:b/>
      <w:color w:val="000000"/>
      <w:sz w:val="22"/>
      <w:szCs w:val="22"/>
      <w:u w:val="single"/>
    </w:rPr>
  </w:style>
  <w:style w:type="character" w:customStyle="1" w:styleId="SmallText0">
    <w:name w:val="SmallText"/>
    <w:rsid w:val="00277E3D"/>
    <w:rPr>
      <w:color w:val="000000"/>
    </w:rPr>
  </w:style>
  <w:style w:type="character" w:customStyle="1" w:styleId="CitesChar1">
    <w:name w:val="Cites Char1"/>
    <w:basedOn w:val="DefaultParagraphFont"/>
    <w:rsid w:val="00277E3D"/>
    <w:rPr>
      <w:b/>
      <w:bCs w:val="0"/>
      <w:szCs w:val="24"/>
      <w:u w:val="single"/>
      <w:lang w:val="en-US" w:eastAsia="en-US" w:bidi="ar-SA"/>
    </w:rPr>
  </w:style>
  <w:style w:type="character" w:customStyle="1" w:styleId="CardUnderlinedChar">
    <w:name w:val="Card Underlined Char"/>
    <w:basedOn w:val="DefaultParagraphFont"/>
    <w:rsid w:val="00277E3D"/>
    <w:rPr>
      <w:rFonts w:ascii="Arial Narrow" w:hAnsi="Arial Narrow" w:hint="default"/>
      <w:sz w:val="22"/>
      <w:szCs w:val="24"/>
      <w:u w:val="single"/>
      <w:lang w:val="en-US" w:eastAsia="en-US" w:bidi="ar-SA"/>
    </w:rPr>
  </w:style>
  <w:style w:type="character" w:customStyle="1" w:styleId="underline3">
    <w:name w:val="underline3"/>
    <w:basedOn w:val="underline2"/>
    <w:rsid w:val="00277E3D"/>
    <w:rPr>
      <w:rFonts w:ascii="Arial" w:hAnsi="Arial"/>
      <w:sz w:val="18"/>
      <w:u w:val="single"/>
      <w:bdr w:val="none" w:sz="0" w:space="0" w:color="auto" w:frame="1"/>
      <w:shd w:val="clear" w:color="auto" w:fill="FFFF00"/>
    </w:rPr>
  </w:style>
  <w:style w:type="character" w:customStyle="1" w:styleId="menu">
    <w:name w:val="menu"/>
    <w:basedOn w:val="DefaultParagraphFont"/>
    <w:rsid w:val="00277E3D"/>
  </w:style>
  <w:style w:type="character" w:customStyle="1" w:styleId="itxtrst">
    <w:name w:val="itxtrst"/>
    <w:rsid w:val="00277E3D"/>
  </w:style>
  <w:style w:type="character" w:customStyle="1" w:styleId="A-Underlining">
    <w:name w:val="A-Underlining"/>
    <w:basedOn w:val="DefaultParagraphFont"/>
    <w:rsid w:val="00277E3D"/>
    <w:rPr>
      <w:rFonts w:ascii="Garamond" w:hAnsi="Garamond" w:hint="default"/>
      <w:color w:val="auto"/>
      <w:sz w:val="24"/>
      <w:u w:val="single"/>
    </w:rPr>
  </w:style>
  <w:style w:type="character" w:customStyle="1" w:styleId="StyleUnderlineBold0">
    <w:name w:val="Style Underline + Bold"/>
    <w:rsid w:val="00277E3D"/>
    <w:rPr>
      <w:b/>
      <w:bCs/>
      <w:u w:val="single"/>
    </w:rPr>
  </w:style>
  <w:style w:type="character" w:customStyle="1" w:styleId="Underline-Highlighted">
    <w:name w:val="Underline-Highlighted"/>
    <w:uiPriority w:val="1"/>
    <w:qFormat/>
    <w:rsid w:val="00277E3D"/>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277E3D"/>
  </w:style>
  <w:style w:type="character" w:customStyle="1" w:styleId="newsmain">
    <w:name w:val="news_main"/>
    <w:basedOn w:val="DefaultParagraphFont"/>
    <w:rsid w:val="00277E3D"/>
  </w:style>
  <w:style w:type="character" w:customStyle="1" w:styleId="vitstoryheadline">
    <w:name w:val="vitstoryheadline"/>
    <w:rsid w:val="00277E3D"/>
  </w:style>
  <w:style w:type="character" w:customStyle="1" w:styleId="AuthorDate0">
    <w:name w:val="Author Date"/>
    <w:rsid w:val="00277E3D"/>
    <w:rPr>
      <w:b/>
      <w:bCs w:val="0"/>
      <w:sz w:val="24"/>
      <w:u w:val="thick"/>
    </w:rPr>
  </w:style>
  <w:style w:type="character" w:customStyle="1" w:styleId="red">
    <w:name w:val="red"/>
    <w:basedOn w:val="DefaultParagraphFont"/>
    <w:rsid w:val="00277E3D"/>
  </w:style>
  <w:style w:type="character" w:customStyle="1" w:styleId="at">
    <w:name w:val="at"/>
    <w:rsid w:val="00277E3D"/>
  </w:style>
  <w:style w:type="character" w:customStyle="1" w:styleId="org">
    <w:name w:val="org"/>
    <w:rsid w:val="00277E3D"/>
  </w:style>
  <w:style w:type="character" w:customStyle="1" w:styleId="pnumber">
    <w:name w:val="pnumber"/>
    <w:rsid w:val="00277E3D"/>
  </w:style>
  <w:style w:type="character" w:customStyle="1" w:styleId="ital">
    <w:name w:val="ital"/>
    <w:rsid w:val="00277E3D"/>
  </w:style>
  <w:style w:type="character" w:customStyle="1" w:styleId="orgdiv">
    <w:name w:val="orgdiv"/>
    <w:rsid w:val="00277E3D"/>
  </w:style>
  <w:style w:type="character" w:customStyle="1" w:styleId="orgname">
    <w:name w:val="orgname"/>
    <w:rsid w:val="00277E3D"/>
  </w:style>
  <w:style w:type="character" w:customStyle="1" w:styleId="city">
    <w:name w:val="city"/>
    <w:rsid w:val="00277E3D"/>
  </w:style>
  <w:style w:type="character" w:customStyle="1" w:styleId="state">
    <w:name w:val="state"/>
    <w:rsid w:val="00277E3D"/>
  </w:style>
  <w:style w:type="character" w:customStyle="1" w:styleId="country">
    <w:name w:val="country"/>
    <w:rsid w:val="00277E3D"/>
  </w:style>
  <w:style w:type="character" w:customStyle="1" w:styleId="articletitle">
    <w:name w:val="articletitle"/>
    <w:rsid w:val="00277E3D"/>
    <w:rPr>
      <w:rFonts w:ascii="Times New Roman" w:hAnsi="Times New Roman" w:cs="Times New Roman" w:hint="default"/>
    </w:rPr>
  </w:style>
  <w:style w:type="character" w:customStyle="1" w:styleId="6pointChar">
    <w:name w:val="6 point Char"/>
    <w:rsid w:val="00277E3D"/>
    <w:rPr>
      <w:rFonts w:ascii="Times New Roman" w:hAnsi="Times New Roman" w:cs="Times New Roman" w:hint="default"/>
      <w:sz w:val="12"/>
      <w:lang w:val="en-US" w:eastAsia="en-US"/>
    </w:rPr>
  </w:style>
  <w:style w:type="character" w:customStyle="1" w:styleId="StyleThickunderline">
    <w:name w:val="Style Thick underline"/>
    <w:qFormat/>
    <w:rsid w:val="00277E3D"/>
    <w:rPr>
      <w:u w:val="thick"/>
    </w:rPr>
  </w:style>
  <w:style w:type="character" w:customStyle="1" w:styleId="Box0">
    <w:name w:val="Box!"/>
    <w:rsid w:val="00277E3D"/>
    <w:rPr>
      <w:rFonts w:ascii="Garamond" w:hAnsi="Garamond" w:hint="default"/>
      <w:sz w:val="24"/>
      <w:u w:val="single"/>
      <w:bdr w:val="single" w:sz="4" w:space="0" w:color="auto" w:frame="1"/>
    </w:rPr>
  </w:style>
  <w:style w:type="character" w:customStyle="1" w:styleId="citechar">
    <w:name w:val="citechar"/>
    <w:basedOn w:val="DefaultParagraphFont"/>
    <w:rsid w:val="00277E3D"/>
  </w:style>
  <w:style w:type="character" w:customStyle="1" w:styleId="underlinechar2">
    <w:name w:val="underlinechar"/>
    <w:basedOn w:val="DefaultParagraphFont"/>
    <w:rsid w:val="00277E3D"/>
  </w:style>
  <w:style w:type="character" w:customStyle="1" w:styleId="CardUnderlineChar">
    <w:name w:val="Card Underline Char"/>
    <w:rsid w:val="00277E3D"/>
    <w:rPr>
      <w:szCs w:val="24"/>
      <w:u w:val="single"/>
      <w:lang w:val="en-US" w:eastAsia="en-US" w:bidi="ar-SA"/>
    </w:rPr>
  </w:style>
  <w:style w:type="character" w:customStyle="1" w:styleId="tagciteChar">
    <w:name w:val="tag/cite Char"/>
    <w:basedOn w:val="DefaultParagraphFont"/>
    <w:rsid w:val="00277E3D"/>
    <w:rPr>
      <w:b/>
      <w:bCs w:val="0"/>
      <w:sz w:val="24"/>
      <w:lang w:val="en-US" w:eastAsia="en-US" w:bidi="ar-SA"/>
    </w:rPr>
  </w:style>
  <w:style w:type="character" w:customStyle="1" w:styleId="8pointChar">
    <w:name w:val="8 point Char"/>
    <w:basedOn w:val="DefaultParagraphFont"/>
    <w:rsid w:val="00277E3D"/>
    <w:rPr>
      <w:sz w:val="16"/>
      <w:lang w:val="en-US" w:eastAsia="en-US" w:bidi="ar-SA"/>
    </w:rPr>
  </w:style>
  <w:style w:type="character" w:customStyle="1" w:styleId="BoldText12pt">
    <w:name w:val="Bold Text 12 pt"/>
    <w:rsid w:val="00277E3D"/>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277E3D"/>
  </w:style>
  <w:style w:type="table" w:styleId="TableGrid">
    <w:name w:val="Table Grid"/>
    <w:basedOn w:val="TableNormal"/>
    <w:rsid w:val="00277E3D"/>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277E3D"/>
    <w:rPr>
      <w:b/>
      <w:bCs w:val="0"/>
      <w:sz w:val="24"/>
      <w:lang w:val="en-US" w:eastAsia="en-US" w:bidi="ar-SA"/>
    </w:rPr>
  </w:style>
  <w:style w:type="character" w:customStyle="1" w:styleId="Mention11">
    <w:name w:val="Mention11"/>
    <w:basedOn w:val="DefaultParagraphFont"/>
    <w:uiPriority w:val="99"/>
    <w:semiHidden/>
    <w:unhideWhenUsed/>
    <w:rsid w:val="00277E3D"/>
    <w:rPr>
      <w:color w:val="2B579A"/>
      <w:shd w:val="clear" w:color="auto" w:fill="E6E6E6"/>
    </w:rPr>
  </w:style>
  <w:style w:type="paragraph" w:customStyle="1" w:styleId="Emphasize">
    <w:name w:val="Emphasize"/>
    <w:basedOn w:val="Normal"/>
    <w:uiPriority w:val="7"/>
    <w:qFormat/>
    <w:rsid w:val="00277E3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277E3D"/>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277E3D"/>
  </w:style>
  <w:style w:type="character" w:customStyle="1" w:styleId="Heading3Char2">
    <w:name w:val="Heading 3 Char2"/>
    <w:aliases w:val="Heading 3 Char Char Char4, Char Char1, Char Char Char4"/>
    <w:basedOn w:val="DefaultParagraphFont"/>
    <w:rsid w:val="00277E3D"/>
    <w:rPr>
      <w:rFonts w:cs="Arial"/>
      <w:bCs/>
      <w:szCs w:val="26"/>
      <w:u w:val="single"/>
      <w:lang w:val="en-US" w:eastAsia="en-US" w:bidi="ar-SA"/>
    </w:rPr>
  </w:style>
  <w:style w:type="character" w:customStyle="1" w:styleId="Mention2">
    <w:name w:val="Mention2"/>
    <w:basedOn w:val="DefaultParagraphFont"/>
    <w:uiPriority w:val="99"/>
    <w:semiHidden/>
    <w:unhideWhenUsed/>
    <w:rsid w:val="00277E3D"/>
    <w:rPr>
      <w:color w:val="2B579A"/>
      <w:shd w:val="clear" w:color="auto" w:fill="E6E6E6"/>
    </w:rPr>
  </w:style>
  <w:style w:type="paragraph" w:customStyle="1" w:styleId="FlashTag">
    <w:name w:val="FlashTag"/>
    <w:basedOn w:val="Normal"/>
    <w:link w:val="FlashTagChar"/>
    <w:autoRedefine/>
    <w:uiPriority w:val="4"/>
    <w:qFormat/>
    <w:rsid w:val="00277E3D"/>
    <w:rPr>
      <w:rFonts w:asciiTheme="majorHAnsi" w:hAnsiTheme="majorHAnsi"/>
      <w:b/>
      <w:sz w:val="28"/>
    </w:rPr>
  </w:style>
  <w:style w:type="character" w:customStyle="1" w:styleId="FlashTagChar">
    <w:name w:val="FlashTag Char"/>
    <w:basedOn w:val="DefaultParagraphFont"/>
    <w:link w:val="FlashTag"/>
    <w:uiPriority w:val="4"/>
    <w:rsid w:val="00277E3D"/>
    <w:rPr>
      <w:rFonts w:asciiTheme="majorHAnsi" w:hAnsiTheme="majorHAnsi"/>
      <w:b/>
      <w:sz w:val="28"/>
    </w:rPr>
  </w:style>
  <w:style w:type="paragraph" w:customStyle="1" w:styleId="Warrant">
    <w:name w:val="Warrant"/>
    <w:autoRedefine/>
    <w:uiPriority w:val="4"/>
    <w:qFormat/>
    <w:rsid w:val="00277E3D"/>
    <w:pPr>
      <w:spacing w:after="160" w:line="259" w:lineRule="auto"/>
      <w:ind w:left="720"/>
    </w:pPr>
    <w:rPr>
      <w:rFonts w:eastAsiaTheme="minorHAnsi" w:cs="Arial"/>
    </w:rPr>
  </w:style>
  <w:style w:type="character" w:customStyle="1" w:styleId="m-8793234324905335251gmail-style13ptbold">
    <w:name w:val="m_-8793234324905335251gmail-style13ptbold"/>
    <w:basedOn w:val="DefaultParagraphFont"/>
    <w:rsid w:val="00277E3D"/>
  </w:style>
  <w:style w:type="character" w:customStyle="1" w:styleId="m3965771245576658108gmail-styleunderline">
    <w:name w:val="m_3965771245576658108gmail-styleunderline"/>
    <w:basedOn w:val="DefaultParagraphFont"/>
    <w:rsid w:val="00277E3D"/>
  </w:style>
  <w:style w:type="paragraph" w:customStyle="1" w:styleId="Header1">
    <w:name w:val="Header1"/>
    <w:aliases w:val="Header Char Char,Header Char Char Char Char Char Char Char Cha,Header Char2,Header Char1 Char,Char Char Char Cha"/>
    <w:basedOn w:val="Normal"/>
    <w:qFormat/>
    <w:rsid w:val="00277E3D"/>
    <w:pPr>
      <w:tabs>
        <w:tab w:val="center" w:pos="4680"/>
        <w:tab w:val="right" w:pos="9360"/>
      </w:tabs>
    </w:pPr>
  </w:style>
  <w:style w:type="character" w:customStyle="1" w:styleId="EndnoteTextChar">
    <w:name w:val="Endnote Text Char"/>
    <w:basedOn w:val="DefaultParagraphFont"/>
    <w:link w:val="EndnoteText"/>
    <w:locked/>
    <w:rsid w:val="00277E3D"/>
    <w:rPr>
      <w:rFonts w:ascii="Georgia" w:eastAsia="Times New Roman" w:hAnsi="Georgia"/>
      <w:szCs w:val="20"/>
    </w:rPr>
  </w:style>
  <w:style w:type="paragraph" w:styleId="EndnoteText">
    <w:name w:val="endnote text"/>
    <w:basedOn w:val="Normal"/>
    <w:link w:val="EndnoteTextChar"/>
    <w:unhideWhenUsed/>
    <w:rsid w:val="00277E3D"/>
    <w:rPr>
      <w:rFonts w:ascii="Georgia" w:eastAsia="Times New Roman" w:hAnsi="Georgia"/>
      <w:szCs w:val="20"/>
    </w:rPr>
  </w:style>
  <w:style w:type="character" w:customStyle="1" w:styleId="EndnoteTextChar1">
    <w:name w:val="Endnote Text Char1"/>
    <w:basedOn w:val="DefaultParagraphFont"/>
    <w:semiHidden/>
    <w:rsid w:val="00277E3D"/>
    <w:rPr>
      <w:sz w:val="20"/>
      <w:szCs w:val="20"/>
    </w:rPr>
  </w:style>
  <w:style w:type="character" w:customStyle="1" w:styleId="DateChar">
    <w:name w:val="Date Char"/>
    <w:aliases w:val="date Char"/>
    <w:basedOn w:val="DefaultParagraphFont"/>
    <w:link w:val="Date"/>
    <w:uiPriority w:val="99"/>
    <w:locked/>
    <w:rsid w:val="00277E3D"/>
    <w:rPr>
      <w:rFonts w:ascii="Georgia" w:eastAsia="Times New Roman" w:hAnsi="Georgia"/>
    </w:rPr>
  </w:style>
  <w:style w:type="paragraph" w:styleId="Date">
    <w:name w:val="Date"/>
    <w:aliases w:val="date"/>
    <w:basedOn w:val="Normal"/>
    <w:next w:val="Normal"/>
    <w:link w:val="DateChar"/>
    <w:uiPriority w:val="99"/>
    <w:unhideWhenUsed/>
    <w:rsid w:val="00277E3D"/>
    <w:rPr>
      <w:rFonts w:ascii="Georgia" w:eastAsia="Times New Roman" w:hAnsi="Georgia"/>
    </w:rPr>
  </w:style>
  <w:style w:type="character" w:customStyle="1" w:styleId="DateChar1">
    <w:name w:val="Date Char1"/>
    <w:basedOn w:val="DefaultParagraphFont"/>
    <w:uiPriority w:val="99"/>
    <w:semiHidden/>
    <w:rsid w:val="00277E3D"/>
  </w:style>
  <w:style w:type="character" w:customStyle="1" w:styleId="BodyTextFirstIndentChar">
    <w:name w:val="Body Text First Indent Char"/>
    <w:basedOn w:val="BodyTextChar"/>
    <w:link w:val="BodyTextFirstIndent"/>
    <w:locked/>
    <w:rsid w:val="00277E3D"/>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277E3D"/>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277E3D"/>
  </w:style>
  <w:style w:type="character" w:customStyle="1" w:styleId="BodyTextIndent2Char1">
    <w:name w:val="Body Text Indent 2 Char1"/>
    <w:basedOn w:val="DefaultParagraphFont"/>
    <w:semiHidden/>
    <w:rsid w:val="00277E3D"/>
    <w:rPr>
      <w:rFonts w:ascii="Calibri" w:hAnsi="Calibri" w:cs="Calibri"/>
    </w:rPr>
  </w:style>
  <w:style w:type="character" w:customStyle="1" w:styleId="PlainTextChar1">
    <w:name w:val="Plain Text Char1"/>
    <w:basedOn w:val="DefaultParagraphFont"/>
    <w:semiHidden/>
    <w:rsid w:val="00277E3D"/>
    <w:rPr>
      <w:rFonts w:ascii="Consolas" w:hAnsi="Consolas" w:cs="Calibri"/>
      <w:sz w:val="21"/>
      <w:szCs w:val="21"/>
    </w:rPr>
  </w:style>
  <w:style w:type="character" w:customStyle="1" w:styleId="NoSpacingChar">
    <w:name w:val="No Spacing Char"/>
    <w:link w:val="NoSpacing"/>
    <w:uiPriority w:val="1"/>
    <w:qFormat/>
    <w:locked/>
    <w:rsid w:val="00277E3D"/>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277E3D"/>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277E3D"/>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277E3D"/>
    <w:rPr>
      <w:rFonts w:ascii="Calibri" w:hAnsi="Calibri" w:cs="Calibri"/>
      <w:i/>
      <w:iCs/>
      <w:color w:val="000000" w:themeColor="text1"/>
    </w:rPr>
  </w:style>
  <w:style w:type="paragraph" w:customStyle="1" w:styleId="CiteSpacing">
    <w:name w:val="Cite Spacing"/>
    <w:basedOn w:val="Normal"/>
    <w:uiPriority w:val="4"/>
    <w:qFormat/>
    <w:rsid w:val="00277E3D"/>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277E3D"/>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277E3D"/>
    <w:rPr>
      <w:rFonts w:eastAsia="Calibri"/>
      <w:b/>
    </w:rPr>
  </w:style>
  <w:style w:type="paragraph" w:customStyle="1" w:styleId="Heading2-Bold">
    <w:name w:val="Heading 2 - Bold"/>
    <w:basedOn w:val="Normal"/>
    <w:autoRedefine/>
    <w:uiPriority w:val="99"/>
    <w:qFormat/>
    <w:rsid w:val="00277E3D"/>
    <w:rPr>
      <w:rFonts w:ascii="Garamond" w:eastAsia="Calibri" w:hAnsi="Garamond"/>
      <w:b/>
    </w:rPr>
  </w:style>
  <w:style w:type="paragraph" w:customStyle="1" w:styleId="tag">
    <w:name w:val="%tag"/>
    <w:basedOn w:val="Normal"/>
    <w:next w:val="Normal"/>
    <w:uiPriority w:val="99"/>
    <w:qFormat/>
    <w:rsid w:val="00277E3D"/>
    <w:rPr>
      <w:rFonts w:ascii="Garamond" w:eastAsia="Calibri" w:hAnsi="Garamond"/>
      <w:bCs/>
      <w:sz w:val="18"/>
    </w:rPr>
  </w:style>
  <w:style w:type="character" w:customStyle="1" w:styleId="Style2Char">
    <w:name w:val="Style 2 Char"/>
    <w:link w:val="Style20"/>
    <w:uiPriority w:val="99"/>
    <w:locked/>
    <w:rsid w:val="00277E3D"/>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277E3D"/>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277E3D"/>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277E3D"/>
    <w:rPr>
      <w:rFonts w:ascii="Garamond" w:eastAsia="Times New Roman" w:hAnsi="Garamond"/>
      <w:szCs w:val="20"/>
      <w:u w:val="single"/>
      <w:lang w:val="x-none" w:eastAsia="x-none"/>
    </w:rPr>
  </w:style>
  <w:style w:type="character" w:customStyle="1" w:styleId="textsmallChar0">
    <w:name w:val="textsmall Char"/>
    <w:link w:val="textsmall0"/>
    <w:locked/>
    <w:rsid w:val="00277E3D"/>
    <w:rPr>
      <w:rFonts w:ascii="Georgia" w:eastAsia="Times New Roman" w:hAnsi="Georgia"/>
      <w:sz w:val="18"/>
      <w:szCs w:val="20"/>
      <w:lang w:val="x-none" w:eastAsia="x-none"/>
    </w:rPr>
  </w:style>
  <w:style w:type="paragraph" w:customStyle="1" w:styleId="textsmall0">
    <w:name w:val="textsmall"/>
    <w:basedOn w:val="Normal"/>
    <w:link w:val="textsmallChar0"/>
    <w:qFormat/>
    <w:rsid w:val="00277E3D"/>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277E3D"/>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277E3D"/>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277E3D"/>
    <w:rPr>
      <w:rFonts w:ascii="Arial" w:eastAsia="Times New Roman" w:hAnsi="Arial" w:cs="Arial"/>
      <w:sz w:val="12"/>
    </w:rPr>
  </w:style>
  <w:style w:type="paragraph" w:customStyle="1" w:styleId="Micro">
    <w:name w:val="Micro"/>
    <w:basedOn w:val="Normal"/>
    <w:next w:val="Normal"/>
    <w:link w:val="MicroChar"/>
    <w:qFormat/>
    <w:rsid w:val="00277E3D"/>
    <w:rPr>
      <w:rFonts w:ascii="Arial" w:eastAsia="Times New Roman" w:hAnsi="Arial" w:cs="Arial"/>
      <w:sz w:val="12"/>
    </w:rPr>
  </w:style>
  <w:style w:type="character" w:customStyle="1" w:styleId="CardNotUnderlinedChar1">
    <w:name w:val="Card Not Underlined Char1"/>
    <w:link w:val="CardNotUnderlined"/>
    <w:locked/>
    <w:rsid w:val="00277E3D"/>
    <w:rPr>
      <w:rFonts w:ascii="Bell MT" w:eastAsia="Calibri" w:hAnsi="Bell MT"/>
      <w:szCs w:val="20"/>
    </w:rPr>
  </w:style>
  <w:style w:type="paragraph" w:customStyle="1" w:styleId="CardNotUnderlined">
    <w:name w:val="Card Not Underlined"/>
    <w:basedOn w:val="Normal"/>
    <w:link w:val="CardNotUnderlinedChar1"/>
    <w:autoRedefine/>
    <w:qFormat/>
    <w:rsid w:val="00277E3D"/>
    <w:rPr>
      <w:rFonts w:ascii="Bell MT" w:eastAsia="Calibri" w:hAnsi="Bell MT"/>
      <w:szCs w:val="20"/>
    </w:rPr>
  </w:style>
  <w:style w:type="paragraph" w:customStyle="1" w:styleId="h-lead">
    <w:name w:val="h-lead"/>
    <w:basedOn w:val="Normal"/>
    <w:uiPriority w:val="99"/>
    <w:qFormat/>
    <w:rsid w:val="00277E3D"/>
    <w:pPr>
      <w:spacing w:before="100" w:beforeAutospacing="1" w:after="100" w:afterAutospacing="1"/>
    </w:pPr>
    <w:rPr>
      <w:rFonts w:eastAsia="Times New Roman"/>
      <w:sz w:val="24"/>
    </w:rPr>
  </w:style>
  <w:style w:type="paragraph" w:customStyle="1" w:styleId="intro">
    <w:name w:val="intro"/>
    <w:basedOn w:val="Normal"/>
    <w:uiPriority w:val="99"/>
    <w:qFormat/>
    <w:rsid w:val="00277E3D"/>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277E3D"/>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277E3D"/>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277E3D"/>
    <w:pPr>
      <w:keepNext w:val="0"/>
      <w:keepLines w:val="0"/>
      <w:pageBreakBefore w:val="0"/>
      <w:widowControl w:val="0"/>
      <w:spacing w:before="60" w:after="60"/>
      <w:jc w:val="left"/>
    </w:pPr>
    <w:rPr>
      <w:rFonts w:ascii="Bell MT" w:eastAsia="Times New Roman" w:hAnsi="Bell MT" w:cs="Times New Roman"/>
      <w:bCs w:val="0"/>
      <w:sz w:val="22"/>
      <w:szCs w:val="28"/>
      <w:u w:val="none"/>
    </w:rPr>
  </w:style>
  <w:style w:type="paragraph" w:customStyle="1" w:styleId="F4-NormalText">
    <w:name w:val="F4 - Normal Text"/>
    <w:basedOn w:val="Normal"/>
    <w:uiPriority w:val="99"/>
    <w:qFormat/>
    <w:rsid w:val="00277E3D"/>
    <w:rPr>
      <w:rFonts w:eastAsia="Calibri"/>
    </w:rPr>
  </w:style>
  <w:style w:type="paragraph" w:customStyle="1" w:styleId="F3-TagAuthor">
    <w:name w:val="F3 - Tag/Author"/>
    <w:basedOn w:val="Normal"/>
    <w:uiPriority w:val="99"/>
    <w:qFormat/>
    <w:rsid w:val="00277E3D"/>
    <w:rPr>
      <w:rFonts w:eastAsia="Times New Roman"/>
      <w:b/>
    </w:rPr>
  </w:style>
  <w:style w:type="paragraph" w:customStyle="1" w:styleId="F5-UnderlineNormal">
    <w:name w:val="F5 - Underline Normal"/>
    <w:basedOn w:val="Normal"/>
    <w:uiPriority w:val="99"/>
    <w:qFormat/>
    <w:rsid w:val="00277E3D"/>
    <w:rPr>
      <w:rFonts w:eastAsia="Calibri"/>
      <w:u w:val="single"/>
    </w:rPr>
  </w:style>
  <w:style w:type="paragraph" w:customStyle="1" w:styleId="Brief-PrimarySource">
    <w:name w:val="Brief - Primary Source"/>
    <w:basedOn w:val="Normal"/>
    <w:uiPriority w:val="99"/>
    <w:qFormat/>
    <w:rsid w:val="00277E3D"/>
    <w:rPr>
      <w:rFonts w:eastAsia="Times New Roman"/>
      <w:b/>
      <w:sz w:val="24"/>
      <w:u w:val="single"/>
    </w:rPr>
  </w:style>
  <w:style w:type="paragraph" w:customStyle="1" w:styleId="Brief-Underline">
    <w:name w:val="Brief - Underline"/>
    <w:basedOn w:val="Normal"/>
    <w:uiPriority w:val="99"/>
    <w:qFormat/>
    <w:rsid w:val="00277E3D"/>
    <w:rPr>
      <w:rFonts w:eastAsia="Times New Roman"/>
      <w:u w:val="single"/>
    </w:rPr>
  </w:style>
  <w:style w:type="paragraph" w:customStyle="1" w:styleId="Brief">
    <w:name w:val="Brief"/>
    <w:basedOn w:val="Brief-PrimarySource"/>
    <w:uiPriority w:val="99"/>
    <w:qFormat/>
    <w:rsid w:val="00277E3D"/>
    <w:rPr>
      <w:b w:val="0"/>
    </w:rPr>
  </w:style>
  <w:style w:type="paragraph" w:customStyle="1" w:styleId="CM2">
    <w:name w:val="CM2"/>
    <w:basedOn w:val="Normal"/>
    <w:next w:val="Normal"/>
    <w:uiPriority w:val="99"/>
    <w:qFormat/>
    <w:rsid w:val="00277E3D"/>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277E3D"/>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277E3D"/>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277E3D"/>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277E3D"/>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277E3D"/>
    <w:pPr>
      <w:widowControl w:val="0"/>
      <w:spacing w:line="276" w:lineRule="atLeast"/>
    </w:pPr>
    <w:rPr>
      <w:color w:val="auto"/>
    </w:rPr>
  </w:style>
  <w:style w:type="paragraph" w:customStyle="1" w:styleId="CM34">
    <w:name w:val="CM34"/>
    <w:basedOn w:val="Default"/>
    <w:next w:val="Default"/>
    <w:uiPriority w:val="99"/>
    <w:qFormat/>
    <w:rsid w:val="00277E3D"/>
    <w:pPr>
      <w:widowControl w:val="0"/>
    </w:pPr>
    <w:rPr>
      <w:color w:val="auto"/>
    </w:rPr>
  </w:style>
  <w:style w:type="paragraph" w:customStyle="1" w:styleId="CM56">
    <w:name w:val="CM56"/>
    <w:basedOn w:val="Default"/>
    <w:next w:val="Default"/>
    <w:uiPriority w:val="99"/>
    <w:qFormat/>
    <w:rsid w:val="00277E3D"/>
    <w:pPr>
      <w:widowControl w:val="0"/>
    </w:pPr>
    <w:rPr>
      <w:rFonts w:eastAsia="Calibri"/>
      <w:color w:val="auto"/>
    </w:rPr>
  </w:style>
  <w:style w:type="paragraph" w:customStyle="1" w:styleId="CM58">
    <w:name w:val="CM58"/>
    <w:basedOn w:val="Default"/>
    <w:next w:val="Default"/>
    <w:uiPriority w:val="99"/>
    <w:qFormat/>
    <w:rsid w:val="00277E3D"/>
    <w:pPr>
      <w:widowControl w:val="0"/>
    </w:pPr>
    <w:rPr>
      <w:rFonts w:eastAsia="Calibri"/>
      <w:color w:val="auto"/>
    </w:rPr>
  </w:style>
  <w:style w:type="paragraph" w:customStyle="1" w:styleId="CM57">
    <w:name w:val="CM57"/>
    <w:basedOn w:val="Default"/>
    <w:next w:val="Default"/>
    <w:uiPriority w:val="99"/>
    <w:qFormat/>
    <w:rsid w:val="00277E3D"/>
    <w:pPr>
      <w:widowControl w:val="0"/>
    </w:pPr>
    <w:rPr>
      <w:rFonts w:eastAsia="Calibri"/>
      <w:color w:val="auto"/>
    </w:rPr>
  </w:style>
  <w:style w:type="paragraph" w:customStyle="1" w:styleId="CM1">
    <w:name w:val="CM1"/>
    <w:basedOn w:val="Default"/>
    <w:next w:val="Default"/>
    <w:uiPriority w:val="99"/>
    <w:qFormat/>
    <w:rsid w:val="00277E3D"/>
    <w:pPr>
      <w:widowControl w:val="0"/>
    </w:pPr>
    <w:rPr>
      <w:rFonts w:eastAsia="Calibri"/>
      <w:color w:val="auto"/>
    </w:rPr>
  </w:style>
  <w:style w:type="paragraph" w:customStyle="1" w:styleId="CM49">
    <w:name w:val="CM49"/>
    <w:basedOn w:val="Default"/>
    <w:next w:val="Default"/>
    <w:uiPriority w:val="99"/>
    <w:qFormat/>
    <w:rsid w:val="00277E3D"/>
    <w:pPr>
      <w:widowControl w:val="0"/>
    </w:pPr>
    <w:rPr>
      <w:rFonts w:eastAsia="Calibri"/>
      <w:color w:val="auto"/>
    </w:rPr>
  </w:style>
  <w:style w:type="paragraph" w:customStyle="1" w:styleId="CM41">
    <w:name w:val="CM41"/>
    <w:basedOn w:val="Default"/>
    <w:next w:val="Default"/>
    <w:uiPriority w:val="99"/>
    <w:qFormat/>
    <w:rsid w:val="00277E3D"/>
    <w:pPr>
      <w:widowControl w:val="0"/>
    </w:pPr>
    <w:rPr>
      <w:rFonts w:eastAsia="Calibri"/>
      <w:color w:val="auto"/>
    </w:rPr>
  </w:style>
  <w:style w:type="paragraph" w:customStyle="1" w:styleId="3rdOrderPara">
    <w:name w:val="3rd Order Para"/>
    <w:basedOn w:val="Default"/>
    <w:next w:val="Default"/>
    <w:rsid w:val="00277E3D"/>
    <w:pPr>
      <w:widowControl w:val="0"/>
    </w:pPr>
    <w:rPr>
      <w:rFonts w:eastAsia="Calibri"/>
      <w:color w:val="auto"/>
    </w:rPr>
  </w:style>
  <w:style w:type="paragraph" w:customStyle="1" w:styleId="2ndOrderPara">
    <w:name w:val="2nd Order Para"/>
    <w:basedOn w:val="Default"/>
    <w:next w:val="Default"/>
    <w:rsid w:val="00277E3D"/>
    <w:pPr>
      <w:widowControl w:val="0"/>
    </w:pPr>
    <w:rPr>
      <w:rFonts w:eastAsia="Calibri"/>
      <w:color w:val="auto"/>
    </w:rPr>
  </w:style>
  <w:style w:type="paragraph" w:customStyle="1" w:styleId="Normal-SIGN2">
    <w:name w:val="Normal-SIGN2"/>
    <w:basedOn w:val="Default"/>
    <w:next w:val="Default"/>
    <w:qFormat/>
    <w:rsid w:val="00277E3D"/>
    <w:pPr>
      <w:widowControl w:val="0"/>
    </w:pPr>
    <w:rPr>
      <w:rFonts w:eastAsia="Calibri"/>
      <w:color w:val="auto"/>
    </w:rPr>
  </w:style>
  <w:style w:type="paragraph" w:customStyle="1" w:styleId="Normal-SIGN1">
    <w:name w:val="Normal-SIGN1"/>
    <w:basedOn w:val="Default"/>
    <w:next w:val="Default"/>
    <w:uiPriority w:val="99"/>
    <w:qFormat/>
    <w:rsid w:val="00277E3D"/>
    <w:pPr>
      <w:widowControl w:val="0"/>
    </w:pPr>
    <w:rPr>
      <w:rFonts w:eastAsia="Calibri"/>
      <w:color w:val="auto"/>
    </w:rPr>
  </w:style>
  <w:style w:type="paragraph" w:customStyle="1" w:styleId="CM3">
    <w:name w:val="CM3"/>
    <w:basedOn w:val="Default"/>
    <w:next w:val="Default"/>
    <w:uiPriority w:val="99"/>
    <w:qFormat/>
    <w:rsid w:val="00277E3D"/>
    <w:pPr>
      <w:widowControl w:val="0"/>
      <w:spacing w:line="553" w:lineRule="atLeast"/>
    </w:pPr>
    <w:rPr>
      <w:rFonts w:eastAsia="Calibri"/>
      <w:color w:val="auto"/>
    </w:rPr>
  </w:style>
  <w:style w:type="paragraph" w:customStyle="1" w:styleId="CM33">
    <w:name w:val="CM33"/>
    <w:basedOn w:val="Default"/>
    <w:next w:val="Default"/>
    <w:uiPriority w:val="99"/>
    <w:qFormat/>
    <w:rsid w:val="00277E3D"/>
    <w:pPr>
      <w:widowControl w:val="0"/>
    </w:pPr>
    <w:rPr>
      <w:rFonts w:eastAsia="Calibri"/>
      <w:color w:val="auto"/>
    </w:rPr>
  </w:style>
  <w:style w:type="paragraph" w:customStyle="1" w:styleId="CM37">
    <w:name w:val="CM37"/>
    <w:basedOn w:val="Default"/>
    <w:next w:val="Default"/>
    <w:uiPriority w:val="99"/>
    <w:qFormat/>
    <w:rsid w:val="00277E3D"/>
    <w:pPr>
      <w:widowControl w:val="0"/>
    </w:pPr>
    <w:rPr>
      <w:rFonts w:eastAsia="Calibri"/>
      <w:color w:val="auto"/>
    </w:rPr>
  </w:style>
  <w:style w:type="paragraph" w:customStyle="1" w:styleId="CM7">
    <w:name w:val="CM7"/>
    <w:basedOn w:val="Default"/>
    <w:next w:val="Default"/>
    <w:uiPriority w:val="99"/>
    <w:qFormat/>
    <w:rsid w:val="00277E3D"/>
    <w:pPr>
      <w:widowControl w:val="0"/>
      <w:spacing w:line="553" w:lineRule="atLeast"/>
    </w:pPr>
    <w:rPr>
      <w:rFonts w:eastAsia="Calibri"/>
      <w:color w:val="auto"/>
    </w:rPr>
  </w:style>
  <w:style w:type="paragraph" w:customStyle="1" w:styleId="Brief-SecondarySource">
    <w:name w:val="Brief - Secondary Source"/>
    <w:basedOn w:val="Normal"/>
    <w:qFormat/>
    <w:rsid w:val="00277E3D"/>
    <w:rPr>
      <w:rFonts w:eastAsia="Times New Roman"/>
      <w:sz w:val="14"/>
      <w:szCs w:val="20"/>
    </w:rPr>
  </w:style>
  <w:style w:type="paragraph" w:customStyle="1" w:styleId="Brief-Card">
    <w:name w:val="Brief - Card"/>
    <w:basedOn w:val="Normal"/>
    <w:uiPriority w:val="99"/>
    <w:qFormat/>
    <w:rsid w:val="00277E3D"/>
    <w:rPr>
      <w:rFonts w:eastAsia="Times New Roman"/>
    </w:rPr>
  </w:style>
  <w:style w:type="paragraph" w:customStyle="1" w:styleId="Pa2">
    <w:name w:val="Pa2"/>
    <w:basedOn w:val="Default"/>
    <w:next w:val="Default"/>
    <w:uiPriority w:val="99"/>
    <w:qFormat/>
    <w:rsid w:val="00277E3D"/>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277E3D"/>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277E3D"/>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277E3D"/>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277E3D"/>
    <w:pPr>
      <w:widowControl w:val="0"/>
    </w:pPr>
    <w:rPr>
      <w:rFonts w:ascii="Arial Black" w:hAnsi="Arial Black"/>
      <w:color w:val="auto"/>
    </w:rPr>
  </w:style>
  <w:style w:type="paragraph" w:customStyle="1" w:styleId="Cover1">
    <w:name w:val="Cover 1"/>
    <w:basedOn w:val="Normal"/>
    <w:next w:val="Normal"/>
    <w:uiPriority w:val="99"/>
    <w:qFormat/>
    <w:rsid w:val="00277E3D"/>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277E3D"/>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277E3D"/>
    <w:pPr>
      <w:widowControl w:val="0"/>
    </w:pPr>
    <w:rPr>
      <w:color w:val="auto"/>
    </w:rPr>
  </w:style>
  <w:style w:type="paragraph" w:customStyle="1" w:styleId="Pa11">
    <w:name w:val="Pa11"/>
    <w:basedOn w:val="Normal"/>
    <w:next w:val="Normal"/>
    <w:uiPriority w:val="99"/>
    <w:qFormat/>
    <w:rsid w:val="00277E3D"/>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277E3D"/>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277E3D"/>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277E3D"/>
    <w:pPr>
      <w:widowControl w:val="0"/>
    </w:pPr>
    <w:rPr>
      <w:rFonts w:eastAsia="Calibri"/>
      <w:color w:val="auto"/>
    </w:rPr>
  </w:style>
  <w:style w:type="paragraph" w:customStyle="1" w:styleId="CM5">
    <w:name w:val="CM5"/>
    <w:basedOn w:val="Default"/>
    <w:next w:val="Default"/>
    <w:qFormat/>
    <w:rsid w:val="00277E3D"/>
    <w:pPr>
      <w:widowControl w:val="0"/>
      <w:spacing w:line="553" w:lineRule="atLeast"/>
    </w:pPr>
    <w:rPr>
      <w:rFonts w:eastAsia="Calibri"/>
      <w:color w:val="auto"/>
    </w:rPr>
  </w:style>
  <w:style w:type="paragraph" w:customStyle="1" w:styleId="CM28">
    <w:name w:val="CM28"/>
    <w:basedOn w:val="Default"/>
    <w:next w:val="Default"/>
    <w:uiPriority w:val="99"/>
    <w:qFormat/>
    <w:rsid w:val="00277E3D"/>
    <w:pPr>
      <w:widowControl w:val="0"/>
    </w:pPr>
    <w:rPr>
      <w:rFonts w:eastAsia="Calibri"/>
      <w:color w:val="auto"/>
    </w:rPr>
  </w:style>
  <w:style w:type="paragraph" w:customStyle="1" w:styleId="CM8">
    <w:name w:val="CM8"/>
    <w:basedOn w:val="Default"/>
    <w:next w:val="Default"/>
    <w:uiPriority w:val="99"/>
    <w:qFormat/>
    <w:rsid w:val="00277E3D"/>
    <w:pPr>
      <w:widowControl w:val="0"/>
    </w:pPr>
    <w:rPr>
      <w:rFonts w:eastAsia="Calibri"/>
      <w:color w:val="auto"/>
    </w:rPr>
  </w:style>
  <w:style w:type="paragraph" w:customStyle="1" w:styleId="CM6">
    <w:name w:val="CM6"/>
    <w:basedOn w:val="Default"/>
    <w:next w:val="Default"/>
    <w:uiPriority w:val="99"/>
    <w:qFormat/>
    <w:rsid w:val="00277E3D"/>
    <w:pPr>
      <w:widowControl w:val="0"/>
      <w:spacing w:line="553" w:lineRule="atLeast"/>
    </w:pPr>
    <w:rPr>
      <w:rFonts w:eastAsia="Calibri"/>
      <w:color w:val="auto"/>
    </w:rPr>
  </w:style>
  <w:style w:type="paragraph" w:customStyle="1" w:styleId="CM22">
    <w:name w:val="CM22"/>
    <w:basedOn w:val="Default"/>
    <w:next w:val="Default"/>
    <w:uiPriority w:val="99"/>
    <w:qFormat/>
    <w:rsid w:val="00277E3D"/>
    <w:pPr>
      <w:widowControl w:val="0"/>
    </w:pPr>
    <w:rPr>
      <w:rFonts w:eastAsia="Calibri"/>
      <w:color w:val="auto"/>
    </w:rPr>
  </w:style>
  <w:style w:type="paragraph" w:customStyle="1" w:styleId="DoubleUnderlined">
    <w:name w:val="Double Underlined"/>
    <w:basedOn w:val="Heading2"/>
    <w:autoRedefine/>
    <w:uiPriority w:val="99"/>
    <w:qFormat/>
    <w:rsid w:val="00277E3D"/>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277E3D"/>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277E3D"/>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277E3D"/>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277E3D"/>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277E3D"/>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77E3D"/>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277E3D"/>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277E3D"/>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277E3D"/>
  </w:style>
  <w:style w:type="paragraph" w:customStyle="1" w:styleId="StyleUnderliningTimesNewRomanBoldNounderlineKernat16">
    <w:name w:val="Style Underlining + Times New Roman Bold No underline Kern at 16..."/>
    <w:basedOn w:val="Normal"/>
    <w:uiPriority w:val="99"/>
    <w:qFormat/>
    <w:rsid w:val="00277E3D"/>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77E3D"/>
    <w:rPr>
      <w:rFonts w:eastAsia="Times New Roman"/>
      <w:b/>
      <w:bCs/>
      <w:kern w:val="32"/>
      <w:sz w:val="32"/>
      <w:szCs w:val="32"/>
    </w:rPr>
  </w:style>
  <w:style w:type="paragraph" w:customStyle="1" w:styleId="StyleBoldUnderliningKernat16pt">
    <w:name w:val="Style Bold Underlining + Kern at 16 pt"/>
    <w:uiPriority w:val="99"/>
    <w:qFormat/>
    <w:rsid w:val="00277E3D"/>
    <w:pPr>
      <w:widowControl w:val="0"/>
      <w:tabs>
        <w:tab w:val="left" w:pos="8820"/>
      </w:tabs>
      <w:autoSpaceDE w:val="0"/>
      <w:autoSpaceDN w:val="0"/>
      <w:spacing w:before="100" w:after="100"/>
    </w:pPr>
    <w:rPr>
      <w:rFonts w:ascii="Times New Roman" w:eastAsia="Times New Roman" w:hAnsi="Times New Roman" w:cstheme="minorBidi"/>
      <w:b/>
      <w:bCs/>
      <w:kern w:val="32"/>
      <w:sz w:val="32"/>
      <w:szCs w:val="32"/>
      <w:u w:val="single"/>
      <w:lang w:val="en-GB" w:eastAsia="x-none"/>
    </w:rPr>
  </w:style>
  <w:style w:type="paragraph" w:customStyle="1" w:styleId="boldy">
    <w:name w:val="boldy"/>
    <w:basedOn w:val="Heading2"/>
    <w:uiPriority w:val="99"/>
    <w:qFormat/>
    <w:rsid w:val="00277E3D"/>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277E3D"/>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277E3D"/>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77E3D"/>
    <w:pPr>
      <w:ind w:left="400"/>
    </w:pPr>
    <w:rPr>
      <w:rFonts w:eastAsia="Times New Roman"/>
      <w:szCs w:val="20"/>
    </w:rPr>
  </w:style>
  <w:style w:type="paragraph" w:customStyle="1" w:styleId="Paste">
    <w:name w:val="Paste"/>
    <w:basedOn w:val="Normal"/>
    <w:qFormat/>
    <w:rsid w:val="00277E3D"/>
    <w:rPr>
      <w:rFonts w:ascii="Arial Narrow" w:eastAsia="Times New Roman" w:hAnsi="Arial Narrow"/>
      <w:szCs w:val="20"/>
      <w:lang w:val="x-none" w:eastAsia="x-none"/>
    </w:rPr>
  </w:style>
  <w:style w:type="character" w:customStyle="1" w:styleId="UnderlineStyleChar">
    <w:name w:val="Underline Style Char"/>
    <w:link w:val="UnderlineStyle0"/>
    <w:locked/>
    <w:rsid w:val="00277E3D"/>
    <w:rPr>
      <w:rFonts w:ascii="Georgia" w:eastAsia="Times New Roman" w:hAnsi="Georgia"/>
      <w:b/>
      <w:u w:val="single"/>
    </w:rPr>
  </w:style>
  <w:style w:type="paragraph" w:customStyle="1" w:styleId="UnderlineStyle0">
    <w:name w:val="Underline Style"/>
    <w:basedOn w:val="Normal"/>
    <w:link w:val="UnderlineStyleChar"/>
    <w:qFormat/>
    <w:rsid w:val="00277E3D"/>
    <w:rPr>
      <w:rFonts w:ascii="Georgia" w:eastAsia="Times New Roman" w:hAnsi="Georgia"/>
      <w:b/>
      <w:u w:val="single"/>
    </w:rPr>
  </w:style>
  <w:style w:type="paragraph" w:customStyle="1" w:styleId="Normalization">
    <w:name w:val="Normalization"/>
    <w:basedOn w:val="Normal"/>
    <w:uiPriority w:val="99"/>
    <w:qFormat/>
    <w:rsid w:val="00277E3D"/>
    <w:rPr>
      <w:rFonts w:eastAsia="Times New Roman"/>
      <w:sz w:val="18"/>
    </w:rPr>
  </w:style>
  <w:style w:type="paragraph" w:customStyle="1" w:styleId="BreifTitle">
    <w:name w:val="Breif Title"/>
    <w:basedOn w:val="Normal"/>
    <w:autoRedefine/>
    <w:uiPriority w:val="99"/>
    <w:qFormat/>
    <w:rsid w:val="00277E3D"/>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277E3D"/>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277E3D"/>
    <w:pPr>
      <w:spacing w:before="0" w:after="0"/>
      <w:jc w:val="center"/>
      <w:outlineLvl w:val="0"/>
    </w:pPr>
    <w:rPr>
      <w:sz w:val="32"/>
      <w:szCs w:val="32"/>
      <w:lang w:bidi="ar-SA"/>
    </w:rPr>
  </w:style>
  <w:style w:type="paragraph" w:customStyle="1" w:styleId="Tagandcite">
    <w:name w:val="Tag and cite"/>
    <w:basedOn w:val="Normal"/>
    <w:autoRedefine/>
    <w:uiPriority w:val="99"/>
    <w:qFormat/>
    <w:rsid w:val="00277E3D"/>
    <w:rPr>
      <w:rFonts w:eastAsia="Times New Roman"/>
      <w:color w:val="333333"/>
    </w:rPr>
  </w:style>
  <w:style w:type="paragraph" w:customStyle="1" w:styleId="StyleTagandCiteFranklinGothicDemi">
    <w:name w:val="Style Tag and Cite + Franklin Gothic Demi"/>
    <w:basedOn w:val="Normal"/>
    <w:autoRedefine/>
    <w:uiPriority w:val="99"/>
    <w:qFormat/>
    <w:rsid w:val="00277E3D"/>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77E3D"/>
    <w:rPr>
      <w:bCs/>
    </w:rPr>
  </w:style>
  <w:style w:type="paragraph" w:customStyle="1" w:styleId="tagCharCharCharCharCharCharChar">
    <w:name w:val="tag Char Char Char Char Char Char Char"/>
    <w:basedOn w:val="Normal"/>
    <w:uiPriority w:val="99"/>
    <w:qFormat/>
    <w:rsid w:val="00277E3D"/>
    <w:rPr>
      <w:rFonts w:eastAsia="Times New Roman"/>
      <w:b/>
      <w:sz w:val="24"/>
      <w:szCs w:val="20"/>
    </w:rPr>
  </w:style>
  <w:style w:type="paragraph" w:customStyle="1" w:styleId="title-bold-medium">
    <w:name w:val="title-bold-medium"/>
    <w:basedOn w:val="Normal"/>
    <w:uiPriority w:val="99"/>
    <w:qFormat/>
    <w:rsid w:val="00277E3D"/>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277E3D"/>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277E3D"/>
    <w:rPr>
      <w:rFonts w:ascii="Arial Narrow" w:eastAsia="Times New Roman" w:hAnsi="Arial Narrow"/>
      <w:b/>
      <w:sz w:val="24"/>
    </w:rPr>
  </w:style>
  <w:style w:type="paragraph" w:customStyle="1" w:styleId="BLOCKTITLE1">
    <w:name w:val="BLOCK TITLE"/>
    <w:basedOn w:val="Heading1"/>
    <w:uiPriority w:val="99"/>
    <w:qFormat/>
    <w:rsid w:val="00277E3D"/>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277E3D"/>
    <w:pPr>
      <w:widowControl w:val="0"/>
      <w:autoSpaceDE w:val="0"/>
      <w:autoSpaceDN w:val="0"/>
      <w:adjustRightInd w:val="0"/>
    </w:pPr>
    <w:rPr>
      <w:sz w:val="24"/>
      <w:szCs w:val="20"/>
    </w:rPr>
  </w:style>
  <w:style w:type="paragraph" w:customStyle="1" w:styleId="BriefTitle1">
    <w:name w:val="Brief Title 1"/>
    <w:basedOn w:val="Normal"/>
    <w:uiPriority w:val="99"/>
    <w:qFormat/>
    <w:rsid w:val="00277E3D"/>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277E3D"/>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277E3D"/>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277E3D"/>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277E3D"/>
    <w:pPr>
      <w:spacing w:before="100" w:beforeAutospacing="1" w:after="100" w:afterAutospacing="1"/>
    </w:pPr>
    <w:rPr>
      <w:rFonts w:eastAsia="Times New Roman"/>
    </w:rPr>
  </w:style>
  <w:style w:type="paragraph" w:customStyle="1" w:styleId="ToRead">
    <w:name w:val="To Read"/>
    <w:basedOn w:val="Normal"/>
    <w:uiPriority w:val="99"/>
    <w:qFormat/>
    <w:rsid w:val="00277E3D"/>
    <w:pPr>
      <w:ind w:left="720"/>
    </w:pPr>
    <w:rPr>
      <w:rFonts w:ascii="Verdana" w:eastAsia="Times New Roman" w:hAnsi="Verdana"/>
      <w:b/>
      <w:u w:val="single"/>
    </w:rPr>
  </w:style>
  <w:style w:type="paragraph" w:customStyle="1" w:styleId="Style1">
    <w:name w:val="Style 1"/>
    <w:basedOn w:val="Normal"/>
    <w:uiPriority w:val="99"/>
    <w:qFormat/>
    <w:rsid w:val="00277E3D"/>
    <w:pPr>
      <w:widowControl w:val="0"/>
      <w:ind w:firstLine="216"/>
    </w:pPr>
    <w:rPr>
      <w:rFonts w:eastAsia="Times New Roman"/>
      <w:noProof/>
      <w:color w:val="000000"/>
      <w:szCs w:val="20"/>
    </w:rPr>
  </w:style>
  <w:style w:type="paragraph" w:customStyle="1" w:styleId="Style40">
    <w:name w:val="Style 4"/>
    <w:basedOn w:val="Normal"/>
    <w:uiPriority w:val="99"/>
    <w:qFormat/>
    <w:rsid w:val="00277E3D"/>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277E3D"/>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277E3D"/>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277E3D"/>
    <w:pPr>
      <w:ind w:left="1660"/>
    </w:pPr>
  </w:style>
  <w:style w:type="paragraph" w:customStyle="1" w:styleId="PageNumber1">
    <w:name w:val="Page Number1"/>
    <w:basedOn w:val="Normal"/>
    <w:next w:val="Normal"/>
    <w:uiPriority w:val="99"/>
    <w:qFormat/>
    <w:rsid w:val="00277E3D"/>
    <w:rPr>
      <w:rFonts w:eastAsia="Times New Roman"/>
    </w:rPr>
  </w:style>
  <w:style w:type="paragraph" w:customStyle="1" w:styleId="Card1">
    <w:name w:val="Card1"/>
    <w:uiPriority w:val="99"/>
    <w:qFormat/>
    <w:rsid w:val="00277E3D"/>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277E3D"/>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277E3D"/>
    <w:pPr>
      <w:ind w:left="288" w:right="288"/>
    </w:pPr>
    <w:rPr>
      <w:rFonts w:eastAsia="Times New Roman"/>
    </w:rPr>
  </w:style>
  <w:style w:type="paragraph" w:customStyle="1" w:styleId="CaseListNormal">
    <w:name w:val="Case List Normal"/>
    <w:basedOn w:val="Normal"/>
    <w:uiPriority w:val="99"/>
    <w:qFormat/>
    <w:rsid w:val="00277E3D"/>
    <w:rPr>
      <w:rFonts w:ascii="Times" w:eastAsia="Times New Roman" w:hAnsi="Times"/>
      <w:szCs w:val="26"/>
    </w:rPr>
  </w:style>
  <w:style w:type="paragraph" w:customStyle="1" w:styleId="Body">
    <w:name w:val="Body"/>
    <w:basedOn w:val="Normal"/>
    <w:uiPriority w:val="99"/>
    <w:qFormat/>
    <w:rsid w:val="00277E3D"/>
    <w:pPr>
      <w:outlineLvl w:val="3"/>
    </w:pPr>
    <w:rPr>
      <w:rFonts w:eastAsia="Times New Roman"/>
      <w:szCs w:val="20"/>
    </w:rPr>
  </w:style>
  <w:style w:type="paragraph" w:customStyle="1" w:styleId="3text">
    <w:name w:val="3text"/>
    <w:basedOn w:val="Normal"/>
    <w:uiPriority w:val="99"/>
    <w:qFormat/>
    <w:rsid w:val="00277E3D"/>
    <w:pPr>
      <w:spacing w:before="100" w:beforeAutospacing="1" w:after="100" w:afterAutospacing="1"/>
    </w:pPr>
    <w:rPr>
      <w:rFonts w:eastAsia="Times New Roman"/>
      <w:sz w:val="24"/>
    </w:rPr>
  </w:style>
  <w:style w:type="paragraph" w:customStyle="1" w:styleId="TimesNewRoman12">
    <w:name w:val="TimesNewRoman12"/>
    <w:uiPriority w:val="99"/>
    <w:qFormat/>
    <w:rsid w:val="00277E3D"/>
    <w:pPr>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277E3D"/>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277E3D"/>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277E3D"/>
    <w:rPr>
      <w:rFonts w:eastAsia="Times New Roman"/>
      <w:color w:val="000000"/>
      <w:sz w:val="18"/>
    </w:rPr>
  </w:style>
  <w:style w:type="paragraph" w:customStyle="1" w:styleId="text1">
    <w:name w:val="text1"/>
    <w:basedOn w:val="Normal"/>
    <w:autoRedefine/>
    <w:uiPriority w:val="99"/>
    <w:qFormat/>
    <w:rsid w:val="00277E3D"/>
    <w:rPr>
      <w:rFonts w:eastAsia="Times New Roman"/>
      <w:szCs w:val="20"/>
    </w:rPr>
  </w:style>
  <w:style w:type="paragraph" w:customStyle="1" w:styleId="RepeatBlockHeading">
    <w:name w:val="Repeat Block Heading"/>
    <w:basedOn w:val="Normal"/>
    <w:autoRedefine/>
    <w:uiPriority w:val="99"/>
    <w:qFormat/>
    <w:rsid w:val="00277E3D"/>
    <w:pPr>
      <w:jc w:val="center"/>
    </w:pPr>
    <w:rPr>
      <w:rFonts w:eastAsia="Times New Roman"/>
      <w:b/>
      <w:smallCaps/>
      <w:color w:val="000000"/>
      <w:sz w:val="24"/>
      <w:u w:val="thick"/>
    </w:rPr>
  </w:style>
  <w:style w:type="paragraph" w:customStyle="1" w:styleId="story-headline">
    <w:name w:val="story-headline"/>
    <w:basedOn w:val="Normal"/>
    <w:uiPriority w:val="99"/>
    <w:qFormat/>
    <w:rsid w:val="00277E3D"/>
    <w:pPr>
      <w:spacing w:before="72" w:after="72"/>
    </w:pPr>
    <w:rPr>
      <w:rFonts w:eastAsia="Times New Roman"/>
      <w:b/>
      <w:bCs/>
      <w:sz w:val="26"/>
      <w:szCs w:val="26"/>
    </w:rPr>
  </w:style>
  <w:style w:type="paragraph" w:customStyle="1" w:styleId="story-body">
    <w:name w:val="story-body"/>
    <w:basedOn w:val="Normal"/>
    <w:uiPriority w:val="99"/>
    <w:qFormat/>
    <w:rsid w:val="00277E3D"/>
    <w:pPr>
      <w:spacing w:before="100" w:beforeAutospacing="1" w:after="100" w:afterAutospacing="1"/>
    </w:pPr>
    <w:rPr>
      <w:rFonts w:eastAsia="Times New Roman"/>
    </w:rPr>
  </w:style>
  <w:style w:type="paragraph" w:customStyle="1" w:styleId="story-dateline">
    <w:name w:val="story-dateline"/>
    <w:basedOn w:val="Normal"/>
    <w:uiPriority w:val="99"/>
    <w:qFormat/>
    <w:rsid w:val="00277E3D"/>
    <w:rPr>
      <w:rFonts w:eastAsia="Times New Roman"/>
      <w:b/>
      <w:bCs/>
    </w:rPr>
  </w:style>
  <w:style w:type="paragraph" w:customStyle="1" w:styleId="TextofCards">
    <w:name w:val="Text of Cards"/>
    <w:basedOn w:val="Normal"/>
    <w:uiPriority w:val="99"/>
    <w:qFormat/>
    <w:rsid w:val="00277E3D"/>
    <w:rPr>
      <w:rFonts w:eastAsia="Times New Roman"/>
      <w:color w:val="000000"/>
      <w:spacing w:val="6"/>
      <w:szCs w:val="23"/>
    </w:rPr>
  </w:style>
  <w:style w:type="paragraph" w:customStyle="1" w:styleId="Corpotesto">
    <w:name w:val="Corpo testo"/>
    <w:basedOn w:val="Normal"/>
    <w:uiPriority w:val="99"/>
    <w:qFormat/>
    <w:rsid w:val="00277E3D"/>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277E3D"/>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277E3D"/>
    <w:rPr>
      <w:rFonts w:asciiTheme="minorHAnsi" w:eastAsia="Times New Roman" w:hAnsiTheme="minorHAnsi" w:cs="Calibri"/>
      <w:b/>
      <w:bCs/>
      <w:sz w:val="24"/>
      <w:szCs w:val="24"/>
    </w:rPr>
  </w:style>
  <w:style w:type="paragraph" w:customStyle="1" w:styleId="inside-copy">
    <w:name w:val="inside-copy"/>
    <w:basedOn w:val="Normal"/>
    <w:uiPriority w:val="99"/>
    <w:qFormat/>
    <w:rsid w:val="00277E3D"/>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277E3D"/>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277E3D"/>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277E3D"/>
    <w:rPr>
      <w:rFonts w:ascii="Arial" w:hAnsi="Arial"/>
      <w:b w:val="0"/>
      <w:caps w:val="0"/>
      <w:sz w:val="20"/>
    </w:rPr>
  </w:style>
  <w:style w:type="paragraph" w:customStyle="1" w:styleId="ProjectTitleLine">
    <w:name w:val="Project Title Line"/>
    <w:basedOn w:val="Normal"/>
    <w:next w:val="Normal"/>
    <w:autoRedefine/>
    <w:uiPriority w:val="99"/>
    <w:qFormat/>
    <w:rsid w:val="00277E3D"/>
    <w:pPr>
      <w:jc w:val="center"/>
    </w:pPr>
    <w:rPr>
      <w:rFonts w:eastAsia="Times New Roman"/>
      <w:caps/>
      <w:szCs w:val="20"/>
    </w:rPr>
  </w:style>
  <w:style w:type="paragraph" w:customStyle="1" w:styleId="LanguageStrike">
    <w:name w:val="Language Strike"/>
    <w:basedOn w:val="Normal"/>
    <w:next w:val="Normal"/>
    <w:uiPriority w:val="99"/>
    <w:qFormat/>
    <w:rsid w:val="00277E3D"/>
    <w:rPr>
      <w:rFonts w:ascii="Arial Narrow" w:eastAsia="Times New Roman" w:hAnsi="Arial Narrow"/>
      <w:strike/>
    </w:rPr>
  </w:style>
  <w:style w:type="paragraph" w:customStyle="1" w:styleId="NormalVerdana">
    <w:name w:val="Normal + Verdana"/>
    <w:aliases w:val="10 pt,White,Normal + Arial"/>
    <w:basedOn w:val="Normal"/>
    <w:uiPriority w:val="99"/>
    <w:qFormat/>
    <w:rsid w:val="00277E3D"/>
    <w:rPr>
      <w:rFonts w:eastAsia="Times New Roman"/>
      <w:szCs w:val="20"/>
      <w:u w:val="single"/>
    </w:rPr>
  </w:style>
  <w:style w:type="paragraph" w:customStyle="1" w:styleId="Normal10pt">
    <w:name w:val="Normal + 10 pt"/>
    <w:basedOn w:val="Normal"/>
    <w:uiPriority w:val="99"/>
    <w:qFormat/>
    <w:rsid w:val="00277E3D"/>
    <w:rPr>
      <w:rFonts w:eastAsia="Times New Roman"/>
      <w:szCs w:val="20"/>
    </w:rPr>
  </w:style>
  <w:style w:type="paragraph" w:customStyle="1" w:styleId="cardChar1Char">
    <w:name w:val="card Char1 Char"/>
    <w:basedOn w:val="Normal"/>
    <w:uiPriority w:val="99"/>
    <w:qFormat/>
    <w:rsid w:val="00277E3D"/>
    <w:pPr>
      <w:ind w:left="288" w:right="288"/>
    </w:pPr>
    <w:rPr>
      <w:rFonts w:eastAsia="Times New Roman"/>
      <w:szCs w:val="20"/>
    </w:rPr>
  </w:style>
  <w:style w:type="paragraph" w:customStyle="1" w:styleId="CM12">
    <w:name w:val="CM12"/>
    <w:basedOn w:val="Default"/>
    <w:next w:val="Default"/>
    <w:uiPriority w:val="99"/>
    <w:qFormat/>
    <w:rsid w:val="00277E3D"/>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277E3D"/>
    <w:pPr>
      <w:widowControl w:val="0"/>
      <w:spacing w:after="480"/>
    </w:pPr>
    <w:rPr>
      <w:rFonts w:ascii="Granjon LT Std" w:hAnsi="Granjon LT Std"/>
      <w:color w:val="auto"/>
    </w:rPr>
  </w:style>
  <w:style w:type="paragraph" w:customStyle="1" w:styleId="CM10">
    <w:name w:val="CM10"/>
    <w:basedOn w:val="Default"/>
    <w:next w:val="Default"/>
    <w:uiPriority w:val="99"/>
    <w:qFormat/>
    <w:rsid w:val="00277E3D"/>
    <w:pPr>
      <w:widowControl w:val="0"/>
      <w:spacing w:line="320" w:lineRule="atLeast"/>
    </w:pPr>
    <w:rPr>
      <w:rFonts w:ascii="Granjon LT Std" w:hAnsi="Granjon LT Std"/>
      <w:color w:val="auto"/>
    </w:rPr>
  </w:style>
  <w:style w:type="paragraph" w:customStyle="1" w:styleId="bold">
    <w:name w:val="bold"/>
    <w:basedOn w:val="Normal"/>
    <w:uiPriority w:val="99"/>
    <w:qFormat/>
    <w:rsid w:val="00277E3D"/>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277E3D"/>
    <w:rPr>
      <w:rFonts w:ascii="Arial Narrow" w:eastAsia="Times New Roman" w:hAnsi="Arial Narrow"/>
      <w:strike/>
      <w:szCs w:val="20"/>
    </w:rPr>
  </w:style>
  <w:style w:type="paragraph" w:customStyle="1" w:styleId="textbodyblack">
    <w:name w:val="textbodyblack"/>
    <w:basedOn w:val="Normal"/>
    <w:uiPriority w:val="99"/>
    <w:qFormat/>
    <w:rsid w:val="00277E3D"/>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277E3D"/>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277E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277E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277E3D"/>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277E3D"/>
    <w:rPr>
      <w:rFonts w:ascii="Georgia" w:eastAsia="Times New Roman" w:hAnsi="Georgia"/>
      <w:b/>
      <w:bCs/>
      <w:szCs w:val="16"/>
      <w:u w:val="single"/>
    </w:rPr>
  </w:style>
  <w:style w:type="paragraph" w:customStyle="1" w:styleId="CiteCorrected">
    <w:name w:val="Cite Corrected"/>
    <w:basedOn w:val="Normal"/>
    <w:link w:val="CiteCorrectedChar"/>
    <w:qFormat/>
    <w:rsid w:val="00277E3D"/>
    <w:rPr>
      <w:rFonts w:ascii="Georgia" w:eastAsia="Times New Roman" w:hAnsi="Georgia"/>
      <w:b/>
      <w:bCs/>
      <w:szCs w:val="16"/>
      <w:u w:val="single"/>
    </w:rPr>
  </w:style>
  <w:style w:type="paragraph" w:customStyle="1" w:styleId="CardText2">
    <w:name w:val="Card Text 2"/>
    <w:basedOn w:val="CardText10"/>
    <w:link w:val="CardText2Char"/>
    <w:qFormat/>
    <w:rsid w:val="00277E3D"/>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rPr>
  </w:style>
  <w:style w:type="paragraph" w:customStyle="1" w:styleId="StyleLeft02">
    <w:name w:val="Style Left:  0.2&quot;"/>
    <w:basedOn w:val="Normal"/>
    <w:uiPriority w:val="99"/>
    <w:qFormat/>
    <w:rsid w:val="00277E3D"/>
    <w:pPr>
      <w:ind w:left="288"/>
    </w:pPr>
    <w:rPr>
      <w:rFonts w:eastAsia="SimSun"/>
      <w:szCs w:val="20"/>
      <w:lang w:eastAsia="zh-CN"/>
    </w:rPr>
  </w:style>
  <w:style w:type="paragraph" w:customStyle="1" w:styleId="story-body-text">
    <w:name w:val="story-body-text"/>
    <w:basedOn w:val="Normal"/>
    <w:uiPriority w:val="99"/>
    <w:qFormat/>
    <w:rsid w:val="00277E3D"/>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277E3D"/>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277E3D"/>
    <w:rPr>
      <w:u w:val="single"/>
    </w:rPr>
  </w:style>
  <w:style w:type="paragraph" w:customStyle="1" w:styleId="StyleCardText11ptUnderline">
    <w:name w:val="Style Card Text + 11 pt Underline"/>
    <w:link w:val="StyleCardText11ptUnderlineChar"/>
    <w:qFormat/>
    <w:rsid w:val="00277E3D"/>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277E3D"/>
    <w:rPr>
      <w:rFonts w:ascii="Georgia" w:hAnsi="Georgia"/>
      <w:sz w:val="16"/>
    </w:rPr>
  </w:style>
  <w:style w:type="paragraph" w:customStyle="1" w:styleId="StyleMinimizedText11pt">
    <w:name w:val="Style Minimized Text + 11 pt"/>
    <w:basedOn w:val="Normal"/>
    <w:link w:val="StyleMinimizedText11ptChar"/>
    <w:qFormat/>
    <w:rsid w:val="00277E3D"/>
    <w:rPr>
      <w:rFonts w:ascii="Georgia" w:hAnsi="Georgia"/>
      <w:sz w:val="16"/>
    </w:rPr>
  </w:style>
  <w:style w:type="character" w:customStyle="1" w:styleId="StyleMinimizedText11pt1Char">
    <w:name w:val="Style Minimized Text + 11 pt1 Char"/>
    <w:basedOn w:val="DefaultParagraphFont"/>
    <w:link w:val="StyleMinimizedText11pt1"/>
    <w:locked/>
    <w:rsid w:val="00277E3D"/>
    <w:rPr>
      <w:rFonts w:ascii="Georgia" w:hAnsi="Georgia"/>
      <w:sz w:val="16"/>
    </w:rPr>
  </w:style>
  <w:style w:type="paragraph" w:customStyle="1" w:styleId="StyleMinimizedText11pt1">
    <w:name w:val="Style Minimized Text + 11 pt1"/>
    <w:basedOn w:val="Normal"/>
    <w:link w:val="StyleMinimizedText11pt1Char"/>
    <w:qFormat/>
    <w:rsid w:val="00277E3D"/>
    <w:rPr>
      <w:rFonts w:ascii="Georgia" w:hAnsi="Georgia"/>
      <w:sz w:val="16"/>
    </w:rPr>
  </w:style>
  <w:style w:type="character" w:customStyle="1" w:styleId="Debate-CardSmalltextF2Char">
    <w:name w:val="Debate- Card Small text F2 Char"/>
    <w:link w:val="Debate-CardSmalltextF2"/>
    <w:locked/>
    <w:rsid w:val="00277E3D"/>
    <w:rPr>
      <w:rFonts w:ascii="Arial Narrow" w:hAnsi="Arial Narrow"/>
      <w:sz w:val="16"/>
    </w:rPr>
  </w:style>
  <w:style w:type="paragraph" w:customStyle="1" w:styleId="Debate-CardSmalltextF2">
    <w:name w:val="Debate- Card Small text F2"/>
    <w:basedOn w:val="Normal"/>
    <w:next w:val="Normal"/>
    <w:link w:val="Debate-CardSmalltextF2Char"/>
    <w:qFormat/>
    <w:rsid w:val="00277E3D"/>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277E3D"/>
    <w:rPr>
      <w:rFonts w:ascii="Arial Narrow" w:hAnsi="Arial Narrow"/>
      <w:b/>
      <w:sz w:val="18"/>
      <w:u w:val="single"/>
    </w:rPr>
  </w:style>
  <w:style w:type="paragraph" w:customStyle="1" w:styleId="Debate-EmphasizedText-F5">
    <w:name w:val="Debate- Emphasized Text- F5"/>
    <w:basedOn w:val="Normal"/>
    <w:link w:val="Debate-EmphasizedText-F5Char"/>
    <w:qFormat/>
    <w:rsid w:val="00277E3D"/>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277E3D"/>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77E3D"/>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277E3D"/>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77E3D"/>
    <w:rPr>
      <w:rFonts w:ascii="Times New Roman" w:eastAsia="Times New Roman" w:hAnsi="Times New Roman" w:cs="Calibri"/>
      <w:sz w:val="16"/>
    </w:rPr>
  </w:style>
  <w:style w:type="character" w:customStyle="1" w:styleId="CardStyleChar">
    <w:name w:val="Card Style Char"/>
    <w:link w:val="CardStyle"/>
    <w:locked/>
    <w:rsid w:val="00277E3D"/>
    <w:rPr>
      <w:rFonts w:eastAsia="Times New Roman"/>
    </w:rPr>
  </w:style>
  <w:style w:type="paragraph" w:customStyle="1" w:styleId="emactive">
    <w:name w:val="emactive"/>
    <w:basedOn w:val="Normal"/>
    <w:uiPriority w:val="99"/>
    <w:qFormat/>
    <w:rsid w:val="00277E3D"/>
    <w:pPr>
      <w:spacing w:before="100" w:beforeAutospacing="1" w:after="100" w:afterAutospacing="1"/>
    </w:pPr>
    <w:rPr>
      <w:rFonts w:eastAsia="Times New Roman"/>
      <w:sz w:val="24"/>
    </w:rPr>
  </w:style>
  <w:style w:type="paragraph" w:customStyle="1" w:styleId="emready">
    <w:name w:val="emready"/>
    <w:basedOn w:val="Normal"/>
    <w:uiPriority w:val="99"/>
    <w:qFormat/>
    <w:rsid w:val="00277E3D"/>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277E3D"/>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77E3D"/>
    <w:rPr>
      <w:rFonts w:ascii="Georgia" w:eastAsia="Times New Roman" w:hAnsi="Georgia" w:cs="Times New Roman"/>
      <w:b/>
      <w:u w:val="single"/>
    </w:rPr>
  </w:style>
  <w:style w:type="character" w:customStyle="1" w:styleId="CardHighlightChar">
    <w:name w:val="Card Highlight Char"/>
    <w:link w:val="CardHighlight"/>
    <w:locked/>
    <w:rsid w:val="00277E3D"/>
    <w:rPr>
      <w:rFonts w:eastAsia="Calibri" w:cs="Calibri"/>
      <w:u w:val="single"/>
      <w:shd w:val="clear" w:color="auto" w:fill="66FFFF"/>
    </w:rPr>
  </w:style>
  <w:style w:type="paragraph" w:customStyle="1" w:styleId="CardHighlight">
    <w:name w:val="Card Highlight"/>
    <w:basedOn w:val="Normal"/>
    <w:link w:val="CardHighlightChar"/>
    <w:qFormat/>
    <w:rsid w:val="00277E3D"/>
    <w:pPr>
      <w:shd w:val="clear" w:color="auto" w:fill="66FFFF"/>
    </w:pPr>
    <w:rPr>
      <w:rFonts w:eastAsia="Calibri" w:cs="Calibri"/>
      <w:u w:val="single"/>
    </w:rPr>
  </w:style>
  <w:style w:type="character" w:customStyle="1" w:styleId="BlockHeaderHiddenChar">
    <w:name w:val="Block Header Hidden Char"/>
    <w:link w:val="BlockHeaderHidden"/>
    <w:locked/>
    <w:rsid w:val="00277E3D"/>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77E3D"/>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77E3D"/>
    <w:pPr>
      <w:spacing w:before="100" w:beforeAutospacing="1" w:after="100" w:afterAutospacing="1"/>
    </w:pPr>
    <w:rPr>
      <w:rFonts w:eastAsia="Times New Roman"/>
      <w:sz w:val="24"/>
    </w:rPr>
  </w:style>
  <w:style w:type="paragraph" w:customStyle="1" w:styleId="norma">
    <w:name w:val="norma"/>
    <w:basedOn w:val="Heading3"/>
    <w:uiPriority w:val="99"/>
    <w:qFormat/>
    <w:rsid w:val="00277E3D"/>
    <w:rPr>
      <w:rFonts w:eastAsia="MS Gothic" w:cs="Arial"/>
      <w:sz w:val="24"/>
    </w:rPr>
  </w:style>
  <w:style w:type="paragraph" w:customStyle="1" w:styleId="nromal">
    <w:name w:val="nromal"/>
    <w:basedOn w:val="Normal"/>
    <w:uiPriority w:val="99"/>
    <w:qFormat/>
    <w:rsid w:val="00277E3D"/>
    <w:pPr>
      <w:keepNext/>
      <w:keepLines/>
      <w:spacing w:before="200"/>
      <w:outlineLvl w:val="3"/>
    </w:pPr>
    <w:rPr>
      <w:rFonts w:eastAsia="Times New Roman" w:cs="Cambria"/>
      <w:b/>
      <w:iCs/>
    </w:rPr>
  </w:style>
  <w:style w:type="paragraph" w:customStyle="1" w:styleId="natural">
    <w:name w:val="natural"/>
    <w:basedOn w:val="Normal"/>
    <w:uiPriority w:val="99"/>
    <w:qFormat/>
    <w:rsid w:val="00277E3D"/>
    <w:pPr>
      <w:keepNext/>
      <w:keepLines/>
      <w:spacing w:before="200"/>
      <w:outlineLvl w:val="3"/>
    </w:pPr>
    <w:rPr>
      <w:rFonts w:eastAsia="Times New Roman"/>
      <w:b/>
      <w:iCs/>
    </w:rPr>
  </w:style>
  <w:style w:type="paragraph" w:customStyle="1" w:styleId="nroaml">
    <w:name w:val="nroaml"/>
    <w:basedOn w:val="Normal"/>
    <w:uiPriority w:val="99"/>
    <w:qFormat/>
    <w:rsid w:val="00277E3D"/>
    <w:pPr>
      <w:keepNext/>
      <w:keepLines/>
      <w:spacing w:before="200"/>
      <w:outlineLvl w:val="3"/>
    </w:pPr>
    <w:rPr>
      <w:rFonts w:eastAsia="Times New Roman"/>
      <w:b/>
      <w:iCs/>
    </w:rPr>
  </w:style>
  <w:style w:type="paragraph" w:customStyle="1" w:styleId="noraml">
    <w:name w:val="noraml"/>
    <w:basedOn w:val="Normal"/>
    <w:uiPriority w:val="99"/>
    <w:qFormat/>
    <w:rsid w:val="00277E3D"/>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277E3D"/>
    <w:rPr>
      <w:rFonts w:ascii="Georgia" w:eastAsia="Calibri" w:hAnsi="Georgia"/>
      <w:sz w:val="16"/>
      <w:szCs w:val="16"/>
    </w:rPr>
  </w:style>
  <w:style w:type="paragraph" w:customStyle="1" w:styleId="SmallSizeParagraph">
    <w:name w:val="Small Size Paragraph"/>
    <w:basedOn w:val="Normal"/>
    <w:link w:val="SmallSizeParagraphChar"/>
    <w:qFormat/>
    <w:rsid w:val="00277E3D"/>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277E3D"/>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277E3D"/>
    <w:pPr>
      <w:pBdr>
        <w:top w:val="single" w:sz="4" w:space="0" w:color="auto"/>
        <w:left w:val="single" w:sz="4" w:space="0" w:color="auto"/>
        <w:bottom w:val="single" w:sz="4" w:space="0" w:color="auto"/>
        <w:right w:val="single" w:sz="4" w:space="0" w:color="auto"/>
      </w:pBdr>
    </w:pPr>
    <w:rPr>
      <w:rFonts w:ascii="Georgia" w:eastAsiaTheme="minorEastAsia" w:hAnsi="Georgia"/>
      <w:b/>
      <w:bCs/>
      <w:bdr w:val="single" w:sz="4" w:space="0" w:color="auto" w:frame="1"/>
    </w:rPr>
  </w:style>
  <w:style w:type="character" w:customStyle="1" w:styleId="LanguageEditingChar">
    <w:name w:val="Language Editing Char"/>
    <w:link w:val="LanguageEditing"/>
    <w:locked/>
    <w:rsid w:val="00277E3D"/>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77E3D"/>
    <w:rPr>
      <w:rFonts w:ascii="Times New Roman" w:eastAsia="Times New Roman" w:hAnsi="Times New Roman" w:cs="Times New Roman"/>
      <w:strike/>
      <w:sz w:val="20"/>
    </w:rPr>
  </w:style>
  <w:style w:type="character" w:customStyle="1" w:styleId="CardT1Char">
    <w:name w:val="CardT1 Char"/>
    <w:link w:val="CardT1"/>
    <w:locked/>
    <w:rsid w:val="00277E3D"/>
    <w:rPr>
      <w:rFonts w:ascii="Arial" w:eastAsia="Calibri" w:hAnsi="Arial" w:cs="Arial"/>
      <w:kern w:val="2"/>
      <w:sz w:val="14"/>
      <w:szCs w:val="14"/>
      <w:lang w:eastAsia="zh-TW"/>
    </w:rPr>
  </w:style>
  <w:style w:type="paragraph" w:customStyle="1" w:styleId="CardT1">
    <w:name w:val="CardT1"/>
    <w:basedOn w:val="Normal"/>
    <w:link w:val="CardT1Char"/>
    <w:qFormat/>
    <w:rsid w:val="00277E3D"/>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77E3D"/>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77E3D"/>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277E3D"/>
    <w:pPr>
      <w:spacing w:before="100" w:beforeAutospacing="1" w:after="100" w:afterAutospacing="1"/>
    </w:pPr>
    <w:rPr>
      <w:rFonts w:eastAsia="Times New Roman"/>
      <w:sz w:val="24"/>
    </w:rPr>
  </w:style>
  <w:style w:type="paragraph" w:customStyle="1" w:styleId="CiteReal">
    <w:name w:val="Cite Real"/>
    <w:basedOn w:val="Normal"/>
    <w:next w:val="Normal"/>
    <w:qFormat/>
    <w:rsid w:val="00277E3D"/>
    <w:rPr>
      <w:rFonts w:eastAsia="MS Mincho"/>
      <w:b/>
      <w:sz w:val="24"/>
      <w:u w:val="single"/>
    </w:rPr>
  </w:style>
  <w:style w:type="paragraph" w:customStyle="1" w:styleId="2909F619802848F09E01365C32F34654">
    <w:name w:val="2909F619802848F09E01365C32F34654"/>
    <w:uiPriority w:val="99"/>
    <w:qFormat/>
    <w:rsid w:val="00277E3D"/>
    <w:pPr>
      <w:spacing w:after="200" w:line="276" w:lineRule="auto"/>
    </w:pPr>
    <w:rPr>
      <w:rFonts w:eastAsia="Times New Roman" w:cs="Times New Roman"/>
      <w:lang w:eastAsia="ja-JP"/>
    </w:rPr>
  </w:style>
  <w:style w:type="character" w:customStyle="1" w:styleId="UnderlineSChar">
    <w:name w:val="Underline S Char"/>
    <w:link w:val="UnderlineS"/>
    <w:locked/>
    <w:rsid w:val="00277E3D"/>
    <w:rPr>
      <w:rFonts w:ascii="Georgia" w:eastAsia="Calibri" w:hAnsi="Georgia"/>
      <w:u w:val="single"/>
      <w:lang w:val="x-none" w:eastAsia="zh-CN"/>
    </w:rPr>
  </w:style>
  <w:style w:type="paragraph" w:customStyle="1" w:styleId="UnderlineS">
    <w:name w:val="Underline S"/>
    <w:basedOn w:val="Normal"/>
    <w:link w:val="UnderlineSChar"/>
    <w:qFormat/>
    <w:rsid w:val="00277E3D"/>
    <w:pPr>
      <w:spacing w:after="200"/>
    </w:pPr>
    <w:rPr>
      <w:rFonts w:ascii="Georgia" w:eastAsia="Calibri" w:hAnsi="Georgia"/>
      <w:u w:val="single"/>
      <w:lang w:val="x-none" w:eastAsia="zh-CN"/>
    </w:rPr>
  </w:style>
  <w:style w:type="character" w:customStyle="1" w:styleId="UnunderlinedChar">
    <w:name w:val="Ununderlined Char"/>
    <w:link w:val="Ununderlined"/>
    <w:locked/>
    <w:rsid w:val="00277E3D"/>
    <w:rPr>
      <w:rFonts w:ascii="Georgia" w:eastAsia="SimSun" w:hAnsi="Georgia"/>
      <w:sz w:val="12"/>
    </w:rPr>
  </w:style>
  <w:style w:type="paragraph" w:customStyle="1" w:styleId="Ununderlined">
    <w:name w:val="Ununderlined"/>
    <w:basedOn w:val="Normal"/>
    <w:link w:val="UnunderlinedChar"/>
    <w:qFormat/>
    <w:rsid w:val="00277E3D"/>
    <w:rPr>
      <w:rFonts w:ascii="Georgia" w:eastAsia="SimSun" w:hAnsi="Georgia"/>
      <w:sz w:val="12"/>
    </w:rPr>
  </w:style>
  <w:style w:type="character" w:customStyle="1" w:styleId="HighlightingChar">
    <w:name w:val="Highlighting Char"/>
    <w:link w:val="Highlighting"/>
    <w:locked/>
    <w:rsid w:val="00277E3D"/>
    <w:rPr>
      <w:rFonts w:ascii="Georgia" w:eastAsia="SimSun" w:hAnsi="Georgia"/>
      <w:u w:val="thick"/>
    </w:rPr>
  </w:style>
  <w:style w:type="paragraph" w:customStyle="1" w:styleId="Highlighting">
    <w:name w:val="Highlighting"/>
    <w:basedOn w:val="Normal"/>
    <w:link w:val="HighlightingChar"/>
    <w:autoRedefine/>
    <w:qFormat/>
    <w:rsid w:val="00277E3D"/>
    <w:rPr>
      <w:rFonts w:ascii="Georgia" w:eastAsia="SimSun" w:hAnsi="Georgia"/>
      <w:u w:val="thick"/>
    </w:rPr>
  </w:style>
  <w:style w:type="character" w:customStyle="1" w:styleId="CITEChar0">
    <w:name w:val="CITE Char"/>
    <w:link w:val="CITE"/>
    <w:locked/>
    <w:rsid w:val="00277E3D"/>
    <w:rPr>
      <w:rFonts w:ascii="Arial" w:eastAsia="Times New Roman" w:hAnsi="Arial" w:cs="Arial"/>
      <w:iCs/>
      <w:smallCaps/>
      <w:sz w:val="20"/>
      <w:szCs w:val="20"/>
      <w:u w:val="double"/>
    </w:rPr>
  </w:style>
  <w:style w:type="paragraph" w:customStyle="1" w:styleId="CITE">
    <w:name w:val="CITE"/>
    <w:basedOn w:val="Heading2"/>
    <w:link w:val="CITEChar0"/>
    <w:autoRedefine/>
    <w:qFormat/>
    <w:rsid w:val="00277E3D"/>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277E3D"/>
    <w:pPr>
      <w:spacing w:before="100" w:beforeAutospacing="1" w:after="100" w:afterAutospacing="1"/>
    </w:pPr>
    <w:rPr>
      <w:rFonts w:eastAsia="Times New Roman"/>
      <w:sz w:val="24"/>
      <w:lang w:eastAsia="zh-CN"/>
    </w:rPr>
  </w:style>
  <w:style w:type="paragraph" w:customStyle="1" w:styleId="Analytics">
    <w:name w:val="Analytics"/>
    <w:basedOn w:val="Normal"/>
    <w:rsid w:val="00277E3D"/>
    <w:rPr>
      <w:rFonts w:eastAsia="Calibri"/>
      <w:b/>
      <w:sz w:val="24"/>
    </w:rPr>
  </w:style>
  <w:style w:type="paragraph" w:customStyle="1" w:styleId="D345FF3D873148C5AE3FBF3267827368">
    <w:name w:val="D345FF3D873148C5AE3FBF3267827368"/>
    <w:uiPriority w:val="99"/>
    <w:qFormat/>
    <w:rsid w:val="00277E3D"/>
    <w:pPr>
      <w:spacing w:after="200" w:line="276" w:lineRule="auto"/>
    </w:pPr>
    <w:rPr>
      <w:rFonts w:eastAsia="Times New Roman" w:cs="Times New Roman"/>
      <w:lang w:eastAsia="ja-JP"/>
    </w:rPr>
  </w:style>
  <w:style w:type="character" w:customStyle="1" w:styleId="NormaltextCharChar">
    <w:name w:val="Normal text Char Char"/>
    <w:link w:val="Normaltext0"/>
    <w:locked/>
    <w:rsid w:val="00277E3D"/>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77E3D"/>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277E3D"/>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77E3D"/>
    <w:rPr>
      <w:b/>
      <w:sz w:val="28"/>
    </w:rPr>
  </w:style>
  <w:style w:type="character" w:customStyle="1" w:styleId="SourcenameChar">
    <w:name w:val="Source name Char"/>
    <w:link w:val="Sourcename"/>
    <w:locked/>
    <w:rsid w:val="00277E3D"/>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277E3D"/>
    <w:rPr>
      <w:b/>
      <w:bCs/>
      <w:sz w:val="20"/>
    </w:rPr>
  </w:style>
  <w:style w:type="character" w:customStyle="1" w:styleId="underlinedcardChar">
    <w:name w:val="underlined card Char"/>
    <w:link w:val="underlinedcard0"/>
    <w:locked/>
    <w:rsid w:val="00277E3D"/>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277E3D"/>
    <w:rPr>
      <w:sz w:val="22"/>
      <w:u w:val="single"/>
    </w:rPr>
  </w:style>
  <w:style w:type="paragraph" w:customStyle="1" w:styleId="FullText">
    <w:name w:val="Full Text"/>
    <w:basedOn w:val="Normal"/>
    <w:uiPriority w:val="99"/>
    <w:qFormat/>
    <w:rsid w:val="00277E3D"/>
    <w:rPr>
      <w:rFonts w:eastAsia="Times New Roman"/>
    </w:rPr>
  </w:style>
  <w:style w:type="character" w:customStyle="1" w:styleId="TextUnderlineChar">
    <w:name w:val="Text Underline Char"/>
    <w:link w:val="TextUnderline"/>
    <w:locked/>
    <w:rsid w:val="00277E3D"/>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277E3D"/>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277E3D"/>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277E3D"/>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277E3D"/>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277E3D"/>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277E3D"/>
    <w:pPr>
      <w:spacing w:before="240"/>
      <w:outlineLvl w:val="2"/>
    </w:pPr>
    <w:rPr>
      <w:rFonts w:eastAsia="Times New Roman"/>
      <w:b/>
    </w:rPr>
  </w:style>
  <w:style w:type="character" w:customStyle="1" w:styleId="CiteCardChar">
    <w:name w:val="Cite_Card Char"/>
    <w:link w:val="CiteCard0"/>
    <w:locked/>
    <w:rsid w:val="00277E3D"/>
    <w:rPr>
      <w:rFonts w:ascii="Times New Roman" w:eastAsia="Times New Roman" w:hAnsi="Times New Roman" w:cs="Arial"/>
      <w:bCs/>
      <w:sz w:val="20"/>
      <w:szCs w:val="20"/>
    </w:rPr>
  </w:style>
  <w:style w:type="paragraph" w:customStyle="1" w:styleId="CiteCard0">
    <w:name w:val="Cite_Card"/>
    <w:link w:val="CiteCardChar"/>
    <w:qFormat/>
    <w:rsid w:val="00277E3D"/>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277E3D"/>
    <w:pPr>
      <w:widowControl w:val="0"/>
    </w:pPr>
    <w:rPr>
      <w:rFonts w:eastAsia="MS Mincho"/>
      <w:color w:val="auto"/>
    </w:rPr>
  </w:style>
  <w:style w:type="paragraph" w:customStyle="1" w:styleId="dropcap">
    <w:name w:val="dropcap"/>
    <w:basedOn w:val="Normal"/>
    <w:uiPriority w:val="99"/>
    <w:qFormat/>
    <w:rsid w:val="00277E3D"/>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277E3D"/>
    <w:rPr>
      <w:rFonts w:ascii="Georgia" w:eastAsia="Times New Roman" w:hAnsi="Georgia"/>
      <w:u w:val="single"/>
    </w:rPr>
  </w:style>
  <w:style w:type="paragraph" w:customStyle="1" w:styleId="StyleStyle49pt6">
    <w:name w:val="Style Style4 + 9 pt6"/>
    <w:basedOn w:val="Style4"/>
    <w:link w:val="StyleStyle49pt6Char"/>
    <w:qFormat/>
    <w:rsid w:val="00277E3D"/>
    <w:rPr>
      <w:rFonts w:ascii="Georgia" w:hAnsi="Georgia"/>
    </w:rPr>
  </w:style>
  <w:style w:type="character" w:customStyle="1" w:styleId="UnderlineCharCharCharCharChar">
    <w:name w:val="Underline Char Char Char Char Char"/>
    <w:link w:val="UnderlineCharCharCharChar"/>
    <w:locked/>
    <w:rsid w:val="00277E3D"/>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77E3D"/>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277E3D"/>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77E3D"/>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77E3D"/>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77E3D"/>
    <w:rPr>
      <w:rFonts w:ascii="Georgia" w:hAnsi="Georgia" w:cs="Calibri"/>
      <w:b/>
      <w:bCs/>
      <w:u w:val="single"/>
    </w:rPr>
  </w:style>
  <w:style w:type="character" w:customStyle="1" w:styleId="DebatenoramlChar">
    <w:name w:val="Debatenoraml Char"/>
    <w:link w:val="Debatenoraml"/>
    <w:locked/>
    <w:rsid w:val="00277E3D"/>
    <w:rPr>
      <w:rFonts w:ascii="Times New Roman" w:hAnsi="Times New Roman" w:cs="Times New Roman"/>
    </w:rPr>
  </w:style>
  <w:style w:type="paragraph" w:customStyle="1" w:styleId="Debatenoraml">
    <w:name w:val="Debatenoraml"/>
    <w:basedOn w:val="NoSpacing"/>
    <w:link w:val="DebatenoramlChar"/>
    <w:qFormat/>
    <w:rsid w:val="00277E3D"/>
    <w:rPr>
      <w:rFonts w:eastAsiaTheme="minorEastAsia"/>
      <w:sz w:val="22"/>
      <w:szCs w:val="22"/>
    </w:rPr>
  </w:style>
  <w:style w:type="paragraph" w:customStyle="1" w:styleId="SynergyTag">
    <w:name w:val="SynergyTag"/>
    <w:basedOn w:val="Normal"/>
    <w:uiPriority w:val="99"/>
    <w:qFormat/>
    <w:rsid w:val="00277E3D"/>
    <w:rPr>
      <w:rFonts w:eastAsia="Calibri"/>
      <w:b/>
    </w:rPr>
  </w:style>
  <w:style w:type="character" w:customStyle="1" w:styleId="QualsChar">
    <w:name w:val="Quals Char"/>
    <w:link w:val="Quals"/>
    <w:locked/>
    <w:rsid w:val="00277E3D"/>
    <w:rPr>
      <w:rFonts w:ascii="Georgia" w:eastAsia="Calibri" w:hAnsi="Georgia"/>
      <w:sz w:val="18"/>
    </w:rPr>
  </w:style>
  <w:style w:type="paragraph" w:customStyle="1" w:styleId="Quals">
    <w:name w:val="Quals"/>
    <w:basedOn w:val="Normal"/>
    <w:link w:val="QualsChar"/>
    <w:qFormat/>
    <w:rsid w:val="00277E3D"/>
    <w:rPr>
      <w:rFonts w:ascii="Georgia" w:eastAsia="Calibri" w:hAnsi="Georgia"/>
      <w:sz w:val="18"/>
    </w:rPr>
  </w:style>
  <w:style w:type="paragraph" w:customStyle="1" w:styleId="times">
    <w:name w:val="times"/>
    <w:basedOn w:val="Normal"/>
    <w:qFormat/>
    <w:rsid w:val="00277E3D"/>
    <w:pPr>
      <w:spacing w:before="100" w:beforeAutospacing="1" w:after="100" w:afterAutospacing="1"/>
    </w:pPr>
    <w:rPr>
      <w:rFonts w:eastAsia="Times New Roman"/>
      <w:sz w:val="24"/>
    </w:rPr>
  </w:style>
  <w:style w:type="paragraph" w:customStyle="1" w:styleId="BodyA">
    <w:name w:val="Body A"/>
    <w:uiPriority w:val="99"/>
    <w:qFormat/>
    <w:rsid w:val="00277E3D"/>
    <w:rPr>
      <w:rFonts w:ascii="Helvetica" w:eastAsia="ヒラギノ角ゴ Pro W3" w:hAnsi="Helvetica" w:cs="Times New Roman"/>
      <w:color w:val="000000"/>
      <w:sz w:val="24"/>
      <w:szCs w:val="20"/>
    </w:rPr>
  </w:style>
  <w:style w:type="character" w:customStyle="1" w:styleId="StarredChar">
    <w:name w:val="Starred Char"/>
    <w:link w:val="Starred"/>
    <w:locked/>
    <w:rsid w:val="00277E3D"/>
    <w:rPr>
      <w:rFonts w:ascii="Georgia" w:eastAsia="Times New Roman" w:hAnsi="Georgia"/>
      <w:b/>
      <w:caps/>
      <w:szCs w:val="28"/>
      <w:u w:val="single"/>
    </w:rPr>
  </w:style>
  <w:style w:type="paragraph" w:customStyle="1" w:styleId="Starred">
    <w:name w:val="Starred"/>
    <w:basedOn w:val="Normal"/>
    <w:link w:val="StarredChar"/>
    <w:qFormat/>
    <w:rsid w:val="00277E3D"/>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277E3D"/>
    <w:rPr>
      <w:rFonts w:ascii="Georgia" w:eastAsia="Times New Roman" w:hAnsi="Georgia"/>
      <w:b/>
      <w:caps/>
      <w:szCs w:val="28"/>
      <w:u w:val="single"/>
    </w:rPr>
  </w:style>
  <w:style w:type="paragraph" w:customStyle="1" w:styleId="NotStarred">
    <w:name w:val="NotStarred"/>
    <w:basedOn w:val="Normal"/>
    <w:link w:val="NotStarredChar"/>
    <w:qFormat/>
    <w:rsid w:val="00277E3D"/>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277E3D"/>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277E3D"/>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277E3D"/>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bdr w:val="single" w:sz="4" w:space="0" w:color="auto" w:frame="1"/>
    </w:rPr>
  </w:style>
  <w:style w:type="character" w:customStyle="1" w:styleId="H4TagChar1">
    <w:name w:val="H4 (Tag) Char1"/>
    <w:link w:val="H4Tag"/>
    <w:locked/>
    <w:rsid w:val="00277E3D"/>
    <w:rPr>
      <w:rFonts w:ascii="Georgia" w:eastAsia="Calibri" w:hAnsi="Georgia"/>
      <w:b/>
    </w:rPr>
  </w:style>
  <w:style w:type="paragraph" w:customStyle="1" w:styleId="H4Tag">
    <w:name w:val="H4 (Tag)"/>
    <w:basedOn w:val="Normal"/>
    <w:link w:val="H4TagChar1"/>
    <w:qFormat/>
    <w:rsid w:val="00277E3D"/>
    <w:rPr>
      <w:rFonts w:ascii="Georgia" w:eastAsia="Calibri" w:hAnsi="Georgia"/>
      <w:b/>
    </w:rPr>
  </w:style>
  <w:style w:type="paragraph" w:customStyle="1" w:styleId="CM25">
    <w:name w:val="CM25"/>
    <w:basedOn w:val="Default"/>
    <w:next w:val="Default"/>
    <w:qFormat/>
    <w:rsid w:val="00277E3D"/>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277E3D"/>
    <w:rPr>
      <w:rFonts w:ascii="Georgia" w:hAnsi="Georgia"/>
      <w:b/>
    </w:rPr>
  </w:style>
  <w:style w:type="paragraph" w:customStyle="1" w:styleId="Debate-CardTagandCite-F6">
    <w:name w:val="Debate- Card Tag and Cite- F6"/>
    <w:basedOn w:val="Normal"/>
    <w:link w:val="Debate-CardTagandCite-F6Char"/>
    <w:qFormat/>
    <w:rsid w:val="00277E3D"/>
    <w:pPr>
      <w:contextualSpacing/>
    </w:pPr>
    <w:rPr>
      <w:rFonts w:ascii="Georgia" w:hAnsi="Georgia"/>
      <w:b/>
    </w:rPr>
  </w:style>
  <w:style w:type="character" w:customStyle="1" w:styleId="CardtextChar4">
    <w:name w:val="Card text Char"/>
    <w:link w:val="Cardtext3"/>
    <w:locked/>
    <w:rsid w:val="00277E3D"/>
    <w:rPr>
      <w:rFonts w:ascii="Arial Narrow" w:hAnsi="Arial Narrow"/>
      <w:u w:val="single"/>
    </w:rPr>
  </w:style>
  <w:style w:type="paragraph" w:customStyle="1" w:styleId="Cardtext3">
    <w:name w:val="Card text"/>
    <w:link w:val="CardtextChar4"/>
    <w:qFormat/>
    <w:rsid w:val="00277E3D"/>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277E3D"/>
    <w:rPr>
      <w:rFonts w:ascii="Georgia" w:eastAsia="Times New Roman" w:hAnsi="Georgia"/>
      <w:b/>
      <w:szCs w:val="28"/>
      <w:u w:val="single"/>
    </w:rPr>
  </w:style>
  <w:style w:type="paragraph" w:customStyle="1" w:styleId="NewHeading2">
    <w:name w:val="NewHeading2"/>
    <w:basedOn w:val="Normal"/>
    <w:link w:val="NewHeading2Char"/>
    <w:qFormat/>
    <w:rsid w:val="00277E3D"/>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277E3D"/>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277E3D"/>
    <w:rPr>
      <w:rFonts w:eastAsia="Calibri"/>
    </w:rPr>
  </w:style>
  <w:style w:type="paragraph" w:customStyle="1" w:styleId="TagLine">
    <w:name w:val="Tag Line"/>
    <w:basedOn w:val="Normal"/>
    <w:next w:val="FullText"/>
    <w:uiPriority w:val="99"/>
    <w:qFormat/>
    <w:rsid w:val="00277E3D"/>
    <w:rPr>
      <w:rFonts w:ascii="Arial Narrow" w:eastAsia="Times New Roman" w:hAnsi="Arial Narrow"/>
      <w:b/>
      <w:sz w:val="28"/>
    </w:rPr>
  </w:style>
  <w:style w:type="paragraph" w:customStyle="1" w:styleId="Card6pt">
    <w:name w:val="Card 6pt"/>
    <w:basedOn w:val="Normal"/>
    <w:uiPriority w:val="99"/>
    <w:qFormat/>
    <w:rsid w:val="00277E3D"/>
    <w:pPr>
      <w:ind w:left="288" w:right="288"/>
    </w:pPr>
    <w:rPr>
      <w:rFonts w:eastAsia="Calibri"/>
      <w:color w:val="000000"/>
      <w:sz w:val="12"/>
      <w:szCs w:val="20"/>
    </w:rPr>
  </w:style>
  <w:style w:type="character" w:customStyle="1" w:styleId="FullCiteChar">
    <w:name w:val="Full Cite Char"/>
    <w:link w:val="FullCite"/>
    <w:locked/>
    <w:rsid w:val="00277E3D"/>
    <w:rPr>
      <w:rFonts w:ascii="Garamond" w:eastAsia="Calibri" w:hAnsi="Garamond"/>
    </w:rPr>
  </w:style>
  <w:style w:type="paragraph" w:customStyle="1" w:styleId="FullCite">
    <w:name w:val="Full Cite"/>
    <w:basedOn w:val="Normal"/>
    <w:next w:val="Normal"/>
    <w:link w:val="FullCiteChar"/>
    <w:qFormat/>
    <w:rsid w:val="00277E3D"/>
    <w:rPr>
      <w:rFonts w:ascii="Garamond" w:eastAsia="Calibri" w:hAnsi="Garamond"/>
    </w:rPr>
  </w:style>
  <w:style w:type="character" w:customStyle="1" w:styleId="StyleCardStyleBlackUnderlineChar">
    <w:name w:val="Style Card Style + Black Underline Char"/>
    <w:link w:val="StyleCardStyleBlackUnderline"/>
    <w:locked/>
    <w:rsid w:val="00277E3D"/>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77E3D"/>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277E3D"/>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277E3D"/>
    <w:rPr>
      <w:rFonts w:ascii="Century Gothic" w:eastAsia="Times New Roman" w:hAnsi="Century Gothic"/>
    </w:rPr>
  </w:style>
  <w:style w:type="character" w:customStyle="1" w:styleId="StylecardThickunderlineChar">
    <w:name w:val="Style card + Thick underline Char"/>
    <w:link w:val="StylecardThickunderline"/>
    <w:locked/>
    <w:rsid w:val="00277E3D"/>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277E3D"/>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277E3D"/>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277E3D"/>
    <w:pPr>
      <w:ind w:left="288" w:right="288"/>
    </w:pPr>
    <w:rPr>
      <w:rFonts w:ascii="Georgia" w:eastAsia="SimSun" w:hAnsi="Georgia"/>
      <w:b/>
      <w:bCs/>
      <w:u w:val="single"/>
      <w:lang w:eastAsia="zh-CN"/>
    </w:rPr>
  </w:style>
  <w:style w:type="paragraph" w:customStyle="1" w:styleId="CM27">
    <w:name w:val="CM27"/>
    <w:basedOn w:val="Default"/>
    <w:next w:val="Default"/>
    <w:qFormat/>
    <w:rsid w:val="00277E3D"/>
    <w:pPr>
      <w:spacing w:after="200" w:line="276" w:lineRule="auto"/>
    </w:pPr>
    <w:rPr>
      <w:rFonts w:eastAsia="Calibri"/>
      <w:color w:val="auto"/>
      <w:sz w:val="22"/>
    </w:rPr>
  </w:style>
  <w:style w:type="paragraph" w:customStyle="1" w:styleId="font-null">
    <w:name w:val="font-null"/>
    <w:basedOn w:val="Normal"/>
    <w:uiPriority w:val="99"/>
    <w:qFormat/>
    <w:rsid w:val="00277E3D"/>
    <w:pPr>
      <w:spacing w:before="100" w:beforeAutospacing="1" w:after="100" w:afterAutospacing="1"/>
    </w:pPr>
    <w:rPr>
      <w:rFonts w:eastAsia="Times New Roman"/>
      <w:sz w:val="24"/>
    </w:rPr>
  </w:style>
  <w:style w:type="paragraph" w:customStyle="1" w:styleId="rteindent1">
    <w:name w:val="rteindent1"/>
    <w:basedOn w:val="Normal"/>
    <w:uiPriority w:val="99"/>
    <w:qFormat/>
    <w:rsid w:val="00277E3D"/>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277E3D"/>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277E3D"/>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277E3D"/>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277E3D"/>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277E3D"/>
    <w:pPr>
      <w:spacing w:before="100" w:beforeAutospacing="1" w:after="100" w:afterAutospacing="1"/>
    </w:pPr>
    <w:rPr>
      <w:rFonts w:eastAsia="Times New Roman"/>
      <w:sz w:val="24"/>
    </w:rPr>
  </w:style>
  <w:style w:type="paragraph" w:customStyle="1" w:styleId="class">
    <w:name w:val="class"/>
    <w:basedOn w:val="Normal"/>
    <w:uiPriority w:val="99"/>
    <w:qFormat/>
    <w:rsid w:val="00277E3D"/>
    <w:pPr>
      <w:spacing w:before="100" w:beforeAutospacing="1" w:after="100" w:afterAutospacing="1"/>
    </w:pPr>
    <w:rPr>
      <w:rFonts w:eastAsia="Times New Roman"/>
      <w:sz w:val="24"/>
    </w:rPr>
  </w:style>
  <w:style w:type="character" w:customStyle="1" w:styleId="blocktitleChar">
    <w:name w:val="block title Char"/>
    <w:link w:val="blocktitle0"/>
    <w:locked/>
    <w:rsid w:val="00277E3D"/>
    <w:rPr>
      <w:rFonts w:eastAsia="Calibri"/>
      <w:b/>
      <w:caps/>
      <w:sz w:val="28"/>
      <w:szCs w:val="28"/>
      <w:lang w:val="es-ES"/>
    </w:rPr>
  </w:style>
  <w:style w:type="paragraph" w:customStyle="1" w:styleId="Pa6">
    <w:name w:val="Pa6"/>
    <w:basedOn w:val="Normal"/>
    <w:next w:val="Normal"/>
    <w:uiPriority w:val="99"/>
    <w:qFormat/>
    <w:rsid w:val="00277E3D"/>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277E3D"/>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277E3D"/>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277E3D"/>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277E3D"/>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277E3D"/>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277E3D"/>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77E3D"/>
    <w:rPr>
      <w:rFonts w:ascii="Georgia" w:eastAsia="SimSun" w:hAnsi="Georgia"/>
      <w:b/>
      <w:bCs/>
    </w:rPr>
  </w:style>
  <w:style w:type="paragraph" w:customStyle="1" w:styleId="summary">
    <w:name w:val="summary"/>
    <w:basedOn w:val="Normal"/>
    <w:uiPriority w:val="99"/>
    <w:qFormat/>
    <w:rsid w:val="00277E3D"/>
    <w:pPr>
      <w:spacing w:before="100" w:beforeAutospacing="1" w:after="100" w:afterAutospacing="1"/>
    </w:pPr>
    <w:rPr>
      <w:rFonts w:eastAsia="Times New Roman"/>
      <w:sz w:val="24"/>
    </w:rPr>
  </w:style>
  <w:style w:type="paragraph" w:customStyle="1" w:styleId="Caption2">
    <w:name w:val="Caption2"/>
    <w:basedOn w:val="Normal"/>
    <w:uiPriority w:val="99"/>
    <w:qFormat/>
    <w:rsid w:val="00277E3D"/>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277E3D"/>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77E3D"/>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277E3D"/>
    <w:pPr>
      <w:jc w:val="center"/>
    </w:pPr>
    <w:rPr>
      <w:rFonts w:ascii="Book Antiqua" w:eastAsia="Times New Roman" w:hAnsi="Book Antiqua"/>
      <w:b/>
      <w:sz w:val="28"/>
    </w:rPr>
  </w:style>
  <w:style w:type="paragraph" w:customStyle="1" w:styleId="Little">
    <w:name w:val="Little"/>
    <w:basedOn w:val="Normal"/>
    <w:next w:val="Normal"/>
    <w:link w:val="LittleChar"/>
    <w:qFormat/>
    <w:rsid w:val="00277E3D"/>
    <w:pPr>
      <w:ind w:left="288"/>
    </w:pPr>
    <w:rPr>
      <w:rFonts w:ascii="Garamond" w:eastAsia="Times New Roman" w:hAnsi="Garamond"/>
    </w:rPr>
  </w:style>
  <w:style w:type="paragraph" w:customStyle="1" w:styleId="AAAcard">
    <w:name w:val="AAAcard"/>
    <w:basedOn w:val="Normal"/>
    <w:uiPriority w:val="99"/>
    <w:qFormat/>
    <w:rsid w:val="00277E3D"/>
    <w:pPr>
      <w:ind w:left="288" w:right="288"/>
    </w:pPr>
    <w:rPr>
      <w:rFonts w:eastAsia="Times New Roman"/>
    </w:rPr>
  </w:style>
  <w:style w:type="paragraph" w:customStyle="1" w:styleId="Caption3">
    <w:name w:val="Caption3"/>
    <w:basedOn w:val="Normal"/>
    <w:uiPriority w:val="99"/>
    <w:qFormat/>
    <w:rsid w:val="00277E3D"/>
    <w:pPr>
      <w:spacing w:before="100" w:beforeAutospacing="1" w:after="100" w:afterAutospacing="1"/>
    </w:pPr>
    <w:rPr>
      <w:rFonts w:eastAsia="Times New Roman"/>
      <w:sz w:val="24"/>
    </w:rPr>
  </w:style>
  <w:style w:type="paragraph" w:customStyle="1" w:styleId="body-12-5">
    <w:name w:val="body-12-5"/>
    <w:basedOn w:val="Normal"/>
    <w:uiPriority w:val="99"/>
    <w:qFormat/>
    <w:rsid w:val="00277E3D"/>
    <w:pPr>
      <w:spacing w:before="100" w:beforeAutospacing="1" w:after="100" w:afterAutospacing="1"/>
    </w:pPr>
    <w:rPr>
      <w:rFonts w:eastAsia="Times New Roman"/>
      <w:sz w:val="24"/>
    </w:rPr>
  </w:style>
  <w:style w:type="paragraph" w:customStyle="1" w:styleId="infuse">
    <w:name w:val="infuse"/>
    <w:basedOn w:val="Normal"/>
    <w:uiPriority w:val="99"/>
    <w:qFormat/>
    <w:rsid w:val="00277E3D"/>
    <w:pPr>
      <w:spacing w:before="100" w:beforeAutospacing="1" w:after="100" w:afterAutospacing="1"/>
    </w:pPr>
    <w:rPr>
      <w:rFonts w:eastAsia="Times New Roman"/>
      <w:sz w:val="24"/>
    </w:rPr>
  </w:style>
  <w:style w:type="paragraph" w:customStyle="1" w:styleId="fontreg">
    <w:name w:val="font_reg"/>
    <w:basedOn w:val="Normal"/>
    <w:uiPriority w:val="99"/>
    <w:qFormat/>
    <w:rsid w:val="00277E3D"/>
    <w:pPr>
      <w:spacing w:before="100" w:beforeAutospacing="1" w:after="100" w:afterAutospacing="1"/>
    </w:pPr>
    <w:rPr>
      <w:rFonts w:eastAsia="Times New Roman"/>
      <w:sz w:val="24"/>
    </w:rPr>
  </w:style>
  <w:style w:type="paragraph" w:customStyle="1" w:styleId="CITEF3">
    <w:name w:val="CITE F3"/>
    <w:uiPriority w:val="99"/>
    <w:qFormat/>
    <w:rsid w:val="00277E3D"/>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277E3D"/>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77E3D"/>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77E3D"/>
    <w:rPr>
      <w:rFonts w:eastAsia="Calibri" w:cs="Times New Roman"/>
      <w:sz w:val="20"/>
      <w:szCs w:val="20"/>
      <w:u w:val="single"/>
    </w:rPr>
  </w:style>
  <w:style w:type="paragraph" w:customStyle="1" w:styleId="StyleUnderlineTimesNewRoman">
    <w:name w:val="Style Underline + Times New Roman"/>
    <w:link w:val="StyleUnderlineTimesNewRomanChar"/>
    <w:qFormat/>
    <w:rsid w:val="00277E3D"/>
    <w:pPr>
      <w:spacing w:after="200"/>
    </w:pPr>
    <w:rPr>
      <w:rFonts w:eastAsia="Calibri" w:cs="Times New Roman"/>
      <w:sz w:val="20"/>
      <w:szCs w:val="20"/>
      <w:u w:val="single"/>
    </w:rPr>
  </w:style>
  <w:style w:type="paragraph" w:customStyle="1" w:styleId="hotroute1">
    <w:name w:val="hot route!"/>
    <w:basedOn w:val="Normal"/>
    <w:qFormat/>
    <w:rsid w:val="00277E3D"/>
    <w:pPr>
      <w:ind w:left="144"/>
    </w:pPr>
    <w:rPr>
      <w:rFonts w:ascii="Cambria" w:eastAsia="Calibri" w:hAnsi="Cambria"/>
      <w:sz w:val="24"/>
    </w:rPr>
  </w:style>
  <w:style w:type="paragraph" w:customStyle="1" w:styleId="FreeFormA">
    <w:name w:val="Free Form A"/>
    <w:autoRedefine/>
    <w:uiPriority w:val="99"/>
    <w:qFormat/>
    <w:rsid w:val="00277E3D"/>
    <w:pPr>
      <w:spacing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277E3D"/>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277E3D"/>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277E3D"/>
    <w:rPr>
      <w:rFonts w:ascii="Times New Roman" w:eastAsia="Times New Roman" w:hAnsi="Times New Roman" w:cs="Times New Roman"/>
      <w:sz w:val="10"/>
    </w:rPr>
  </w:style>
  <w:style w:type="paragraph" w:customStyle="1" w:styleId="subheader">
    <w:name w:val="subheader"/>
    <w:basedOn w:val="Normal"/>
    <w:uiPriority w:val="99"/>
    <w:qFormat/>
    <w:rsid w:val="00277E3D"/>
    <w:pPr>
      <w:spacing w:before="100" w:beforeAutospacing="1" w:after="100" w:afterAutospacing="1"/>
    </w:pPr>
    <w:rPr>
      <w:rFonts w:eastAsia="Times New Roman"/>
      <w:sz w:val="24"/>
    </w:rPr>
  </w:style>
  <w:style w:type="paragraph" w:customStyle="1" w:styleId="firstletter">
    <w:name w:val="firstletter"/>
    <w:basedOn w:val="Normal"/>
    <w:uiPriority w:val="99"/>
    <w:qFormat/>
    <w:rsid w:val="00277E3D"/>
    <w:pPr>
      <w:spacing w:before="100" w:beforeAutospacing="1" w:after="100" w:afterAutospacing="1"/>
    </w:pPr>
    <w:rPr>
      <w:rFonts w:eastAsia="Times New Roman"/>
      <w:sz w:val="24"/>
    </w:rPr>
  </w:style>
  <w:style w:type="paragraph" w:customStyle="1" w:styleId="more">
    <w:name w:val="more"/>
    <w:basedOn w:val="Normal"/>
    <w:uiPriority w:val="99"/>
    <w:qFormat/>
    <w:rsid w:val="00277E3D"/>
    <w:pPr>
      <w:spacing w:before="100" w:beforeAutospacing="1" w:after="100" w:afterAutospacing="1"/>
    </w:pPr>
    <w:rPr>
      <w:rFonts w:eastAsia="Times New Roman"/>
      <w:sz w:val="24"/>
    </w:rPr>
  </w:style>
  <w:style w:type="paragraph" w:customStyle="1" w:styleId="story">
    <w:name w:val="story"/>
    <w:basedOn w:val="Normal"/>
    <w:uiPriority w:val="99"/>
    <w:qFormat/>
    <w:rsid w:val="00277E3D"/>
    <w:pPr>
      <w:spacing w:before="100" w:beforeAutospacing="1" w:after="100" w:afterAutospacing="1"/>
    </w:pPr>
    <w:rPr>
      <w:rFonts w:eastAsia="Times New Roman"/>
      <w:sz w:val="24"/>
    </w:rPr>
  </w:style>
  <w:style w:type="paragraph" w:customStyle="1" w:styleId="H1numbered">
    <w:name w:val="H1 numbered"/>
    <w:basedOn w:val="Normal"/>
    <w:uiPriority w:val="99"/>
    <w:qFormat/>
    <w:rsid w:val="00277E3D"/>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277E3D"/>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277E3D"/>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277E3D"/>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277E3D"/>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277E3D"/>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277E3D"/>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277E3D"/>
    <w:pPr>
      <w:widowControl w:val="0"/>
      <w:spacing w:after="63"/>
    </w:pPr>
    <w:rPr>
      <w:rFonts w:ascii="Arial" w:hAnsi="Arial"/>
      <w:color w:val="auto"/>
    </w:rPr>
  </w:style>
  <w:style w:type="paragraph" w:customStyle="1" w:styleId="CM35">
    <w:name w:val="CM35"/>
    <w:basedOn w:val="Default"/>
    <w:next w:val="Default"/>
    <w:uiPriority w:val="99"/>
    <w:qFormat/>
    <w:rsid w:val="00277E3D"/>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277E3D"/>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277E3D"/>
    <w:rPr>
      <w:rFonts w:eastAsia="Times New Roman" w:cs="Times New Roman"/>
      <w:sz w:val="20"/>
      <w:szCs w:val="20"/>
    </w:rPr>
  </w:style>
  <w:style w:type="paragraph" w:customStyle="1" w:styleId="StylecardCharCharChar11pt">
    <w:name w:val="Style card Char Char Char + 11 pt"/>
    <w:link w:val="StylecardCharCharChar11ptChar"/>
    <w:qFormat/>
    <w:rsid w:val="00277E3D"/>
    <w:pPr>
      <w:spacing w:after="200"/>
      <w:ind w:left="288" w:right="288"/>
    </w:pPr>
    <w:rPr>
      <w:rFonts w:eastAsia="Times New Roman" w:cs="Times New Roman"/>
      <w:sz w:val="20"/>
      <w:szCs w:val="20"/>
    </w:rPr>
  </w:style>
  <w:style w:type="character" w:customStyle="1" w:styleId="StyleCards11ptChar">
    <w:name w:val="Style Cards + 11 pt Char"/>
    <w:link w:val="StyleCards11pt"/>
    <w:locked/>
    <w:rsid w:val="00277E3D"/>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77E3D"/>
    <w:rPr>
      <w:rFonts w:ascii="Georgia" w:hAnsi="Georgia"/>
      <w:sz w:val="22"/>
      <w:szCs w:val="22"/>
      <w:lang w:val="x-none" w:eastAsia="x-none"/>
    </w:rPr>
  </w:style>
  <w:style w:type="character" w:customStyle="1" w:styleId="StyleCards11ptUnderlineChar">
    <w:name w:val="Style Cards + 11 pt Underline Char"/>
    <w:link w:val="StyleCards11ptUnderline"/>
    <w:locked/>
    <w:rsid w:val="00277E3D"/>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77E3D"/>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277E3D"/>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77E3D"/>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77E3D"/>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77E3D"/>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277E3D"/>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77E3D"/>
    <w:rPr>
      <w:rFonts w:ascii="Georgia" w:hAnsi="Georgia"/>
      <w:lang w:val="x-none" w:eastAsia="x-none"/>
    </w:rPr>
  </w:style>
  <w:style w:type="character" w:customStyle="1" w:styleId="NormalFontChar">
    <w:name w:val="Normal Font Char"/>
    <w:link w:val="NormalFont"/>
    <w:locked/>
    <w:rsid w:val="00277E3D"/>
    <w:rPr>
      <w:rFonts w:ascii="Times New Roman" w:eastAsia="Times New Roman" w:hAnsi="Times New Roman" w:cs="Times New Roman"/>
      <w:sz w:val="20"/>
      <w:szCs w:val="20"/>
    </w:rPr>
  </w:style>
  <w:style w:type="paragraph" w:customStyle="1" w:styleId="NormalFont">
    <w:name w:val="Normal Font"/>
    <w:link w:val="NormalFontChar"/>
    <w:qFormat/>
    <w:rsid w:val="00277E3D"/>
    <w:rPr>
      <w:rFonts w:ascii="Times New Roman" w:eastAsia="Times New Roman" w:hAnsi="Times New Roman" w:cs="Times New Roman"/>
      <w:sz w:val="20"/>
      <w:szCs w:val="20"/>
    </w:rPr>
  </w:style>
  <w:style w:type="paragraph" w:customStyle="1" w:styleId="StyleSmall11pt">
    <w:name w:val="Style Small + 11 pt"/>
    <w:uiPriority w:val="99"/>
    <w:qFormat/>
    <w:rsid w:val="00277E3D"/>
    <w:pPr>
      <w:spacing w:after="200"/>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277E3D"/>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77E3D"/>
    <w:rPr>
      <w:u w:val="single"/>
      <w:lang w:val="x-none" w:eastAsia="x-none"/>
    </w:rPr>
  </w:style>
  <w:style w:type="character" w:customStyle="1" w:styleId="StyleNormalFont11ptBoldUnderlineChar">
    <w:name w:val="Style Normal Font + 11 pt Bold Underline Char"/>
    <w:link w:val="StyleNormalFont11ptBoldUnderline"/>
    <w:locked/>
    <w:rsid w:val="00277E3D"/>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77E3D"/>
    <w:rPr>
      <w:b/>
      <w:bCs/>
      <w:u w:val="single"/>
      <w:lang w:val="x-none" w:eastAsia="x-none"/>
    </w:rPr>
  </w:style>
  <w:style w:type="paragraph" w:customStyle="1" w:styleId="Smallfont0">
    <w:name w:val="Smallfont"/>
    <w:basedOn w:val="Normal"/>
    <w:uiPriority w:val="99"/>
    <w:qFormat/>
    <w:rsid w:val="00277E3D"/>
    <w:rPr>
      <w:rFonts w:eastAsia="Times New Roman"/>
      <w:sz w:val="15"/>
    </w:rPr>
  </w:style>
  <w:style w:type="paragraph" w:customStyle="1" w:styleId="formatvorlage2">
    <w:name w:val="formatvorlage2"/>
    <w:basedOn w:val="Normal"/>
    <w:uiPriority w:val="99"/>
    <w:qFormat/>
    <w:rsid w:val="00277E3D"/>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277E3D"/>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77E3D"/>
    <w:pPr>
      <w:spacing w:after="0"/>
      <w:contextualSpacing w:val="0"/>
      <w:jc w:val="center"/>
    </w:pPr>
    <w:rPr>
      <w:rFonts w:ascii="Georgia" w:eastAsia="Times New Roman" w:hAnsi="Georgia" w:cs="Calibri (Headings)"/>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277E3D"/>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77E3D"/>
    <w:pPr>
      <w:spacing w:after="0"/>
      <w:contextualSpacing w:val="0"/>
      <w:jc w:val="center"/>
    </w:pPr>
    <w:rPr>
      <w:rFonts w:ascii="Georgia" w:eastAsia="Times New Roman" w:hAnsi="Georgia" w:cs="Calibri (Headings)"/>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277E3D"/>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277E3D"/>
    <w:pPr>
      <w:ind w:left="144"/>
    </w:pPr>
    <w:rPr>
      <w:rFonts w:ascii="Georgia" w:eastAsia="Times New Roman" w:hAnsi="Georgia"/>
      <w:lang w:val="x-none" w:eastAsia="x-none"/>
    </w:rPr>
  </w:style>
  <w:style w:type="paragraph" w:customStyle="1" w:styleId="deck">
    <w:name w:val="deck"/>
    <w:basedOn w:val="Normal"/>
    <w:uiPriority w:val="99"/>
    <w:qFormat/>
    <w:rsid w:val="00277E3D"/>
    <w:pPr>
      <w:spacing w:before="100" w:beforeAutospacing="1" w:after="100" w:afterAutospacing="1"/>
    </w:pPr>
    <w:rPr>
      <w:rFonts w:eastAsia="Times New Roman"/>
      <w:sz w:val="24"/>
    </w:rPr>
  </w:style>
  <w:style w:type="paragraph" w:customStyle="1" w:styleId="i1">
    <w:name w:val="i1"/>
    <w:basedOn w:val="Normal"/>
    <w:uiPriority w:val="99"/>
    <w:qFormat/>
    <w:rsid w:val="00277E3D"/>
    <w:pPr>
      <w:spacing w:before="100" w:beforeAutospacing="1" w:after="100" w:afterAutospacing="1"/>
    </w:pPr>
    <w:rPr>
      <w:rFonts w:eastAsia="Times New Roman"/>
      <w:sz w:val="24"/>
    </w:rPr>
  </w:style>
  <w:style w:type="paragraph" w:customStyle="1" w:styleId="question">
    <w:name w:val="question"/>
    <w:basedOn w:val="Normal"/>
    <w:uiPriority w:val="99"/>
    <w:qFormat/>
    <w:rsid w:val="00277E3D"/>
    <w:pPr>
      <w:spacing w:before="100" w:beforeAutospacing="1" w:after="100" w:afterAutospacing="1"/>
    </w:pPr>
    <w:rPr>
      <w:rFonts w:eastAsia="Times New Roman"/>
      <w:sz w:val="24"/>
    </w:rPr>
  </w:style>
  <w:style w:type="paragraph" w:customStyle="1" w:styleId="bodycopy">
    <w:name w:val="bodycopy"/>
    <w:basedOn w:val="Normal"/>
    <w:uiPriority w:val="99"/>
    <w:qFormat/>
    <w:rsid w:val="00277E3D"/>
    <w:pPr>
      <w:spacing w:before="100" w:beforeAutospacing="1" w:after="100" w:afterAutospacing="1"/>
    </w:pPr>
    <w:rPr>
      <w:rFonts w:eastAsia="Times New Roman"/>
      <w:sz w:val="24"/>
    </w:rPr>
  </w:style>
  <w:style w:type="paragraph" w:customStyle="1" w:styleId="Fifth">
    <w:name w:val="Fifth"/>
    <w:basedOn w:val="Normal"/>
    <w:link w:val="FifthChar"/>
    <w:qFormat/>
    <w:rsid w:val="00277E3D"/>
    <w:rPr>
      <w:rFonts w:eastAsia="Calibri"/>
    </w:rPr>
  </w:style>
  <w:style w:type="paragraph" w:customStyle="1" w:styleId="NoteLevel22">
    <w:name w:val="Note Level 22"/>
    <w:basedOn w:val="Normal"/>
    <w:next w:val="Normal"/>
    <w:uiPriority w:val="99"/>
    <w:qFormat/>
    <w:rsid w:val="00277E3D"/>
    <w:pPr>
      <w:keepNext/>
      <w:ind w:left="288" w:right="288"/>
    </w:pPr>
    <w:rPr>
      <w:rFonts w:eastAsia="MS Gothic"/>
      <w:szCs w:val="20"/>
    </w:rPr>
  </w:style>
  <w:style w:type="paragraph" w:customStyle="1" w:styleId="wp-caption-text">
    <w:name w:val="wp-caption-text"/>
    <w:basedOn w:val="Normal"/>
    <w:qFormat/>
    <w:rsid w:val="00277E3D"/>
    <w:pPr>
      <w:spacing w:before="100" w:beforeAutospacing="1" w:after="100" w:afterAutospacing="1"/>
    </w:pPr>
    <w:rPr>
      <w:rFonts w:eastAsia="Times New Roman"/>
      <w:sz w:val="24"/>
    </w:rPr>
  </w:style>
  <w:style w:type="paragraph" w:customStyle="1" w:styleId="svarticle">
    <w:name w:val="svarticle"/>
    <w:basedOn w:val="Normal"/>
    <w:uiPriority w:val="99"/>
    <w:qFormat/>
    <w:rsid w:val="00277E3D"/>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277E3D"/>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277E3D"/>
    <w:pPr>
      <w:spacing w:before="100" w:beforeAutospacing="1" w:after="100" w:afterAutospacing="1"/>
    </w:pPr>
  </w:style>
  <w:style w:type="paragraph" w:customStyle="1" w:styleId="description">
    <w:name w:val="description"/>
    <w:basedOn w:val="Normal"/>
    <w:uiPriority w:val="99"/>
    <w:qFormat/>
    <w:rsid w:val="00277E3D"/>
    <w:pPr>
      <w:spacing w:before="100" w:beforeAutospacing="1" w:after="100" w:afterAutospacing="1"/>
    </w:pPr>
  </w:style>
  <w:style w:type="paragraph" w:customStyle="1" w:styleId="graf">
    <w:name w:val="graf"/>
    <w:basedOn w:val="Normal"/>
    <w:uiPriority w:val="99"/>
    <w:qFormat/>
    <w:rsid w:val="00277E3D"/>
    <w:pPr>
      <w:spacing w:before="100" w:beforeAutospacing="1" w:after="100" w:afterAutospacing="1"/>
    </w:pPr>
  </w:style>
  <w:style w:type="paragraph" w:customStyle="1" w:styleId="column">
    <w:name w:val="column"/>
    <w:basedOn w:val="Normal"/>
    <w:uiPriority w:val="99"/>
    <w:qFormat/>
    <w:rsid w:val="00277E3D"/>
    <w:pPr>
      <w:spacing w:before="100" w:beforeAutospacing="1" w:after="100" w:afterAutospacing="1"/>
    </w:pPr>
  </w:style>
  <w:style w:type="paragraph" w:customStyle="1" w:styleId="recirc-container">
    <w:name w:val="recirc-container"/>
    <w:basedOn w:val="Normal"/>
    <w:uiPriority w:val="99"/>
    <w:qFormat/>
    <w:rsid w:val="00277E3D"/>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277E3D"/>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277E3D"/>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277E3D"/>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277E3D"/>
    <w:rPr>
      <w:rFonts w:ascii="Georgia" w:hAnsi="Georgia" w:hint="default"/>
      <w:i/>
      <w:iCs/>
      <w:color w:val="808080"/>
    </w:rPr>
  </w:style>
  <w:style w:type="character" w:customStyle="1" w:styleId="cardchar00">
    <w:name w:val="cardchar0"/>
    <w:basedOn w:val="DefaultParagraphFont"/>
    <w:rsid w:val="00277E3D"/>
  </w:style>
  <w:style w:type="character" w:customStyle="1" w:styleId="UnderlineNon-bold">
    <w:name w:val="Underline Non - bold"/>
    <w:rsid w:val="00277E3D"/>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277E3D"/>
  </w:style>
  <w:style w:type="character" w:customStyle="1" w:styleId="StyleHeading4UnderlinedsmalltextGaramondChar">
    <w:name w:val="Style Heading 4Underlinedsmall text + Garamond Char"/>
    <w:link w:val="StyleHeading4UnderlinedsmalltextGaramond"/>
    <w:locked/>
    <w:rsid w:val="00277E3D"/>
  </w:style>
  <w:style w:type="character" w:customStyle="1" w:styleId="Heading5Char2">
    <w:name w:val="Heading 5 Char2"/>
    <w:rsid w:val="00277E3D"/>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277E3D"/>
    <w:rPr>
      <w:rFonts w:ascii="Arial" w:hAnsi="Arial" w:cs="Arial"/>
      <w:vanish/>
      <w:sz w:val="16"/>
      <w:szCs w:val="16"/>
    </w:rPr>
  </w:style>
  <w:style w:type="paragraph" w:styleId="z-TopofForm">
    <w:name w:val="HTML Top of Form"/>
    <w:basedOn w:val="Normal"/>
    <w:next w:val="Normal"/>
    <w:link w:val="z-TopofFormChar"/>
    <w:hidden/>
    <w:uiPriority w:val="99"/>
    <w:unhideWhenUsed/>
    <w:rsid w:val="00277E3D"/>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277E3D"/>
    <w:rPr>
      <w:rFonts w:ascii="Arial" w:hAnsi="Arial" w:cs="Arial"/>
      <w:vanish/>
      <w:sz w:val="16"/>
      <w:szCs w:val="16"/>
    </w:rPr>
  </w:style>
  <w:style w:type="character" w:customStyle="1" w:styleId="z-BottomofFormChar">
    <w:name w:val="z-Bottom of Form Char"/>
    <w:basedOn w:val="DefaultParagraphFont"/>
    <w:link w:val="z-BottomofForm"/>
    <w:uiPriority w:val="99"/>
    <w:rsid w:val="00277E3D"/>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277E3D"/>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277E3D"/>
    <w:rPr>
      <w:rFonts w:ascii="Arial" w:hAnsi="Arial" w:cs="Arial"/>
      <w:vanish/>
      <w:sz w:val="16"/>
      <w:szCs w:val="16"/>
    </w:rPr>
  </w:style>
  <w:style w:type="character" w:customStyle="1" w:styleId="Style2CharChar">
    <w:name w:val="Style2 Char Char"/>
    <w:rsid w:val="00277E3D"/>
    <w:rPr>
      <w:u w:val="thick"/>
      <w:lang w:val="en-US" w:eastAsia="en-US" w:bidi="ar-SA"/>
    </w:rPr>
  </w:style>
  <w:style w:type="character" w:customStyle="1" w:styleId="authordate1">
    <w:name w:val="authordate"/>
    <w:rsid w:val="00277E3D"/>
  </w:style>
  <w:style w:type="character" w:customStyle="1" w:styleId="underline0">
    <w:name w:val="%underline"/>
    <w:rsid w:val="00277E3D"/>
    <w:rPr>
      <w:rFonts w:ascii="Times New Roman" w:hAnsi="Times New Roman" w:cs="Times New Roman" w:hint="default"/>
      <w:strike w:val="0"/>
      <w:dstrike w:val="0"/>
      <w:sz w:val="16"/>
      <w:u w:val="none"/>
      <w:effect w:val="none"/>
    </w:rPr>
  </w:style>
  <w:style w:type="character" w:customStyle="1" w:styleId="AUNDERLINE0">
    <w:name w:val="AUNDERLINE"/>
    <w:qFormat/>
    <w:rsid w:val="00277E3D"/>
    <w:rPr>
      <w:rFonts w:ascii="Times New Roman" w:hAnsi="Times New Roman" w:cs="Times New Roman" w:hint="default"/>
      <w:sz w:val="20"/>
      <w:u w:val="single"/>
    </w:rPr>
  </w:style>
  <w:style w:type="character" w:customStyle="1" w:styleId="UnderlinedCharChar">
    <w:name w:val="Underlined Char Char"/>
    <w:rsid w:val="00277E3D"/>
    <w:rPr>
      <w:rFonts w:ascii="Garamond" w:hAnsi="Garamond" w:hint="default"/>
      <w:szCs w:val="28"/>
      <w:u w:val="single"/>
      <w:lang w:val="en-US" w:eastAsia="en-US" w:bidi="ar-SA"/>
    </w:rPr>
  </w:style>
  <w:style w:type="character" w:customStyle="1" w:styleId="slug-doi">
    <w:name w:val="slug-doi"/>
    <w:basedOn w:val="DefaultParagraphFont"/>
    <w:rsid w:val="00277E3D"/>
  </w:style>
  <w:style w:type="character" w:customStyle="1" w:styleId="af">
    <w:name w:val="af"/>
    <w:basedOn w:val="DefaultParagraphFont"/>
    <w:rsid w:val="00277E3D"/>
  </w:style>
  <w:style w:type="character" w:customStyle="1" w:styleId="ab">
    <w:name w:val="ab"/>
    <w:basedOn w:val="DefaultParagraphFont"/>
    <w:rsid w:val="00277E3D"/>
  </w:style>
  <w:style w:type="character" w:customStyle="1" w:styleId="em">
    <w:name w:val="em"/>
    <w:basedOn w:val="DefaultParagraphFont"/>
    <w:rsid w:val="00277E3D"/>
  </w:style>
  <w:style w:type="character" w:customStyle="1" w:styleId="au">
    <w:name w:val="au"/>
    <w:basedOn w:val="DefaultParagraphFont"/>
    <w:rsid w:val="00277E3D"/>
  </w:style>
  <w:style w:type="character" w:customStyle="1" w:styleId="ti">
    <w:name w:val="ti"/>
    <w:basedOn w:val="DefaultParagraphFont"/>
    <w:rsid w:val="00277E3D"/>
  </w:style>
  <w:style w:type="character" w:customStyle="1" w:styleId="subheadblue">
    <w:name w:val="subhead_blue"/>
    <w:basedOn w:val="DefaultParagraphFont"/>
    <w:rsid w:val="00277E3D"/>
  </w:style>
  <w:style w:type="character" w:customStyle="1" w:styleId="affiliation">
    <w:name w:val="affiliation"/>
    <w:basedOn w:val="DefaultParagraphFont"/>
    <w:rsid w:val="00277E3D"/>
  </w:style>
  <w:style w:type="character" w:customStyle="1" w:styleId="slug-doi-wrapper">
    <w:name w:val="slug-doi-wrapper"/>
    <w:basedOn w:val="DefaultParagraphFont"/>
    <w:rsid w:val="00277E3D"/>
  </w:style>
  <w:style w:type="character" w:customStyle="1" w:styleId="slug-metadata-noteahead-of-print">
    <w:name w:val="slug-metadata-note ahead-of-print"/>
    <w:basedOn w:val="DefaultParagraphFont"/>
    <w:rsid w:val="00277E3D"/>
  </w:style>
  <w:style w:type="character" w:customStyle="1" w:styleId="slug-ahead-of-print-date">
    <w:name w:val="slug-ahead-of-print-date"/>
    <w:basedOn w:val="DefaultParagraphFont"/>
    <w:rsid w:val="00277E3D"/>
  </w:style>
  <w:style w:type="character" w:customStyle="1" w:styleId="medium-bold">
    <w:name w:val="medium-bold"/>
    <w:basedOn w:val="DefaultParagraphFont"/>
    <w:rsid w:val="00277E3D"/>
  </w:style>
  <w:style w:type="character" w:customStyle="1" w:styleId="updated-short-citation">
    <w:name w:val="updated-short-citation"/>
    <w:basedOn w:val="DefaultParagraphFont"/>
    <w:rsid w:val="00277E3D"/>
  </w:style>
  <w:style w:type="character" w:customStyle="1" w:styleId="goohl0">
    <w:name w:val="goohl0"/>
    <w:basedOn w:val="DefaultParagraphFont"/>
    <w:rsid w:val="00277E3D"/>
  </w:style>
  <w:style w:type="character" w:customStyle="1" w:styleId="CharChar6">
    <w:name w:val="Char Char6"/>
    <w:rsid w:val="00277E3D"/>
    <w:rPr>
      <w:rFonts w:ascii="Arial" w:hAnsi="Arial" w:cs="Arial" w:hint="default"/>
      <w:bCs/>
      <w:sz w:val="16"/>
      <w:szCs w:val="26"/>
      <w:lang w:val="en-US" w:eastAsia="en-US" w:bidi="ar-SA"/>
    </w:rPr>
  </w:style>
  <w:style w:type="character" w:customStyle="1" w:styleId="TagCharChar1">
    <w:name w:val="Tag Char Char1"/>
    <w:rsid w:val="00277E3D"/>
    <w:rPr>
      <w:b/>
      <w:bCs w:val="0"/>
      <w:sz w:val="24"/>
      <w:szCs w:val="24"/>
      <w:lang w:val="en-US" w:eastAsia="en-US" w:bidi="ar-SA"/>
    </w:rPr>
  </w:style>
  <w:style w:type="character" w:customStyle="1" w:styleId="12TimesNewRoman">
    <w:name w:val="12 Times New Roman"/>
    <w:rsid w:val="00277E3D"/>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77E3D"/>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77E3D"/>
    <w:rPr>
      <w:rFonts w:ascii="Times New Roman" w:hAnsi="Times New Roman" w:cs="Times New Roman" w:hint="default"/>
      <w:strike w:val="0"/>
      <w:dstrike w:val="0"/>
      <w:sz w:val="14"/>
      <w:u w:val="none"/>
      <w:effect w:val="none"/>
    </w:rPr>
  </w:style>
  <w:style w:type="character" w:customStyle="1" w:styleId="F8-UnderlineBold">
    <w:name w:val="F8 - Underline/Bold"/>
    <w:rsid w:val="00277E3D"/>
    <w:rPr>
      <w:rFonts w:ascii="Times New Roman" w:hAnsi="Times New Roman" w:cs="Times New Roman" w:hint="default"/>
      <w:b/>
      <w:bCs w:val="0"/>
      <w:sz w:val="20"/>
      <w:u w:val="single"/>
    </w:rPr>
  </w:style>
  <w:style w:type="character" w:customStyle="1" w:styleId="F7-SmallFont">
    <w:name w:val="F7 - Small Font"/>
    <w:rsid w:val="00277E3D"/>
    <w:rPr>
      <w:rFonts w:ascii="Times New Roman" w:hAnsi="Times New Roman" w:cs="Times New Roman" w:hint="default"/>
      <w:sz w:val="14"/>
    </w:rPr>
  </w:style>
  <w:style w:type="character" w:customStyle="1" w:styleId="Brief-Bold">
    <w:name w:val="Brief - Bold"/>
    <w:rsid w:val="00277E3D"/>
    <w:rPr>
      <w:rFonts w:ascii="Times New Roman" w:hAnsi="Times New Roman" w:cs="Times New Roman" w:hint="default"/>
      <w:b/>
      <w:bCs w:val="0"/>
    </w:rPr>
  </w:style>
  <w:style w:type="character" w:customStyle="1" w:styleId="Card-Underline">
    <w:name w:val="Card - Underline"/>
    <w:rsid w:val="00277E3D"/>
    <w:rPr>
      <w:rFonts w:ascii="Times New Roman" w:hAnsi="Times New Roman" w:cs="Times New Roman" w:hint="default"/>
      <w:u w:val="single"/>
    </w:rPr>
  </w:style>
  <w:style w:type="character" w:customStyle="1" w:styleId="beriefunderline">
    <w:name w:val="berief = underline"/>
    <w:rsid w:val="00277E3D"/>
    <w:rPr>
      <w:rFonts w:ascii="Times New Roman" w:eastAsia="Times New Roman" w:hAnsi="Times New Roman" w:cs="Times New Roman" w:hint="default"/>
      <w:sz w:val="20"/>
      <w:u w:val="single"/>
    </w:rPr>
  </w:style>
  <w:style w:type="character" w:customStyle="1" w:styleId="BoldText10pt">
    <w:name w:val="Bold Text 10 pt"/>
    <w:rsid w:val="00277E3D"/>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277E3D"/>
    <w:rPr>
      <w:i/>
      <w:iCs w:val="0"/>
    </w:rPr>
  </w:style>
  <w:style w:type="character" w:customStyle="1" w:styleId="eoeaheader">
    <w:name w:val="eoea_header"/>
    <w:basedOn w:val="DefaultParagraphFont"/>
    <w:rsid w:val="00277E3D"/>
  </w:style>
  <w:style w:type="character" w:customStyle="1" w:styleId="SC4208902">
    <w:name w:val="SC.4.208902"/>
    <w:rsid w:val="00277E3D"/>
    <w:rPr>
      <w:rFonts w:ascii="Century" w:hAnsi="Century" w:cs="Century" w:hint="default"/>
      <w:color w:val="000000"/>
      <w:sz w:val="22"/>
      <w:szCs w:val="22"/>
    </w:rPr>
  </w:style>
  <w:style w:type="character" w:customStyle="1" w:styleId="SC4208915">
    <w:name w:val="SC.4.208915"/>
    <w:rsid w:val="00277E3D"/>
    <w:rPr>
      <w:rFonts w:ascii="Century" w:hAnsi="Century" w:cs="Century" w:hint="default"/>
      <w:color w:val="000000"/>
      <w:sz w:val="13"/>
      <w:szCs w:val="13"/>
    </w:rPr>
  </w:style>
  <w:style w:type="character" w:customStyle="1" w:styleId="SC273764">
    <w:name w:val="SC.2.73764"/>
    <w:rsid w:val="00277E3D"/>
    <w:rPr>
      <w:rFonts w:ascii="Century" w:hAnsi="Century" w:cs="Century" w:hint="default"/>
      <w:color w:val="000000"/>
      <w:sz w:val="72"/>
      <w:szCs w:val="72"/>
    </w:rPr>
  </w:style>
  <w:style w:type="character" w:customStyle="1" w:styleId="SC273779">
    <w:name w:val="SC.2.73779"/>
    <w:rsid w:val="00277E3D"/>
    <w:rPr>
      <w:rFonts w:ascii="Century" w:hAnsi="Century" w:cs="Century" w:hint="default"/>
      <w:color w:val="000000"/>
      <w:sz w:val="40"/>
      <w:szCs w:val="40"/>
    </w:rPr>
  </w:style>
  <w:style w:type="character" w:customStyle="1" w:styleId="SC273763">
    <w:name w:val="SC.2.73763"/>
    <w:rsid w:val="00277E3D"/>
    <w:rPr>
      <w:rFonts w:ascii="Century" w:hAnsi="Century" w:cs="Century" w:hint="default"/>
      <w:b/>
      <w:bCs/>
      <w:color w:val="000000"/>
    </w:rPr>
  </w:style>
  <w:style w:type="character" w:customStyle="1" w:styleId="SC4208910">
    <w:name w:val="SC.4.208910"/>
    <w:rsid w:val="00277E3D"/>
    <w:rPr>
      <w:rFonts w:ascii="Century" w:hAnsi="Century" w:cs="Century" w:hint="default"/>
      <w:color w:val="000000"/>
      <w:sz w:val="28"/>
      <w:szCs w:val="28"/>
    </w:rPr>
  </w:style>
  <w:style w:type="character" w:customStyle="1" w:styleId="SC4208911">
    <w:name w:val="SC.4.208911"/>
    <w:rsid w:val="00277E3D"/>
    <w:rPr>
      <w:rFonts w:ascii="Century" w:hAnsi="Century" w:cs="Century" w:hint="default"/>
      <w:color w:val="000000"/>
    </w:rPr>
  </w:style>
  <w:style w:type="character" w:customStyle="1" w:styleId="articlesubtitle">
    <w:name w:val="article_sub_title"/>
    <w:basedOn w:val="DefaultParagraphFont"/>
    <w:rsid w:val="00277E3D"/>
  </w:style>
  <w:style w:type="character" w:customStyle="1" w:styleId="newsdate2">
    <w:name w:val="news_date2"/>
    <w:basedOn w:val="DefaultParagraphFont"/>
    <w:rsid w:val="00277E3D"/>
  </w:style>
  <w:style w:type="character" w:customStyle="1" w:styleId="readarticleheader">
    <w:name w:val="readarticleheader"/>
    <w:basedOn w:val="DefaultParagraphFont"/>
    <w:rsid w:val="00277E3D"/>
  </w:style>
  <w:style w:type="character" w:customStyle="1" w:styleId="UnderlineChar20">
    <w:name w:val="Underline Char2"/>
    <w:rsid w:val="00277E3D"/>
    <w:rPr>
      <w:rFonts w:ascii="Trebuchet MS" w:hAnsi="Trebuchet MS" w:hint="default"/>
      <w:u w:val="thick"/>
      <w:lang w:val="en-US" w:eastAsia="zh-CN" w:bidi="ar-SA"/>
    </w:rPr>
  </w:style>
  <w:style w:type="character" w:customStyle="1" w:styleId="BoldUnderliningChar">
    <w:name w:val="Bold Underlining Char"/>
    <w:rsid w:val="00277E3D"/>
    <w:rPr>
      <w:rFonts w:ascii="Arial Narrow" w:eastAsia="Times New Roman" w:hAnsi="Arial Narrow" w:hint="default"/>
      <w:b/>
      <w:bCs w:val="0"/>
      <w:szCs w:val="24"/>
      <w:u w:val="single"/>
      <w:lang w:val="en-GB" w:eastAsia="en-US" w:bidi="ar-SA"/>
    </w:rPr>
  </w:style>
  <w:style w:type="character" w:customStyle="1" w:styleId="medium-normal1">
    <w:name w:val="medium-normal1"/>
    <w:rsid w:val="00277E3D"/>
    <w:rPr>
      <w:rFonts w:ascii="Arial" w:hAnsi="Arial" w:cs="Arial" w:hint="default"/>
      <w:b w:val="0"/>
      <w:bCs w:val="0"/>
      <w:i w:val="0"/>
      <w:iCs w:val="0"/>
      <w:sz w:val="20"/>
      <w:szCs w:val="20"/>
    </w:rPr>
  </w:style>
  <w:style w:type="character" w:customStyle="1" w:styleId="UnderlinedCardChar0">
    <w:name w:val="Underlined Card Char"/>
    <w:rsid w:val="00277E3D"/>
    <w:rPr>
      <w:rFonts w:ascii="Palatino Linotype" w:hAnsi="Palatino Linotype" w:hint="default"/>
      <w:u w:val="single"/>
      <w:lang w:val="en-US" w:eastAsia="en-US" w:bidi="ar-SA"/>
    </w:rPr>
  </w:style>
  <w:style w:type="character" w:customStyle="1" w:styleId="char">
    <w:name w:val="char"/>
    <w:basedOn w:val="DefaultParagraphFont"/>
    <w:rsid w:val="00277E3D"/>
  </w:style>
  <w:style w:type="character" w:customStyle="1" w:styleId="UnderlineCharCharCharCharCharChar">
    <w:name w:val="Underline Char Char Char Char Char Char"/>
    <w:rsid w:val="00277E3D"/>
    <w:rPr>
      <w:rFonts w:ascii="Arial Narrow" w:hAnsi="Arial Narrow" w:hint="default"/>
      <w:szCs w:val="24"/>
      <w:u w:val="single"/>
      <w:lang w:val="en-US" w:eastAsia="en-US" w:bidi="ar-SA"/>
    </w:rPr>
  </w:style>
  <w:style w:type="character" w:customStyle="1" w:styleId="klink">
    <w:name w:val="klink"/>
    <w:basedOn w:val="DefaultParagraphFont"/>
    <w:rsid w:val="00277E3D"/>
  </w:style>
  <w:style w:type="character" w:customStyle="1" w:styleId="date10">
    <w:name w:val="date1"/>
    <w:basedOn w:val="DefaultParagraphFont"/>
    <w:rsid w:val="00277E3D"/>
  </w:style>
  <w:style w:type="character" w:customStyle="1" w:styleId="bolding1">
    <w:name w:val="bolding1"/>
    <w:rsid w:val="00277E3D"/>
    <w:rPr>
      <w:b/>
      <w:bCs/>
    </w:rPr>
  </w:style>
  <w:style w:type="character" w:customStyle="1" w:styleId="bookoptions1">
    <w:name w:val="book_options1"/>
    <w:rsid w:val="00277E3D"/>
    <w:rPr>
      <w:b/>
      <w:bCs/>
      <w:color w:val="333366"/>
    </w:rPr>
  </w:style>
  <w:style w:type="character" w:customStyle="1" w:styleId="descriptionblock">
    <w:name w:val="description block"/>
    <w:basedOn w:val="DefaultParagraphFont"/>
    <w:rsid w:val="00277E3D"/>
  </w:style>
  <w:style w:type="character" w:customStyle="1" w:styleId="detailsboxblock">
    <w:name w:val="detailsbox block"/>
    <w:basedOn w:val="DefaultParagraphFont"/>
    <w:rsid w:val="00277E3D"/>
  </w:style>
  <w:style w:type="character" w:customStyle="1" w:styleId="Char3">
    <w:name w:val="Char3"/>
    <w:rsid w:val="00277E3D"/>
    <w:rPr>
      <w:rFonts w:ascii="Arial" w:hAnsi="Arial" w:cs="Arial" w:hint="default"/>
      <w:bCs/>
      <w:u w:val="thick"/>
      <w:lang w:val="en-US" w:eastAsia="en-US" w:bidi="ar-SA"/>
    </w:rPr>
  </w:style>
  <w:style w:type="character" w:customStyle="1" w:styleId="texto11">
    <w:name w:val="texto11"/>
    <w:rsid w:val="00277E3D"/>
    <w:rPr>
      <w:rFonts w:ascii="Arial" w:hAnsi="Arial" w:cs="Arial" w:hint="default"/>
      <w:b w:val="0"/>
      <w:bCs w:val="0"/>
      <w:i w:val="0"/>
      <w:iCs w:val="0"/>
      <w:caps w:val="0"/>
      <w:color w:val="000000"/>
      <w:sz w:val="26"/>
      <w:szCs w:val="26"/>
    </w:rPr>
  </w:style>
  <w:style w:type="character" w:customStyle="1" w:styleId="CardTagChar">
    <w:name w:val="Card Tag Char"/>
    <w:rsid w:val="00277E3D"/>
    <w:rPr>
      <w:rFonts w:ascii="Arial Narrow" w:hAnsi="Arial Narrow" w:hint="default"/>
      <w:b/>
      <w:bCs w:val="0"/>
      <w:sz w:val="24"/>
      <w:szCs w:val="24"/>
      <w:lang w:val="en-US" w:eastAsia="en-US" w:bidi="ar-SA"/>
    </w:rPr>
  </w:style>
  <w:style w:type="character" w:customStyle="1" w:styleId="DebateCiteCharCharChar">
    <w:name w:val="Debate Cite Char Char Char"/>
    <w:rsid w:val="00277E3D"/>
    <w:rPr>
      <w:b/>
      <w:bCs w:val="0"/>
      <w:sz w:val="32"/>
      <w:szCs w:val="32"/>
      <w:lang w:val="en-US" w:eastAsia="en-US" w:bidi="ar-SA"/>
    </w:rPr>
  </w:style>
  <w:style w:type="character" w:customStyle="1" w:styleId="TagChar3">
    <w:name w:val="Tag Char3"/>
    <w:rsid w:val="00277E3D"/>
    <w:rPr>
      <w:rFonts w:ascii="Palatino Linotype" w:hAnsi="Palatino Linotype" w:hint="default"/>
      <w:b/>
      <w:bCs w:val="0"/>
      <w:sz w:val="24"/>
      <w:szCs w:val="24"/>
      <w:lang w:val="en-US" w:eastAsia="en-US" w:bidi="ar-SA"/>
    </w:rPr>
  </w:style>
  <w:style w:type="character" w:customStyle="1" w:styleId="TagandCiteChar">
    <w:name w:val="Tag and Cite Char"/>
    <w:rsid w:val="00277E3D"/>
    <w:rPr>
      <w:color w:val="333333"/>
      <w:sz w:val="22"/>
      <w:szCs w:val="22"/>
      <w:lang w:val="en-US" w:eastAsia="en-US" w:bidi="ar-SA"/>
    </w:rPr>
  </w:style>
  <w:style w:type="character" w:customStyle="1" w:styleId="Style10ptBold">
    <w:name w:val="Style 10 pt Bold"/>
    <w:rsid w:val="00277E3D"/>
    <w:rPr>
      <w:b/>
      <w:bCs/>
      <w:sz w:val="20"/>
    </w:rPr>
  </w:style>
  <w:style w:type="character" w:customStyle="1" w:styleId="text9">
    <w:name w:val="text9"/>
    <w:basedOn w:val="DefaultParagraphFont"/>
    <w:rsid w:val="00277E3D"/>
  </w:style>
  <w:style w:type="character" w:customStyle="1" w:styleId="text21">
    <w:name w:val="text21"/>
    <w:basedOn w:val="DefaultParagraphFont"/>
    <w:rsid w:val="00277E3D"/>
  </w:style>
  <w:style w:type="character" w:customStyle="1" w:styleId="text19">
    <w:name w:val="text19"/>
    <w:basedOn w:val="DefaultParagraphFont"/>
    <w:rsid w:val="00277E3D"/>
  </w:style>
  <w:style w:type="character" w:customStyle="1" w:styleId="term2">
    <w:name w:val="term2"/>
    <w:rsid w:val="00277E3D"/>
    <w:rPr>
      <w:b/>
      <w:bCs/>
    </w:rPr>
  </w:style>
  <w:style w:type="character" w:customStyle="1" w:styleId="pmterms12">
    <w:name w:val="pmterms12"/>
    <w:rsid w:val="00277E3D"/>
    <w:rPr>
      <w:b/>
      <w:bCs/>
      <w:i w:val="0"/>
      <w:iCs w:val="0"/>
      <w:color w:val="000000"/>
    </w:rPr>
  </w:style>
  <w:style w:type="character" w:customStyle="1" w:styleId="ToReadChar">
    <w:name w:val="To Read Char"/>
    <w:rsid w:val="00277E3D"/>
    <w:rPr>
      <w:rFonts w:ascii="Verdana" w:hAnsi="Verdana" w:hint="default"/>
      <w:b/>
      <w:bCs w:val="0"/>
      <w:szCs w:val="24"/>
      <w:u w:val="single"/>
      <w:lang w:val="en-US" w:eastAsia="en-US" w:bidi="ar-SA"/>
    </w:rPr>
  </w:style>
  <w:style w:type="character" w:customStyle="1" w:styleId="ToReadCharChar">
    <w:name w:val="To Read Char Char"/>
    <w:rsid w:val="00277E3D"/>
    <w:rPr>
      <w:rFonts w:ascii="Verdana" w:hAnsi="Verdana" w:hint="default"/>
      <w:b/>
      <w:bCs w:val="0"/>
      <w:szCs w:val="24"/>
      <w:u w:val="single"/>
      <w:lang w:val="en-US" w:eastAsia="en-US" w:bidi="ar-SA"/>
    </w:rPr>
  </w:style>
  <w:style w:type="character" w:customStyle="1" w:styleId="bio">
    <w:name w:val="bio"/>
    <w:basedOn w:val="DefaultParagraphFont"/>
    <w:rsid w:val="00277E3D"/>
  </w:style>
  <w:style w:type="character" w:customStyle="1" w:styleId="storytextstyle">
    <w:name w:val="storytextstyle"/>
    <w:basedOn w:val="DefaultParagraphFont"/>
    <w:rsid w:val="00277E3D"/>
  </w:style>
  <w:style w:type="character" w:customStyle="1" w:styleId="cardunderlinedCharChar">
    <w:name w:val="card underlined Char Char"/>
    <w:rsid w:val="00277E3D"/>
    <w:rPr>
      <w:rFonts w:ascii="Arial" w:hAnsi="Arial" w:cs="Arial" w:hint="default"/>
      <w:sz w:val="22"/>
      <w:szCs w:val="24"/>
      <w:u w:val="single"/>
      <w:lang w:val="en-US" w:eastAsia="en-US" w:bidi="ar-SA"/>
    </w:rPr>
  </w:style>
  <w:style w:type="character" w:customStyle="1" w:styleId="Style2Char0">
    <w:name w:val="Style2 Char"/>
    <w:rsid w:val="00277E3D"/>
    <w:rPr>
      <w:rFonts w:ascii="Book Antiqua" w:hAnsi="Book Antiqua" w:hint="default"/>
      <w:u w:val="thick"/>
      <w:lang w:val="en-US" w:eastAsia="en-US" w:bidi="ar-SA"/>
    </w:rPr>
  </w:style>
  <w:style w:type="character" w:customStyle="1" w:styleId="Style2Char1">
    <w:name w:val="Style2 Char1"/>
    <w:rsid w:val="00277E3D"/>
    <w:rPr>
      <w:rFonts w:ascii="Book Antiqua" w:hAnsi="Book Antiqua" w:hint="default"/>
      <w:szCs w:val="24"/>
      <w:u w:val="thick"/>
      <w:lang w:val="en-US" w:eastAsia="en-US" w:bidi="ar-SA"/>
    </w:rPr>
  </w:style>
  <w:style w:type="character" w:customStyle="1" w:styleId="articlehead21">
    <w:name w:val="articlehead21"/>
    <w:rsid w:val="00277E3D"/>
    <w:rPr>
      <w:rFonts w:ascii="Arial" w:hAnsi="Arial" w:cs="Arial" w:hint="default"/>
      <w:b/>
      <w:bCs/>
      <w:color w:val="660000"/>
      <w:sz w:val="20"/>
      <w:szCs w:val="20"/>
    </w:rPr>
  </w:style>
  <w:style w:type="character" w:customStyle="1" w:styleId="TagCiteChar1">
    <w:name w:val="Tag/Cite Char1"/>
    <w:rsid w:val="00277E3D"/>
    <w:rPr>
      <w:b/>
      <w:bCs w:val="0"/>
      <w:lang w:val="en-US" w:eastAsia="en-US" w:bidi="ar-SA"/>
    </w:rPr>
  </w:style>
  <w:style w:type="character" w:customStyle="1" w:styleId="goohl2">
    <w:name w:val="goohl2"/>
    <w:basedOn w:val="DefaultParagraphFont"/>
    <w:rsid w:val="00277E3D"/>
  </w:style>
  <w:style w:type="character" w:customStyle="1" w:styleId="CardCharChar0">
    <w:name w:val="Card Char Char"/>
    <w:rsid w:val="00277E3D"/>
    <w:rPr>
      <w:lang w:val="en-US" w:eastAsia="en-US" w:bidi="ar-SA"/>
    </w:rPr>
  </w:style>
  <w:style w:type="character" w:customStyle="1" w:styleId="BriefTitle1Char">
    <w:name w:val="Brief Title 1 Char"/>
    <w:rsid w:val="00277E3D"/>
    <w:rPr>
      <w:b/>
      <w:bCs w:val="0"/>
      <w:u w:val="single"/>
      <w:lang w:val="en-US" w:eastAsia="en-US" w:bidi="ar-SA"/>
    </w:rPr>
  </w:style>
  <w:style w:type="character" w:customStyle="1" w:styleId="TagCiteCharChar">
    <w:name w:val="Tag/Cite Char Char"/>
    <w:rsid w:val="00277E3D"/>
    <w:rPr>
      <w:b/>
      <w:bCs w:val="0"/>
      <w:lang w:val="en-US" w:eastAsia="en-US" w:bidi="ar-SA"/>
    </w:rPr>
  </w:style>
  <w:style w:type="character" w:customStyle="1" w:styleId="btx">
    <w:name w:val="btx"/>
    <w:basedOn w:val="DefaultParagraphFont"/>
    <w:rsid w:val="00277E3D"/>
  </w:style>
  <w:style w:type="character" w:customStyle="1" w:styleId="CardChar10">
    <w:name w:val="Card Char1"/>
    <w:rsid w:val="00277E3D"/>
    <w:rPr>
      <w:lang w:val="en-US" w:eastAsia="en-US" w:bidi="ar-SA"/>
    </w:rPr>
  </w:style>
  <w:style w:type="character" w:customStyle="1" w:styleId="prodgeneral1">
    <w:name w:val="prodgeneral1"/>
    <w:rsid w:val="00277E3D"/>
    <w:rPr>
      <w:rFonts w:ascii="Verdana" w:hAnsi="Verdana" w:hint="default"/>
      <w:b w:val="0"/>
      <w:bCs w:val="0"/>
      <w:caps w:val="0"/>
      <w:color w:val="000000"/>
      <w:spacing w:val="0"/>
      <w:sz w:val="16"/>
      <w:szCs w:val="16"/>
    </w:rPr>
  </w:style>
  <w:style w:type="character" w:customStyle="1" w:styleId="summary1">
    <w:name w:val="summary1"/>
    <w:rsid w:val="00277E3D"/>
    <w:rPr>
      <w:rFonts w:ascii="Arial" w:hAnsi="Arial" w:cs="Arial" w:hint="default"/>
      <w:sz w:val="18"/>
      <w:szCs w:val="18"/>
    </w:rPr>
  </w:style>
  <w:style w:type="character" w:customStyle="1" w:styleId="text3">
    <w:name w:val="text3"/>
    <w:basedOn w:val="DefaultParagraphFont"/>
    <w:rsid w:val="00277E3D"/>
  </w:style>
  <w:style w:type="character" w:customStyle="1" w:styleId="cardtextsmallChar">
    <w:name w:val="card text small Char"/>
    <w:rsid w:val="00277E3D"/>
    <w:rPr>
      <w:rFonts w:ascii="Arial Narrow" w:hAnsi="Arial Narrow" w:hint="default"/>
      <w:sz w:val="16"/>
      <w:szCs w:val="24"/>
      <w:lang w:val="en-US" w:eastAsia="en-US" w:bidi="ar-SA"/>
    </w:rPr>
  </w:style>
  <w:style w:type="character" w:customStyle="1" w:styleId="countrytitle1">
    <w:name w:val="countrytitle1"/>
    <w:rsid w:val="00277E3D"/>
    <w:rPr>
      <w:rFonts w:ascii="Verdana" w:hAnsi="Verdana" w:hint="default"/>
      <w:b/>
      <w:bCs/>
      <w:color w:val="293643"/>
      <w:sz w:val="24"/>
      <w:szCs w:val="24"/>
    </w:rPr>
  </w:style>
  <w:style w:type="character" w:customStyle="1" w:styleId="storyheader1">
    <w:name w:val="storyheader1"/>
    <w:rsid w:val="00277E3D"/>
    <w:rPr>
      <w:rFonts w:ascii="Verdana" w:hAnsi="Verdana" w:hint="default"/>
      <w:b/>
      <w:bCs/>
      <w:color w:val="000000"/>
      <w:sz w:val="21"/>
      <w:szCs w:val="21"/>
    </w:rPr>
  </w:style>
  <w:style w:type="character" w:customStyle="1" w:styleId="cardunderlinedChar0">
    <w:name w:val="card underlined Char"/>
    <w:rsid w:val="00277E3D"/>
    <w:rPr>
      <w:rFonts w:ascii="Arial" w:hAnsi="Arial" w:cs="Arial" w:hint="default"/>
      <w:sz w:val="22"/>
      <w:szCs w:val="24"/>
      <w:u w:val="single"/>
      <w:lang w:val="en-US" w:eastAsia="en-US" w:bidi="ar-SA"/>
    </w:rPr>
  </w:style>
  <w:style w:type="character" w:customStyle="1" w:styleId="article1">
    <w:name w:val="article1"/>
    <w:rsid w:val="00277E3D"/>
    <w:rPr>
      <w:rFonts w:ascii="Verdana" w:hAnsi="Verdana" w:hint="default"/>
      <w:color w:val="333333"/>
      <w:sz w:val="16"/>
      <w:szCs w:val="16"/>
    </w:rPr>
  </w:style>
  <w:style w:type="character" w:customStyle="1" w:styleId="story-posted-date1">
    <w:name w:val="story-posted-date1"/>
    <w:rsid w:val="00277E3D"/>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77E3D"/>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277E3D"/>
  </w:style>
  <w:style w:type="character" w:customStyle="1" w:styleId="textmedium">
    <w:name w:val="textmedium"/>
    <w:basedOn w:val="DefaultParagraphFont"/>
    <w:rsid w:val="00277E3D"/>
  </w:style>
  <w:style w:type="character" w:customStyle="1" w:styleId="citation1">
    <w:name w:val="citation1"/>
    <w:rsid w:val="00277E3D"/>
    <w:rPr>
      <w:rFonts w:ascii="Verdana" w:hAnsi="Verdana" w:hint="default"/>
      <w:sz w:val="17"/>
      <w:szCs w:val="17"/>
    </w:rPr>
  </w:style>
  <w:style w:type="character" w:customStyle="1" w:styleId="hithighlite">
    <w:name w:val="hithighlite"/>
    <w:basedOn w:val="DefaultParagraphFont"/>
    <w:rsid w:val="00277E3D"/>
  </w:style>
  <w:style w:type="character" w:customStyle="1" w:styleId="articlecontent">
    <w:name w:val="articlecontent"/>
    <w:basedOn w:val="DefaultParagraphFont"/>
    <w:rsid w:val="00277E3D"/>
  </w:style>
  <w:style w:type="character" w:customStyle="1" w:styleId="fource1">
    <w:name w:val="fource1"/>
    <w:rsid w:val="00277E3D"/>
    <w:rPr>
      <w:sz w:val="34"/>
      <w:szCs w:val="34"/>
    </w:rPr>
  </w:style>
  <w:style w:type="character" w:customStyle="1" w:styleId="LanguageStrikeChar">
    <w:name w:val="Language Strike Char"/>
    <w:rsid w:val="00277E3D"/>
    <w:rPr>
      <w:rFonts w:ascii="Arial Narrow" w:hAnsi="Arial Narrow" w:hint="default"/>
      <w:strike/>
      <w:szCs w:val="24"/>
      <w:lang w:val="en-US" w:eastAsia="en-US" w:bidi="ar-SA"/>
    </w:rPr>
  </w:style>
  <w:style w:type="character" w:customStyle="1" w:styleId="normal11">
    <w:name w:val="normal1"/>
    <w:basedOn w:val="DefaultParagraphFont"/>
    <w:rsid w:val="00277E3D"/>
  </w:style>
  <w:style w:type="character" w:customStyle="1" w:styleId="ds">
    <w:name w:val="ds"/>
    <w:basedOn w:val="DefaultParagraphFont"/>
    <w:rsid w:val="00277E3D"/>
  </w:style>
  <w:style w:type="character" w:customStyle="1" w:styleId="UnderliningChar1">
    <w:name w:val="Underlining Char1"/>
    <w:rsid w:val="00277E3D"/>
    <w:rPr>
      <w:rFonts w:ascii="Arial Narrow" w:hAnsi="Arial Narrow" w:hint="default"/>
      <w:szCs w:val="24"/>
      <w:u w:val="single"/>
      <w:lang w:val="en-US" w:eastAsia="en-US" w:bidi="ar-SA"/>
    </w:rPr>
  </w:style>
  <w:style w:type="character" w:customStyle="1" w:styleId="UnderliningChar2">
    <w:name w:val="Underlining Char2"/>
    <w:rsid w:val="00277E3D"/>
    <w:rPr>
      <w:rFonts w:ascii="Arial Narrow" w:hAnsi="Arial Narrow" w:hint="default"/>
      <w:szCs w:val="24"/>
      <w:u w:val="single"/>
      <w:lang w:val="en-US" w:eastAsia="en-US" w:bidi="ar-SA"/>
    </w:rPr>
  </w:style>
  <w:style w:type="character" w:customStyle="1" w:styleId="MicroTextChar1">
    <w:name w:val="MicroText Char1"/>
    <w:rsid w:val="00277E3D"/>
    <w:rPr>
      <w:rFonts w:ascii="Arial Narrow" w:hAnsi="Arial Narrow" w:hint="default"/>
      <w:sz w:val="12"/>
      <w:szCs w:val="24"/>
      <w:lang w:val="en-US" w:eastAsia="en-US" w:bidi="ar-SA"/>
    </w:rPr>
  </w:style>
  <w:style w:type="character" w:customStyle="1" w:styleId="DefaultPara">
    <w:name w:val="Default Para"/>
    <w:rsid w:val="00277E3D"/>
    <w:rPr>
      <w:sz w:val="20"/>
    </w:rPr>
  </w:style>
  <w:style w:type="character" w:customStyle="1" w:styleId="SYSHYPERTEXT">
    <w:name w:val="SYS_HYPERTEXT"/>
    <w:rsid w:val="00277E3D"/>
    <w:rPr>
      <w:color w:val="0000FF"/>
      <w:u w:val="single"/>
    </w:rPr>
  </w:style>
  <w:style w:type="character" w:customStyle="1" w:styleId="Hyperlink1">
    <w:name w:val="Hyperlink1"/>
    <w:rsid w:val="00277E3D"/>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77E3D"/>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77E3D"/>
    <w:rPr>
      <w:rFonts w:ascii="Arial Narrow" w:hAnsi="Arial Narrow" w:hint="default"/>
      <w:noProof w:val="0"/>
      <w:szCs w:val="24"/>
      <w:u w:val="single"/>
      <w:lang w:val="en-US" w:eastAsia="en-US" w:bidi="ar-SA"/>
    </w:rPr>
  </w:style>
  <w:style w:type="character" w:customStyle="1" w:styleId="BlockHeading1Char">
    <w:name w:val="Block Heading 1 Char"/>
    <w:rsid w:val="00277E3D"/>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277E3D"/>
    <w:rPr>
      <w:b/>
      <w:bCs w:val="0"/>
      <w:sz w:val="24"/>
      <w:szCs w:val="24"/>
      <w:u w:val="single"/>
      <w:lang w:val="en-US" w:eastAsia="en-US" w:bidi="ar-SA"/>
    </w:rPr>
  </w:style>
  <w:style w:type="character" w:customStyle="1" w:styleId="StyleTagTimesNewRomanChar">
    <w:name w:val="Style Tag + Times New Roman Char"/>
    <w:rsid w:val="00277E3D"/>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77E3D"/>
    <w:rPr>
      <w:rFonts w:ascii="Arial Narrow" w:hAnsi="Arial Narrow" w:cs="Arial" w:hint="default"/>
      <w:b/>
      <w:bCs/>
      <w:iCs/>
      <w:sz w:val="24"/>
      <w:szCs w:val="28"/>
      <w:lang w:val="en-US" w:eastAsia="en-US" w:bidi="ar-SA"/>
    </w:rPr>
  </w:style>
  <w:style w:type="character" w:customStyle="1" w:styleId="UnderliningCharChar">
    <w:name w:val="Underlining Char Char"/>
    <w:rsid w:val="00277E3D"/>
    <w:rPr>
      <w:rFonts w:ascii="Arial Narrow" w:hAnsi="Arial Narrow" w:hint="default"/>
      <w:szCs w:val="24"/>
      <w:u w:val="single"/>
      <w:lang w:val="en-US" w:eastAsia="en-US" w:bidi="ar-SA"/>
    </w:rPr>
  </w:style>
  <w:style w:type="character" w:customStyle="1" w:styleId="StyleArialNarrow12ptBold">
    <w:name w:val="Style Arial Narrow 12 pt Bold"/>
    <w:rsid w:val="00277E3D"/>
    <w:rPr>
      <w:rFonts w:ascii="Arial Narrow" w:hAnsi="Arial Narrow" w:hint="default"/>
      <w:b/>
      <w:bCs/>
      <w:sz w:val="24"/>
    </w:rPr>
  </w:style>
  <w:style w:type="character" w:customStyle="1" w:styleId="Style1CharChar">
    <w:name w:val="Style1 Char Char"/>
    <w:rsid w:val="00277E3D"/>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277E3D"/>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77E3D"/>
    <w:rPr>
      <w:noProof w:val="0"/>
      <w:u w:val="single"/>
      <w:lang w:val="en-US" w:eastAsia="en-US" w:bidi="ar-SA"/>
    </w:rPr>
  </w:style>
  <w:style w:type="character" w:customStyle="1" w:styleId="UnderlinedCharChar1">
    <w:name w:val="Underlined Char Char1"/>
    <w:rsid w:val="00277E3D"/>
    <w:rPr>
      <w:rFonts w:ascii="Bell MT" w:eastAsia="Times New Roman" w:hAnsi="Bell MT" w:hint="default"/>
      <w:bCs/>
      <w:iCs/>
      <w:sz w:val="22"/>
      <w:u w:val="single"/>
    </w:rPr>
  </w:style>
  <w:style w:type="character" w:customStyle="1" w:styleId="Heading2CharChar2">
    <w:name w:val="Heading 2 Char Char2"/>
    <w:rsid w:val="00277E3D"/>
    <w:rPr>
      <w:rFonts w:ascii="Arial" w:hAnsi="Arial" w:cs="Arial" w:hint="default"/>
      <w:b/>
      <w:bCs/>
      <w:iCs/>
      <w:sz w:val="22"/>
      <w:szCs w:val="28"/>
      <w:lang w:val="en-US" w:eastAsia="en-US" w:bidi="ar-SA"/>
    </w:rPr>
  </w:style>
  <w:style w:type="character" w:customStyle="1" w:styleId="doctitle">
    <w:name w:val="doctitle"/>
    <w:rsid w:val="00277E3D"/>
  </w:style>
  <w:style w:type="character" w:customStyle="1" w:styleId="cardtext-underlined0">
    <w:name w:val="card text- underlined"/>
    <w:rsid w:val="00277E3D"/>
    <w:rPr>
      <w:rFonts w:ascii="Garamond" w:hAnsi="Garamond" w:hint="default"/>
      <w:u w:val="single"/>
    </w:rPr>
  </w:style>
  <w:style w:type="character" w:customStyle="1" w:styleId="BodyText1">
    <w:name w:val="Body Text1"/>
    <w:basedOn w:val="DefaultParagraphFont"/>
    <w:rsid w:val="00277E3D"/>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277E3D"/>
  </w:style>
  <w:style w:type="character" w:customStyle="1" w:styleId="BriefTitleChar">
    <w:name w:val="Brief Title Char"/>
    <w:basedOn w:val="DefaultParagraphFont"/>
    <w:rsid w:val="00277E3D"/>
    <w:rPr>
      <w:b/>
      <w:bCs w:val="0"/>
      <w:sz w:val="24"/>
      <w:szCs w:val="24"/>
      <w:u w:val="single"/>
      <w:lang w:val="en-US" w:eastAsia="en-US" w:bidi="ar-SA"/>
    </w:rPr>
  </w:style>
  <w:style w:type="character" w:customStyle="1" w:styleId="BriefTitle2Char">
    <w:name w:val="Brief Title 2 Char"/>
    <w:basedOn w:val="BriefTitleChar"/>
    <w:rsid w:val="00277E3D"/>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77E3D"/>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277E3D"/>
    <w:rPr>
      <w:rFonts w:ascii="Georgia" w:hAnsi="Georgia" w:hint="default"/>
      <w:b/>
      <w:bCs w:val="0"/>
      <w:sz w:val="24"/>
    </w:rPr>
  </w:style>
  <w:style w:type="character" w:customStyle="1" w:styleId="Emphasis20">
    <w:name w:val="Emphasis 2"/>
    <w:uiPriority w:val="1"/>
    <w:qFormat/>
    <w:rsid w:val="00277E3D"/>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277E3D"/>
    <w:rPr>
      <w:rFonts w:ascii="AGaramond" w:hAnsi="AGaramond" w:cs="AGaramond" w:hint="default"/>
      <w:color w:val="211D1E"/>
      <w:sz w:val="14"/>
      <w:szCs w:val="14"/>
    </w:rPr>
  </w:style>
  <w:style w:type="character" w:customStyle="1" w:styleId="CharacterStyle2">
    <w:name w:val="Character Style 2"/>
    <w:uiPriority w:val="99"/>
    <w:rsid w:val="00277E3D"/>
    <w:rPr>
      <w:sz w:val="20"/>
      <w:szCs w:val="20"/>
    </w:rPr>
  </w:style>
  <w:style w:type="character" w:customStyle="1" w:styleId="cross-head">
    <w:name w:val="cross-head"/>
    <w:rsid w:val="00277E3D"/>
  </w:style>
  <w:style w:type="character" w:customStyle="1" w:styleId="dateline">
    <w:name w:val="dateline"/>
    <w:rsid w:val="00277E3D"/>
  </w:style>
  <w:style w:type="character" w:customStyle="1" w:styleId="Subtitle1">
    <w:name w:val="Subtitle1"/>
    <w:rsid w:val="00277E3D"/>
  </w:style>
  <w:style w:type="character" w:customStyle="1" w:styleId="metaorigin">
    <w:name w:val="meta_origin"/>
    <w:rsid w:val="00277E3D"/>
  </w:style>
  <w:style w:type="character" w:customStyle="1" w:styleId="mandelbrotrefrag">
    <w:name w:val="mandelbrot_refrag"/>
    <w:rsid w:val="00277E3D"/>
  </w:style>
  <w:style w:type="character" w:customStyle="1" w:styleId="eminfo">
    <w:name w:val="eminfo"/>
    <w:rsid w:val="00277E3D"/>
  </w:style>
  <w:style w:type="character" w:customStyle="1" w:styleId="emhighlight">
    <w:name w:val="emhighlight"/>
    <w:rsid w:val="00277E3D"/>
  </w:style>
  <w:style w:type="character" w:customStyle="1" w:styleId="name">
    <w:name w:val="name"/>
    <w:rsid w:val="00277E3D"/>
  </w:style>
  <w:style w:type="character" w:customStyle="1" w:styleId="tkrname">
    <w:name w:val="tkrname"/>
    <w:rsid w:val="00277E3D"/>
  </w:style>
  <w:style w:type="character" w:customStyle="1" w:styleId="tkrchange">
    <w:name w:val="tkrchange"/>
    <w:rsid w:val="00277E3D"/>
  </w:style>
  <w:style w:type="character" w:customStyle="1" w:styleId="source-org">
    <w:name w:val="source-org"/>
    <w:rsid w:val="00277E3D"/>
  </w:style>
  <w:style w:type="character" w:customStyle="1" w:styleId="updated">
    <w:name w:val="updated"/>
    <w:rsid w:val="00277E3D"/>
  </w:style>
  <w:style w:type="character" w:customStyle="1" w:styleId="last">
    <w:name w:val="last"/>
    <w:rsid w:val="00277E3D"/>
  </w:style>
  <w:style w:type="character" w:customStyle="1" w:styleId="Style11ptBoldUnderline1">
    <w:name w:val="Style 11 pt Bold Underline1"/>
    <w:rsid w:val="00277E3D"/>
    <w:rPr>
      <w:b/>
      <w:bCs/>
      <w:sz w:val="20"/>
      <w:u w:val="single"/>
    </w:rPr>
  </w:style>
  <w:style w:type="character" w:customStyle="1" w:styleId="StyleStyleunderlineBold11pt">
    <w:name w:val="Style Style underline + Bold + 11 pt"/>
    <w:rsid w:val="00277E3D"/>
    <w:rPr>
      <w:bCs/>
      <w:sz w:val="20"/>
      <w:u w:val="single"/>
    </w:rPr>
  </w:style>
  <w:style w:type="character" w:customStyle="1" w:styleId="StyleunderlineAsianTimesNewRomanBold">
    <w:name w:val="Style underline + (Asian) Times New Roman Bold"/>
    <w:rsid w:val="00277E3D"/>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277E3D"/>
    <w:rPr>
      <w:b/>
      <w:bCs/>
      <w:sz w:val="20"/>
      <w:u w:val="single"/>
      <w:bdr w:val="single" w:sz="4" w:space="0" w:color="auto" w:frame="1"/>
    </w:rPr>
  </w:style>
  <w:style w:type="character" w:customStyle="1" w:styleId="A5">
    <w:name w:val="A5"/>
    <w:uiPriority w:val="99"/>
    <w:rsid w:val="00277E3D"/>
    <w:rPr>
      <w:rFonts w:ascii="Times New Roman" w:hAnsi="Times New Roman" w:cs="Times New Roman" w:hint="default"/>
      <w:color w:val="000000"/>
      <w:sz w:val="13"/>
      <w:szCs w:val="13"/>
    </w:rPr>
  </w:style>
  <w:style w:type="character" w:customStyle="1" w:styleId="quotepeekbase">
    <w:name w:val="quotepeekbase"/>
    <w:rsid w:val="00277E3D"/>
  </w:style>
  <w:style w:type="character" w:customStyle="1" w:styleId="cardChar11">
    <w:name w:val="card Char1"/>
    <w:rsid w:val="00277E3D"/>
    <w:rPr>
      <w:rFonts w:ascii="Calibri" w:eastAsia="Calibri" w:hAnsi="Calibri" w:cs="Calibri" w:hint="default"/>
      <w:sz w:val="24"/>
      <w:szCs w:val="22"/>
      <w:lang w:val="x-none" w:eastAsia="x-none"/>
    </w:rPr>
  </w:style>
  <w:style w:type="character" w:customStyle="1" w:styleId="NormalCard">
    <w:name w:val="Normal Card"/>
    <w:uiPriority w:val="1"/>
    <w:qFormat/>
    <w:rsid w:val="00277E3D"/>
    <w:rPr>
      <w:rFonts w:ascii="Times New Roman" w:hAnsi="Times New Roman" w:cs="Times New Roman" w:hint="default"/>
      <w:sz w:val="24"/>
    </w:rPr>
  </w:style>
  <w:style w:type="character" w:customStyle="1" w:styleId="HighlightedUnderline0">
    <w:name w:val="Highlighted Underline"/>
    <w:uiPriority w:val="1"/>
    <w:qFormat/>
    <w:rsid w:val="00277E3D"/>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77E3D"/>
    <w:rPr>
      <w:rFonts w:ascii="Times New Roman" w:hAnsi="Times New Roman" w:cs="Times New Roman" w:hint="default"/>
      <w:sz w:val="16"/>
      <w:szCs w:val="16"/>
    </w:rPr>
  </w:style>
  <w:style w:type="character" w:customStyle="1" w:styleId="timebox">
    <w:name w:val="timebox"/>
    <w:rsid w:val="00277E3D"/>
  </w:style>
  <w:style w:type="character" w:customStyle="1" w:styleId="Heading2Subtext">
    <w:name w:val="Heading 2 Subtext"/>
    <w:rsid w:val="00277E3D"/>
    <w:rPr>
      <w:rFonts w:ascii="Times New Roman" w:hAnsi="Times New Roman" w:cs="Times New Roman" w:hint="default"/>
      <w:sz w:val="16"/>
    </w:rPr>
  </w:style>
  <w:style w:type="character" w:customStyle="1" w:styleId="-SmallText-">
    <w:name w:val="-Small Text-"/>
    <w:rsid w:val="00277E3D"/>
    <w:rPr>
      <w:rFonts w:ascii="Garamond" w:hAnsi="Garamond" w:hint="default"/>
      <w:sz w:val="16"/>
    </w:rPr>
  </w:style>
  <w:style w:type="character" w:customStyle="1" w:styleId="label">
    <w:name w:val="label"/>
    <w:rsid w:val="00277E3D"/>
  </w:style>
  <w:style w:type="character" w:customStyle="1" w:styleId="BoldUnderlineCharChar">
    <w:name w:val="BoldUnderline Char Char"/>
    <w:rsid w:val="00277E3D"/>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277E3D"/>
  </w:style>
  <w:style w:type="character" w:customStyle="1" w:styleId="FontStyle477">
    <w:name w:val="Font Style477"/>
    <w:basedOn w:val="DefaultParagraphFont"/>
    <w:uiPriority w:val="99"/>
    <w:rsid w:val="00277E3D"/>
    <w:rPr>
      <w:rFonts w:ascii="Times New Roman" w:hAnsi="Times New Roman" w:cs="Times New Roman" w:hint="default"/>
      <w:sz w:val="18"/>
      <w:szCs w:val="18"/>
    </w:rPr>
  </w:style>
  <w:style w:type="character" w:customStyle="1" w:styleId="FontStyle505">
    <w:name w:val="Font Style505"/>
    <w:basedOn w:val="DefaultParagraphFont"/>
    <w:uiPriority w:val="99"/>
    <w:rsid w:val="00277E3D"/>
    <w:rPr>
      <w:rFonts w:ascii="Times New Roman" w:hAnsi="Times New Roman" w:cs="Times New Roman" w:hint="default"/>
      <w:sz w:val="18"/>
      <w:szCs w:val="18"/>
    </w:rPr>
  </w:style>
  <w:style w:type="character" w:customStyle="1" w:styleId="FontStyle514">
    <w:name w:val="Font Style514"/>
    <w:basedOn w:val="DefaultParagraphFont"/>
    <w:uiPriority w:val="99"/>
    <w:rsid w:val="00277E3D"/>
    <w:rPr>
      <w:rFonts w:ascii="Times New Roman" w:hAnsi="Times New Roman" w:cs="Times New Roman" w:hint="default"/>
      <w:sz w:val="14"/>
      <w:szCs w:val="14"/>
    </w:rPr>
  </w:style>
  <w:style w:type="character" w:customStyle="1" w:styleId="FontStyle500">
    <w:name w:val="Font Style500"/>
    <w:basedOn w:val="DefaultParagraphFont"/>
    <w:uiPriority w:val="99"/>
    <w:rsid w:val="00277E3D"/>
    <w:rPr>
      <w:rFonts w:ascii="Times New Roman" w:hAnsi="Times New Roman" w:cs="Times New Roman" w:hint="default"/>
      <w:b/>
      <w:bCs/>
      <w:sz w:val="16"/>
      <w:szCs w:val="16"/>
    </w:rPr>
  </w:style>
  <w:style w:type="character" w:customStyle="1" w:styleId="CardCite1">
    <w:name w:val="CardCite1"/>
    <w:qFormat/>
    <w:rsid w:val="00277E3D"/>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277E3D"/>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77E3D"/>
    <w:rPr>
      <w:rFonts w:ascii="Times New Roman" w:hAnsi="Times New Roman" w:cs="Times New Roman" w:hint="default"/>
      <w:b/>
      <w:bCs/>
      <w:sz w:val="22"/>
      <w:szCs w:val="22"/>
    </w:rPr>
  </w:style>
  <w:style w:type="character" w:customStyle="1" w:styleId="CharacterStyle3">
    <w:name w:val="Character Style 3"/>
    <w:uiPriority w:val="99"/>
    <w:rsid w:val="00277E3D"/>
    <w:rPr>
      <w:rFonts w:ascii="Bookman Old Style" w:hAnsi="Bookman Old Style" w:cs="Bookman Old Style" w:hint="default"/>
      <w:spacing w:val="-5"/>
      <w:sz w:val="18"/>
      <w:szCs w:val="18"/>
    </w:rPr>
  </w:style>
  <w:style w:type="character" w:customStyle="1" w:styleId="Style8pt1">
    <w:name w:val="Style 8 pt1"/>
    <w:rsid w:val="00277E3D"/>
    <w:rPr>
      <w:rFonts w:ascii="Georgia" w:hAnsi="Georgia" w:hint="default"/>
      <w:sz w:val="16"/>
    </w:rPr>
  </w:style>
  <w:style w:type="character" w:customStyle="1" w:styleId="UnderlineStyleChar7">
    <w:name w:val="Underline Style Char7"/>
    <w:rsid w:val="00277E3D"/>
    <w:rPr>
      <w:rFonts w:ascii="Garamond" w:hAnsi="Garamond" w:hint="default"/>
      <w:sz w:val="22"/>
      <w:szCs w:val="24"/>
      <w:u w:val="single"/>
      <w:lang w:val="en-US" w:eastAsia="en-US" w:bidi="ar-SA"/>
    </w:rPr>
  </w:style>
  <w:style w:type="character" w:customStyle="1" w:styleId="StyleArial6ptBold">
    <w:name w:val="Style Arial 6 pt Bold"/>
    <w:rsid w:val="00277E3D"/>
    <w:rPr>
      <w:rFonts w:ascii="Arial" w:hAnsi="Arial" w:cs="Arial" w:hint="default"/>
      <w:bCs/>
      <w:sz w:val="12"/>
    </w:rPr>
  </w:style>
  <w:style w:type="character" w:customStyle="1" w:styleId="Heading2Char5">
    <w:name w:val="Heading 2 Char5"/>
    <w:rsid w:val="00277E3D"/>
    <w:rPr>
      <w:rFonts w:ascii="Garamond" w:hAnsi="Garamond" w:cs="Arial" w:hint="default"/>
      <w:b/>
      <w:bCs/>
      <w:iCs/>
      <w:sz w:val="24"/>
      <w:szCs w:val="28"/>
      <w:lang w:val="en-US" w:eastAsia="en-US" w:bidi="ar-SA"/>
    </w:rPr>
  </w:style>
  <w:style w:type="character" w:customStyle="1" w:styleId="TagGreg">
    <w:name w:val="TagGreg"/>
    <w:uiPriority w:val="1"/>
    <w:qFormat/>
    <w:rsid w:val="00277E3D"/>
    <w:rPr>
      <w:b/>
      <w:bCs w:val="0"/>
      <w:sz w:val="24"/>
    </w:rPr>
  </w:style>
  <w:style w:type="character" w:customStyle="1" w:styleId="StyleDebateUnderline10pt">
    <w:name w:val="Style Debate Underline + 10 pt"/>
    <w:rsid w:val="00277E3D"/>
    <w:rPr>
      <w:rFonts w:ascii="Times New Roman" w:hAnsi="Times New Roman" w:cs="Times New Roman" w:hint="default"/>
      <w:sz w:val="20"/>
      <w:szCs w:val="20"/>
      <w:u w:val="single"/>
    </w:rPr>
  </w:style>
  <w:style w:type="character" w:customStyle="1" w:styleId="underlinedCharChar0">
    <w:name w:val="underlined Char Char"/>
    <w:locked/>
    <w:rsid w:val="00277E3D"/>
    <w:rPr>
      <w:u w:val="single"/>
    </w:rPr>
  </w:style>
  <w:style w:type="character" w:customStyle="1" w:styleId="SourceBold">
    <w:name w:val="Source Bold"/>
    <w:rsid w:val="00277E3D"/>
    <w:rPr>
      <w:rFonts w:ascii="Arial Narrow" w:hAnsi="Arial Narrow" w:hint="default"/>
      <w:b/>
      <w:bCs w:val="0"/>
      <w:strike w:val="0"/>
      <w:dstrike w:val="0"/>
      <w:sz w:val="24"/>
      <w:u w:val="none"/>
      <w:effect w:val="none"/>
    </w:rPr>
  </w:style>
  <w:style w:type="character" w:customStyle="1" w:styleId="2xBoldUnderline">
    <w:name w:val="2x_Bold_Underline"/>
    <w:rsid w:val="00277E3D"/>
    <w:rPr>
      <w:b/>
      <w:bCs/>
      <w:sz w:val="24"/>
      <w:u w:val="thick"/>
    </w:rPr>
  </w:style>
  <w:style w:type="character" w:customStyle="1" w:styleId="Dottedunderline">
    <w:name w:val="Dotted underline"/>
    <w:rsid w:val="00277E3D"/>
    <w:rPr>
      <w:u w:val="dotted"/>
    </w:rPr>
  </w:style>
  <w:style w:type="character" w:customStyle="1" w:styleId="readChar">
    <w:name w:val="read Char"/>
    <w:rsid w:val="00277E3D"/>
    <w:rPr>
      <w:szCs w:val="22"/>
      <w:u w:val="single"/>
      <w:lang w:val="en-US" w:eastAsia="en-US" w:bidi="ar-SA"/>
    </w:rPr>
  </w:style>
  <w:style w:type="character" w:customStyle="1" w:styleId="underlining0">
    <w:name w:val="underlining"/>
    <w:rsid w:val="00277E3D"/>
    <w:rPr>
      <w:u w:val="single"/>
    </w:rPr>
  </w:style>
  <w:style w:type="character" w:customStyle="1" w:styleId="btitle">
    <w:name w:val="btitle"/>
    <w:rsid w:val="00277E3D"/>
  </w:style>
  <w:style w:type="character" w:customStyle="1" w:styleId="green">
    <w:name w:val="green"/>
    <w:rsid w:val="00277E3D"/>
  </w:style>
  <w:style w:type="character" w:customStyle="1" w:styleId="BodyText20">
    <w:name w:val="Body Text2"/>
    <w:rsid w:val="00277E3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277E3D"/>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77E3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77E3D"/>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77E3D"/>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77E3D"/>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77E3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277E3D"/>
    <w:rPr>
      <w:rFonts w:ascii="Sylfaen" w:hAnsi="Sylfaen" w:cs="Sylfaen" w:hint="default"/>
      <w:i/>
      <w:iCs/>
      <w:strike w:val="0"/>
      <w:dstrike w:val="0"/>
      <w:sz w:val="19"/>
      <w:szCs w:val="19"/>
      <w:u w:val="none"/>
      <w:effect w:val="none"/>
      <w:shd w:val="clear" w:color="auto" w:fill="FFFFFF"/>
    </w:rPr>
  </w:style>
  <w:style w:type="character" w:customStyle="1" w:styleId="1">
    <w:name w:val="1"/>
    <w:rsid w:val="00277E3D"/>
    <w:rPr>
      <w:rFonts w:ascii="Arial" w:hAnsi="Arial" w:cs="Arial" w:hint="default"/>
      <w:bCs/>
      <w:sz w:val="20"/>
      <w:u w:val="single"/>
      <w:lang w:val="en-US" w:eastAsia="en-US" w:bidi="ar-SA"/>
    </w:rPr>
  </w:style>
  <w:style w:type="character" w:customStyle="1" w:styleId="CharChar31">
    <w:name w:val="Char Char31"/>
    <w:rsid w:val="00277E3D"/>
    <w:rPr>
      <w:rFonts w:ascii="Arial" w:hAnsi="Arial" w:cs="Arial" w:hint="default"/>
      <w:b/>
      <w:bCs/>
      <w:iCs/>
      <w:lang w:val="en-US" w:eastAsia="en-US" w:bidi="ar-SA"/>
    </w:rPr>
  </w:style>
  <w:style w:type="character" w:customStyle="1" w:styleId="Subtitle2">
    <w:name w:val="Subtitle2"/>
    <w:rsid w:val="00277E3D"/>
  </w:style>
  <w:style w:type="character" w:customStyle="1" w:styleId="drop">
    <w:name w:val="drop"/>
    <w:rsid w:val="00277E3D"/>
  </w:style>
  <w:style w:type="character" w:customStyle="1" w:styleId="bioline">
    <w:name w:val="bioline"/>
    <w:rsid w:val="00277E3D"/>
  </w:style>
  <w:style w:type="character" w:customStyle="1" w:styleId="articletitle0">
    <w:name w:val="article_title"/>
    <w:rsid w:val="00277E3D"/>
  </w:style>
  <w:style w:type="character" w:customStyle="1" w:styleId="A4">
    <w:name w:val="A4"/>
    <w:uiPriority w:val="99"/>
    <w:rsid w:val="00277E3D"/>
    <w:rPr>
      <w:color w:val="000000"/>
    </w:rPr>
  </w:style>
  <w:style w:type="character" w:customStyle="1" w:styleId="s2">
    <w:name w:val="s2"/>
    <w:rsid w:val="00277E3D"/>
  </w:style>
  <w:style w:type="character" w:customStyle="1" w:styleId="s4">
    <w:name w:val="s4"/>
    <w:rsid w:val="00277E3D"/>
  </w:style>
  <w:style w:type="character" w:customStyle="1" w:styleId="s5">
    <w:name w:val="s5"/>
    <w:rsid w:val="00277E3D"/>
  </w:style>
  <w:style w:type="character" w:customStyle="1" w:styleId="cap">
    <w:name w:val="cap"/>
    <w:rsid w:val="00277E3D"/>
  </w:style>
  <w:style w:type="character" w:customStyle="1" w:styleId="rightsnotice">
    <w:name w:val="rightsnotice"/>
    <w:rsid w:val="00277E3D"/>
  </w:style>
  <w:style w:type="character" w:customStyle="1" w:styleId="Caption1">
    <w:name w:val="Caption1"/>
    <w:rsid w:val="00277E3D"/>
  </w:style>
  <w:style w:type="character" w:customStyle="1" w:styleId="credit">
    <w:name w:val="credit"/>
    <w:rsid w:val="00277E3D"/>
  </w:style>
  <w:style w:type="character" w:customStyle="1" w:styleId="scaps">
    <w:name w:val="scaps"/>
    <w:rsid w:val="00277E3D"/>
  </w:style>
  <w:style w:type="character" w:customStyle="1" w:styleId="current-article">
    <w:name w:val="current-article"/>
    <w:rsid w:val="00277E3D"/>
  </w:style>
  <w:style w:type="character" w:customStyle="1" w:styleId="related-current-indicator">
    <w:name w:val="related-current-indicator"/>
    <w:rsid w:val="00277E3D"/>
  </w:style>
  <w:style w:type="character" w:customStyle="1" w:styleId="bylclear">
    <w:name w:val="bylclear"/>
    <w:rsid w:val="00277E3D"/>
  </w:style>
  <w:style w:type="character" w:customStyle="1" w:styleId="timestamp">
    <w:name w:val="timestamp"/>
    <w:rsid w:val="00277E3D"/>
  </w:style>
  <w:style w:type="character" w:customStyle="1" w:styleId="comments">
    <w:name w:val="comments"/>
    <w:rsid w:val="00277E3D"/>
  </w:style>
  <w:style w:type="character" w:customStyle="1" w:styleId="essaytext">
    <w:name w:val="essaytext"/>
    <w:rsid w:val="00277E3D"/>
  </w:style>
  <w:style w:type="character" w:customStyle="1" w:styleId="username">
    <w:name w:val="username"/>
    <w:rsid w:val="00277E3D"/>
  </w:style>
  <w:style w:type="character" w:customStyle="1" w:styleId="toplinks">
    <w:name w:val="toplinks"/>
    <w:rsid w:val="00277E3D"/>
  </w:style>
  <w:style w:type="character" w:customStyle="1" w:styleId="A3">
    <w:name w:val="A3"/>
    <w:uiPriority w:val="99"/>
    <w:rsid w:val="00277E3D"/>
    <w:rPr>
      <w:rFonts w:ascii="Perpetua" w:hAnsi="Perpetua" w:cs="Perpetua" w:hint="default"/>
      <w:color w:val="000000"/>
      <w:sz w:val="15"/>
      <w:szCs w:val="15"/>
    </w:rPr>
  </w:style>
  <w:style w:type="character" w:customStyle="1" w:styleId="see">
    <w:name w:val="see"/>
    <w:rsid w:val="00277E3D"/>
  </w:style>
  <w:style w:type="character" w:customStyle="1" w:styleId="first-letter">
    <w:name w:val="first-letter"/>
    <w:rsid w:val="00277E3D"/>
  </w:style>
  <w:style w:type="character" w:customStyle="1" w:styleId="focusparagraph">
    <w:name w:val="focusparagraph"/>
    <w:rsid w:val="00277E3D"/>
  </w:style>
  <w:style w:type="character" w:customStyle="1" w:styleId="lightblue">
    <w:name w:val="lightblue"/>
    <w:rsid w:val="00277E3D"/>
  </w:style>
  <w:style w:type="character" w:customStyle="1" w:styleId="StyleUnderlineCharChar9pt">
    <w:name w:val="Style Underline Char Char + 9 pt"/>
    <w:rsid w:val="00277E3D"/>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77E3D"/>
  </w:style>
  <w:style w:type="character" w:customStyle="1" w:styleId="Title10">
    <w:name w:val="Title1"/>
    <w:rsid w:val="00277E3D"/>
  </w:style>
  <w:style w:type="character" w:customStyle="1" w:styleId="BoldandUnderlineCharCharCharChar">
    <w:name w:val="Bold and Underline Char Char Char Char"/>
    <w:rsid w:val="00277E3D"/>
    <w:rPr>
      <w:b/>
      <w:bCs w:val="0"/>
      <w:noProof w:val="0"/>
      <w:u w:val="single"/>
      <w:lang w:val="en-US" w:eastAsia="en-US" w:bidi="ar-SA"/>
    </w:rPr>
  </w:style>
  <w:style w:type="character" w:customStyle="1" w:styleId="FontStyle29">
    <w:name w:val="Font Style29"/>
    <w:uiPriority w:val="99"/>
    <w:rsid w:val="00277E3D"/>
    <w:rPr>
      <w:rFonts w:ascii="Arial" w:hAnsi="Arial" w:cs="Arial" w:hint="default"/>
      <w:sz w:val="14"/>
      <w:szCs w:val="14"/>
    </w:rPr>
  </w:style>
  <w:style w:type="character" w:customStyle="1" w:styleId="CardsUnderlined">
    <w:name w:val="Cards Underlined"/>
    <w:rsid w:val="00277E3D"/>
    <w:rPr>
      <w:rFonts w:ascii="Helvetica" w:hAnsi="Helvetica" w:cs="Helvetica" w:hint="default"/>
      <w:sz w:val="22"/>
      <w:szCs w:val="24"/>
      <w:u w:val="thick"/>
    </w:rPr>
  </w:style>
  <w:style w:type="character" w:customStyle="1" w:styleId="titles">
    <w:name w:val="titles"/>
    <w:rsid w:val="00277E3D"/>
  </w:style>
  <w:style w:type="character" w:customStyle="1" w:styleId="articletext0">
    <w:name w:val="article_text"/>
    <w:rsid w:val="00277E3D"/>
  </w:style>
  <w:style w:type="character" w:customStyle="1" w:styleId="contentauthor">
    <w:name w:val="contentauthor"/>
    <w:rsid w:val="00277E3D"/>
  </w:style>
  <w:style w:type="character" w:customStyle="1" w:styleId="subarticleheader">
    <w:name w:val="subarticleheader"/>
    <w:rsid w:val="00277E3D"/>
  </w:style>
  <w:style w:type="character" w:customStyle="1" w:styleId="spelle">
    <w:name w:val="spelle"/>
    <w:rsid w:val="00277E3D"/>
  </w:style>
  <w:style w:type="character" w:customStyle="1" w:styleId="grame">
    <w:name w:val="grame"/>
    <w:rsid w:val="00277E3D"/>
  </w:style>
  <w:style w:type="character" w:customStyle="1" w:styleId="newstitle1">
    <w:name w:val="newstitle1"/>
    <w:rsid w:val="00277E3D"/>
  </w:style>
  <w:style w:type="character" w:customStyle="1" w:styleId="copy">
    <w:name w:val="copy"/>
    <w:rsid w:val="00277E3D"/>
  </w:style>
  <w:style w:type="character" w:customStyle="1" w:styleId="topheadline">
    <w:name w:val="topheadline"/>
    <w:rsid w:val="00277E3D"/>
  </w:style>
  <w:style w:type="character" w:customStyle="1" w:styleId="Stylereduce27pt">
    <w:name w:val="Style reduce2 + 7 pt"/>
    <w:rsid w:val="00277E3D"/>
    <w:rPr>
      <w:rFonts w:ascii="Times New Roman" w:hAnsi="Times New Roman" w:cs="Arial" w:hint="default"/>
      <w:color w:val="000000"/>
      <w:sz w:val="14"/>
      <w:szCs w:val="22"/>
    </w:rPr>
  </w:style>
  <w:style w:type="character" w:customStyle="1" w:styleId="srtitle">
    <w:name w:val="srtitle"/>
    <w:rsid w:val="00277E3D"/>
  </w:style>
  <w:style w:type="character" w:customStyle="1" w:styleId="st1">
    <w:name w:val="st1"/>
    <w:rsid w:val="00277E3D"/>
  </w:style>
  <w:style w:type="character" w:customStyle="1" w:styleId="StyleStyleGaramond">
    <w:name w:val="Style Style Garamond +"/>
    <w:rsid w:val="00277E3D"/>
    <w:rPr>
      <w:rFonts w:ascii="Garamond" w:hAnsi="Garamond" w:cs="Times New Roman" w:hint="default"/>
      <w:sz w:val="20"/>
    </w:rPr>
  </w:style>
  <w:style w:type="character" w:customStyle="1" w:styleId="quotechar0">
    <w:name w:val="quotechar"/>
    <w:rsid w:val="00277E3D"/>
  </w:style>
  <w:style w:type="character" w:customStyle="1" w:styleId="boldunderline0">
    <w:name w:val="boldunderline"/>
    <w:rsid w:val="00277E3D"/>
  </w:style>
  <w:style w:type="character" w:customStyle="1" w:styleId="A8">
    <w:name w:val="A8"/>
    <w:rsid w:val="00277E3D"/>
    <w:rPr>
      <w:rFonts w:ascii="Scala" w:hAnsi="Scala" w:cs="Scala" w:hint="default"/>
      <w:color w:val="000000"/>
      <w:sz w:val="15"/>
      <w:szCs w:val="15"/>
    </w:rPr>
  </w:style>
  <w:style w:type="character" w:customStyle="1" w:styleId="A0">
    <w:name w:val="A0"/>
    <w:uiPriority w:val="99"/>
    <w:rsid w:val="00277E3D"/>
    <w:rPr>
      <w:rFonts w:ascii="Scala" w:hAnsi="Scala" w:cs="Scala" w:hint="default"/>
      <w:color w:val="000000"/>
      <w:sz w:val="16"/>
      <w:szCs w:val="16"/>
    </w:rPr>
  </w:style>
  <w:style w:type="character" w:customStyle="1" w:styleId="Date11">
    <w:name w:val="Date11"/>
    <w:rsid w:val="00277E3D"/>
  </w:style>
  <w:style w:type="character" w:customStyle="1" w:styleId="Boxout">
    <w:name w:val="Box out"/>
    <w:uiPriority w:val="1"/>
    <w:qFormat/>
    <w:rsid w:val="00277E3D"/>
    <w:rPr>
      <w:rFonts w:ascii="Tahoma" w:hAnsi="Tahoma" w:cs="Tahoma" w:hint="default"/>
      <w:b/>
      <w:bCs w:val="0"/>
      <w:sz w:val="20"/>
      <w:u w:val="single"/>
      <w:bdr w:val="none" w:sz="0" w:space="0" w:color="auto" w:frame="1"/>
      <w:shd w:val="clear" w:color="auto" w:fill="A9E8F5"/>
    </w:rPr>
  </w:style>
  <w:style w:type="character" w:customStyle="1" w:styleId="metad">
    <w:name w:val="metad"/>
    <w:rsid w:val="00277E3D"/>
  </w:style>
  <w:style w:type="character" w:customStyle="1" w:styleId="sifr-alternate">
    <w:name w:val="sifr-alternate"/>
    <w:rsid w:val="00277E3D"/>
  </w:style>
  <w:style w:type="character" w:customStyle="1" w:styleId="justify1">
    <w:name w:val="justify1"/>
    <w:rsid w:val="00277E3D"/>
  </w:style>
  <w:style w:type="character" w:customStyle="1" w:styleId="artbody1">
    <w:name w:val="art_body1"/>
    <w:rsid w:val="00277E3D"/>
    <w:rPr>
      <w:rFonts w:ascii="Arial" w:hAnsi="Arial" w:cs="Arial" w:hint="default"/>
    </w:rPr>
  </w:style>
  <w:style w:type="character" w:customStyle="1" w:styleId="A1">
    <w:name w:val="A1"/>
    <w:uiPriority w:val="99"/>
    <w:rsid w:val="00277E3D"/>
    <w:rPr>
      <w:rFonts w:ascii="Book Antiqua" w:hAnsi="Book Antiqua" w:cs="Book Antiqua" w:hint="default"/>
      <w:color w:val="221E1F"/>
      <w:sz w:val="22"/>
      <w:szCs w:val="22"/>
    </w:rPr>
  </w:style>
  <w:style w:type="character" w:customStyle="1" w:styleId="reality">
    <w:name w:val="reality"/>
    <w:rsid w:val="00277E3D"/>
  </w:style>
  <w:style w:type="character" w:customStyle="1" w:styleId="text2">
    <w:name w:val="text2"/>
    <w:rsid w:val="00277E3D"/>
  </w:style>
  <w:style w:type="character" w:customStyle="1" w:styleId="StyleUnderlineChar2CharChar11pt">
    <w:name w:val="Style Underline Char2 Char Char + 11 pt"/>
    <w:rsid w:val="00277E3D"/>
    <w:rPr>
      <w:rFonts w:ascii="Times New Roman" w:hAnsi="Times New Roman" w:cs="Times New Roman" w:hint="default"/>
      <w:sz w:val="20"/>
      <w:u w:val="single"/>
    </w:rPr>
  </w:style>
  <w:style w:type="character" w:customStyle="1" w:styleId="StyleStyleBoldUnderline11pt">
    <w:name w:val="Style Style Bold Underline + 11 pt"/>
    <w:rsid w:val="00277E3D"/>
    <w:rPr>
      <w:b/>
      <w:bCs/>
      <w:sz w:val="20"/>
      <w:u w:val="single"/>
    </w:rPr>
  </w:style>
  <w:style w:type="character" w:customStyle="1" w:styleId="articlehead2">
    <w:name w:val="articlehead2"/>
    <w:rsid w:val="00277E3D"/>
  </w:style>
  <w:style w:type="character" w:customStyle="1" w:styleId="pronset">
    <w:name w:val="pronset"/>
    <w:rsid w:val="00277E3D"/>
  </w:style>
  <w:style w:type="character" w:customStyle="1" w:styleId="prondelim">
    <w:name w:val="prondelim"/>
    <w:rsid w:val="00277E3D"/>
  </w:style>
  <w:style w:type="character" w:customStyle="1" w:styleId="prontoggle">
    <w:name w:val="pron_toggle"/>
    <w:rsid w:val="00277E3D"/>
  </w:style>
  <w:style w:type="character" w:customStyle="1" w:styleId="boldface">
    <w:name w:val="boldface"/>
    <w:rsid w:val="00277E3D"/>
  </w:style>
  <w:style w:type="character" w:customStyle="1" w:styleId="secondary-bf">
    <w:name w:val="secondary-bf"/>
    <w:rsid w:val="00277E3D"/>
  </w:style>
  <w:style w:type="table" w:styleId="ColorfulGrid-Accent1">
    <w:name w:val="Colorful Grid Accent 1"/>
    <w:basedOn w:val="TableNormal"/>
    <w:link w:val="ColorfulGrid-Accent1Char"/>
    <w:uiPriority w:val="29"/>
    <w:unhideWhenUsed/>
    <w:rsid w:val="00277E3D"/>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277E3D"/>
    <w:rPr>
      <w:rFonts w:ascii="Times New Roman" w:hAnsi="Times New Roman" w:cs="Times New Roman" w:hint="default"/>
      <w:iCs/>
      <w:color w:val="000000"/>
      <w:sz w:val="16"/>
    </w:rPr>
  </w:style>
  <w:style w:type="character" w:customStyle="1" w:styleId="Boxout0">
    <w:name w:val="Boxout"/>
    <w:uiPriority w:val="1"/>
    <w:qFormat/>
    <w:rsid w:val="00277E3D"/>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77E3D"/>
  </w:style>
  <w:style w:type="character" w:customStyle="1" w:styleId="pg">
    <w:name w:val="pg"/>
    <w:rsid w:val="00277E3D"/>
  </w:style>
  <w:style w:type="character" w:customStyle="1" w:styleId="detailtitle">
    <w:name w:val="detailtitle"/>
    <w:rsid w:val="00277E3D"/>
  </w:style>
  <w:style w:type="character" w:customStyle="1" w:styleId="storydate">
    <w:name w:val="storydate"/>
    <w:rsid w:val="00277E3D"/>
  </w:style>
  <w:style w:type="character" w:customStyle="1" w:styleId="preloadwrap">
    <w:name w:val="preloadwrap"/>
    <w:rsid w:val="00277E3D"/>
  </w:style>
  <w:style w:type="character" w:customStyle="1" w:styleId="creditwrap">
    <w:name w:val="creditwrap"/>
    <w:rsid w:val="00277E3D"/>
  </w:style>
  <w:style w:type="character" w:customStyle="1" w:styleId="DefaultChar1">
    <w:name w:val="Default Char1"/>
    <w:rsid w:val="00277E3D"/>
    <w:rPr>
      <w:noProof w:val="0"/>
      <w:color w:val="000000"/>
      <w:lang w:val="en-US" w:eastAsia="en-US" w:bidi="ar-SA"/>
    </w:rPr>
  </w:style>
  <w:style w:type="character" w:customStyle="1" w:styleId="textunderlineChar0">
    <w:name w:val="text underline Char"/>
    <w:rsid w:val="00277E3D"/>
    <w:rPr>
      <w:sz w:val="24"/>
      <w:szCs w:val="22"/>
      <w:u w:val="thick"/>
      <w:lang w:val="en-US" w:eastAsia="en-US" w:bidi="ar-SA"/>
    </w:rPr>
  </w:style>
  <w:style w:type="character" w:customStyle="1" w:styleId="BoldChar">
    <w:name w:val="Bold Char"/>
    <w:rsid w:val="00277E3D"/>
    <w:rPr>
      <w:rFonts w:ascii="Times New Roman" w:eastAsia="Times New Roman" w:hAnsi="Times New Roman" w:cs="Times New Roman" w:hint="default"/>
      <w:b/>
      <w:bCs w:val="0"/>
      <w:szCs w:val="24"/>
    </w:rPr>
  </w:style>
  <w:style w:type="character" w:customStyle="1" w:styleId="pmterms31">
    <w:name w:val="pmterms31"/>
    <w:rsid w:val="00277E3D"/>
    <w:rPr>
      <w:b/>
      <w:bCs/>
      <w:i w:val="0"/>
      <w:iCs w:val="0"/>
      <w:color w:val="000000"/>
    </w:rPr>
  </w:style>
  <w:style w:type="character" w:customStyle="1" w:styleId="copyrightdescription">
    <w:name w:val="copyrightdescription"/>
    <w:rsid w:val="00277E3D"/>
  </w:style>
  <w:style w:type="character" w:customStyle="1" w:styleId="ft01">
    <w:name w:val="ft01"/>
    <w:rsid w:val="00277E3D"/>
    <w:rPr>
      <w:rFonts w:ascii="Times" w:hAnsi="Times" w:cs="Times" w:hint="default"/>
      <w:color w:val="000000"/>
      <w:sz w:val="14"/>
      <w:szCs w:val="14"/>
    </w:rPr>
  </w:style>
  <w:style w:type="character" w:customStyle="1" w:styleId="ft11">
    <w:name w:val="ft11"/>
    <w:rsid w:val="00277E3D"/>
    <w:rPr>
      <w:rFonts w:ascii="Times" w:hAnsi="Times" w:cs="Times" w:hint="default"/>
      <w:color w:val="000000"/>
      <w:sz w:val="17"/>
      <w:szCs w:val="17"/>
    </w:rPr>
  </w:style>
  <w:style w:type="character" w:customStyle="1" w:styleId="ft21">
    <w:name w:val="ft21"/>
    <w:rsid w:val="00277E3D"/>
    <w:rPr>
      <w:rFonts w:ascii="Times" w:hAnsi="Times" w:cs="Times" w:hint="default"/>
      <w:color w:val="000000"/>
      <w:sz w:val="15"/>
      <w:szCs w:val="15"/>
    </w:rPr>
  </w:style>
  <w:style w:type="character" w:customStyle="1" w:styleId="ft31">
    <w:name w:val="ft31"/>
    <w:rsid w:val="00277E3D"/>
    <w:rPr>
      <w:rFonts w:ascii="Times" w:hAnsi="Times" w:cs="Times" w:hint="default"/>
      <w:color w:val="000000"/>
      <w:sz w:val="15"/>
      <w:szCs w:val="15"/>
    </w:rPr>
  </w:style>
  <w:style w:type="character" w:customStyle="1" w:styleId="dquo">
    <w:name w:val="dquo"/>
    <w:rsid w:val="00277E3D"/>
  </w:style>
  <w:style w:type="character" w:customStyle="1" w:styleId="caps2">
    <w:name w:val="caps2"/>
    <w:rsid w:val="00277E3D"/>
  </w:style>
  <w:style w:type="character" w:customStyle="1" w:styleId="CardsFont12ptCharCharCharChar">
    <w:name w:val="Cards + Font: 12 pt Char Char Char Char"/>
    <w:rsid w:val="00277E3D"/>
    <w:rPr>
      <w:sz w:val="24"/>
      <w:szCs w:val="24"/>
      <w:u w:val="thick"/>
      <w:lang w:val="en-US" w:eastAsia="en-US" w:bidi="ar-SA"/>
    </w:rPr>
  </w:style>
  <w:style w:type="character" w:customStyle="1" w:styleId="ccs">
    <w:name w:val="c cs"/>
    <w:rsid w:val="00277E3D"/>
  </w:style>
  <w:style w:type="character" w:customStyle="1" w:styleId="UnderlinedEvChar">
    <w:name w:val="Underlined Ev Char"/>
    <w:rsid w:val="00277E3D"/>
    <w:rPr>
      <w:rFonts w:ascii="Times New Roman" w:eastAsia="Times New Roman" w:hAnsi="Times New Roman" w:cs="Times New Roman" w:hint="default"/>
      <w:szCs w:val="24"/>
      <w:u w:val="single"/>
    </w:rPr>
  </w:style>
  <w:style w:type="character" w:customStyle="1" w:styleId="dropshadow">
    <w:name w:val="dropshadow"/>
    <w:rsid w:val="00277E3D"/>
  </w:style>
  <w:style w:type="character" w:customStyle="1" w:styleId="d05ws">
    <w:name w:val="d05ws"/>
    <w:rsid w:val="00277E3D"/>
  </w:style>
  <w:style w:type="character" w:customStyle="1" w:styleId="rzibod">
    <w:name w:val="rzibod"/>
    <w:rsid w:val="00277E3D"/>
  </w:style>
  <w:style w:type="character" w:customStyle="1" w:styleId="StyleBold1">
    <w:name w:val="Style Bold1"/>
    <w:rsid w:val="00277E3D"/>
    <w:rPr>
      <w:rFonts w:ascii="Georgia" w:hAnsi="Georgia" w:hint="default"/>
      <w:b/>
      <w:bCs/>
      <w:sz w:val="22"/>
    </w:rPr>
  </w:style>
  <w:style w:type="character" w:customStyle="1" w:styleId="headertext">
    <w:name w:val="headertext"/>
    <w:rsid w:val="00277E3D"/>
  </w:style>
  <w:style w:type="character" w:customStyle="1" w:styleId="endnote-reference">
    <w:name w:val="endnote-reference"/>
    <w:rsid w:val="00277E3D"/>
  </w:style>
  <w:style w:type="character" w:customStyle="1" w:styleId="officialsname">
    <w:name w:val="official_s_name"/>
    <w:rsid w:val="00277E3D"/>
  </w:style>
  <w:style w:type="character" w:customStyle="1" w:styleId="audience">
    <w:name w:val="audience"/>
    <w:rsid w:val="00277E3D"/>
  </w:style>
  <w:style w:type="character" w:customStyle="1" w:styleId="A7">
    <w:name w:val="A7"/>
    <w:uiPriority w:val="99"/>
    <w:rsid w:val="00277E3D"/>
    <w:rPr>
      <w:rFonts w:ascii="Myriad Pro" w:hAnsi="Myriad Pro" w:cs="Myriad Pro" w:hint="default"/>
      <w:color w:val="0066B1"/>
      <w:sz w:val="22"/>
      <w:szCs w:val="22"/>
    </w:rPr>
  </w:style>
  <w:style w:type="character" w:customStyle="1" w:styleId="normalchar">
    <w:name w:val="normal__char"/>
    <w:rsid w:val="00277E3D"/>
  </w:style>
  <w:style w:type="character" w:customStyle="1" w:styleId="hyperlink002cheading0020100200028block0020title0029char">
    <w:name w:val="hyperlink_002cheading_00201_0020_0028block_0020title_0029__char"/>
    <w:rsid w:val="00277E3D"/>
  </w:style>
  <w:style w:type="character" w:customStyle="1" w:styleId="underline002cstyle0020bold0020underlinechar">
    <w:name w:val="underline_002cstyle_0020bold_0020underline__char"/>
    <w:rsid w:val="00277E3D"/>
  </w:style>
  <w:style w:type="character" w:customStyle="1" w:styleId="copyboldblack">
    <w:name w:val="copyboldblack"/>
    <w:rsid w:val="00277E3D"/>
  </w:style>
  <w:style w:type="character" w:customStyle="1" w:styleId="copybold">
    <w:name w:val="copybold"/>
    <w:rsid w:val="00277E3D"/>
  </w:style>
  <w:style w:type="character" w:customStyle="1" w:styleId="author-date0">
    <w:name w:val="author-date"/>
    <w:rsid w:val="00277E3D"/>
  </w:style>
  <w:style w:type="character" w:customStyle="1" w:styleId="hidden">
    <w:name w:val="hidden"/>
    <w:rsid w:val="00277E3D"/>
  </w:style>
  <w:style w:type="character" w:customStyle="1" w:styleId="articlebegin">
    <w:name w:val="articlebegin"/>
    <w:rsid w:val="00277E3D"/>
  </w:style>
  <w:style w:type="character" w:customStyle="1" w:styleId="mediaoverlay">
    <w:name w:val="mediaoverlay"/>
    <w:rsid w:val="00277E3D"/>
  </w:style>
  <w:style w:type="character" w:customStyle="1" w:styleId="blogcaption">
    <w:name w:val="blog_caption"/>
    <w:rsid w:val="00277E3D"/>
  </w:style>
  <w:style w:type="character" w:customStyle="1" w:styleId="commnet-abuzz">
    <w:name w:val="commnet-abuzz"/>
    <w:rsid w:val="00277E3D"/>
  </w:style>
  <w:style w:type="character" w:customStyle="1" w:styleId="fbconnectbuttontext">
    <w:name w:val="fbconnectbutton_text"/>
    <w:rsid w:val="00277E3D"/>
  </w:style>
  <w:style w:type="character" w:customStyle="1" w:styleId="fbsharecountinner">
    <w:name w:val="fb_share_count_inner"/>
    <w:rsid w:val="00277E3D"/>
  </w:style>
  <w:style w:type="character" w:customStyle="1" w:styleId="stbuttontext">
    <w:name w:val="stbuttontext"/>
    <w:rsid w:val="00277E3D"/>
  </w:style>
  <w:style w:type="character" w:customStyle="1" w:styleId="source">
    <w:name w:val="source"/>
    <w:rsid w:val="00277E3D"/>
  </w:style>
  <w:style w:type="character" w:customStyle="1" w:styleId="pubdate">
    <w:name w:val="pubdate"/>
    <w:rsid w:val="00277E3D"/>
  </w:style>
  <w:style w:type="character" w:customStyle="1" w:styleId="grey">
    <w:name w:val="grey"/>
    <w:rsid w:val="00277E3D"/>
  </w:style>
  <w:style w:type="character" w:customStyle="1" w:styleId="postdate">
    <w:name w:val="post_date"/>
    <w:rsid w:val="00277E3D"/>
  </w:style>
  <w:style w:type="character" w:customStyle="1" w:styleId="bdx">
    <w:name w:val="bdx"/>
    <w:rsid w:val="00277E3D"/>
  </w:style>
  <w:style w:type="character" w:customStyle="1" w:styleId="bdl">
    <w:name w:val="bdl"/>
    <w:rsid w:val="00277E3D"/>
  </w:style>
  <w:style w:type="character" w:customStyle="1" w:styleId="breadcrumbitemcurrent">
    <w:name w:val="breadcrumbitemcurrent"/>
    <w:rsid w:val="00277E3D"/>
  </w:style>
  <w:style w:type="character" w:customStyle="1" w:styleId="bbl">
    <w:name w:val="bbl"/>
    <w:rsid w:val="00277E3D"/>
  </w:style>
  <w:style w:type="character" w:customStyle="1" w:styleId="Date2">
    <w:name w:val="Date2"/>
    <w:rsid w:val="00277E3D"/>
  </w:style>
  <w:style w:type="character" w:customStyle="1" w:styleId="company">
    <w:name w:val="company"/>
    <w:rsid w:val="00277E3D"/>
  </w:style>
  <w:style w:type="character" w:customStyle="1" w:styleId="itxtnewhookspan">
    <w:name w:val="itxtnewhookspan"/>
    <w:rsid w:val="00277E3D"/>
  </w:style>
  <w:style w:type="character" w:customStyle="1" w:styleId="gstxthlt">
    <w:name w:val="gstxt_hlt"/>
    <w:rsid w:val="00277E3D"/>
  </w:style>
  <w:style w:type="character" w:customStyle="1" w:styleId="SubtleEmphasis1">
    <w:name w:val="Subtle Emphasis1"/>
    <w:uiPriority w:val="19"/>
    <w:qFormat/>
    <w:rsid w:val="00277E3D"/>
    <w:rPr>
      <w:rFonts w:ascii="Times New Roman" w:hAnsi="Times New Roman" w:cs="Times New Roman" w:hint="default"/>
      <w:b/>
      <w:bCs w:val="0"/>
      <w:iCs/>
      <w:color w:val="auto"/>
      <w:sz w:val="22"/>
    </w:rPr>
  </w:style>
  <w:style w:type="character" w:customStyle="1" w:styleId="StyleBoldRed">
    <w:name w:val="Style Bold Red"/>
    <w:rsid w:val="00277E3D"/>
    <w:rPr>
      <w:b/>
      <w:bCs/>
      <w:color w:val="auto"/>
    </w:rPr>
  </w:style>
  <w:style w:type="character" w:customStyle="1" w:styleId="StyleTimesNewRoman8pt">
    <w:name w:val="Style Times New Roman 8 pt"/>
    <w:rsid w:val="00277E3D"/>
    <w:rPr>
      <w:rFonts w:ascii="Georgia" w:hAnsi="Georgia" w:hint="default"/>
      <w:sz w:val="16"/>
    </w:rPr>
  </w:style>
  <w:style w:type="character" w:customStyle="1" w:styleId="StyleStyle7pt8pt">
    <w:name w:val="Style Style 7 pt + 8 pt"/>
    <w:rsid w:val="00277E3D"/>
    <w:rPr>
      <w:sz w:val="16"/>
    </w:rPr>
  </w:style>
  <w:style w:type="character" w:customStyle="1" w:styleId="StyleStyleThickunderlineBold1">
    <w:name w:val="Style Style Thick underline + Bold1"/>
    <w:rsid w:val="00277E3D"/>
    <w:rPr>
      <w:b/>
      <w:bCs/>
      <w:u w:val="thick"/>
    </w:rPr>
  </w:style>
  <w:style w:type="character" w:customStyle="1" w:styleId="StyleUnderline2">
    <w:name w:val="Style Underline2"/>
    <w:rsid w:val="00277E3D"/>
    <w:rPr>
      <w:u w:val="single"/>
    </w:rPr>
  </w:style>
  <w:style w:type="character" w:customStyle="1" w:styleId="ShrinkText">
    <w:name w:val="Shrink Text"/>
    <w:rsid w:val="00277E3D"/>
    <w:rPr>
      <w:sz w:val="16"/>
    </w:rPr>
  </w:style>
  <w:style w:type="character" w:customStyle="1" w:styleId="smallcaps">
    <w:name w:val="smallcaps"/>
    <w:rsid w:val="00277E3D"/>
  </w:style>
  <w:style w:type="character" w:customStyle="1" w:styleId="goldbldtext">
    <w:name w:val="goldbldtext"/>
    <w:rsid w:val="00277E3D"/>
  </w:style>
  <w:style w:type="character" w:customStyle="1" w:styleId="cardshighlight0">
    <w:name w:val="cardshighlight"/>
    <w:rsid w:val="00277E3D"/>
  </w:style>
  <w:style w:type="character" w:customStyle="1" w:styleId="cardsfont12pt1">
    <w:name w:val="cardsfont12pt"/>
    <w:rsid w:val="00277E3D"/>
  </w:style>
  <w:style w:type="character" w:customStyle="1" w:styleId="ft1">
    <w:name w:val="ft1"/>
    <w:rsid w:val="00277E3D"/>
  </w:style>
  <w:style w:type="character" w:customStyle="1" w:styleId="ft6">
    <w:name w:val="ft6"/>
    <w:rsid w:val="00277E3D"/>
  </w:style>
  <w:style w:type="character" w:customStyle="1" w:styleId="kicker">
    <w:name w:val="kicker"/>
    <w:rsid w:val="00277E3D"/>
  </w:style>
  <w:style w:type="character" w:customStyle="1" w:styleId="backcontent">
    <w:name w:val="backcontent"/>
    <w:rsid w:val="00277E3D"/>
  </w:style>
  <w:style w:type="character" w:customStyle="1" w:styleId="daystmp">
    <w:name w:val="daystmp"/>
    <w:rsid w:val="00277E3D"/>
  </w:style>
  <w:style w:type="character" w:customStyle="1" w:styleId="cardsfont12ptchar">
    <w:name w:val="cardsfont12ptchar"/>
    <w:rsid w:val="00277E3D"/>
  </w:style>
  <w:style w:type="character" w:customStyle="1" w:styleId="gal">
    <w:name w:val="gal"/>
    <w:rsid w:val="00277E3D"/>
  </w:style>
  <w:style w:type="character" w:customStyle="1" w:styleId="submitted">
    <w:name w:val="submitted"/>
    <w:rsid w:val="00277E3D"/>
  </w:style>
  <w:style w:type="character" w:customStyle="1" w:styleId="imagedateline">
    <w:name w:val="image_dateline"/>
    <w:rsid w:val="00277E3D"/>
  </w:style>
  <w:style w:type="character" w:customStyle="1" w:styleId="authordatecharchar">
    <w:name w:val="authordatecharchar"/>
    <w:rsid w:val="00277E3D"/>
  </w:style>
  <w:style w:type="character" w:customStyle="1" w:styleId="style1char0">
    <w:name w:val="style1char"/>
    <w:rsid w:val="00277E3D"/>
  </w:style>
  <w:style w:type="character" w:customStyle="1" w:styleId="tagcharchar0">
    <w:name w:val="tagcharchar"/>
    <w:rsid w:val="00277E3D"/>
  </w:style>
  <w:style w:type="character" w:customStyle="1" w:styleId="underlinedcharchar2">
    <w:name w:val="underlinedcharchar"/>
    <w:rsid w:val="00277E3D"/>
  </w:style>
  <w:style w:type="character" w:customStyle="1" w:styleId="BoxedChar">
    <w:name w:val="Boxed Char"/>
    <w:rsid w:val="00277E3D"/>
    <w:rPr>
      <w:rFonts w:ascii="Arial Narrow" w:hAnsi="Arial Narrow" w:hint="default"/>
      <w:b/>
      <w:bCs w:val="0"/>
      <w:sz w:val="18"/>
      <w:bdr w:val="single" w:sz="6" w:space="0" w:color="auto" w:frame="1"/>
    </w:rPr>
  </w:style>
  <w:style w:type="character" w:customStyle="1" w:styleId="Style11ptUnderline2">
    <w:name w:val="Style 11 pt Underline2"/>
    <w:rsid w:val="00277E3D"/>
    <w:rPr>
      <w:sz w:val="20"/>
      <w:u w:val="single"/>
    </w:rPr>
  </w:style>
  <w:style w:type="character" w:customStyle="1" w:styleId="Style11ptBoldUnderline2">
    <w:name w:val="Style 11 pt Bold Underline2"/>
    <w:rsid w:val="00277E3D"/>
    <w:rPr>
      <w:b/>
      <w:bCs/>
      <w:sz w:val="20"/>
      <w:u w:val="single"/>
    </w:rPr>
  </w:style>
  <w:style w:type="character" w:customStyle="1" w:styleId="nw">
    <w:name w:val="nw"/>
    <w:rsid w:val="00277E3D"/>
  </w:style>
  <w:style w:type="character" w:customStyle="1" w:styleId="Styleunderline11ptBoldBorderSinglesolidlineAuto">
    <w:name w:val="Style underline + 11 pt Bold Border: : (Single solid line Auto ..."/>
    <w:rsid w:val="00277E3D"/>
    <w:rPr>
      <w:b/>
      <w:bCs/>
      <w:sz w:val="20"/>
      <w:u w:val="single"/>
      <w:bdr w:val="single" w:sz="4" w:space="0" w:color="auto" w:frame="1"/>
    </w:rPr>
  </w:style>
  <w:style w:type="character" w:customStyle="1" w:styleId="cardCharCharChar1">
    <w:name w:val="card Char Char Char1"/>
    <w:rsid w:val="00277E3D"/>
    <w:rPr>
      <w:lang w:val="en-US" w:eastAsia="en-US" w:bidi="ar-SA"/>
    </w:rPr>
  </w:style>
  <w:style w:type="character" w:customStyle="1" w:styleId="authors1">
    <w:name w:val="authors1"/>
    <w:rsid w:val="00277E3D"/>
    <w:rPr>
      <w:rFonts w:ascii="Verdana" w:hAnsi="Verdana" w:hint="default"/>
      <w:b/>
      <w:bCs/>
      <w:color w:val="006699"/>
      <w:sz w:val="20"/>
      <w:szCs w:val="20"/>
    </w:rPr>
  </w:style>
  <w:style w:type="character" w:customStyle="1" w:styleId="headlinesectionlarge">
    <w:name w:val="headline_section_large"/>
    <w:rsid w:val="00277E3D"/>
  </w:style>
  <w:style w:type="character" w:customStyle="1" w:styleId="Styleunderline11ptBlack">
    <w:name w:val="Style underline + 11 pt Black"/>
    <w:rsid w:val="00277E3D"/>
    <w:rPr>
      <w:color w:val="000000"/>
      <w:sz w:val="20"/>
      <w:u w:val="single"/>
    </w:rPr>
  </w:style>
  <w:style w:type="character" w:customStyle="1" w:styleId="Styleunderline11ptBoldBlack">
    <w:name w:val="Style underline + 11 pt Bold Black"/>
    <w:rsid w:val="00277E3D"/>
    <w:rPr>
      <w:b/>
      <w:bCs/>
      <w:color w:val="000000"/>
      <w:sz w:val="20"/>
      <w:u w:val="single"/>
    </w:rPr>
  </w:style>
  <w:style w:type="character" w:customStyle="1" w:styleId="Style11ptBoldBlackUnderline">
    <w:name w:val="Style 11 pt Bold Black Underline"/>
    <w:rsid w:val="00277E3D"/>
    <w:rPr>
      <w:b/>
      <w:bCs/>
      <w:color w:val="000000"/>
      <w:sz w:val="20"/>
      <w:u w:val="single"/>
    </w:rPr>
  </w:style>
  <w:style w:type="character" w:customStyle="1" w:styleId="Style11ptBoldBlackUnderlineBorderSinglesolidline">
    <w:name w:val="Style 11 pt Bold Black Underline Border: : (Single solid line ..."/>
    <w:rsid w:val="00277E3D"/>
    <w:rPr>
      <w:b/>
      <w:bCs/>
      <w:color w:val="000000"/>
      <w:sz w:val="20"/>
      <w:u w:val="single"/>
      <w:bdr w:val="single" w:sz="4" w:space="0" w:color="auto" w:frame="1"/>
    </w:rPr>
  </w:style>
  <w:style w:type="character" w:customStyle="1" w:styleId="StyleLatinMeridien-Italic11ptItalicUnderline">
    <w:name w:val="Style (Latin) Meridien-Italic 11 pt Italic Underline"/>
    <w:rsid w:val="00277E3D"/>
    <w:rPr>
      <w:rFonts w:ascii="Meridien-Italic" w:hAnsi="Meridien-Italic" w:hint="default"/>
      <w:i/>
      <w:iCs/>
      <w:sz w:val="20"/>
      <w:u w:val="single"/>
    </w:rPr>
  </w:style>
  <w:style w:type="character" w:customStyle="1" w:styleId="Citation-AuthorDate">
    <w:name w:val="Citation - Author/Date"/>
    <w:rsid w:val="00277E3D"/>
    <w:rPr>
      <w:b/>
      <w:bCs w:val="0"/>
      <w:smallCaps/>
      <w:sz w:val="24"/>
      <w:u w:val="single"/>
    </w:rPr>
  </w:style>
  <w:style w:type="character" w:customStyle="1" w:styleId="underlinestylechar0">
    <w:name w:val="underlinestylechar"/>
    <w:rsid w:val="00277E3D"/>
  </w:style>
  <w:style w:type="character" w:customStyle="1" w:styleId="highlight">
    <w:name w:val="highlight"/>
    <w:rsid w:val="00277E3D"/>
  </w:style>
  <w:style w:type="character" w:customStyle="1" w:styleId="DottedUnderline0">
    <w:name w:val="Dotted Underline"/>
    <w:rsid w:val="00277E3D"/>
    <w:rPr>
      <w:rFonts w:ascii="Times New Roman" w:hAnsi="Times New Roman" w:cs="Times New Roman" w:hint="default"/>
      <w:sz w:val="20"/>
      <w:u w:val="dottedHeavy"/>
    </w:rPr>
  </w:style>
  <w:style w:type="character" w:customStyle="1" w:styleId="titleauthoretc">
    <w:name w:val="titleauthoretc"/>
    <w:rsid w:val="00277E3D"/>
  </w:style>
  <w:style w:type="character" w:customStyle="1" w:styleId="labeltext">
    <w:name w:val="labeltext"/>
    <w:rsid w:val="00277E3D"/>
  </w:style>
  <w:style w:type="character" w:customStyle="1" w:styleId="viewlink">
    <w:name w:val="viewlink"/>
    <w:rsid w:val="00277E3D"/>
  </w:style>
  <w:style w:type="character" w:customStyle="1" w:styleId="share">
    <w:name w:val="share"/>
    <w:rsid w:val="00277E3D"/>
  </w:style>
  <w:style w:type="character" w:customStyle="1" w:styleId="inlinkchart">
    <w:name w:val="inlink_chart"/>
    <w:rsid w:val="00277E3D"/>
  </w:style>
  <w:style w:type="character" w:customStyle="1" w:styleId="underLight">
    <w:name w:val="underLight"/>
    <w:uiPriority w:val="1"/>
    <w:qFormat/>
    <w:rsid w:val="00277E3D"/>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77E3D"/>
  </w:style>
  <w:style w:type="character" w:customStyle="1" w:styleId="author-rss">
    <w:name w:val="author-rss"/>
    <w:rsid w:val="00277E3D"/>
  </w:style>
  <w:style w:type="character" w:customStyle="1" w:styleId="fbsharecountwrapper">
    <w:name w:val="fb_share_count_wrapper"/>
    <w:rsid w:val="00277E3D"/>
  </w:style>
  <w:style w:type="character" w:customStyle="1" w:styleId="fbbuttontext">
    <w:name w:val="fb_button_text"/>
    <w:rsid w:val="00277E3D"/>
  </w:style>
  <w:style w:type="character" w:customStyle="1" w:styleId="hw">
    <w:name w:val="hw"/>
    <w:rsid w:val="00277E3D"/>
  </w:style>
  <w:style w:type="character" w:customStyle="1" w:styleId="linktotop">
    <w:name w:val="linktotop"/>
    <w:rsid w:val="00277E3D"/>
  </w:style>
  <w:style w:type="character" w:customStyle="1" w:styleId="maintextbldleft">
    <w:name w:val="maintextbldleft"/>
    <w:rsid w:val="00277E3D"/>
  </w:style>
  <w:style w:type="character" w:customStyle="1" w:styleId="maintextleft">
    <w:name w:val="maintextleft"/>
    <w:rsid w:val="00277E3D"/>
  </w:style>
  <w:style w:type="character" w:customStyle="1" w:styleId="descriptionstyle1block">
    <w:name w:val="description style1 block"/>
    <w:rsid w:val="00277E3D"/>
  </w:style>
  <w:style w:type="character" w:customStyle="1" w:styleId="gutter-right-1">
    <w:name w:val="gutter-right-1"/>
    <w:basedOn w:val="DefaultParagraphFont"/>
    <w:rsid w:val="00277E3D"/>
  </w:style>
  <w:style w:type="character" w:customStyle="1" w:styleId="ssl3">
    <w:name w:val="ss_l3"/>
    <w:rsid w:val="00277E3D"/>
  </w:style>
  <w:style w:type="character" w:customStyle="1" w:styleId="FontStyle39">
    <w:name w:val="Font Style39"/>
    <w:uiPriority w:val="99"/>
    <w:rsid w:val="00277E3D"/>
    <w:rPr>
      <w:rFonts w:ascii="Constantia" w:hAnsi="Constantia" w:cs="Constantia" w:hint="default"/>
      <w:b/>
      <w:bCs/>
      <w:sz w:val="18"/>
      <w:szCs w:val="18"/>
    </w:rPr>
  </w:style>
  <w:style w:type="character" w:customStyle="1" w:styleId="6">
    <w:name w:val="6"/>
    <w:rsid w:val="00277E3D"/>
    <w:rPr>
      <w:rFonts w:ascii="Arial" w:hAnsi="Arial" w:cs="Arial" w:hint="default"/>
      <w:bCs/>
      <w:sz w:val="20"/>
      <w:u w:val="single"/>
      <w:lang w:val="en-US" w:eastAsia="en-US" w:bidi="ar-SA"/>
    </w:rPr>
  </w:style>
  <w:style w:type="character" w:customStyle="1" w:styleId="Header11">
    <w:name w:val="Header11"/>
    <w:rsid w:val="00277E3D"/>
  </w:style>
  <w:style w:type="character" w:customStyle="1" w:styleId="posa">
    <w:name w:val="pos(a)"/>
    <w:basedOn w:val="DefaultParagraphFont"/>
    <w:rsid w:val="00277E3D"/>
  </w:style>
  <w:style w:type="character" w:customStyle="1" w:styleId="u-hiddeninnarrowenv">
    <w:name w:val="u-hiddeninnarrowenv"/>
    <w:basedOn w:val="DefaultParagraphFont"/>
    <w:rsid w:val="00277E3D"/>
  </w:style>
  <w:style w:type="character" w:customStyle="1" w:styleId="followbutton-bird">
    <w:name w:val="followbutton-bird"/>
    <w:basedOn w:val="DefaultParagraphFont"/>
    <w:rsid w:val="00277E3D"/>
  </w:style>
  <w:style w:type="character" w:customStyle="1" w:styleId="tweetauthor-name">
    <w:name w:val="tweetauthor-name"/>
    <w:basedOn w:val="DefaultParagraphFont"/>
    <w:rsid w:val="00277E3D"/>
  </w:style>
  <w:style w:type="character" w:customStyle="1" w:styleId="tweetauthor-verifiedbadge">
    <w:name w:val="tweetauthor-verifiedbadge"/>
    <w:basedOn w:val="DefaultParagraphFont"/>
    <w:rsid w:val="00277E3D"/>
  </w:style>
  <w:style w:type="character" w:customStyle="1" w:styleId="tweetauthor-screenname">
    <w:name w:val="tweetauthor-screenname"/>
    <w:basedOn w:val="DefaultParagraphFont"/>
    <w:rsid w:val="00277E3D"/>
  </w:style>
  <w:style w:type="character" w:customStyle="1" w:styleId="u-hiddenvisually">
    <w:name w:val="u-hiddenvisually"/>
    <w:basedOn w:val="DefaultParagraphFont"/>
    <w:rsid w:val="00277E3D"/>
  </w:style>
  <w:style w:type="character" w:customStyle="1" w:styleId="tweetaction-stat">
    <w:name w:val="tweetaction-stat"/>
    <w:basedOn w:val="DefaultParagraphFont"/>
    <w:rsid w:val="00277E3D"/>
  </w:style>
  <w:style w:type="character" w:customStyle="1" w:styleId="related">
    <w:name w:val="related"/>
    <w:basedOn w:val="DefaultParagraphFont"/>
    <w:rsid w:val="00277E3D"/>
  </w:style>
  <w:style w:type="character" w:customStyle="1" w:styleId="related-content">
    <w:name w:val="related-content"/>
    <w:basedOn w:val="DefaultParagraphFont"/>
    <w:rsid w:val="00277E3D"/>
  </w:style>
  <w:style w:type="character" w:customStyle="1" w:styleId="name-of-author">
    <w:name w:val="name-of-author"/>
    <w:basedOn w:val="DefaultParagraphFont"/>
    <w:rsid w:val="00277E3D"/>
  </w:style>
  <w:style w:type="character" w:customStyle="1" w:styleId="first-name">
    <w:name w:val="first-name"/>
    <w:basedOn w:val="DefaultParagraphFont"/>
    <w:rsid w:val="00277E3D"/>
  </w:style>
  <w:style w:type="character" w:customStyle="1" w:styleId="last-name">
    <w:name w:val="last-name"/>
    <w:basedOn w:val="DefaultParagraphFont"/>
    <w:rsid w:val="00277E3D"/>
  </w:style>
  <w:style w:type="character" w:customStyle="1" w:styleId="caption10">
    <w:name w:val="caption1"/>
    <w:basedOn w:val="DefaultParagraphFont"/>
    <w:rsid w:val="00277E3D"/>
  </w:style>
  <w:style w:type="character" w:customStyle="1" w:styleId="recirc-text">
    <w:name w:val="&quot;recirc-text”"/>
    <w:basedOn w:val="DefaultParagraphFont"/>
    <w:rsid w:val="00277E3D"/>
  </w:style>
  <w:style w:type="character" w:customStyle="1" w:styleId="video-icon">
    <w:name w:val="video-icon"/>
    <w:basedOn w:val="DefaultParagraphFont"/>
    <w:rsid w:val="00277E3D"/>
  </w:style>
  <w:style w:type="character" w:customStyle="1" w:styleId="powa-shot-play-btn-text">
    <w:name w:val="powa-shot-play-btn-text"/>
    <w:basedOn w:val="DefaultParagraphFont"/>
    <w:rsid w:val="00277E3D"/>
  </w:style>
  <w:style w:type="character" w:customStyle="1" w:styleId="powa-shot-click">
    <w:name w:val="powa-shot-click"/>
    <w:basedOn w:val="DefaultParagraphFont"/>
    <w:rsid w:val="00277E3D"/>
  </w:style>
  <w:style w:type="character" w:customStyle="1" w:styleId="wpv-blurb">
    <w:name w:val="wpv-blurb"/>
    <w:basedOn w:val="DefaultParagraphFont"/>
    <w:rsid w:val="00277E3D"/>
  </w:style>
  <w:style w:type="character" w:customStyle="1" w:styleId="pb-caption">
    <w:name w:val="pb-caption"/>
    <w:basedOn w:val="DefaultParagraphFont"/>
    <w:rsid w:val="00277E3D"/>
  </w:style>
  <w:style w:type="character" w:customStyle="1" w:styleId="Heading5Char1">
    <w:name w:val="Heading 5 Char1"/>
    <w:aliases w:val="Text Char1"/>
    <w:basedOn w:val="DefaultParagraphFont"/>
    <w:semiHidden/>
    <w:rsid w:val="00277E3D"/>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277E3D"/>
    <w:rPr>
      <w:vertAlign w:val="baseline"/>
    </w:rPr>
  </w:style>
  <w:style w:type="character" w:customStyle="1" w:styleId="Heading7Char1">
    <w:name w:val="Heading 7 Char1"/>
    <w:basedOn w:val="DefaultParagraphFont"/>
    <w:semiHidden/>
    <w:rsid w:val="00277E3D"/>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277E3D"/>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277E3D"/>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277E3D"/>
    <w:rPr>
      <w:rFonts w:ascii="Calibri" w:hAnsi="Calibri" w:cs="Calibri"/>
    </w:rPr>
  </w:style>
  <w:style w:type="numbering" w:customStyle="1" w:styleId="NoList2">
    <w:name w:val="No List2"/>
    <w:next w:val="NoList"/>
    <w:uiPriority w:val="99"/>
    <w:semiHidden/>
    <w:unhideWhenUsed/>
    <w:rsid w:val="00277E3D"/>
  </w:style>
  <w:style w:type="numbering" w:customStyle="1" w:styleId="NoList3">
    <w:name w:val="No List3"/>
    <w:next w:val="NoList"/>
    <w:uiPriority w:val="99"/>
    <w:semiHidden/>
    <w:unhideWhenUsed/>
    <w:rsid w:val="00277E3D"/>
  </w:style>
  <w:style w:type="numbering" w:customStyle="1" w:styleId="NoList4">
    <w:name w:val="No List4"/>
    <w:next w:val="NoList"/>
    <w:uiPriority w:val="99"/>
    <w:semiHidden/>
    <w:unhideWhenUsed/>
    <w:rsid w:val="00277E3D"/>
  </w:style>
  <w:style w:type="numbering" w:customStyle="1" w:styleId="NoList5">
    <w:name w:val="No List5"/>
    <w:next w:val="NoList"/>
    <w:semiHidden/>
    <w:unhideWhenUsed/>
    <w:rsid w:val="00277E3D"/>
  </w:style>
  <w:style w:type="paragraph" w:styleId="BlockText">
    <w:name w:val="Block Text"/>
    <w:basedOn w:val="Normal"/>
    <w:rsid w:val="00277E3D"/>
    <w:pPr>
      <w:ind w:left="229" w:right="229"/>
    </w:pPr>
    <w:rPr>
      <w:rFonts w:ascii="Verdana" w:eastAsia="Times New Roman" w:hAnsi="Verdana"/>
      <w:szCs w:val="20"/>
    </w:rPr>
  </w:style>
  <w:style w:type="paragraph" w:styleId="NormalIndent">
    <w:name w:val="Normal Indent"/>
    <w:basedOn w:val="Normal"/>
    <w:rsid w:val="00277E3D"/>
    <w:pPr>
      <w:ind w:left="720"/>
    </w:pPr>
    <w:rPr>
      <w:rFonts w:eastAsia="Times New Roman"/>
      <w:szCs w:val="20"/>
    </w:rPr>
  </w:style>
  <w:style w:type="paragraph" w:styleId="EnvelopeReturn">
    <w:name w:val="envelope return"/>
    <w:basedOn w:val="Normal"/>
    <w:rsid w:val="00277E3D"/>
    <w:rPr>
      <w:rFonts w:eastAsia="Times New Roman"/>
      <w:sz w:val="24"/>
      <w:szCs w:val="20"/>
    </w:rPr>
  </w:style>
  <w:style w:type="paragraph" w:styleId="EnvelopeAddress">
    <w:name w:val="envelope address"/>
    <w:basedOn w:val="Normal"/>
    <w:rsid w:val="00277E3D"/>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277E3D"/>
  </w:style>
  <w:style w:type="numbering" w:customStyle="1" w:styleId="NoList7">
    <w:name w:val="No List7"/>
    <w:next w:val="NoList"/>
    <w:semiHidden/>
    <w:unhideWhenUsed/>
    <w:rsid w:val="00277E3D"/>
  </w:style>
  <w:style w:type="paragraph" w:styleId="ListBullet">
    <w:name w:val="List Bullet"/>
    <w:basedOn w:val="Normal"/>
    <w:link w:val="ListBulletChar"/>
    <w:uiPriority w:val="99"/>
    <w:unhideWhenUsed/>
    <w:rsid w:val="00277E3D"/>
    <w:pPr>
      <w:tabs>
        <w:tab w:val="num" w:pos="360"/>
      </w:tabs>
      <w:ind w:left="360" w:hanging="360"/>
      <w:contextualSpacing/>
    </w:pPr>
    <w:rPr>
      <w:rFonts w:eastAsia="Calibri"/>
    </w:rPr>
  </w:style>
  <w:style w:type="table" w:styleId="MediumGrid1">
    <w:name w:val="Medium Grid 1"/>
    <w:basedOn w:val="TableNormal"/>
    <w:uiPriority w:val="67"/>
    <w:rsid w:val="00277E3D"/>
    <w:rPr>
      <w:rFonts w:eastAsia="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277E3D"/>
    <w:rPr>
      <w:rFonts w:ascii="Arial Narrow" w:eastAsia="SimSun" w:hAnsi="Arial Narrow" w:cs="Calibri"/>
      <w:sz w:val="20"/>
    </w:rPr>
  </w:style>
  <w:style w:type="numbering" w:customStyle="1" w:styleId="NoList11">
    <w:name w:val="No List11"/>
    <w:next w:val="NoList"/>
    <w:uiPriority w:val="99"/>
    <w:semiHidden/>
    <w:unhideWhenUsed/>
    <w:rsid w:val="00277E3D"/>
  </w:style>
  <w:style w:type="numbering" w:customStyle="1" w:styleId="NoList111">
    <w:name w:val="No List111"/>
    <w:next w:val="NoList"/>
    <w:uiPriority w:val="99"/>
    <w:semiHidden/>
    <w:unhideWhenUsed/>
    <w:rsid w:val="00277E3D"/>
  </w:style>
  <w:style w:type="numbering" w:customStyle="1" w:styleId="NoList1111">
    <w:name w:val="No List1111"/>
    <w:next w:val="NoList"/>
    <w:uiPriority w:val="99"/>
    <w:semiHidden/>
    <w:unhideWhenUsed/>
    <w:rsid w:val="00277E3D"/>
  </w:style>
  <w:style w:type="numbering" w:customStyle="1" w:styleId="NoList11111">
    <w:name w:val="No List11111"/>
    <w:next w:val="NoList"/>
    <w:uiPriority w:val="99"/>
    <w:semiHidden/>
    <w:unhideWhenUsed/>
    <w:rsid w:val="00277E3D"/>
  </w:style>
  <w:style w:type="numbering" w:customStyle="1" w:styleId="NoList111111">
    <w:name w:val="No List111111"/>
    <w:next w:val="NoList"/>
    <w:uiPriority w:val="99"/>
    <w:semiHidden/>
    <w:unhideWhenUsed/>
    <w:rsid w:val="00277E3D"/>
  </w:style>
  <w:style w:type="numbering" w:customStyle="1" w:styleId="NoList1111111">
    <w:name w:val="No List1111111"/>
    <w:next w:val="NoList"/>
    <w:uiPriority w:val="99"/>
    <w:semiHidden/>
    <w:unhideWhenUsed/>
    <w:rsid w:val="00277E3D"/>
  </w:style>
  <w:style w:type="numbering" w:customStyle="1" w:styleId="NoList11111111">
    <w:name w:val="No List11111111"/>
    <w:next w:val="NoList"/>
    <w:uiPriority w:val="99"/>
    <w:semiHidden/>
    <w:unhideWhenUsed/>
    <w:rsid w:val="00277E3D"/>
  </w:style>
  <w:style w:type="numbering" w:customStyle="1" w:styleId="NoList111111111">
    <w:name w:val="No List111111111"/>
    <w:next w:val="NoList"/>
    <w:uiPriority w:val="99"/>
    <w:semiHidden/>
    <w:unhideWhenUsed/>
    <w:rsid w:val="00277E3D"/>
  </w:style>
  <w:style w:type="numbering" w:customStyle="1" w:styleId="NoList1111111111">
    <w:name w:val="No List1111111111"/>
    <w:next w:val="NoList"/>
    <w:uiPriority w:val="99"/>
    <w:semiHidden/>
    <w:unhideWhenUsed/>
    <w:rsid w:val="00277E3D"/>
  </w:style>
  <w:style w:type="numbering" w:customStyle="1" w:styleId="NoList11111111111">
    <w:name w:val="No List11111111111"/>
    <w:next w:val="NoList"/>
    <w:uiPriority w:val="99"/>
    <w:semiHidden/>
    <w:unhideWhenUsed/>
    <w:rsid w:val="00277E3D"/>
  </w:style>
  <w:style w:type="numbering" w:customStyle="1" w:styleId="NoList111111111111">
    <w:name w:val="No List111111111111"/>
    <w:next w:val="NoList"/>
    <w:uiPriority w:val="99"/>
    <w:semiHidden/>
    <w:unhideWhenUsed/>
    <w:rsid w:val="00277E3D"/>
  </w:style>
  <w:style w:type="numbering" w:customStyle="1" w:styleId="NoList1111111111111">
    <w:name w:val="No List1111111111111"/>
    <w:next w:val="NoList"/>
    <w:uiPriority w:val="99"/>
    <w:semiHidden/>
    <w:unhideWhenUsed/>
    <w:rsid w:val="00277E3D"/>
  </w:style>
  <w:style w:type="numbering" w:customStyle="1" w:styleId="NoList11111111111111">
    <w:name w:val="No List11111111111111"/>
    <w:next w:val="NoList"/>
    <w:uiPriority w:val="99"/>
    <w:semiHidden/>
    <w:unhideWhenUsed/>
    <w:rsid w:val="00277E3D"/>
  </w:style>
  <w:style w:type="numbering" w:customStyle="1" w:styleId="NoList111111111111111">
    <w:name w:val="No List111111111111111"/>
    <w:next w:val="NoList"/>
    <w:uiPriority w:val="99"/>
    <w:semiHidden/>
    <w:unhideWhenUsed/>
    <w:rsid w:val="00277E3D"/>
  </w:style>
  <w:style w:type="numbering" w:customStyle="1" w:styleId="NoList1111111111111111">
    <w:name w:val="No List1111111111111111"/>
    <w:next w:val="NoList"/>
    <w:uiPriority w:val="99"/>
    <w:semiHidden/>
    <w:unhideWhenUsed/>
    <w:rsid w:val="00277E3D"/>
  </w:style>
  <w:style w:type="numbering" w:customStyle="1" w:styleId="NoList11111111111111111">
    <w:name w:val="No List11111111111111111"/>
    <w:next w:val="NoList"/>
    <w:uiPriority w:val="99"/>
    <w:semiHidden/>
    <w:unhideWhenUsed/>
    <w:rsid w:val="00277E3D"/>
  </w:style>
  <w:style w:type="character" w:customStyle="1" w:styleId="FontStyle220">
    <w:name w:val="Font Style220"/>
    <w:basedOn w:val="DefaultParagraphFont"/>
    <w:uiPriority w:val="99"/>
    <w:rsid w:val="00277E3D"/>
    <w:rPr>
      <w:rFonts w:ascii="Candara" w:hAnsi="Candara" w:cs="Candara" w:hint="default"/>
      <w:i/>
      <w:iCs/>
      <w:sz w:val="18"/>
      <w:szCs w:val="18"/>
    </w:rPr>
  </w:style>
  <w:style w:type="character" w:customStyle="1" w:styleId="FontStyle290">
    <w:name w:val="Font Style290"/>
    <w:basedOn w:val="DefaultParagraphFont"/>
    <w:uiPriority w:val="99"/>
    <w:rsid w:val="00277E3D"/>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77E3D"/>
    <w:rPr>
      <w:rFonts w:ascii="Arial" w:hAnsi="Arial" w:cs="Arial"/>
      <w:b/>
      <w:bCs/>
      <w:sz w:val="16"/>
      <w:szCs w:val="16"/>
    </w:rPr>
  </w:style>
  <w:style w:type="paragraph" w:customStyle="1" w:styleId="analytic0">
    <w:name w:val="analytic"/>
    <w:basedOn w:val="Normal"/>
    <w:link w:val="analyticChar0"/>
    <w:uiPriority w:val="4"/>
    <w:qFormat/>
    <w:rsid w:val="00277E3D"/>
    <w:pPr>
      <w:spacing w:before="120"/>
    </w:pPr>
    <w:rPr>
      <w:b/>
      <w:sz w:val="20"/>
    </w:rPr>
  </w:style>
  <w:style w:type="character" w:customStyle="1" w:styleId="analyticChar0">
    <w:name w:val="analytic Char"/>
    <w:basedOn w:val="DefaultParagraphFont"/>
    <w:link w:val="analytic0"/>
    <w:uiPriority w:val="4"/>
    <w:rsid w:val="00277E3D"/>
    <w:rPr>
      <w:b/>
      <w:sz w:val="20"/>
    </w:rPr>
  </w:style>
  <w:style w:type="character" w:customStyle="1" w:styleId="m-5498913268213319940gmail-styleunderline">
    <w:name w:val="m_-5498913268213319940gmail-styleunderline"/>
    <w:basedOn w:val="DefaultParagraphFont"/>
    <w:rsid w:val="00277E3D"/>
  </w:style>
  <w:style w:type="paragraph" w:customStyle="1" w:styleId="speakable">
    <w:name w:val="speakable"/>
    <w:basedOn w:val="Normal"/>
    <w:uiPriority w:val="99"/>
    <w:qFormat/>
    <w:rsid w:val="00277E3D"/>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277E3D"/>
  </w:style>
  <w:style w:type="character" w:customStyle="1" w:styleId="copyright">
    <w:name w:val="copyright"/>
    <w:basedOn w:val="DefaultParagraphFont"/>
    <w:rsid w:val="00277E3D"/>
  </w:style>
  <w:style w:type="character" w:customStyle="1" w:styleId="TagCharCharCharChar">
    <w:name w:val="Tag Char Char Char Char"/>
    <w:basedOn w:val="DefaultParagraphFont"/>
    <w:rsid w:val="00277E3D"/>
    <w:rPr>
      <w:rFonts w:ascii="Calibri" w:hAnsi="Calibri" w:cs="Calibri"/>
      <w:b/>
      <w:sz w:val="24"/>
    </w:rPr>
  </w:style>
  <w:style w:type="paragraph" w:customStyle="1" w:styleId="g-body">
    <w:name w:val="g-body"/>
    <w:basedOn w:val="Normal"/>
    <w:uiPriority w:val="99"/>
    <w:qFormat/>
    <w:rsid w:val="00277E3D"/>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277E3D"/>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277E3D"/>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277E3D"/>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277E3D"/>
    <w:pPr>
      <w:spacing w:before="100" w:beforeAutospacing="1" w:after="100" w:afterAutospacing="1"/>
    </w:pPr>
    <w:rPr>
      <w:sz w:val="24"/>
    </w:rPr>
  </w:style>
  <w:style w:type="paragraph" w:customStyle="1" w:styleId="style41">
    <w:name w:val="style4"/>
    <w:basedOn w:val="Normal"/>
    <w:uiPriority w:val="99"/>
    <w:qFormat/>
    <w:rsid w:val="00277E3D"/>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277E3D"/>
    <w:pPr>
      <w:spacing w:before="100" w:beforeAutospacing="1" w:after="100" w:afterAutospacing="1"/>
    </w:pPr>
    <w:rPr>
      <w:rFonts w:ascii="Times New Roman" w:hAnsi="Times New Roman"/>
      <w:sz w:val="24"/>
    </w:rPr>
  </w:style>
  <w:style w:type="character" w:customStyle="1" w:styleId="adtext">
    <w:name w:val="adtext"/>
    <w:basedOn w:val="DefaultParagraphFont"/>
    <w:rsid w:val="00277E3D"/>
  </w:style>
  <w:style w:type="character" w:customStyle="1" w:styleId="UL-Bold">
    <w:name w:val="UL-Bold"/>
    <w:basedOn w:val="DefaultParagraphFont"/>
    <w:rsid w:val="00277E3D"/>
    <w:rPr>
      <w:u w:val="thick"/>
    </w:rPr>
  </w:style>
  <w:style w:type="character" w:customStyle="1" w:styleId="UL-None">
    <w:name w:val="UL-None"/>
    <w:basedOn w:val="DefaultParagraphFont"/>
    <w:rsid w:val="00277E3D"/>
    <w:rPr>
      <w:strike w:val="0"/>
      <w:dstrike w:val="0"/>
      <w:u w:val="none"/>
      <w:effect w:val="none"/>
    </w:rPr>
  </w:style>
  <w:style w:type="character" w:customStyle="1" w:styleId="gl">
    <w:name w:val="gl"/>
    <w:basedOn w:val="DefaultParagraphFont"/>
    <w:rsid w:val="00277E3D"/>
  </w:style>
  <w:style w:type="character" w:customStyle="1" w:styleId="qu730rj69h">
    <w:name w:val="qu730rj69h"/>
    <w:basedOn w:val="DefaultParagraphFont"/>
    <w:rsid w:val="00277E3D"/>
  </w:style>
  <w:style w:type="paragraph" w:customStyle="1" w:styleId="optext">
    <w:name w:val="optext"/>
    <w:basedOn w:val="Normal"/>
    <w:uiPriority w:val="99"/>
    <w:qFormat/>
    <w:rsid w:val="00277E3D"/>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277E3D"/>
  </w:style>
  <w:style w:type="character" w:customStyle="1" w:styleId="icr880">
    <w:name w:val="icr880"/>
    <w:basedOn w:val="DefaultParagraphFont"/>
    <w:rsid w:val="00277E3D"/>
  </w:style>
  <w:style w:type="character" w:customStyle="1" w:styleId="hx23q54">
    <w:name w:val="hx23q54"/>
    <w:basedOn w:val="DefaultParagraphFont"/>
    <w:rsid w:val="00277E3D"/>
  </w:style>
  <w:style w:type="character" w:customStyle="1" w:styleId="m-5348258726587825636gmail-style13ptbold">
    <w:name w:val="m_-5348258726587825636gmail-style13ptbold"/>
    <w:basedOn w:val="DefaultParagraphFont"/>
    <w:rsid w:val="00277E3D"/>
  </w:style>
  <w:style w:type="character" w:customStyle="1" w:styleId="m-5348258726587825636gmail-styleunderline">
    <w:name w:val="m_-5348258726587825636gmail-styleunderline"/>
    <w:basedOn w:val="DefaultParagraphFont"/>
    <w:rsid w:val="00277E3D"/>
  </w:style>
  <w:style w:type="character" w:customStyle="1" w:styleId="UnderlineCharChar1">
    <w:name w:val="Underline Char Char1"/>
    <w:basedOn w:val="DefaultParagraphFont"/>
    <w:rsid w:val="00277E3D"/>
    <w:rPr>
      <w:u w:val="single"/>
      <w:lang w:val="en-US" w:eastAsia="en-US" w:bidi="ar-SA"/>
    </w:rPr>
  </w:style>
  <w:style w:type="character" w:customStyle="1" w:styleId="m4385445901877740177gmail-styleunderline">
    <w:name w:val="m_4385445901877740177gmail-styleunderline"/>
    <w:basedOn w:val="DefaultParagraphFont"/>
    <w:rsid w:val="00277E3D"/>
  </w:style>
  <w:style w:type="character" w:customStyle="1" w:styleId="CardsFont12ptCharChar">
    <w:name w:val="Cards + Font: 12 pt Char Char"/>
    <w:basedOn w:val="DefaultParagraphFont"/>
    <w:rsid w:val="00277E3D"/>
    <w:rPr>
      <w:sz w:val="24"/>
      <w:szCs w:val="24"/>
      <w:u w:val="thick"/>
      <w:lang w:val="en-US" w:eastAsia="en-US" w:bidi="ar-SA"/>
    </w:rPr>
  </w:style>
  <w:style w:type="character" w:customStyle="1" w:styleId="NothingChar1">
    <w:name w:val="Nothing Char1"/>
    <w:basedOn w:val="DefaultParagraphFont"/>
    <w:rsid w:val="00277E3D"/>
    <w:rPr>
      <w:lang w:val="en-US" w:eastAsia="en-US" w:bidi="ar-SA"/>
    </w:rPr>
  </w:style>
  <w:style w:type="paragraph" w:customStyle="1" w:styleId="useless">
    <w:name w:val="useless"/>
    <w:basedOn w:val="Normal"/>
    <w:uiPriority w:val="99"/>
    <w:qFormat/>
    <w:rsid w:val="00277E3D"/>
    <w:rPr>
      <w:rFonts w:ascii="Times New Roman" w:eastAsia="Times New Roman" w:hAnsi="Times New Roman"/>
      <w:sz w:val="12"/>
    </w:rPr>
  </w:style>
  <w:style w:type="character" w:customStyle="1" w:styleId="DDIUnderline">
    <w:name w:val="DDI Underline"/>
    <w:qFormat/>
    <w:rsid w:val="00277E3D"/>
    <w:rPr>
      <w:rFonts w:ascii="Times New Roman" w:hAnsi="Times New Roman"/>
      <w:sz w:val="24"/>
      <w:u w:val="single"/>
    </w:rPr>
  </w:style>
  <w:style w:type="character" w:customStyle="1" w:styleId="Char1">
    <w:name w:val="Char1"/>
    <w:basedOn w:val="DefaultParagraphFont"/>
    <w:rsid w:val="00277E3D"/>
    <w:rPr>
      <w:rFonts w:cs="Arial"/>
      <w:b/>
      <w:bCs/>
      <w:iCs/>
      <w:sz w:val="24"/>
      <w:szCs w:val="28"/>
      <w:lang w:val="en-US" w:eastAsia="en-US" w:bidi="ar-SA"/>
    </w:rPr>
  </w:style>
  <w:style w:type="paragraph" w:customStyle="1" w:styleId="ALLCAPS">
    <w:name w:val="ALL CAPS"/>
    <w:basedOn w:val="Normal"/>
    <w:link w:val="ALLCAPSChar"/>
    <w:rsid w:val="00277E3D"/>
    <w:rPr>
      <w:rFonts w:ascii="Times New Roman" w:eastAsia="Times New Roman" w:hAnsi="Times New Roman"/>
      <w:b/>
      <w:caps/>
    </w:rPr>
  </w:style>
  <w:style w:type="character" w:customStyle="1" w:styleId="ALLCAPSChar">
    <w:name w:val="ALL CAPS Char"/>
    <w:basedOn w:val="DefaultParagraphFont"/>
    <w:link w:val="ALLCAPS"/>
    <w:rsid w:val="00277E3D"/>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277E3D"/>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277E3D"/>
    <w:rPr>
      <w:rFonts w:ascii="Times New Roman" w:eastAsia="Times New Roman" w:hAnsi="Times New Roman"/>
      <w:b/>
      <w:sz w:val="24"/>
    </w:rPr>
  </w:style>
  <w:style w:type="character" w:customStyle="1" w:styleId="10ptnotbold">
    <w:name w:val="10ptnotbold"/>
    <w:basedOn w:val="DefaultParagraphFont"/>
    <w:rsid w:val="00277E3D"/>
    <w:rPr>
      <w:sz w:val="20"/>
    </w:rPr>
  </w:style>
  <w:style w:type="character" w:customStyle="1" w:styleId="Cites-AuthorDate">
    <w:name w:val="Cites-Author/Date"/>
    <w:rsid w:val="00277E3D"/>
    <w:rPr>
      <w:rFonts w:ascii="Helvetica" w:hAnsi="Helvetica"/>
      <w:b/>
      <w:sz w:val="22"/>
      <w:szCs w:val="24"/>
      <w:u w:val="thick"/>
    </w:rPr>
  </w:style>
  <w:style w:type="paragraph" w:customStyle="1" w:styleId="CiteTag">
    <w:name w:val="Cite/Tag"/>
    <w:basedOn w:val="Normal"/>
    <w:uiPriority w:val="99"/>
    <w:qFormat/>
    <w:rsid w:val="00277E3D"/>
    <w:rPr>
      <w:rFonts w:ascii="Times New Roman" w:eastAsia="Cambria" w:hAnsi="Times New Roman"/>
      <w:b/>
    </w:rPr>
  </w:style>
  <w:style w:type="character" w:customStyle="1" w:styleId="CardsFont6ptChar1">
    <w:name w:val="Cards + Font: 6 pt Char1"/>
    <w:basedOn w:val="CardsChar"/>
    <w:link w:val="CardsFont6pt"/>
    <w:rsid w:val="00277E3D"/>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277E3D"/>
  </w:style>
  <w:style w:type="character" w:customStyle="1" w:styleId="m489902567989944824gmail-styleunderline">
    <w:name w:val="m_489902567989944824gmail-styleunderline"/>
    <w:basedOn w:val="DefaultParagraphFont"/>
    <w:rsid w:val="00277E3D"/>
  </w:style>
  <w:style w:type="character" w:customStyle="1" w:styleId="UnresolvedMention2">
    <w:name w:val="Unresolved Mention2"/>
    <w:basedOn w:val="DefaultParagraphFont"/>
    <w:uiPriority w:val="99"/>
    <w:semiHidden/>
    <w:rsid w:val="00277E3D"/>
    <w:rPr>
      <w:color w:val="808080"/>
      <w:shd w:val="clear" w:color="auto" w:fill="E6E6E6"/>
    </w:rPr>
  </w:style>
  <w:style w:type="character" w:customStyle="1" w:styleId="swauthor">
    <w:name w:val="sw_author"/>
    <w:rsid w:val="00277E3D"/>
  </w:style>
  <w:style w:type="character" w:customStyle="1" w:styleId="UnderlineCharChar3">
    <w:name w:val="Underline Char Char3"/>
    <w:rsid w:val="00277E3D"/>
    <w:rPr>
      <w:szCs w:val="24"/>
      <w:u w:val="single"/>
      <w:lang w:val="en-US" w:eastAsia="en-US" w:bidi="ar-SA"/>
    </w:rPr>
  </w:style>
  <w:style w:type="character" w:customStyle="1" w:styleId="tl8wme">
    <w:name w:val="tl8wme"/>
    <w:basedOn w:val="DefaultParagraphFont"/>
    <w:rsid w:val="00277E3D"/>
  </w:style>
  <w:style w:type="character" w:customStyle="1" w:styleId="Mention3">
    <w:name w:val="Mention3"/>
    <w:basedOn w:val="DefaultParagraphFont"/>
    <w:uiPriority w:val="99"/>
    <w:semiHidden/>
    <w:unhideWhenUsed/>
    <w:rsid w:val="00277E3D"/>
    <w:rPr>
      <w:color w:val="2B579A"/>
      <w:shd w:val="clear" w:color="auto" w:fill="E6E6E6"/>
    </w:rPr>
  </w:style>
  <w:style w:type="character" w:customStyle="1" w:styleId="m-5251091010484660064gmail-style13ptbold">
    <w:name w:val="m_-5251091010484660064gmail-style13ptbold"/>
    <w:basedOn w:val="DefaultParagraphFont"/>
    <w:rsid w:val="00277E3D"/>
  </w:style>
  <w:style w:type="character" w:customStyle="1" w:styleId="m-5251091010484660064gmail-styleunderline">
    <w:name w:val="m_-5251091010484660064gmail-styleunderline"/>
    <w:basedOn w:val="DefaultParagraphFont"/>
    <w:rsid w:val="00277E3D"/>
  </w:style>
  <w:style w:type="character" w:customStyle="1" w:styleId="tablecaption">
    <w:name w:val="tablecaption"/>
    <w:basedOn w:val="DefaultParagraphFont"/>
    <w:rsid w:val="00277E3D"/>
  </w:style>
  <w:style w:type="character" w:customStyle="1" w:styleId="StyleLatinHelvetica105ptBlack">
    <w:name w:val="Style (Latin) Helvetica 10.5 pt Black"/>
    <w:basedOn w:val="DefaultParagraphFont"/>
    <w:rsid w:val="00277E3D"/>
    <w:rPr>
      <w:rFonts w:ascii="Times New Roman" w:hAnsi="Times New Roman"/>
      <w:color w:val="000000"/>
      <w:sz w:val="21"/>
    </w:rPr>
  </w:style>
  <w:style w:type="character" w:customStyle="1" w:styleId="m-413333960618644972gmail-style13ptbold">
    <w:name w:val="m_-413333960618644972gmail-style13ptbold"/>
    <w:basedOn w:val="DefaultParagraphFont"/>
    <w:rsid w:val="00277E3D"/>
  </w:style>
  <w:style w:type="character" w:customStyle="1" w:styleId="m-413333960618644972gmail-styleunderline">
    <w:name w:val="m_-413333960618644972gmail-styleunderline"/>
    <w:basedOn w:val="DefaultParagraphFont"/>
    <w:rsid w:val="00277E3D"/>
  </w:style>
  <w:style w:type="character" w:customStyle="1" w:styleId="m8314098763611656848gmail-stylestylebold12pt">
    <w:name w:val="m_8314098763611656848gmail-stylestylebold12pt"/>
    <w:basedOn w:val="DefaultParagraphFont"/>
    <w:rsid w:val="00277E3D"/>
  </w:style>
  <w:style w:type="character" w:customStyle="1" w:styleId="m8314098763611656848gmail-styleboldunderline">
    <w:name w:val="m_8314098763611656848gmail-styleboldunderline"/>
    <w:basedOn w:val="DefaultParagraphFont"/>
    <w:rsid w:val="00277E3D"/>
  </w:style>
  <w:style w:type="paragraph" w:customStyle="1" w:styleId="Spacer">
    <w:name w:val="Spacer"/>
    <w:basedOn w:val="Heading1"/>
    <w:link w:val="SpacerChar"/>
    <w:autoRedefine/>
    <w:uiPriority w:val="4"/>
    <w:qFormat/>
    <w:rsid w:val="00277E3D"/>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277E3D"/>
    <w:rPr>
      <w:rFonts w:eastAsiaTheme="majorEastAsia" w:cstheme="majorBidi"/>
      <w:b/>
      <w:bCs/>
      <w:sz w:val="24"/>
      <w:szCs w:val="32"/>
    </w:rPr>
  </w:style>
  <w:style w:type="paragraph" w:customStyle="1" w:styleId="msonormal0">
    <w:name w:val="msonormal"/>
    <w:basedOn w:val="Normal"/>
    <w:rsid w:val="00277E3D"/>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277E3D"/>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277E3D"/>
    <w:rPr>
      <w:rFonts w:ascii="Georgia" w:eastAsia="Times New Roman" w:hAnsi="Georgia" w:cs="Arial" w:hint="default"/>
      <w:b/>
      <w:bCs/>
      <w:kern w:val="32"/>
      <w:sz w:val="28"/>
      <w:szCs w:val="32"/>
    </w:rPr>
  </w:style>
  <w:style w:type="character" w:customStyle="1" w:styleId="SmallChar0">
    <w:name w:val="Small Char"/>
    <w:qFormat/>
    <w:rsid w:val="00277E3D"/>
    <w:rPr>
      <w:rFonts w:ascii="Arial Narrow" w:hAnsi="Arial Narrow" w:cs="Times New Roman"/>
      <w:color w:val="000000"/>
      <w:sz w:val="16"/>
    </w:rPr>
  </w:style>
  <w:style w:type="character" w:customStyle="1" w:styleId="CiteReal0">
    <w:name w:val="CiteReal"/>
    <w:uiPriority w:val="1"/>
    <w:qFormat/>
    <w:rsid w:val="00277E3D"/>
    <w:rPr>
      <w:rFonts w:ascii="Arial" w:hAnsi="Arial"/>
      <w:b/>
      <w:sz w:val="24"/>
      <w:u w:val="single"/>
    </w:rPr>
  </w:style>
  <w:style w:type="character" w:customStyle="1" w:styleId="dropcap1">
    <w:name w:val="dropcap1"/>
    <w:rsid w:val="00277E3D"/>
  </w:style>
  <w:style w:type="paragraph" w:customStyle="1" w:styleId="Style31">
    <w:name w:val="Style31"/>
    <w:basedOn w:val="Normal"/>
    <w:uiPriority w:val="99"/>
    <w:rsid w:val="00277E3D"/>
    <w:pPr>
      <w:spacing w:line="197" w:lineRule="exact"/>
      <w:jc w:val="both"/>
    </w:pPr>
    <w:rPr>
      <w:rFonts w:ascii="Palatino Linotype" w:hAnsi="Palatino Linotype" w:cs="Palatino Linotype"/>
    </w:rPr>
  </w:style>
  <w:style w:type="paragraph" w:customStyle="1" w:styleId="Style42">
    <w:name w:val="Style42"/>
    <w:basedOn w:val="Normal"/>
    <w:uiPriority w:val="99"/>
    <w:rsid w:val="00277E3D"/>
    <w:pPr>
      <w:spacing w:line="202" w:lineRule="exact"/>
      <w:jc w:val="both"/>
    </w:pPr>
    <w:rPr>
      <w:rFonts w:ascii="Palatino Linotype" w:hAnsi="Palatino Linotype" w:cs="Palatino Linotype"/>
    </w:rPr>
  </w:style>
  <w:style w:type="paragraph" w:customStyle="1" w:styleId="Style51">
    <w:name w:val="Style51"/>
    <w:basedOn w:val="Normal"/>
    <w:uiPriority w:val="99"/>
    <w:rsid w:val="00277E3D"/>
    <w:pPr>
      <w:spacing w:line="200" w:lineRule="exact"/>
      <w:jc w:val="both"/>
    </w:pPr>
    <w:rPr>
      <w:rFonts w:ascii="Palatino Linotype" w:hAnsi="Palatino Linotype" w:cs="Palatino Linotype"/>
    </w:rPr>
  </w:style>
  <w:style w:type="character" w:customStyle="1" w:styleId="FontStyle72">
    <w:name w:val="Font Style72"/>
    <w:uiPriority w:val="99"/>
    <w:rsid w:val="00277E3D"/>
    <w:rPr>
      <w:rFonts w:ascii="Cambria" w:hAnsi="Cambria" w:cs="Cambria" w:hint="default"/>
      <w:sz w:val="16"/>
      <w:szCs w:val="16"/>
    </w:rPr>
  </w:style>
  <w:style w:type="character" w:customStyle="1" w:styleId="FontStyle73">
    <w:name w:val="Font Style73"/>
    <w:uiPriority w:val="99"/>
    <w:rsid w:val="00277E3D"/>
    <w:rPr>
      <w:rFonts w:ascii="Cambria" w:hAnsi="Cambria" w:cs="Cambria" w:hint="default"/>
      <w:i/>
      <w:iCs/>
      <w:sz w:val="16"/>
      <w:szCs w:val="16"/>
    </w:rPr>
  </w:style>
  <w:style w:type="character" w:customStyle="1" w:styleId="UnderlinestyleChar2">
    <w:name w:val="Underline style Char2"/>
    <w:rsid w:val="00277E3D"/>
    <w:rPr>
      <w:sz w:val="22"/>
      <w:szCs w:val="24"/>
      <w:u w:val="single"/>
      <w:lang w:val="en-US" w:eastAsia="en-US" w:bidi="ar-SA"/>
    </w:rPr>
  </w:style>
  <w:style w:type="paragraph" w:customStyle="1" w:styleId="CitationCharChar">
    <w:name w:val="Citation Char Char"/>
    <w:basedOn w:val="Normal"/>
    <w:uiPriority w:val="6"/>
    <w:qFormat/>
    <w:rsid w:val="00277E3D"/>
    <w:pPr>
      <w:ind w:left="1440" w:right="1440"/>
    </w:pPr>
    <w:rPr>
      <w:rFonts w:ascii="Cambria" w:eastAsia="Verdana" w:hAnsi="Cambria" w:cs="Cambria"/>
      <w:szCs w:val="20"/>
      <w:u w:val="single"/>
    </w:rPr>
  </w:style>
  <w:style w:type="character" w:customStyle="1" w:styleId="FontStyle49">
    <w:name w:val="Font Style49"/>
    <w:uiPriority w:val="99"/>
    <w:rsid w:val="00277E3D"/>
    <w:rPr>
      <w:rFonts w:ascii="Cambria" w:hAnsi="Cambria" w:cs="Cambria"/>
      <w:sz w:val="20"/>
      <w:szCs w:val="20"/>
    </w:rPr>
  </w:style>
  <w:style w:type="character" w:customStyle="1" w:styleId="FontStyle50">
    <w:name w:val="Font Style50"/>
    <w:uiPriority w:val="99"/>
    <w:rsid w:val="00277E3D"/>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277E3D"/>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277E3D"/>
    <w:rPr>
      <w:rFonts w:ascii="Cambria" w:eastAsia="Cambria" w:hAnsi="Cambria" w:cs="Cambria"/>
      <w:spacing w:val="-3"/>
      <w:szCs w:val="20"/>
    </w:rPr>
  </w:style>
  <w:style w:type="character" w:customStyle="1" w:styleId="kn">
    <w:name w:val="kn"/>
    <w:basedOn w:val="DefaultParagraphFont"/>
    <w:rsid w:val="00277E3D"/>
  </w:style>
  <w:style w:type="character" w:customStyle="1" w:styleId="StyleStyleUnderlineUnderlineStyleBoldUnderlineIntenseEmphas">
    <w:name w:val="Style Style UnderlineUnderlineStyle Bold UnderlineIntense Emphas..."/>
    <w:basedOn w:val="DefaultParagraphFont"/>
    <w:rsid w:val="00277E3D"/>
    <w:rPr>
      <w:b/>
      <w:bCs/>
      <w:sz w:val="26"/>
      <w:u w:val="single"/>
    </w:rPr>
  </w:style>
  <w:style w:type="character" w:customStyle="1" w:styleId="articoloinside">
    <w:name w:val="articolo_inside"/>
    <w:rsid w:val="00277E3D"/>
  </w:style>
  <w:style w:type="paragraph" w:customStyle="1" w:styleId="pagetools">
    <w:name w:val="pagetools"/>
    <w:basedOn w:val="Normal"/>
    <w:rsid w:val="00277E3D"/>
    <w:pPr>
      <w:spacing w:before="100" w:beforeAutospacing="1" w:after="100" w:afterAutospacing="1"/>
    </w:pPr>
    <w:rPr>
      <w:rFonts w:ascii="Cambria" w:eastAsia="Cambria" w:hAnsi="Cambria"/>
      <w:sz w:val="24"/>
    </w:rPr>
  </w:style>
  <w:style w:type="character" w:customStyle="1" w:styleId="desc">
    <w:name w:val="desc"/>
    <w:basedOn w:val="DefaultParagraphFont"/>
    <w:rsid w:val="00277E3D"/>
  </w:style>
  <w:style w:type="character" w:customStyle="1" w:styleId="job">
    <w:name w:val="job"/>
    <w:basedOn w:val="DefaultParagraphFont"/>
    <w:rsid w:val="00277E3D"/>
  </w:style>
  <w:style w:type="character" w:customStyle="1" w:styleId="publisher">
    <w:name w:val="publisher"/>
    <w:basedOn w:val="DefaultParagraphFont"/>
    <w:rsid w:val="00277E3D"/>
  </w:style>
  <w:style w:type="character" w:customStyle="1" w:styleId="pubyear">
    <w:name w:val="pubyear"/>
    <w:basedOn w:val="DefaultParagraphFont"/>
    <w:rsid w:val="00277E3D"/>
  </w:style>
  <w:style w:type="character" w:customStyle="1" w:styleId="pubcity">
    <w:name w:val="pubcity"/>
    <w:basedOn w:val="DefaultParagraphFont"/>
    <w:rsid w:val="00277E3D"/>
  </w:style>
  <w:style w:type="character" w:customStyle="1" w:styleId="bodycontentlink">
    <w:name w:val="bodycontentlink"/>
    <w:basedOn w:val="DefaultParagraphFont"/>
    <w:rsid w:val="00277E3D"/>
  </w:style>
  <w:style w:type="paragraph" w:customStyle="1" w:styleId="C-Text">
    <w:name w:val="C-Text"/>
    <w:basedOn w:val="Normal"/>
    <w:rsid w:val="00277E3D"/>
    <w:pPr>
      <w:tabs>
        <w:tab w:val="num" w:pos="720"/>
      </w:tabs>
      <w:ind w:left="720" w:hanging="360"/>
    </w:pPr>
    <w:rPr>
      <w:rFonts w:ascii="Book Antiqua" w:hAnsi="Book Antiqua"/>
      <w:sz w:val="24"/>
    </w:rPr>
  </w:style>
  <w:style w:type="character" w:customStyle="1" w:styleId="ecdate">
    <w:name w:val="ec_date"/>
    <w:basedOn w:val="DefaultParagraphFont"/>
    <w:rsid w:val="00277E3D"/>
    <w:rPr>
      <w:rFonts w:ascii="Symbol" w:hAnsi="Symbol" w:hint="default"/>
      <w:sz w:val="20"/>
      <w:szCs w:val="20"/>
      <w:shd w:val="clear" w:color="auto" w:fill="FFFFFF"/>
    </w:rPr>
  </w:style>
  <w:style w:type="paragraph" w:customStyle="1" w:styleId="ecmsonormal">
    <w:name w:val="ec_msonormal"/>
    <w:basedOn w:val="Normal"/>
    <w:rsid w:val="00277E3D"/>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277E3D"/>
  </w:style>
  <w:style w:type="character" w:customStyle="1" w:styleId="articleheadline">
    <w:name w:val="articleheadline"/>
    <w:basedOn w:val="DefaultParagraphFont"/>
    <w:rsid w:val="00277E3D"/>
  </w:style>
  <w:style w:type="paragraph" w:customStyle="1" w:styleId="u-intro">
    <w:name w:val="u-intro"/>
    <w:basedOn w:val="Normal"/>
    <w:rsid w:val="00277E3D"/>
    <w:pPr>
      <w:spacing w:before="100" w:beforeAutospacing="1" w:after="100" w:afterAutospacing="1"/>
    </w:pPr>
    <w:rPr>
      <w:sz w:val="24"/>
    </w:rPr>
  </w:style>
  <w:style w:type="character" w:customStyle="1" w:styleId="u-byline">
    <w:name w:val="u-byline"/>
    <w:basedOn w:val="DefaultParagraphFont"/>
    <w:rsid w:val="00277E3D"/>
  </w:style>
  <w:style w:type="character" w:customStyle="1" w:styleId="articlebya">
    <w:name w:val="articleby_a"/>
    <w:basedOn w:val="DefaultParagraphFont"/>
    <w:rsid w:val="00277E3D"/>
  </w:style>
  <w:style w:type="character" w:customStyle="1" w:styleId="popupwinby">
    <w:name w:val="popupwinby"/>
    <w:basedOn w:val="DefaultParagraphFont"/>
    <w:rsid w:val="00277E3D"/>
  </w:style>
  <w:style w:type="character" w:customStyle="1" w:styleId="storyheader">
    <w:name w:val="storyheader"/>
    <w:basedOn w:val="DefaultParagraphFont"/>
    <w:rsid w:val="00277E3D"/>
  </w:style>
  <w:style w:type="character" w:customStyle="1" w:styleId="marron">
    <w:name w:val="marron"/>
    <w:basedOn w:val="DefaultParagraphFont"/>
    <w:rsid w:val="00277E3D"/>
  </w:style>
  <w:style w:type="paragraph" w:customStyle="1" w:styleId="StyleNormalWeb10pt">
    <w:name w:val="Style Normal (Web) + 10 pt"/>
    <w:basedOn w:val="NormalWeb"/>
    <w:next w:val="Normal"/>
    <w:rsid w:val="00277E3D"/>
    <w:rPr>
      <w:rFonts w:ascii="Bookman Old Style" w:eastAsiaTheme="minorHAnsi" w:hAnsi="Bookman Old Style"/>
      <w:sz w:val="20"/>
      <w:lang w:bidi="ar-SA"/>
    </w:rPr>
  </w:style>
  <w:style w:type="character" w:customStyle="1" w:styleId="StyleNormalWeb10ptChar">
    <w:name w:val="Style Normal (Web) + 10 pt Char"/>
    <w:basedOn w:val="DefaultParagraphFont"/>
    <w:rsid w:val="00277E3D"/>
    <w:rPr>
      <w:szCs w:val="24"/>
      <w:lang w:val="en-US" w:eastAsia="en-US" w:bidi="ar-SA"/>
    </w:rPr>
  </w:style>
  <w:style w:type="paragraph" w:customStyle="1" w:styleId="TagCiteShells">
    <w:name w:val="Tag/Cite/Shells"/>
    <w:basedOn w:val="Normal"/>
    <w:rsid w:val="00277E3D"/>
    <w:rPr>
      <w:b/>
    </w:rPr>
  </w:style>
  <w:style w:type="paragraph" w:customStyle="1" w:styleId="DefinitionTerm">
    <w:name w:val="Definition Term"/>
    <w:basedOn w:val="Normal"/>
    <w:next w:val="Normal"/>
    <w:rsid w:val="00277E3D"/>
    <w:rPr>
      <w:snapToGrid w:val="0"/>
      <w:sz w:val="24"/>
    </w:rPr>
  </w:style>
  <w:style w:type="character" w:customStyle="1" w:styleId="Style3CharChar">
    <w:name w:val="Style3 Char Char"/>
    <w:basedOn w:val="DefaultParagraphFont"/>
    <w:rsid w:val="00277E3D"/>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277E3D"/>
    <w:pPr>
      <w:spacing w:after="60"/>
    </w:pPr>
    <w:rPr>
      <w:rFonts w:eastAsia="Segoe UI" w:cs="Cambria"/>
      <w:caps/>
      <w:sz w:val="20"/>
      <w:lang w:eastAsia="zh-CN"/>
    </w:rPr>
  </w:style>
  <w:style w:type="character" w:customStyle="1" w:styleId="NormalChar0">
    <w:name w:val="Normal Char"/>
    <w:basedOn w:val="DefaultParagraphFont"/>
    <w:rsid w:val="00277E3D"/>
    <w:rPr>
      <w:lang w:eastAsia="en-US"/>
    </w:rPr>
  </w:style>
  <w:style w:type="character" w:customStyle="1" w:styleId="BoldUnderlineChar2">
    <w:name w:val="Bold + Underline Char"/>
    <w:basedOn w:val="DefaultParagraphFont"/>
    <w:rsid w:val="00277E3D"/>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277E3D"/>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277E3D"/>
  </w:style>
  <w:style w:type="character" w:customStyle="1" w:styleId="CharacterStyle7">
    <w:name w:val="Character Style 7"/>
    <w:rsid w:val="00277E3D"/>
    <w:rPr>
      <w:rFonts w:ascii="Trebuchet MS" w:hAnsi="Trebuchet MS" w:cs="Trebuchet MS"/>
      <w:sz w:val="20"/>
      <w:szCs w:val="20"/>
      <w:u w:val="single"/>
    </w:rPr>
  </w:style>
  <w:style w:type="character" w:customStyle="1" w:styleId="StyleStyle4Char">
    <w:name w:val="Style Style4 + Char"/>
    <w:basedOn w:val="DefaultParagraphFont"/>
    <w:rsid w:val="00277E3D"/>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277E3D"/>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277E3D"/>
    <w:rPr>
      <w:rFonts w:ascii="Symbol" w:hAnsi="Symbol"/>
      <w:sz w:val="21"/>
      <w:szCs w:val="21"/>
      <w:u w:val="thick"/>
    </w:rPr>
  </w:style>
  <w:style w:type="character" w:customStyle="1" w:styleId="UnderlinedEvidenceCharChar">
    <w:name w:val="Underlined Evidence Char Char"/>
    <w:basedOn w:val="DefaultParagraphFont"/>
    <w:rsid w:val="00277E3D"/>
    <w:rPr>
      <w:rFonts w:ascii="Symbol" w:hAnsi="Symbol"/>
      <w:sz w:val="21"/>
      <w:szCs w:val="21"/>
      <w:u w:val="thick"/>
      <w:lang w:val="en-US" w:eastAsia="en-US" w:bidi="ar-SA"/>
    </w:rPr>
  </w:style>
  <w:style w:type="character" w:styleId="PlaceholderText">
    <w:name w:val="Placeholder Text"/>
    <w:basedOn w:val="DefaultParagraphFont"/>
    <w:uiPriority w:val="99"/>
    <w:rsid w:val="00277E3D"/>
    <w:rPr>
      <w:color w:val="808080"/>
    </w:rPr>
  </w:style>
  <w:style w:type="paragraph" w:customStyle="1" w:styleId="Cite8">
    <w:name w:val="Cite8"/>
    <w:basedOn w:val="Normal"/>
    <w:autoRedefine/>
    <w:qFormat/>
    <w:rsid w:val="00277E3D"/>
    <w:rPr>
      <w:rFonts w:ascii="Trebuchet MS" w:eastAsia="Verdana" w:hAnsi="Trebuchet MS" w:cs="Cambria"/>
    </w:rPr>
  </w:style>
  <w:style w:type="paragraph" w:customStyle="1" w:styleId="8font">
    <w:name w:val="8font"/>
    <w:basedOn w:val="Normal"/>
    <w:next w:val="Normal"/>
    <w:autoRedefine/>
    <w:rsid w:val="00277E3D"/>
    <w:rPr>
      <w:rFonts w:eastAsia="Cambria Math" w:cs="Cambria"/>
      <w:szCs w:val="16"/>
    </w:rPr>
  </w:style>
  <w:style w:type="character" w:customStyle="1" w:styleId="NoterefInText">
    <w:name w:val="_NoterefInText"/>
    <w:uiPriority w:val="99"/>
    <w:rsid w:val="00277E3D"/>
    <w:rPr>
      <w:rFonts w:cs="AKDPE C+ Utopia"/>
      <w:color w:val="000000"/>
    </w:rPr>
  </w:style>
  <w:style w:type="character" w:customStyle="1" w:styleId="postauthor">
    <w:name w:val="postauthor"/>
    <w:basedOn w:val="DefaultParagraphFont"/>
    <w:rsid w:val="00277E3D"/>
  </w:style>
  <w:style w:type="paragraph" w:customStyle="1" w:styleId="notes-source-hasnotes">
    <w:name w:val="notes-source-hasnotes"/>
    <w:basedOn w:val="Normal"/>
    <w:rsid w:val="00277E3D"/>
    <w:pPr>
      <w:spacing w:before="100" w:beforeAutospacing="1" w:after="100" w:afterAutospacing="1"/>
    </w:pPr>
    <w:rPr>
      <w:rFonts w:ascii="Tahoma" w:hAnsi="Tahoma"/>
      <w:szCs w:val="20"/>
    </w:rPr>
  </w:style>
  <w:style w:type="character" w:customStyle="1" w:styleId="span">
    <w:name w:val="span"/>
    <w:basedOn w:val="DefaultParagraphFont"/>
    <w:rsid w:val="00277E3D"/>
  </w:style>
  <w:style w:type="character" w:customStyle="1" w:styleId="maintitle">
    <w:name w:val="maintitle"/>
    <w:basedOn w:val="DefaultParagraphFont"/>
    <w:rsid w:val="00277E3D"/>
  </w:style>
  <w:style w:type="character" w:customStyle="1" w:styleId="thirdparty-logo">
    <w:name w:val="thirdparty-logo"/>
    <w:basedOn w:val="DefaultParagraphFont"/>
    <w:rsid w:val="00277E3D"/>
  </w:style>
  <w:style w:type="character" w:customStyle="1" w:styleId="posted">
    <w:name w:val="posted"/>
    <w:basedOn w:val="DefaultParagraphFont"/>
    <w:rsid w:val="00277E3D"/>
  </w:style>
  <w:style w:type="character" w:customStyle="1" w:styleId="ticker">
    <w:name w:val="ticker"/>
    <w:basedOn w:val="DefaultParagraphFont"/>
    <w:rsid w:val="00277E3D"/>
  </w:style>
  <w:style w:type="paragraph" w:customStyle="1" w:styleId="articlemeta">
    <w:name w:val="articlemeta"/>
    <w:basedOn w:val="Normal"/>
    <w:rsid w:val="00277E3D"/>
    <w:pPr>
      <w:spacing w:before="100" w:beforeAutospacing="1" w:after="100" w:afterAutospacing="1"/>
    </w:pPr>
    <w:rPr>
      <w:rFonts w:ascii="Tahoma" w:hAnsi="Tahoma"/>
      <w:szCs w:val="20"/>
    </w:rPr>
  </w:style>
  <w:style w:type="character" w:customStyle="1" w:styleId="vcard">
    <w:name w:val="vcard"/>
    <w:basedOn w:val="DefaultParagraphFont"/>
    <w:rsid w:val="00277E3D"/>
  </w:style>
  <w:style w:type="character" w:customStyle="1" w:styleId="print-footnote">
    <w:name w:val="print-footnote"/>
    <w:basedOn w:val="DefaultParagraphFont"/>
    <w:rsid w:val="00277E3D"/>
  </w:style>
  <w:style w:type="character" w:customStyle="1" w:styleId="datestring">
    <w:name w:val="datestring"/>
    <w:basedOn w:val="DefaultParagraphFont"/>
    <w:rsid w:val="00277E3D"/>
  </w:style>
  <w:style w:type="paragraph" w:customStyle="1" w:styleId="noindent0">
    <w:name w:val="no_indent"/>
    <w:basedOn w:val="Normal"/>
    <w:rsid w:val="00277E3D"/>
    <w:pPr>
      <w:spacing w:before="100" w:beforeAutospacing="1" w:after="100" w:afterAutospacing="1"/>
    </w:pPr>
    <w:rPr>
      <w:rFonts w:ascii="Tahoma" w:hAnsi="Tahoma"/>
      <w:szCs w:val="20"/>
    </w:rPr>
  </w:style>
  <w:style w:type="character" w:customStyle="1" w:styleId="email">
    <w:name w:val="email"/>
    <w:basedOn w:val="DefaultParagraphFont"/>
    <w:rsid w:val="00277E3D"/>
  </w:style>
  <w:style w:type="paragraph" w:customStyle="1" w:styleId="left">
    <w:name w:val="left"/>
    <w:basedOn w:val="Normal"/>
    <w:rsid w:val="00277E3D"/>
    <w:pPr>
      <w:spacing w:before="100" w:beforeAutospacing="1" w:after="100" w:afterAutospacing="1"/>
    </w:pPr>
    <w:rPr>
      <w:rFonts w:ascii="Tahoma" w:hAnsi="Tahoma"/>
      <w:szCs w:val="20"/>
    </w:rPr>
  </w:style>
  <w:style w:type="paragraph" w:customStyle="1" w:styleId="right">
    <w:name w:val="right"/>
    <w:basedOn w:val="Normal"/>
    <w:rsid w:val="00277E3D"/>
    <w:pPr>
      <w:spacing w:before="100" w:beforeAutospacing="1" w:after="100" w:afterAutospacing="1"/>
    </w:pPr>
    <w:rPr>
      <w:rFonts w:ascii="Tahoma" w:hAnsi="Tahoma"/>
      <w:szCs w:val="20"/>
    </w:rPr>
  </w:style>
  <w:style w:type="character" w:customStyle="1" w:styleId="gptad">
    <w:name w:val="gptad"/>
    <w:basedOn w:val="DefaultParagraphFont"/>
    <w:rsid w:val="00277E3D"/>
  </w:style>
  <w:style w:type="paragraph" w:customStyle="1" w:styleId="creditpostedmodified">
    <w:name w:val="credit_posted_modified"/>
    <w:basedOn w:val="Normal"/>
    <w:rsid w:val="00277E3D"/>
    <w:pPr>
      <w:spacing w:before="100" w:beforeAutospacing="1" w:after="100" w:afterAutospacing="1"/>
    </w:pPr>
    <w:rPr>
      <w:rFonts w:ascii="Tahoma" w:hAnsi="Tahoma"/>
      <w:szCs w:val="20"/>
    </w:rPr>
  </w:style>
  <w:style w:type="character" w:customStyle="1" w:styleId="creditline">
    <w:name w:val="creditline"/>
    <w:basedOn w:val="DefaultParagraphFont"/>
    <w:rsid w:val="00277E3D"/>
  </w:style>
  <w:style w:type="character" w:customStyle="1" w:styleId="grd">
    <w:name w:val="grd"/>
    <w:basedOn w:val="DefaultParagraphFont"/>
    <w:rsid w:val="00277E3D"/>
  </w:style>
  <w:style w:type="paragraph" w:customStyle="1" w:styleId="hs-text-container">
    <w:name w:val="hs-text-container"/>
    <w:basedOn w:val="Normal"/>
    <w:rsid w:val="00277E3D"/>
    <w:pPr>
      <w:spacing w:before="100" w:beforeAutospacing="1" w:after="100" w:afterAutospacing="1"/>
    </w:pPr>
    <w:rPr>
      <w:rFonts w:ascii="Tahoma" w:hAnsi="Tahoma"/>
      <w:szCs w:val="20"/>
    </w:rPr>
  </w:style>
  <w:style w:type="character" w:customStyle="1" w:styleId="created">
    <w:name w:val="created"/>
    <w:basedOn w:val="DefaultParagraphFont"/>
    <w:rsid w:val="00277E3D"/>
  </w:style>
  <w:style w:type="character" w:customStyle="1" w:styleId="changed">
    <w:name w:val="changed"/>
    <w:basedOn w:val="DefaultParagraphFont"/>
    <w:rsid w:val="00277E3D"/>
  </w:style>
  <w:style w:type="character" w:customStyle="1" w:styleId="article-author-name">
    <w:name w:val="article-author-name"/>
    <w:basedOn w:val="DefaultParagraphFont"/>
    <w:rsid w:val="00277E3D"/>
  </w:style>
  <w:style w:type="character" w:customStyle="1" w:styleId="bioexcerpt">
    <w:name w:val="bio_excerpt"/>
    <w:basedOn w:val="DefaultParagraphFont"/>
    <w:rsid w:val="00277E3D"/>
  </w:style>
  <w:style w:type="character" w:customStyle="1" w:styleId="commentcount">
    <w:name w:val="comment_count"/>
    <w:basedOn w:val="DefaultParagraphFont"/>
    <w:rsid w:val="00277E3D"/>
  </w:style>
  <w:style w:type="character" w:customStyle="1" w:styleId="searchtermshighlighted">
    <w:name w:val="searchtermshighlighted"/>
    <w:basedOn w:val="DefaultParagraphFont"/>
    <w:rsid w:val="00277E3D"/>
  </w:style>
  <w:style w:type="character" w:customStyle="1" w:styleId="contributornametrigger">
    <w:name w:val="contributornametrigger"/>
    <w:basedOn w:val="DefaultParagraphFont"/>
    <w:rsid w:val="00277E3D"/>
  </w:style>
  <w:style w:type="character" w:customStyle="1" w:styleId="bylinepipe">
    <w:name w:val="bylinepipe"/>
    <w:basedOn w:val="DefaultParagraphFont"/>
    <w:rsid w:val="00277E3D"/>
  </w:style>
  <w:style w:type="character" w:customStyle="1" w:styleId="lucenesearchresulturlb">
    <w:name w:val="lucene_search_result_url_b"/>
    <w:basedOn w:val="DefaultParagraphFont"/>
    <w:rsid w:val="00277E3D"/>
  </w:style>
  <w:style w:type="character" w:customStyle="1" w:styleId="faculty-title">
    <w:name w:val="faculty-title"/>
    <w:basedOn w:val="DefaultParagraphFont"/>
    <w:rsid w:val="00277E3D"/>
  </w:style>
  <w:style w:type="character" w:customStyle="1" w:styleId="count">
    <w:name w:val="count"/>
    <w:basedOn w:val="DefaultParagraphFont"/>
    <w:rsid w:val="00277E3D"/>
  </w:style>
  <w:style w:type="character" w:customStyle="1" w:styleId="volume">
    <w:name w:val="volume"/>
    <w:basedOn w:val="DefaultParagraphFont"/>
    <w:rsid w:val="00277E3D"/>
  </w:style>
  <w:style w:type="character" w:customStyle="1" w:styleId="issue">
    <w:name w:val="issue"/>
    <w:basedOn w:val="DefaultParagraphFont"/>
    <w:rsid w:val="00277E3D"/>
  </w:style>
  <w:style w:type="character" w:customStyle="1" w:styleId="pages">
    <w:name w:val="pages"/>
    <w:basedOn w:val="DefaultParagraphFont"/>
    <w:rsid w:val="00277E3D"/>
  </w:style>
  <w:style w:type="character" w:customStyle="1" w:styleId="field-content">
    <w:name w:val="field-content"/>
    <w:basedOn w:val="DefaultParagraphFont"/>
    <w:rsid w:val="00277E3D"/>
  </w:style>
  <w:style w:type="character" w:customStyle="1" w:styleId="person">
    <w:name w:val="person"/>
    <w:basedOn w:val="DefaultParagraphFont"/>
    <w:rsid w:val="00277E3D"/>
  </w:style>
  <w:style w:type="character" w:customStyle="1" w:styleId="corresponding">
    <w:name w:val="corresponding"/>
    <w:basedOn w:val="DefaultParagraphFont"/>
    <w:rsid w:val="00277E3D"/>
  </w:style>
  <w:style w:type="character" w:customStyle="1" w:styleId="entry-date">
    <w:name w:val="entry-date"/>
    <w:basedOn w:val="DefaultParagraphFont"/>
    <w:rsid w:val="00277E3D"/>
  </w:style>
  <w:style w:type="paragraph" w:customStyle="1" w:styleId="entry-meta">
    <w:name w:val="entry-meta"/>
    <w:basedOn w:val="Normal"/>
    <w:rsid w:val="00277E3D"/>
    <w:pPr>
      <w:spacing w:before="100" w:beforeAutospacing="1" w:after="100" w:afterAutospacing="1"/>
    </w:pPr>
    <w:rPr>
      <w:rFonts w:ascii="Tahoma" w:hAnsi="Tahoma"/>
      <w:szCs w:val="20"/>
    </w:rPr>
  </w:style>
  <w:style w:type="character" w:customStyle="1" w:styleId="post-time">
    <w:name w:val="post-time"/>
    <w:basedOn w:val="DefaultParagraphFont"/>
    <w:rsid w:val="00277E3D"/>
  </w:style>
  <w:style w:type="character" w:customStyle="1" w:styleId="post-category">
    <w:name w:val="post-category"/>
    <w:basedOn w:val="DefaultParagraphFont"/>
    <w:rsid w:val="00277E3D"/>
  </w:style>
  <w:style w:type="character" w:customStyle="1" w:styleId="post-author">
    <w:name w:val="post-author"/>
    <w:basedOn w:val="DefaultParagraphFont"/>
    <w:rsid w:val="00277E3D"/>
  </w:style>
  <w:style w:type="character" w:customStyle="1" w:styleId="A10">
    <w:name w:val="A10"/>
    <w:uiPriority w:val="99"/>
    <w:rsid w:val="00277E3D"/>
    <w:rPr>
      <w:rFonts w:cs="MS Mincho"/>
      <w:color w:val="000000"/>
      <w:sz w:val="11"/>
      <w:szCs w:val="11"/>
    </w:rPr>
  </w:style>
  <w:style w:type="paragraph" w:customStyle="1" w:styleId="Pa10">
    <w:name w:val="Pa10"/>
    <w:basedOn w:val="Default"/>
    <w:next w:val="Default"/>
    <w:uiPriority w:val="99"/>
    <w:rsid w:val="00277E3D"/>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277E3D"/>
    <w:pPr>
      <w:widowControl w:val="0"/>
      <w:spacing w:line="241" w:lineRule="atLeast"/>
    </w:pPr>
    <w:rPr>
      <w:rFonts w:ascii="Verdana" w:eastAsiaTheme="minorEastAsia" w:hAnsi="Verdana" w:cs="Cambria"/>
      <w:color w:val="auto"/>
    </w:rPr>
  </w:style>
  <w:style w:type="character" w:customStyle="1" w:styleId="A9">
    <w:name w:val="A9"/>
    <w:uiPriority w:val="99"/>
    <w:rsid w:val="00277E3D"/>
    <w:rPr>
      <w:rFonts w:cs="MS Mincho"/>
      <w:color w:val="000000"/>
      <w:sz w:val="14"/>
      <w:szCs w:val="14"/>
    </w:rPr>
  </w:style>
  <w:style w:type="paragraph" w:customStyle="1" w:styleId="articledetails">
    <w:name w:val="articledetails"/>
    <w:basedOn w:val="Normal"/>
    <w:rsid w:val="00277E3D"/>
    <w:pPr>
      <w:spacing w:before="100" w:beforeAutospacing="1" w:after="100" w:afterAutospacing="1"/>
    </w:pPr>
    <w:rPr>
      <w:rFonts w:ascii="Tahoma" w:hAnsi="Tahoma"/>
      <w:szCs w:val="20"/>
    </w:rPr>
  </w:style>
  <w:style w:type="character" w:customStyle="1" w:styleId="posted-and-updated">
    <w:name w:val="posted-and-updated"/>
    <w:basedOn w:val="DefaultParagraphFont"/>
    <w:rsid w:val="00277E3D"/>
  </w:style>
  <w:style w:type="paragraph" w:customStyle="1" w:styleId="aff">
    <w:name w:val="aff"/>
    <w:basedOn w:val="Normal"/>
    <w:rsid w:val="00277E3D"/>
    <w:pPr>
      <w:spacing w:before="100" w:beforeAutospacing="1" w:after="100" w:afterAutospacing="1"/>
    </w:pPr>
    <w:rPr>
      <w:rFonts w:ascii="Tahoma" w:hAnsi="Tahoma"/>
      <w:szCs w:val="20"/>
    </w:rPr>
  </w:style>
  <w:style w:type="character" w:customStyle="1" w:styleId="entry-author">
    <w:name w:val="entry-author"/>
    <w:basedOn w:val="DefaultParagraphFont"/>
    <w:rsid w:val="00277E3D"/>
  </w:style>
  <w:style w:type="character" w:customStyle="1" w:styleId="entry-author-name">
    <w:name w:val="entry-author-name"/>
    <w:basedOn w:val="DefaultParagraphFont"/>
    <w:rsid w:val="00277E3D"/>
  </w:style>
  <w:style w:type="character" w:customStyle="1" w:styleId="arial11">
    <w:name w:val="arial_11"/>
    <w:basedOn w:val="DefaultParagraphFont"/>
    <w:rsid w:val="00277E3D"/>
  </w:style>
  <w:style w:type="character" w:customStyle="1" w:styleId="contrib-degrees">
    <w:name w:val="contrib-degrees"/>
    <w:basedOn w:val="DefaultParagraphFont"/>
    <w:rsid w:val="00277E3D"/>
  </w:style>
  <w:style w:type="character" w:customStyle="1" w:styleId="contrib-on-behalf-of">
    <w:name w:val="contrib-on-behalf-of"/>
    <w:basedOn w:val="DefaultParagraphFont"/>
    <w:rsid w:val="00277E3D"/>
  </w:style>
  <w:style w:type="character" w:customStyle="1" w:styleId="pubtime">
    <w:name w:val="pubtime"/>
    <w:basedOn w:val="DefaultParagraphFont"/>
    <w:rsid w:val="00277E3D"/>
  </w:style>
  <w:style w:type="character" w:customStyle="1" w:styleId="time">
    <w:name w:val="time"/>
    <w:basedOn w:val="DefaultParagraphFont"/>
    <w:rsid w:val="00277E3D"/>
  </w:style>
  <w:style w:type="character" w:customStyle="1" w:styleId="fbcommentscount">
    <w:name w:val="fb_comments_count"/>
    <w:basedOn w:val="DefaultParagraphFont"/>
    <w:rsid w:val="00277E3D"/>
  </w:style>
  <w:style w:type="character" w:customStyle="1" w:styleId="stsharethiscustom">
    <w:name w:val="st_sharethis_custom"/>
    <w:basedOn w:val="DefaultParagraphFont"/>
    <w:rsid w:val="00277E3D"/>
  </w:style>
  <w:style w:type="paragraph" w:customStyle="1" w:styleId="permalinkable">
    <w:name w:val="permalinkable"/>
    <w:basedOn w:val="Normal"/>
    <w:rsid w:val="00277E3D"/>
    <w:pPr>
      <w:spacing w:before="100" w:beforeAutospacing="1" w:after="100" w:afterAutospacing="1"/>
    </w:pPr>
    <w:rPr>
      <w:rFonts w:ascii="Tahoma" w:hAnsi="Tahoma"/>
      <w:szCs w:val="20"/>
    </w:rPr>
  </w:style>
  <w:style w:type="character" w:customStyle="1" w:styleId="post-date">
    <w:name w:val="post-date"/>
    <w:basedOn w:val="DefaultParagraphFont"/>
    <w:rsid w:val="00277E3D"/>
  </w:style>
  <w:style w:type="character" w:customStyle="1" w:styleId="link-external">
    <w:name w:val="link-external"/>
    <w:basedOn w:val="DefaultParagraphFont"/>
    <w:rsid w:val="00277E3D"/>
  </w:style>
  <w:style w:type="character" w:customStyle="1" w:styleId="articleauthor">
    <w:name w:val="article_author"/>
    <w:basedOn w:val="DefaultParagraphFont"/>
    <w:rsid w:val="00277E3D"/>
  </w:style>
  <w:style w:type="character" w:customStyle="1" w:styleId="articleissue">
    <w:name w:val="article_issue"/>
    <w:basedOn w:val="DefaultParagraphFont"/>
    <w:rsid w:val="00277E3D"/>
  </w:style>
  <w:style w:type="character" w:customStyle="1" w:styleId="a-size-large">
    <w:name w:val="a-size-large"/>
    <w:basedOn w:val="DefaultParagraphFont"/>
    <w:rsid w:val="00277E3D"/>
  </w:style>
  <w:style w:type="character" w:customStyle="1" w:styleId="a-size-medium">
    <w:name w:val="a-size-medium"/>
    <w:basedOn w:val="DefaultParagraphFont"/>
    <w:rsid w:val="00277E3D"/>
  </w:style>
  <w:style w:type="character" w:customStyle="1" w:styleId="contribution">
    <w:name w:val="contribution"/>
    <w:basedOn w:val="DefaultParagraphFont"/>
    <w:rsid w:val="00277E3D"/>
  </w:style>
  <w:style w:type="character" w:customStyle="1" w:styleId="a-color-secondary">
    <w:name w:val="a-color-secondary"/>
    <w:basedOn w:val="DefaultParagraphFont"/>
    <w:rsid w:val="00277E3D"/>
  </w:style>
  <w:style w:type="paragraph" w:customStyle="1" w:styleId="sbyline">
    <w:name w:val="sbyline"/>
    <w:basedOn w:val="Normal"/>
    <w:rsid w:val="00277E3D"/>
    <w:pPr>
      <w:spacing w:before="100" w:beforeAutospacing="1" w:after="100" w:afterAutospacing="1"/>
    </w:pPr>
    <w:rPr>
      <w:rFonts w:ascii="Tahoma" w:hAnsi="Tahoma"/>
      <w:szCs w:val="20"/>
    </w:rPr>
  </w:style>
  <w:style w:type="character" w:customStyle="1" w:styleId="ui-author">
    <w:name w:val="ui-author"/>
    <w:basedOn w:val="DefaultParagraphFont"/>
    <w:rsid w:val="00277E3D"/>
  </w:style>
  <w:style w:type="character" w:customStyle="1" w:styleId="ui-staffline">
    <w:name w:val="ui-staffline"/>
    <w:basedOn w:val="DefaultParagraphFont"/>
    <w:rsid w:val="00277E3D"/>
  </w:style>
  <w:style w:type="paragraph" w:customStyle="1" w:styleId="promotion-tag-p">
    <w:name w:val="promotion-tag-p"/>
    <w:basedOn w:val="Normal"/>
    <w:rsid w:val="00277E3D"/>
    <w:pPr>
      <w:spacing w:before="100" w:beforeAutospacing="1" w:after="100" w:afterAutospacing="1"/>
    </w:pPr>
    <w:rPr>
      <w:rFonts w:ascii="Tahoma" w:hAnsi="Tahoma"/>
      <w:szCs w:val="20"/>
    </w:rPr>
  </w:style>
  <w:style w:type="paragraph" w:customStyle="1" w:styleId="heading">
    <w:name w:val="heading"/>
    <w:basedOn w:val="Normal"/>
    <w:rsid w:val="00277E3D"/>
    <w:pPr>
      <w:spacing w:before="100" w:beforeAutospacing="1" w:after="100" w:afterAutospacing="1"/>
    </w:pPr>
    <w:rPr>
      <w:rFonts w:ascii="Tahoma" w:hAnsi="Tahoma"/>
      <w:szCs w:val="20"/>
    </w:rPr>
  </w:style>
  <w:style w:type="character" w:customStyle="1" w:styleId="value">
    <w:name w:val="value"/>
    <w:basedOn w:val="DefaultParagraphFont"/>
    <w:rsid w:val="00277E3D"/>
  </w:style>
  <w:style w:type="character" w:customStyle="1" w:styleId="specialissuelabel">
    <w:name w:val="specialissuelabel"/>
    <w:basedOn w:val="DefaultParagraphFont"/>
    <w:rsid w:val="00277E3D"/>
  </w:style>
  <w:style w:type="character" w:customStyle="1" w:styleId="referencediv">
    <w:name w:val="referencediv"/>
    <w:basedOn w:val="DefaultParagraphFont"/>
    <w:rsid w:val="00277E3D"/>
  </w:style>
  <w:style w:type="character" w:customStyle="1" w:styleId="wp-smiley">
    <w:name w:val="wp-smiley"/>
    <w:basedOn w:val="DefaultParagraphFont"/>
    <w:rsid w:val="00277E3D"/>
  </w:style>
  <w:style w:type="character" w:customStyle="1" w:styleId="meta-prep">
    <w:name w:val="meta-prep"/>
    <w:basedOn w:val="DefaultParagraphFont"/>
    <w:rsid w:val="00277E3D"/>
  </w:style>
  <w:style w:type="character" w:customStyle="1" w:styleId="artjournal">
    <w:name w:val="art_journal"/>
    <w:basedOn w:val="DefaultParagraphFont"/>
    <w:rsid w:val="00277E3D"/>
  </w:style>
  <w:style w:type="character" w:customStyle="1" w:styleId="artdatevolumeissuepart">
    <w:name w:val="art_datevolumeissuepart"/>
    <w:basedOn w:val="DefaultParagraphFont"/>
    <w:rsid w:val="00277E3D"/>
  </w:style>
  <w:style w:type="character" w:customStyle="1" w:styleId="artpages">
    <w:name w:val="art_pages"/>
    <w:basedOn w:val="DefaultParagraphFont"/>
    <w:rsid w:val="00277E3D"/>
  </w:style>
  <w:style w:type="character" w:customStyle="1" w:styleId="singlehighlightclass">
    <w:name w:val="single_highlight_class"/>
    <w:basedOn w:val="DefaultParagraphFont"/>
    <w:rsid w:val="00277E3D"/>
  </w:style>
  <w:style w:type="character" w:customStyle="1" w:styleId="degree">
    <w:name w:val="degree"/>
    <w:basedOn w:val="DefaultParagraphFont"/>
    <w:rsid w:val="00277E3D"/>
  </w:style>
  <w:style w:type="character" w:customStyle="1" w:styleId="major">
    <w:name w:val="major"/>
    <w:basedOn w:val="DefaultParagraphFont"/>
    <w:rsid w:val="00277E3D"/>
  </w:style>
  <w:style w:type="character" w:customStyle="1" w:styleId="authors">
    <w:name w:val="authors"/>
    <w:basedOn w:val="DefaultParagraphFont"/>
    <w:rsid w:val="00277E3D"/>
  </w:style>
  <w:style w:type="character" w:customStyle="1" w:styleId="views">
    <w:name w:val="views"/>
    <w:basedOn w:val="DefaultParagraphFont"/>
    <w:rsid w:val="00277E3D"/>
  </w:style>
  <w:style w:type="character" w:customStyle="1" w:styleId="stmainservices">
    <w:name w:val="stmainservices"/>
    <w:basedOn w:val="DefaultParagraphFont"/>
    <w:rsid w:val="00277E3D"/>
  </w:style>
  <w:style w:type="character" w:customStyle="1" w:styleId="stbubblehcount">
    <w:name w:val="stbubble_hcount"/>
    <w:basedOn w:val="DefaultParagraphFont"/>
    <w:rsid w:val="00277E3D"/>
  </w:style>
  <w:style w:type="paragraph" w:customStyle="1" w:styleId="Document">
    <w:name w:val="_Document"/>
    <w:basedOn w:val="Default"/>
    <w:next w:val="Default"/>
    <w:uiPriority w:val="99"/>
    <w:rsid w:val="00277E3D"/>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277E3D"/>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277E3D"/>
    <w:pPr>
      <w:widowControl w:val="0"/>
    </w:pPr>
    <w:rPr>
      <w:rFonts w:ascii="AKDPE C+ Utopia" w:eastAsiaTheme="minorEastAsia" w:hAnsi="AKDPE C+ Utopia" w:cs="Cambria"/>
      <w:color w:val="auto"/>
    </w:rPr>
  </w:style>
  <w:style w:type="paragraph" w:customStyle="1" w:styleId="collapsed-hide">
    <w:name w:val="collapsed-hide"/>
    <w:basedOn w:val="Normal"/>
    <w:rsid w:val="00277E3D"/>
    <w:pPr>
      <w:spacing w:before="100" w:beforeAutospacing="1" w:after="100" w:afterAutospacing="1"/>
    </w:pPr>
    <w:rPr>
      <w:rFonts w:ascii="Tahoma" w:hAnsi="Tahoma"/>
      <w:szCs w:val="20"/>
    </w:rPr>
  </w:style>
  <w:style w:type="paragraph" w:customStyle="1" w:styleId="Pa7">
    <w:name w:val="Pa7"/>
    <w:basedOn w:val="Default"/>
    <w:next w:val="Default"/>
    <w:uiPriority w:val="99"/>
    <w:rsid w:val="00277E3D"/>
    <w:pPr>
      <w:widowControl w:val="0"/>
      <w:spacing w:line="211" w:lineRule="atLeast"/>
    </w:pPr>
    <w:rPr>
      <w:rFonts w:ascii="Courier New" w:eastAsiaTheme="minorEastAsia" w:hAnsi="Courier New" w:cs="Cambria"/>
      <w:color w:val="auto"/>
    </w:rPr>
  </w:style>
  <w:style w:type="paragraph" w:customStyle="1" w:styleId="odd">
    <w:name w:val="odd"/>
    <w:basedOn w:val="Normal"/>
    <w:rsid w:val="00277E3D"/>
    <w:pPr>
      <w:spacing w:before="100" w:beforeAutospacing="1" w:after="100" w:afterAutospacing="1"/>
    </w:pPr>
    <w:rPr>
      <w:rFonts w:ascii="Tahoma" w:hAnsi="Tahoma"/>
      <w:szCs w:val="20"/>
    </w:rPr>
  </w:style>
  <w:style w:type="character" w:customStyle="1" w:styleId="article-date">
    <w:name w:val="article-date"/>
    <w:basedOn w:val="DefaultParagraphFont"/>
    <w:rsid w:val="00277E3D"/>
  </w:style>
  <w:style w:type="character" w:customStyle="1" w:styleId="article-author">
    <w:name w:val="article-author"/>
    <w:basedOn w:val="DefaultParagraphFont"/>
    <w:rsid w:val="00277E3D"/>
  </w:style>
  <w:style w:type="character" w:customStyle="1" w:styleId="tolocaltime">
    <w:name w:val="tolocaltime"/>
    <w:basedOn w:val="DefaultParagraphFont"/>
    <w:rsid w:val="00277E3D"/>
  </w:style>
  <w:style w:type="character" w:customStyle="1" w:styleId="pb-byline">
    <w:name w:val="pb-byline"/>
    <w:basedOn w:val="DefaultParagraphFont"/>
    <w:rsid w:val="00277E3D"/>
  </w:style>
  <w:style w:type="character" w:customStyle="1" w:styleId="pb-timestamp">
    <w:name w:val="pb-timestamp"/>
    <w:basedOn w:val="DefaultParagraphFont"/>
    <w:rsid w:val="00277E3D"/>
  </w:style>
  <w:style w:type="paragraph" w:customStyle="1" w:styleId="Pa8">
    <w:name w:val="Pa8"/>
    <w:basedOn w:val="Default"/>
    <w:next w:val="Default"/>
    <w:uiPriority w:val="99"/>
    <w:rsid w:val="00277E3D"/>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277E3D"/>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277E3D"/>
  </w:style>
  <w:style w:type="character" w:customStyle="1" w:styleId="even">
    <w:name w:val="even"/>
    <w:basedOn w:val="DefaultParagraphFont"/>
    <w:rsid w:val="00277E3D"/>
  </w:style>
  <w:style w:type="paragraph" w:customStyle="1" w:styleId="volissue">
    <w:name w:val="volissue"/>
    <w:basedOn w:val="Normal"/>
    <w:rsid w:val="00277E3D"/>
    <w:pPr>
      <w:spacing w:before="100" w:beforeAutospacing="1" w:after="100" w:afterAutospacing="1"/>
    </w:pPr>
    <w:rPr>
      <w:rFonts w:ascii="Tahoma" w:hAnsi="Tahoma"/>
      <w:szCs w:val="20"/>
    </w:rPr>
  </w:style>
  <w:style w:type="character" w:customStyle="1" w:styleId="view-count">
    <w:name w:val="view-count"/>
    <w:basedOn w:val="DefaultParagraphFont"/>
    <w:rsid w:val="00277E3D"/>
  </w:style>
  <w:style w:type="character" w:customStyle="1" w:styleId="tChar">
    <w:name w:val="t Char"/>
    <w:rsid w:val="00277E3D"/>
    <w:rPr>
      <w:rFonts w:ascii="Georgia" w:eastAsia="Times New Roman" w:hAnsi="Georgia" w:cs="Calibri"/>
      <w:b/>
      <w:lang w:val="x-none" w:eastAsia="x-none"/>
    </w:rPr>
  </w:style>
  <w:style w:type="paragraph" w:customStyle="1" w:styleId="BoldUnderlineChar20">
    <w:name w:val="BoldUnderline Char2"/>
    <w:link w:val="BoldUnderlineChar2Char"/>
    <w:rsid w:val="00277E3D"/>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277E3D"/>
    <w:rPr>
      <w:rFonts w:ascii="Times New Roman" w:eastAsia="Times New Roman" w:hAnsi="Times New Roman" w:cs="Times New Roman"/>
      <w:b/>
      <w:sz w:val="20"/>
      <w:szCs w:val="24"/>
      <w:u w:val="single"/>
    </w:rPr>
  </w:style>
  <w:style w:type="character" w:customStyle="1" w:styleId="UnderlineCharChar4">
    <w:name w:val="Underline Char Char4"/>
    <w:rsid w:val="00277E3D"/>
    <w:rPr>
      <w:szCs w:val="24"/>
      <w:u w:val="single"/>
      <w:lang w:val="en-US" w:eastAsia="en-US" w:bidi="ar-SA"/>
    </w:rPr>
  </w:style>
  <w:style w:type="character" w:customStyle="1" w:styleId="BoldUnderlineCharChar3">
    <w:name w:val="BoldUnderline Char Char3"/>
    <w:rsid w:val="00277E3D"/>
    <w:rPr>
      <w:b/>
      <w:szCs w:val="24"/>
      <w:u w:val="single"/>
      <w:lang w:val="en-US" w:eastAsia="en-US" w:bidi="ar-SA"/>
    </w:rPr>
  </w:style>
  <w:style w:type="character" w:customStyle="1" w:styleId="BoldUnderlineCharChar2">
    <w:name w:val="BoldUnderline Char Char2"/>
    <w:rsid w:val="00277E3D"/>
    <w:rPr>
      <w:b/>
      <w:szCs w:val="24"/>
      <w:u w:val="single"/>
      <w:lang w:val="en-US" w:eastAsia="en-US" w:bidi="ar-SA"/>
    </w:rPr>
  </w:style>
  <w:style w:type="paragraph" w:customStyle="1" w:styleId="UnderlineCard0">
    <w:name w:val="UnderlineCard"/>
    <w:basedOn w:val="Heading3"/>
    <w:link w:val="UnderlineCardChar"/>
    <w:qFormat/>
    <w:rsid w:val="00277E3D"/>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277E3D"/>
    <w:rPr>
      <w:rFonts w:eastAsia="Calibri" w:cs="Times New Roman"/>
      <w:sz w:val="20"/>
      <w:szCs w:val="20"/>
      <w:u w:val="single"/>
      <w:lang w:val="x-none" w:eastAsia="x-none"/>
    </w:rPr>
  </w:style>
  <w:style w:type="character" w:customStyle="1" w:styleId="5Notunderlined">
    <w:name w:val="5 Not underlined"/>
    <w:rsid w:val="00277E3D"/>
    <w:rPr>
      <w:rFonts w:ascii="Times New Roman" w:hAnsi="Times New Roman"/>
      <w:sz w:val="16"/>
    </w:rPr>
  </w:style>
  <w:style w:type="character" w:customStyle="1" w:styleId="volume-issue">
    <w:name w:val="volume-issue"/>
    <w:rsid w:val="00277E3D"/>
    <w:rPr>
      <w:rFonts w:cs="Times New Roman"/>
    </w:rPr>
  </w:style>
  <w:style w:type="character" w:customStyle="1" w:styleId="i">
    <w:name w:val="i"/>
    <w:basedOn w:val="DefaultParagraphFont"/>
    <w:uiPriority w:val="99"/>
    <w:rsid w:val="00277E3D"/>
  </w:style>
  <w:style w:type="character" w:customStyle="1" w:styleId="storytext">
    <w:name w:val="storytext"/>
    <w:basedOn w:val="DefaultParagraphFont"/>
    <w:rsid w:val="00277E3D"/>
  </w:style>
  <w:style w:type="character" w:customStyle="1" w:styleId="heading3char0">
    <w:name w:val="heading3char"/>
    <w:rsid w:val="00277E3D"/>
  </w:style>
  <w:style w:type="character" w:customStyle="1" w:styleId="boldness1">
    <w:name w:val="boldness1"/>
    <w:rsid w:val="00277E3D"/>
  </w:style>
  <w:style w:type="paragraph" w:customStyle="1" w:styleId="Cardd">
    <w:name w:val="Cardd"/>
    <w:basedOn w:val="Normal"/>
    <w:uiPriority w:val="4"/>
    <w:qFormat/>
    <w:rsid w:val="00277E3D"/>
    <w:pPr>
      <w:ind w:left="288" w:right="288"/>
    </w:pPr>
  </w:style>
  <w:style w:type="paragraph" w:customStyle="1" w:styleId="document0">
    <w:name w:val="document"/>
    <w:basedOn w:val="Normal"/>
    <w:rsid w:val="00277E3D"/>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277E3D"/>
    <w:rPr>
      <w:rFonts w:cs="Arial"/>
      <w:bCs/>
      <w:szCs w:val="26"/>
      <w:u w:val="single"/>
      <w:lang w:val="en-US" w:eastAsia="en-US" w:bidi="ar-SA"/>
    </w:rPr>
  </w:style>
  <w:style w:type="character" w:customStyle="1" w:styleId="current-selection">
    <w:name w:val="current-selection"/>
    <w:basedOn w:val="DefaultParagraphFont"/>
    <w:rsid w:val="00277E3D"/>
  </w:style>
  <w:style w:type="character" w:customStyle="1" w:styleId="a2">
    <w:name w:val="_"/>
    <w:basedOn w:val="DefaultParagraphFont"/>
    <w:rsid w:val="00277E3D"/>
  </w:style>
  <w:style w:type="paragraph" w:customStyle="1" w:styleId="Shrink6">
    <w:name w:val="Shrink 6"/>
    <w:basedOn w:val="Normal"/>
    <w:qFormat/>
    <w:rsid w:val="00277E3D"/>
    <w:rPr>
      <w:rFonts w:eastAsia="Calibri" w:cs="Times New Roman"/>
      <w:sz w:val="12"/>
    </w:rPr>
  </w:style>
  <w:style w:type="character" w:customStyle="1" w:styleId="messagecontent">
    <w:name w:val="message_content"/>
    <w:rsid w:val="00277E3D"/>
  </w:style>
  <w:style w:type="character" w:customStyle="1" w:styleId="StyleUnderlineChar">
    <w:name w:val="Style Underline Char"/>
    <w:basedOn w:val="DefaultParagraphFont"/>
    <w:rsid w:val="00277E3D"/>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277E3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277E3D"/>
    <w:rPr>
      <w:rFonts w:eastAsia="Times New Roman" w:cs="Arial"/>
      <w:b/>
      <w:bCs/>
      <w:kern w:val="32"/>
      <w:sz w:val="24"/>
      <w:szCs w:val="32"/>
      <w:u w:val="single"/>
    </w:rPr>
  </w:style>
  <w:style w:type="character" w:customStyle="1" w:styleId="twelptblackblack1">
    <w:name w:val="twelptblackblack1"/>
    <w:basedOn w:val="DefaultParagraphFont"/>
    <w:rsid w:val="00277E3D"/>
    <w:rPr>
      <w:rFonts w:ascii="Verdana" w:hAnsi="Verdana" w:hint="default"/>
      <w:color w:val="000000"/>
      <w:sz w:val="16"/>
      <w:szCs w:val="16"/>
    </w:rPr>
  </w:style>
  <w:style w:type="character" w:customStyle="1" w:styleId="Heading3CharCharCharChar1">
    <w:name w:val="Heading 3 Char Char Char Char1"/>
    <w:rsid w:val="00277E3D"/>
    <w:rPr>
      <w:rFonts w:cs="Arial"/>
      <w:bCs/>
      <w:szCs w:val="26"/>
      <w:u w:val="single"/>
      <w:lang w:val="en-US" w:eastAsia="en-US" w:bidi="ar-SA"/>
    </w:rPr>
  </w:style>
  <w:style w:type="paragraph" w:customStyle="1" w:styleId="conintrotext">
    <w:name w:val="conintrotext"/>
    <w:basedOn w:val="Normal"/>
    <w:uiPriority w:val="99"/>
    <w:rsid w:val="00277E3D"/>
    <w:pPr>
      <w:spacing w:before="100" w:beforeAutospacing="1" w:after="100" w:afterAutospacing="1"/>
    </w:pPr>
    <w:rPr>
      <w:rFonts w:eastAsia="Times New Roman"/>
      <w:sz w:val="24"/>
    </w:rPr>
  </w:style>
  <w:style w:type="character" w:customStyle="1" w:styleId="comment-body">
    <w:name w:val="comment-body"/>
    <w:rsid w:val="00277E3D"/>
  </w:style>
  <w:style w:type="character" w:customStyle="1" w:styleId="UnderlineCharCharChar1">
    <w:name w:val="Underline Char Char Char1"/>
    <w:rsid w:val="00277E3D"/>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277E3D"/>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277E3D"/>
    <w:rPr>
      <w:rFonts w:eastAsia="MS Mincho"/>
      <w:b/>
      <w:u w:val="single"/>
    </w:rPr>
  </w:style>
  <w:style w:type="character" w:customStyle="1" w:styleId="mw-headline">
    <w:name w:val="mw-headline"/>
    <w:rsid w:val="00277E3D"/>
  </w:style>
  <w:style w:type="character" w:customStyle="1" w:styleId="flagicon">
    <w:name w:val="flagicon"/>
    <w:rsid w:val="00277E3D"/>
  </w:style>
  <w:style w:type="paragraph" w:customStyle="1" w:styleId="assert">
    <w:name w:val="assert"/>
    <w:basedOn w:val="Normal"/>
    <w:uiPriority w:val="99"/>
    <w:rsid w:val="00277E3D"/>
    <w:pPr>
      <w:spacing w:before="100" w:beforeAutospacing="1" w:after="100" w:afterAutospacing="1"/>
    </w:pPr>
    <w:rPr>
      <w:rFonts w:eastAsia="Times New Roman"/>
      <w:sz w:val="24"/>
    </w:rPr>
  </w:style>
  <w:style w:type="character" w:customStyle="1" w:styleId="apturelink">
    <w:name w:val="apturelink"/>
    <w:rsid w:val="00277E3D"/>
  </w:style>
  <w:style w:type="character" w:customStyle="1" w:styleId="apturelinkicon">
    <w:name w:val="apturelinkicon"/>
    <w:rsid w:val="00277E3D"/>
  </w:style>
  <w:style w:type="paragraph" w:customStyle="1" w:styleId="Default1">
    <w:name w:val="Default1"/>
    <w:basedOn w:val="Default"/>
    <w:next w:val="Default"/>
    <w:uiPriority w:val="99"/>
    <w:rsid w:val="00277E3D"/>
    <w:rPr>
      <w:color w:val="auto"/>
    </w:rPr>
  </w:style>
  <w:style w:type="paragraph" w:customStyle="1" w:styleId="center">
    <w:name w:val="center"/>
    <w:basedOn w:val="Normal"/>
    <w:uiPriority w:val="99"/>
    <w:rsid w:val="00277E3D"/>
    <w:pPr>
      <w:spacing w:before="100" w:beforeAutospacing="1" w:after="100" w:afterAutospacing="1"/>
    </w:pPr>
    <w:rPr>
      <w:rFonts w:eastAsia="Times New Roman"/>
      <w:sz w:val="24"/>
    </w:rPr>
  </w:style>
  <w:style w:type="character" w:customStyle="1" w:styleId="LittleChar">
    <w:name w:val="Little Char"/>
    <w:link w:val="Little"/>
    <w:rsid w:val="00277E3D"/>
    <w:rPr>
      <w:rFonts w:ascii="Garamond" w:eastAsia="Times New Roman" w:hAnsi="Garamond"/>
    </w:rPr>
  </w:style>
  <w:style w:type="character" w:customStyle="1" w:styleId="UnderlineChar1Char">
    <w:name w:val="Underline Char1 Char"/>
    <w:rsid w:val="00277E3D"/>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277E3D"/>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277E3D"/>
    <w:rPr>
      <w:rFonts w:eastAsia="MS Mincho"/>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277E3D"/>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277E3D"/>
    <w:rPr>
      <w:rFonts w:eastAsia="MS Mincho"/>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277E3D"/>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277E3D"/>
    <w:rPr>
      <w:rFonts w:eastAsia="MS Mincho"/>
      <w:b/>
      <w:u w:val="single"/>
    </w:rPr>
  </w:style>
  <w:style w:type="paragraph" w:customStyle="1" w:styleId="CardBody">
    <w:name w:val="Card Body"/>
    <w:basedOn w:val="Normal"/>
    <w:link w:val="CardBodyChar"/>
    <w:rsid w:val="00277E3D"/>
    <w:rPr>
      <w:rFonts w:eastAsia="Times New Roman"/>
    </w:rPr>
  </w:style>
  <w:style w:type="character" w:customStyle="1" w:styleId="CardBodyChar">
    <w:name w:val="Card Body Char"/>
    <w:link w:val="CardBody"/>
    <w:rsid w:val="00277E3D"/>
    <w:rPr>
      <w:rFonts w:eastAsia="Times New Roman"/>
    </w:rPr>
  </w:style>
  <w:style w:type="character" w:customStyle="1" w:styleId="ptitleinside">
    <w:name w:val="p_title_inside"/>
    <w:rsid w:val="00277E3D"/>
  </w:style>
  <w:style w:type="paragraph" w:customStyle="1" w:styleId="StyleBoldandUnderlineChar11ptBorderSinglesolidline">
    <w:name w:val="Style Bold and Underline Char + 11 pt Border: : (Single solid line..."/>
    <w:link w:val="StyleBoldandUnderlineChar11ptBorderSinglesolidlineChar"/>
    <w:rsid w:val="00277E3D"/>
    <w:pPr>
      <w:spacing w:after="160" w:line="259" w:lineRule="auto"/>
    </w:pPr>
    <w:rPr>
      <w:rFonts w:asciiTheme="minorHAnsi" w:eastAsia="Times New Roman" w:hAnsiTheme="minorHAnsi" w:cstheme="minorBidi"/>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277E3D"/>
    <w:rPr>
      <w:rFonts w:asciiTheme="minorHAnsi" w:eastAsia="Times New Roman" w:hAnsiTheme="minorHAnsi" w:cstheme="minorBidi"/>
      <w:b/>
      <w:bCs/>
      <w:szCs w:val="20"/>
      <w:u w:val="single"/>
      <w:bdr w:val="single" w:sz="4" w:space="0" w:color="auto"/>
    </w:rPr>
  </w:style>
  <w:style w:type="character" w:customStyle="1" w:styleId="Heading1CharChar1">
    <w:name w:val="Heading 1 Char Char1"/>
    <w:rsid w:val="00277E3D"/>
    <w:rPr>
      <w:rFonts w:cs="Arial"/>
      <w:b/>
      <w:bCs/>
      <w:szCs w:val="32"/>
      <w:lang w:val="en-US" w:eastAsia="en-US" w:bidi="ar-SA"/>
    </w:rPr>
  </w:style>
  <w:style w:type="paragraph" w:customStyle="1" w:styleId="Indentation">
    <w:name w:val="Indentation"/>
    <w:basedOn w:val="Normal"/>
    <w:uiPriority w:val="99"/>
    <w:rsid w:val="00277E3D"/>
    <w:pPr>
      <w:ind w:left="288" w:right="288"/>
    </w:pPr>
  </w:style>
  <w:style w:type="character" w:customStyle="1" w:styleId="StyleUnderlineCharChar9ptBold">
    <w:name w:val="Style Underline Char Char + 9 pt Bold"/>
    <w:rsid w:val="00277E3D"/>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277E3D"/>
    <w:rPr>
      <w:rFonts w:eastAsia="Times New Roman"/>
      <w:u w:val="single"/>
    </w:rPr>
  </w:style>
  <w:style w:type="character" w:customStyle="1" w:styleId="StyleStyle4ArialNarrow9ptChar">
    <w:name w:val="Style Style4 + Arial Narrow 9 pt Char"/>
    <w:link w:val="StyleStyle4ArialNarrow9pt"/>
    <w:rsid w:val="00277E3D"/>
    <w:rPr>
      <w:rFonts w:eastAsia="Times New Roman"/>
      <w:u w:val="single"/>
    </w:rPr>
  </w:style>
  <w:style w:type="paragraph" w:customStyle="1" w:styleId="StyleStyle4ArialNarrow9ptBold">
    <w:name w:val="Style Style4 + Arial Narrow 9 pt Bold"/>
    <w:basedOn w:val="Normal"/>
    <w:link w:val="StyleStyle4ArialNarrow9ptBoldChar"/>
    <w:rsid w:val="00277E3D"/>
    <w:rPr>
      <w:rFonts w:eastAsia="Times New Roman"/>
      <w:b/>
      <w:bCs/>
      <w:u w:val="single"/>
    </w:rPr>
  </w:style>
  <w:style w:type="character" w:customStyle="1" w:styleId="StyleStyle4ArialNarrow9ptBoldChar">
    <w:name w:val="Style Style4 + Arial Narrow 9 pt Bold Char"/>
    <w:link w:val="StyleStyle4ArialNarrow9ptBold"/>
    <w:rsid w:val="00277E3D"/>
    <w:rPr>
      <w:rFonts w:eastAsia="Times New Roman"/>
      <w:b/>
      <w:bCs/>
      <w:u w:val="single"/>
    </w:rPr>
  </w:style>
  <w:style w:type="character" w:customStyle="1" w:styleId="StyleBoldandUnderlineCharChar29pt">
    <w:name w:val="Style Bold and Underline Char Char2 + 9 pt"/>
    <w:rsid w:val="00277E3D"/>
    <w:rPr>
      <w:rFonts w:ascii="Times New Roman" w:hAnsi="Times New Roman"/>
      <w:b/>
      <w:bCs/>
      <w:noProof w:val="0"/>
      <w:sz w:val="20"/>
      <w:u w:val="single"/>
    </w:rPr>
  </w:style>
  <w:style w:type="character" w:customStyle="1" w:styleId="StyleUnderlineCharChar19pt">
    <w:name w:val="Style Underline Char Char1 + 9 pt"/>
    <w:rsid w:val="00277E3D"/>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277E3D"/>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277E3D"/>
    <w:rPr>
      <w:rFonts w:ascii="Georgia" w:eastAsia="Times New Roman" w:hAnsi="Georgia"/>
      <w:b/>
      <w:smallCaps/>
      <w:sz w:val="24"/>
      <w:szCs w:val="24"/>
      <w:u w:val="single"/>
    </w:rPr>
  </w:style>
  <w:style w:type="character" w:customStyle="1" w:styleId="CardTextCharChar">
    <w:name w:val="Card Text Char Char"/>
    <w:rsid w:val="00277E3D"/>
    <w:rPr>
      <w:rFonts w:ascii="Times New Roman" w:eastAsia="Times New Roman" w:hAnsi="Times New Roman" w:cs="Times New Roman"/>
      <w:sz w:val="20"/>
      <w:szCs w:val="20"/>
    </w:rPr>
  </w:style>
  <w:style w:type="character" w:customStyle="1" w:styleId="citeChar1">
    <w:name w:val="cite Char"/>
    <w:locked/>
    <w:rsid w:val="00277E3D"/>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277E3D"/>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277E3D"/>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277E3D"/>
    <w:rPr>
      <w:i/>
      <w:iCs/>
      <w:sz w:val="20"/>
      <w:u w:val="single"/>
    </w:rPr>
  </w:style>
  <w:style w:type="character" w:customStyle="1" w:styleId="HIGHLIGHT0">
    <w:name w:val="HIGHLIGHT"/>
    <w:uiPriority w:val="1"/>
    <w:rsid w:val="00277E3D"/>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277E3D"/>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277E3D"/>
    <w:rPr>
      <w:rFonts w:ascii="Times New Roman" w:eastAsia="Times New Roman" w:hAnsi="Times New Roman" w:cs="Times New Roman"/>
      <w:b/>
      <w:sz w:val="28"/>
      <w:szCs w:val="24"/>
    </w:rPr>
  </w:style>
  <w:style w:type="character" w:customStyle="1" w:styleId="FifthChar">
    <w:name w:val="Fifth Char"/>
    <w:link w:val="Fifth"/>
    <w:rsid w:val="00277E3D"/>
    <w:rPr>
      <w:rFonts w:eastAsia="Calibri"/>
    </w:rPr>
  </w:style>
  <w:style w:type="paragraph" w:customStyle="1" w:styleId="Third">
    <w:name w:val="Third"/>
    <w:basedOn w:val="Normal"/>
    <w:link w:val="ThirdChar"/>
    <w:rsid w:val="00277E3D"/>
    <w:rPr>
      <w:rFonts w:eastAsia="Times New Roman"/>
      <w:b/>
      <w:u w:val="single"/>
      <w:lang w:val="x-none" w:eastAsia="x-none"/>
    </w:rPr>
  </w:style>
  <w:style w:type="character" w:customStyle="1" w:styleId="ThirdChar">
    <w:name w:val="Third Char"/>
    <w:link w:val="Third"/>
    <w:rsid w:val="00277E3D"/>
    <w:rPr>
      <w:rFonts w:eastAsia="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277E3D"/>
    <w:pPr>
      <w:widowControl w:val="0"/>
      <w:jc w:val="both"/>
      <w:outlineLvl w:val="1"/>
    </w:pPr>
    <w:rPr>
      <w:rFonts w:ascii="Times New Roman" w:eastAsia="Times New Roman" w:hAnsi="Times New Roman" w:cs="Times New Roman"/>
      <w:b/>
      <w:sz w:val="24"/>
      <w:szCs w:val="24"/>
    </w:rPr>
  </w:style>
  <w:style w:type="character" w:customStyle="1" w:styleId="CardsCharChar">
    <w:name w:val="Cards Char Char"/>
    <w:rsid w:val="00277E3D"/>
    <w:rPr>
      <w:rFonts w:ascii="Times New Roman" w:eastAsia="Times New Roman" w:hAnsi="Times New Roman"/>
      <w:szCs w:val="24"/>
    </w:rPr>
  </w:style>
  <w:style w:type="character" w:customStyle="1" w:styleId="article-record-publication-volume-issue">
    <w:name w:val="article-record-publication-volume-issue"/>
    <w:rsid w:val="00277E3D"/>
  </w:style>
  <w:style w:type="character" w:customStyle="1" w:styleId="NothingCharChar">
    <w:name w:val="Nothing Char Char"/>
    <w:link w:val="NothingCharCharChar"/>
    <w:rsid w:val="00277E3D"/>
  </w:style>
  <w:style w:type="paragraph" w:customStyle="1" w:styleId="DebateUnderlineBoldChar">
    <w:name w:val="Debate Underline Bold Char"/>
    <w:basedOn w:val="Normal"/>
    <w:link w:val="DebateUnderlineBoldCharChar"/>
    <w:rsid w:val="00277E3D"/>
    <w:pPr>
      <w:jc w:val="both"/>
    </w:pPr>
    <w:rPr>
      <w:rFonts w:eastAsia="Times New Roman"/>
      <w:b/>
      <w:u w:val="thick"/>
    </w:rPr>
  </w:style>
  <w:style w:type="character" w:customStyle="1" w:styleId="DebateUnderlineBoldCharChar">
    <w:name w:val="Debate Underline Bold Char Char"/>
    <w:link w:val="DebateUnderlineBoldChar"/>
    <w:rsid w:val="00277E3D"/>
    <w:rPr>
      <w:rFonts w:eastAsia="Times New Roman"/>
      <w:b/>
      <w:u w:val="thick"/>
    </w:rPr>
  </w:style>
  <w:style w:type="character" w:customStyle="1" w:styleId="resultbodyblack">
    <w:name w:val="resultbodyblack"/>
    <w:rsid w:val="00277E3D"/>
    <w:rPr>
      <w:rFonts w:cs="Times New Roman"/>
    </w:rPr>
  </w:style>
  <w:style w:type="paragraph" w:customStyle="1" w:styleId="bloctitles">
    <w:name w:val="bloc titles"/>
    <w:basedOn w:val="Heading1"/>
    <w:next w:val="Normal"/>
    <w:link w:val="bloctitlesChar"/>
    <w:autoRedefine/>
    <w:rsid w:val="00277E3D"/>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277E3D"/>
    <w:rPr>
      <w:rFonts w:eastAsia="Malgun Gothic" w:cs="Arial"/>
      <w:b/>
      <w:bCs/>
      <w:sz w:val="28"/>
      <w:szCs w:val="32"/>
      <w:u w:val="single"/>
    </w:rPr>
  </w:style>
  <w:style w:type="paragraph" w:customStyle="1" w:styleId="CiteSmallText">
    <w:name w:val="Cite Small Text"/>
    <w:basedOn w:val="Normal"/>
    <w:uiPriority w:val="99"/>
    <w:rsid w:val="00277E3D"/>
    <w:pPr>
      <w:widowControl w:val="0"/>
      <w:spacing w:after="200"/>
    </w:pPr>
    <w:rPr>
      <w:rFonts w:ascii="Helvetica Neue" w:hAnsi="Helvetica Neue"/>
      <w:b/>
      <w:sz w:val="18"/>
    </w:rPr>
  </w:style>
  <w:style w:type="character" w:customStyle="1" w:styleId="3TagCite">
    <w:name w:val="3 Tag/Cite"/>
    <w:rsid w:val="00277E3D"/>
    <w:rPr>
      <w:rFonts w:ascii="Times New Roman" w:hAnsi="Times New Roman"/>
      <w:b/>
    </w:rPr>
  </w:style>
  <w:style w:type="character" w:customStyle="1" w:styleId="4Qualifications">
    <w:name w:val="4 Qualifications"/>
    <w:rsid w:val="00277E3D"/>
    <w:rPr>
      <w:rFonts w:ascii="Times New Roman" w:hAnsi="Times New Roman"/>
      <w:sz w:val="19"/>
    </w:rPr>
  </w:style>
  <w:style w:type="character" w:customStyle="1" w:styleId="6Underlined">
    <w:name w:val="6 Underlined"/>
    <w:rsid w:val="00277E3D"/>
    <w:rPr>
      <w:rFonts w:ascii="Times New Roman" w:hAnsi="Times New Roman"/>
      <w:b/>
      <w:sz w:val="21"/>
      <w:u w:val="single"/>
    </w:rPr>
  </w:style>
  <w:style w:type="paragraph" w:customStyle="1" w:styleId="Cards1CharChar">
    <w:name w:val="Cards1 Char Char"/>
    <w:basedOn w:val="Normal"/>
    <w:link w:val="Cards1CharCharChar"/>
    <w:rsid w:val="00277E3D"/>
    <w:pPr>
      <w:autoSpaceDE w:val="0"/>
      <w:autoSpaceDN w:val="0"/>
      <w:adjustRightInd w:val="0"/>
      <w:ind w:left="432" w:right="432"/>
      <w:jc w:val="both"/>
    </w:pPr>
    <w:rPr>
      <w:lang w:val="x-none"/>
    </w:rPr>
  </w:style>
  <w:style w:type="character" w:customStyle="1" w:styleId="Cards1CharCharChar">
    <w:name w:val="Cards1 Char Char Char"/>
    <w:link w:val="Cards1CharChar"/>
    <w:rsid w:val="00277E3D"/>
    <w:rPr>
      <w:lang w:val="x-none"/>
    </w:rPr>
  </w:style>
  <w:style w:type="character" w:customStyle="1" w:styleId="UnderlineCharCharCharCharCharCharCharChar">
    <w:name w:val="Underline Char Char Char Char Char Char Char Char"/>
    <w:link w:val="UnderlineCharCharCharCharCharCharChar"/>
    <w:rsid w:val="00277E3D"/>
    <w:rPr>
      <w:u w:val="single"/>
    </w:rPr>
  </w:style>
  <w:style w:type="paragraph" w:customStyle="1" w:styleId="UnderlineCharCharCharCharCharCharChar">
    <w:name w:val="Underline Char Char Char Char Char Char Char"/>
    <w:basedOn w:val="Normal"/>
    <w:link w:val="UnderlineCharCharCharCharCharCharCharChar"/>
    <w:rsid w:val="00277E3D"/>
    <w:rPr>
      <w:u w:val="single"/>
    </w:rPr>
  </w:style>
  <w:style w:type="paragraph" w:customStyle="1" w:styleId="CitesCharChar">
    <w:name w:val="Cites Char Char"/>
    <w:next w:val="Normal"/>
    <w:link w:val="CitesCharCharChar"/>
    <w:rsid w:val="00277E3D"/>
    <w:pPr>
      <w:widowControl w:val="0"/>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277E3D"/>
    <w:rPr>
      <w:rFonts w:ascii="Times New Roman" w:eastAsia="Times New Roman" w:hAnsi="Times New Roman" w:cs="Times New Roman"/>
      <w:sz w:val="20"/>
      <w:szCs w:val="24"/>
    </w:rPr>
  </w:style>
  <w:style w:type="character" w:customStyle="1" w:styleId="nohighlighting">
    <w:name w:val="no highlighting"/>
    <w:rsid w:val="00277E3D"/>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277E3D"/>
    <w:rPr>
      <w:rFonts w:ascii="Cambria" w:hAnsi="Cambria" w:hint="default"/>
      <w:sz w:val="21"/>
      <w:u w:val="single"/>
    </w:rPr>
  </w:style>
  <w:style w:type="paragraph" w:customStyle="1" w:styleId="Swag">
    <w:name w:val="Swag"/>
    <w:basedOn w:val="Normal"/>
    <w:link w:val="SwagChar"/>
    <w:qFormat/>
    <w:rsid w:val="00277E3D"/>
    <w:rPr>
      <w:color w:val="0000FF"/>
      <w:sz w:val="12"/>
      <w:u w:val="single"/>
    </w:rPr>
  </w:style>
  <w:style w:type="character" w:customStyle="1" w:styleId="SwagChar">
    <w:name w:val="Swag Char"/>
    <w:link w:val="Swag"/>
    <w:rsid w:val="00277E3D"/>
    <w:rPr>
      <w:color w:val="0000FF"/>
      <w:sz w:val="12"/>
      <w:u w:val="single"/>
    </w:rPr>
  </w:style>
  <w:style w:type="paragraph" w:customStyle="1" w:styleId="StyleUnderlineTimesNewRoman1">
    <w:name w:val="Style Underline + Times New Roman1"/>
    <w:link w:val="StyleUnderlineTimesNewRoman1Char"/>
    <w:rsid w:val="00277E3D"/>
    <w:pPr>
      <w:spacing w:after="200" w:line="276" w:lineRule="auto"/>
    </w:pPr>
    <w:rPr>
      <w:rFonts w:eastAsia="Times New Roman" w:cs="Times New Roman"/>
      <w:szCs w:val="24"/>
      <w:u w:val="single"/>
    </w:rPr>
  </w:style>
  <w:style w:type="character" w:customStyle="1" w:styleId="StyleUnderlineTimesNewRoman1Char">
    <w:name w:val="Style Underline + Times New Roman1 Char"/>
    <w:link w:val="StyleUnderlineTimesNewRoman1"/>
    <w:rsid w:val="00277E3D"/>
    <w:rPr>
      <w:rFonts w:eastAsia="Times New Roman" w:cs="Times New Roman"/>
      <w:szCs w:val="24"/>
      <w:u w:val="single"/>
    </w:rPr>
  </w:style>
  <w:style w:type="paragraph" w:customStyle="1" w:styleId="StyleUnderlineTimesNewRomanBold1">
    <w:name w:val="Style Underline + Times New Roman Bold1"/>
    <w:link w:val="StyleUnderlineTimesNewRomanBold1Char"/>
    <w:rsid w:val="00277E3D"/>
    <w:pPr>
      <w:spacing w:after="200" w:line="276" w:lineRule="auto"/>
    </w:pPr>
    <w:rPr>
      <w:rFonts w:eastAsia="Times New Roman" w:cs="Times New Roman"/>
      <w:b/>
      <w:bCs/>
      <w:szCs w:val="24"/>
      <w:u w:val="single"/>
    </w:rPr>
  </w:style>
  <w:style w:type="character" w:customStyle="1" w:styleId="StyleUnderlineTimesNewRomanBold1Char">
    <w:name w:val="Style Underline + Times New Roman Bold1 Char"/>
    <w:link w:val="StyleUnderlineTimesNewRomanBold1"/>
    <w:rsid w:val="00277E3D"/>
    <w:rPr>
      <w:rFonts w:eastAsia="Times New Roman"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277E3D"/>
    <w:rPr>
      <w:rFonts w:ascii="Garamond" w:eastAsia="MS Mincho" w:hAnsi="Garamond"/>
    </w:rPr>
  </w:style>
  <w:style w:type="character" w:customStyle="1" w:styleId="StyleStyleCardTextLeft-075Right0Char">
    <w:name w:val="Style Style Card Text + Left:  -0.75&quot; + Right:  0&quot; Char"/>
    <w:link w:val="StyleStyleCardTextLeft-075Right0"/>
    <w:rsid w:val="00277E3D"/>
    <w:rPr>
      <w:rFonts w:ascii="Garamond" w:eastAsia="MS Mincho" w:hAnsi="Garamond"/>
    </w:rPr>
  </w:style>
  <w:style w:type="character" w:customStyle="1" w:styleId="CharChar61">
    <w:name w:val="Char Char61"/>
    <w:rsid w:val="00277E3D"/>
    <w:rPr>
      <w:rFonts w:cs="Arial"/>
      <w:bCs/>
      <w:sz w:val="16"/>
      <w:szCs w:val="26"/>
      <w:lang w:val="en-US" w:eastAsia="en-US" w:bidi="ar-SA"/>
    </w:rPr>
  </w:style>
  <w:style w:type="character" w:customStyle="1" w:styleId="ListBulletChar">
    <w:name w:val="List Bullet Char"/>
    <w:link w:val="ListBullet"/>
    <w:uiPriority w:val="99"/>
    <w:rsid w:val="00277E3D"/>
    <w:rPr>
      <w:rFonts w:eastAsia="Calibri"/>
    </w:rPr>
  </w:style>
  <w:style w:type="paragraph" w:customStyle="1" w:styleId="subhead10">
    <w:name w:val="subhead1"/>
    <w:basedOn w:val="Normal"/>
    <w:uiPriority w:val="99"/>
    <w:rsid w:val="00277E3D"/>
    <w:pPr>
      <w:spacing w:before="100" w:beforeAutospacing="1" w:after="100" w:afterAutospacing="1"/>
    </w:pPr>
    <w:rPr>
      <w:rFonts w:eastAsia="Times New Roman"/>
      <w:sz w:val="24"/>
    </w:rPr>
  </w:style>
  <w:style w:type="character" w:customStyle="1" w:styleId="styledate">
    <w:name w:val="styledate"/>
    <w:rsid w:val="00277E3D"/>
  </w:style>
  <w:style w:type="character" w:customStyle="1" w:styleId="BoldandUnderlineChar1">
    <w:name w:val="Bold and Underline Char1"/>
    <w:rsid w:val="00277E3D"/>
    <w:rPr>
      <w:b/>
      <w:szCs w:val="24"/>
      <w:u w:val="single"/>
      <w:lang w:val="en-US" w:eastAsia="en-US" w:bidi="ar-SA"/>
    </w:rPr>
  </w:style>
  <w:style w:type="character" w:customStyle="1" w:styleId="BoldandUnderlineChar1Char2">
    <w:name w:val="Bold and Underline Char1 Char2"/>
    <w:rsid w:val="00277E3D"/>
    <w:rPr>
      <w:b/>
      <w:szCs w:val="24"/>
      <w:u w:val="single"/>
      <w:lang w:val="en-US" w:eastAsia="en-US" w:bidi="ar-SA"/>
    </w:rPr>
  </w:style>
  <w:style w:type="character" w:customStyle="1" w:styleId="BoldandUnderlineCharChar1">
    <w:name w:val="Bold and Underline Char Char1"/>
    <w:rsid w:val="00277E3D"/>
    <w:rPr>
      <w:b/>
      <w:szCs w:val="24"/>
      <w:u w:val="single"/>
      <w:lang w:val="en-US" w:eastAsia="en-US" w:bidi="ar-SA"/>
    </w:rPr>
  </w:style>
  <w:style w:type="character" w:customStyle="1" w:styleId="BoldandUnderlineChar6">
    <w:name w:val="Bold and Underline Char6"/>
    <w:rsid w:val="00277E3D"/>
    <w:rPr>
      <w:b/>
      <w:szCs w:val="24"/>
      <w:u w:val="single"/>
      <w:lang w:val="en-US" w:eastAsia="en-US" w:bidi="ar-SA"/>
    </w:rPr>
  </w:style>
  <w:style w:type="character" w:customStyle="1" w:styleId="title-link-wrapper">
    <w:name w:val="title-link-wrapper"/>
    <w:rsid w:val="00277E3D"/>
  </w:style>
  <w:style w:type="character" w:customStyle="1" w:styleId="medium-font">
    <w:name w:val="medium-font"/>
    <w:rsid w:val="00277E3D"/>
  </w:style>
  <w:style w:type="paragraph" w:customStyle="1" w:styleId="abstract">
    <w:name w:val="abstract"/>
    <w:basedOn w:val="Normal"/>
    <w:uiPriority w:val="99"/>
    <w:rsid w:val="00277E3D"/>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277E3D"/>
    <w:rPr>
      <w:rFonts w:eastAsia="Times New Roman"/>
      <w:b/>
      <w:bCs/>
      <w:u w:val="single"/>
    </w:rPr>
  </w:style>
  <w:style w:type="character" w:customStyle="1" w:styleId="StyleUnderlineChar11ptBold2Char">
    <w:name w:val="Style Underline Char + 11 pt Bold2 Char"/>
    <w:link w:val="StyleUnderlineChar11ptBold2"/>
    <w:rsid w:val="00277E3D"/>
    <w:rPr>
      <w:rFonts w:eastAsia="Times New Roman"/>
      <w:b/>
      <w:bCs/>
      <w:u w:val="single"/>
    </w:rPr>
  </w:style>
  <w:style w:type="character" w:customStyle="1" w:styleId="ReallySamllTextChar">
    <w:name w:val="ReallySamllText Char"/>
    <w:rsid w:val="00277E3D"/>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277E3D"/>
    <w:rPr>
      <w:rFonts w:eastAsia="Times New Roman"/>
      <w:u w:val="single"/>
    </w:rPr>
  </w:style>
  <w:style w:type="character" w:customStyle="1" w:styleId="StyleStyleUnderlineTimesNewRoman11ptChar">
    <w:name w:val="Style Style Underline + Times New Roman + 11 pt Char"/>
    <w:link w:val="StyleStyleUnderlineTimesNewRoman11pt"/>
    <w:rsid w:val="00277E3D"/>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277E3D"/>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277E3D"/>
    <w:rPr>
      <w:rFonts w:eastAsia="Times New Roman"/>
      <w:u w:val="single"/>
    </w:rPr>
  </w:style>
  <w:style w:type="character" w:customStyle="1" w:styleId="style10">
    <w:name w:val="style1"/>
    <w:rsid w:val="00277E3D"/>
  </w:style>
  <w:style w:type="character" w:customStyle="1" w:styleId="pmtermsel">
    <w:name w:val="pmtermsel"/>
    <w:rsid w:val="00277E3D"/>
  </w:style>
  <w:style w:type="character" w:customStyle="1" w:styleId="showipapr">
    <w:name w:val="show_ipapr"/>
    <w:rsid w:val="00277E3D"/>
  </w:style>
  <w:style w:type="character" w:customStyle="1" w:styleId="dnindex">
    <w:name w:val="dnindex"/>
    <w:rsid w:val="00277E3D"/>
  </w:style>
  <w:style w:type="character" w:customStyle="1" w:styleId="23">
    <w:name w:val="23"/>
    <w:rsid w:val="00277E3D"/>
    <w:rPr>
      <w:rFonts w:ascii="Times New Roman" w:hAnsi="Times New Roman" w:cs="Arial"/>
      <w:bCs/>
      <w:sz w:val="20"/>
      <w:u w:val="single"/>
      <w:lang w:val="en-US" w:eastAsia="en-US" w:bidi="ar-SA"/>
    </w:rPr>
  </w:style>
  <w:style w:type="character" w:customStyle="1" w:styleId="33">
    <w:name w:val="33"/>
    <w:rsid w:val="00277E3D"/>
    <w:rPr>
      <w:rFonts w:ascii="Times New Roman" w:hAnsi="Times New Roman" w:cs="Arial"/>
      <w:b/>
      <w:bCs/>
      <w:sz w:val="20"/>
      <w:u w:val="single"/>
      <w:lang w:val="en-US" w:eastAsia="en-US" w:bidi="ar-SA"/>
    </w:rPr>
  </w:style>
  <w:style w:type="character" w:customStyle="1" w:styleId="55">
    <w:name w:val="55"/>
    <w:rsid w:val="00277E3D"/>
    <w:rPr>
      <w:rFonts w:cs="Arial"/>
      <w:bCs/>
      <w:sz w:val="20"/>
      <w:u w:val="single"/>
      <w:lang w:val="en-US" w:eastAsia="en-US" w:bidi="ar-SA"/>
    </w:rPr>
  </w:style>
  <w:style w:type="character" w:customStyle="1" w:styleId="authoraffil">
    <w:name w:val="authoraffil"/>
    <w:rsid w:val="00277E3D"/>
  </w:style>
  <w:style w:type="character" w:customStyle="1" w:styleId="CharChar8">
    <w:name w:val="Char Char8"/>
    <w:rsid w:val="00277E3D"/>
    <w:rPr>
      <w:rFonts w:ascii="Georgia" w:eastAsia="Times New Roman" w:hAnsi="Georgia"/>
      <w:b/>
      <w:bCs/>
      <w:sz w:val="30"/>
      <w:szCs w:val="28"/>
      <w:u w:val="single"/>
    </w:rPr>
  </w:style>
  <w:style w:type="character" w:customStyle="1" w:styleId="FontStyle13">
    <w:name w:val="Font Style13"/>
    <w:uiPriority w:val="99"/>
    <w:rsid w:val="00277E3D"/>
    <w:rPr>
      <w:rFonts w:ascii="Constantia" w:hAnsi="Constantia" w:cs="Constantia"/>
      <w:sz w:val="18"/>
      <w:szCs w:val="18"/>
    </w:rPr>
  </w:style>
  <w:style w:type="character" w:customStyle="1" w:styleId="TagsCharCharCharChar">
    <w:name w:val="Tags Char Char Char Char"/>
    <w:rsid w:val="00277E3D"/>
    <w:rPr>
      <w:rFonts w:ascii="Times New Roman" w:eastAsia="Times New Roman" w:hAnsi="Times New Roman" w:cs="Times New Roman"/>
      <w:b/>
      <w:sz w:val="24"/>
      <w:szCs w:val="24"/>
    </w:rPr>
  </w:style>
  <w:style w:type="character" w:customStyle="1" w:styleId="Citation1Char">
    <w:name w:val="Citation1 Char"/>
    <w:link w:val="Citation10"/>
    <w:locked/>
    <w:rsid w:val="00277E3D"/>
    <w:rPr>
      <w:rFonts w:ascii="Georgia" w:hAnsi="Georgia"/>
      <w:b/>
      <w:u w:val="single"/>
    </w:rPr>
  </w:style>
  <w:style w:type="paragraph" w:customStyle="1" w:styleId="Citation10">
    <w:name w:val="Citation1"/>
    <w:basedOn w:val="Normal"/>
    <w:link w:val="Citation1Char"/>
    <w:qFormat/>
    <w:rsid w:val="00277E3D"/>
    <w:rPr>
      <w:rFonts w:ascii="Georgia" w:hAnsi="Georgia"/>
      <w:b/>
      <w:u w:val="single"/>
    </w:rPr>
  </w:style>
  <w:style w:type="character" w:customStyle="1" w:styleId="TaglineChar">
    <w:name w:val="Tagline Char"/>
    <w:link w:val="Tagline0"/>
    <w:locked/>
    <w:rsid w:val="00277E3D"/>
    <w:rPr>
      <w:rFonts w:ascii="Georgia" w:hAnsi="Georgia"/>
      <w:b/>
    </w:rPr>
  </w:style>
  <w:style w:type="paragraph" w:customStyle="1" w:styleId="Tagline0">
    <w:name w:val="Tagline"/>
    <w:basedOn w:val="Normal"/>
    <w:link w:val="TaglineChar"/>
    <w:qFormat/>
    <w:rsid w:val="00277E3D"/>
    <w:rPr>
      <w:rFonts w:ascii="Georgia" w:hAnsi="Georgia"/>
      <w:b/>
    </w:rPr>
  </w:style>
  <w:style w:type="paragraph" w:customStyle="1" w:styleId="NothingCharCharChar">
    <w:name w:val="Nothing Char Char Char"/>
    <w:link w:val="NothingCharChar"/>
    <w:rsid w:val="00277E3D"/>
    <w:pPr>
      <w:jc w:val="both"/>
    </w:pPr>
  </w:style>
  <w:style w:type="paragraph" w:customStyle="1" w:styleId="StyleLeft021">
    <w:name w:val="Style Left:  0.2&quot;1"/>
    <w:basedOn w:val="Normal"/>
    <w:uiPriority w:val="99"/>
    <w:rsid w:val="00277E3D"/>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277E3D"/>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277E3D"/>
    <w:rPr>
      <w:rFonts w:eastAsia="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277E3D"/>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277E3D"/>
    <w:rPr>
      <w:rFonts w:eastAsia="Times New Roman"/>
      <w:u w:val="single"/>
      <w:bdr w:val="single" w:sz="4" w:space="0" w:color="auto"/>
    </w:rPr>
  </w:style>
  <w:style w:type="character" w:customStyle="1" w:styleId="boldcitationChar">
    <w:name w:val="bold citation Char"/>
    <w:rsid w:val="00277E3D"/>
    <w:rPr>
      <w:rFonts w:ascii="Arial" w:hAnsi="Arial"/>
      <w:b/>
      <w:sz w:val="28"/>
      <w:szCs w:val="24"/>
      <w:u w:val="thick"/>
      <w:lang w:val="en-US" w:eastAsia="en-US" w:bidi="ar-SA"/>
    </w:rPr>
  </w:style>
  <w:style w:type="paragraph" w:customStyle="1" w:styleId="BlockTitle20">
    <w:name w:val="Block Title #2"/>
    <w:basedOn w:val="Normal"/>
    <w:uiPriority w:val="99"/>
    <w:rsid w:val="00277E3D"/>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277E3D"/>
    <w:rPr>
      <w:b/>
    </w:rPr>
  </w:style>
  <w:style w:type="character" w:customStyle="1" w:styleId="BoldunderlineChar3">
    <w:name w:val="Bold/underline Char"/>
    <w:rsid w:val="00277E3D"/>
    <w:rPr>
      <w:rFonts w:eastAsia="SimSun"/>
      <w:b/>
      <w:noProof w:val="0"/>
      <w:sz w:val="24"/>
      <w:szCs w:val="24"/>
      <w:u w:val="single"/>
      <w:lang w:val="en-US" w:eastAsia="zh-CN" w:bidi="ar-SA"/>
    </w:rPr>
  </w:style>
  <w:style w:type="character" w:customStyle="1" w:styleId="underlinetextchar0">
    <w:name w:val="underlinetextchar"/>
    <w:rsid w:val="00277E3D"/>
  </w:style>
  <w:style w:type="character" w:customStyle="1" w:styleId="boldciteChar1">
    <w:name w:val="bold cite Char1"/>
    <w:rsid w:val="00277E3D"/>
    <w:rPr>
      <w:b/>
      <w:sz w:val="28"/>
      <w:u w:val="thick" w:color="000000"/>
    </w:rPr>
  </w:style>
  <w:style w:type="character" w:customStyle="1" w:styleId="tagCharCharChar1">
    <w:name w:val="tag Char Char Char1"/>
    <w:rsid w:val="00277E3D"/>
    <w:rPr>
      <w:b/>
      <w:sz w:val="24"/>
      <w:lang w:val="en-US" w:eastAsia="en-US" w:bidi="ar-SA"/>
    </w:rPr>
  </w:style>
  <w:style w:type="character" w:customStyle="1" w:styleId="underlinecardChar0">
    <w:name w:val="underline card Char"/>
    <w:rsid w:val="00277E3D"/>
    <w:rPr>
      <w:rFonts w:ascii="Arial" w:hAnsi="Arial"/>
      <w:sz w:val="18"/>
      <w:szCs w:val="24"/>
      <w:u w:val="single"/>
      <w:lang w:val="en-US" w:eastAsia="en-US" w:bidi="ar-SA"/>
    </w:rPr>
  </w:style>
  <w:style w:type="paragraph" w:customStyle="1" w:styleId="date-comments">
    <w:name w:val="date-comments"/>
    <w:basedOn w:val="Normal"/>
    <w:uiPriority w:val="99"/>
    <w:rsid w:val="00277E3D"/>
    <w:pPr>
      <w:spacing w:before="100" w:beforeAutospacing="1" w:after="100" w:afterAutospacing="1"/>
    </w:pPr>
    <w:rPr>
      <w:rFonts w:ascii="Times" w:hAnsi="Times"/>
      <w:szCs w:val="20"/>
    </w:rPr>
  </w:style>
  <w:style w:type="character" w:customStyle="1" w:styleId="articleauthor0">
    <w:name w:val="articleauthor"/>
    <w:rsid w:val="00277E3D"/>
  </w:style>
  <w:style w:type="character" w:customStyle="1" w:styleId="bodysubtoc">
    <w:name w:val="bodysubtoc"/>
    <w:rsid w:val="00277E3D"/>
  </w:style>
  <w:style w:type="character" w:customStyle="1" w:styleId="lefttitlesmaller">
    <w:name w:val="lefttitlesmaller"/>
    <w:rsid w:val="00277E3D"/>
  </w:style>
  <w:style w:type="character" w:customStyle="1" w:styleId="mb">
    <w:name w:val="mb"/>
    <w:rsid w:val="00277E3D"/>
  </w:style>
  <w:style w:type="character" w:customStyle="1" w:styleId="submitted-date">
    <w:name w:val="submitted-date"/>
    <w:rsid w:val="00277E3D"/>
  </w:style>
  <w:style w:type="character" w:customStyle="1" w:styleId="submitted-time">
    <w:name w:val="submitted-time"/>
    <w:rsid w:val="00277E3D"/>
  </w:style>
  <w:style w:type="character" w:customStyle="1" w:styleId="A20">
    <w:name w:val="A2"/>
    <w:uiPriority w:val="99"/>
    <w:rsid w:val="00277E3D"/>
    <w:rPr>
      <w:rFonts w:ascii="Sabon LT Std" w:hAnsi="Sabon LT Std" w:cs="Sabon LT Std" w:hint="default"/>
      <w:color w:val="000000"/>
      <w:sz w:val="15"/>
      <w:szCs w:val="15"/>
    </w:rPr>
  </w:style>
  <w:style w:type="character" w:customStyle="1" w:styleId="searchword">
    <w:name w:val="searchword"/>
    <w:rsid w:val="00277E3D"/>
  </w:style>
  <w:style w:type="paragraph" w:customStyle="1" w:styleId="Heading2Char2CharChar12">
    <w:name w:val="Heading 2 Char2 Char Char12"/>
    <w:aliases w:val="Char Char Char Char Char Char1 Char Char Char Char Char1,Char Char22"/>
    <w:next w:val="Normal"/>
    <w:uiPriority w:val="99"/>
    <w:rsid w:val="00277E3D"/>
    <w:pPr>
      <w:widowControl w:val="0"/>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277E3D"/>
    <w:rPr>
      <w:rFonts w:ascii="Times New Roman" w:hAnsi="Times New Roman" w:cs="Times New Roman"/>
      <w:sz w:val="18"/>
      <w:szCs w:val="18"/>
    </w:rPr>
  </w:style>
  <w:style w:type="character" w:customStyle="1" w:styleId="bylines">
    <w:name w:val="bylines"/>
    <w:basedOn w:val="DefaultParagraphFont"/>
    <w:rsid w:val="00277E3D"/>
  </w:style>
  <w:style w:type="character" w:customStyle="1" w:styleId="StyleStyleBoldUnderlineUnderlineIntenseEmphasis1apple-style-2">
    <w:name w:val="Style Style Bold UnderlineUnderlineIntense Emphasis1apple-style-...2"/>
    <w:basedOn w:val="DefaultParagraphFont"/>
    <w:rsid w:val="00277E3D"/>
    <w:rPr>
      <w:b w:val="0"/>
      <w:bCs/>
      <w:sz w:val="22"/>
      <w:u w:val="single"/>
    </w:rPr>
  </w:style>
  <w:style w:type="character" w:customStyle="1" w:styleId="FontStyle57">
    <w:name w:val="Font Style57"/>
    <w:rsid w:val="00277E3D"/>
    <w:rPr>
      <w:rFonts w:ascii="Georgia" w:hAnsi="Georgia" w:cs="Georgia"/>
      <w:b/>
      <w:bCs/>
      <w:sz w:val="14"/>
      <w:szCs w:val="14"/>
    </w:rPr>
  </w:style>
  <w:style w:type="character" w:customStyle="1" w:styleId="FontStyle89">
    <w:name w:val="Font Style89"/>
    <w:rsid w:val="00277E3D"/>
    <w:rPr>
      <w:rFonts w:ascii="Times New Roman" w:hAnsi="Times New Roman" w:cs="Times New Roman"/>
      <w:b/>
      <w:bCs/>
      <w:smallCaps/>
      <w:spacing w:val="40"/>
      <w:sz w:val="16"/>
      <w:szCs w:val="16"/>
    </w:rPr>
  </w:style>
  <w:style w:type="character" w:customStyle="1" w:styleId="style3Char0">
    <w:name w:val="style 3 Char"/>
    <w:rsid w:val="00277E3D"/>
    <w:rPr>
      <w:sz w:val="18"/>
      <w:szCs w:val="24"/>
      <w:lang w:val="en-US" w:eastAsia="en-US" w:bidi="ar-SA"/>
    </w:rPr>
  </w:style>
  <w:style w:type="paragraph" w:customStyle="1" w:styleId="003Cite">
    <w:name w:val="003Cite"/>
    <w:basedOn w:val="Normal"/>
    <w:rsid w:val="00277E3D"/>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277E3D"/>
    <w:pPr>
      <w:jc w:val="both"/>
    </w:pPr>
    <w:rPr>
      <w:b/>
      <w:color w:val="000000"/>
      <w:u w:val="single"/>
    </w:rPr>
  </w:style>
  <w:style w:type="character" w:customStyle="1" w:styleId="NormalBoldChar">
    <w:name w:val="Normal + Bold Char"/>
    <w:aliases w:val="Double Underline Char"/>
    <w:basedOn w:val="DefaultParagraphFont"/>
    <w:link w:val="NormalBold"/>
    <w:rsid w:val="00277E3D"/>
    <w:rPr>
      <w:b/>
      <w:color w:val="000000"/>
      <w:u w:val="single"/>
    </w:rPr>
  </w:style>
  <w:style w:type="paragraph" w:customStyle="1" w:styleId="StyleCards12ptThickunderline">
    <w:name w:val="Style Cards + 12 pt Thick underline"/>
    <w:basedOn w:val="Normal"/>
    <w:link w:val="StyleCards12ptThickunderlineChar2"/>
    <w:rsid w:val="00277E3D"/>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277E3D"/>
    <w:rPr>
      <w:rFonts w:ascii="Times New Roman" w:eastAsia="Times New Roman" w:hAnsi="Times New Roman" w:cs="Times New Roman"/>
      <w:sz w:val="24"/>
      <w:u w:val="thick"/>
      <w:lang w:val="x-none" w:eastAsia="x-none"/>
    </w:rPr>
  </w:style>
  <w:style w:type="character" w:customStyle="1" w:styleId="BlockHeadingsChar1">
    <w:name w:val="Block Headings Char1"/>
    <w:rsid w:val="00277E3D"/>
    <w:rPr>
      <w:b/>
      <w:caps/>
    </w:rPr>
  </w:style>
  <w:style w:type="character" w:customStyle="1" w:styleId="Longcite">
    <w:name w:val="Longcite"/>
    <w:rsid w:val="00277E3D"/>
    <w:rPr>
      <w:sz w:val="16"/>
    </w:rPr>
  </w:style>
  <w:style w:type="paragraph" w:customStyle="1" w:styleId="NormalUnderline0">
    <w:name w:val="Normal + Underline"/>
    <w:basedOn w:val="Normal"/>
    <w:link w:val="NormalUnderlineChar0"/>
    <w:rsid w:val="00277E3D"/>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277E3D"/>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277E3D"/>
    <w:rPr>
      <w:rFonts w:ascii="Bookman Old Style" w:hAnsi="Bookman Old Style" w:cs="Bookman Old Style"/>
      <w:sz w:val="16"/>
      <w:szCs w:val="16"/>
    </w:rPr>
  </w:style>
  <w:style w:type="character" w:customStyle="1" w:styleId="FontStyle17">
    <w:name w:val="Font Style17"/>
    <w:uiPriority w:val="99"/>
    <w:rsid w:val="00277E3D"/>
    <w:rPr>
      <w:rFonts w:ascii="Book Antiqua" w:hAnsi="Book Antiqua" w:cs="Book Antiqua"/>
      <w:i/>
      <w:iCs/>
      <w:spacing w:val="10"/>
      <w:sz w:val="22"/>
      <w:szCs w:val="22"/>
    </w:rPr>
  </w:style>
  <w:style w:type="character" w:customStyle="1" w:styleId="FontStyle329">
    <w:name w:val="Font Style329"/>
    <w:basedOn w:val="DefaultParagraphFont"/>
    <w:uiPriority w:val="99"/>
    <w:rsid w:val="00277E3D"/>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277E3D"/>
  </w:style>
  <w:style w:type="character" w:customStyle="1" w:styleId="DateTimeChar">
    <w:name w:val="DateTime Char"/>
    <w:basedOn w:val="DefaultParagraphFont"/>
    <w:link w:val="DateTime"/>
    <w:uiPriority w:val="4"/>
    <w:rsid w:val="00277E3D"/>
  </w:style>
  <w:style w:type="paragraph" w:customStyle="1" w:styleId="Lecture">
    <w:name w:val="Lecture"/>
    <w:next w:val="BodyText"/>
    <w:link w:val="LectureChar"/>
    <w:autoRedefine/>
    <w:uiPriority w:val="4"/>
    <w:qFormat/>
    <w:rsid w:val="00277E3D"/>
    <w:pPr>
      <w:spacing w:line="259" w:lineRule="auto"/>
      <w:outlineLvl w:val="5"/>
    </w:pPr>
    <w:rPr>
      <w:rFonts w:ascii="Arial" w:eastAsiaTheme="minorHAnsi" w:hAnsi="Arial" w:cs="Arial"/>
      <w:spacing w:val="-10"/>
    </w:rPr>
  </w:style>
  <w:style w:type="character" w:customStyle="1" w:styleId="LectureChar">
    <w:name w:val="Lecture Char"/>
    <w:basedOn w:val="DateTimeChar"/>
    <w:link w:val="Lecture"/>
    <w:uiPriority w:val="4"/>
    <w:rsid w:val="00277E3D"/>
    <w:rPr>
      <w:rFonts w:ascii="Arial" w:eastAsiaTheme="minorHAnsi" w:hAnsi="Arial" w:cs="Arial"/>
      <w:spacing w:val="-10"/>
    </w:rPr>
  </w:style>
  <w:style w:type="character" w:customStyle="1" w:styleId="m3262662096238345512gmail-style13ptbold">
    <w:name w:val="m_3262662096238345512gmail-style13ptbold"/>
    <w:basedOn w:val="DefaultParagraphFont"/>
    <w:rsid w:val="00277E3D"/>
  </w:style>
  <w:style w:type="character" w:customStyle="1" w:styleId="m-8559461887574130099gmail-styleunderline">
    <w:name w:val="m_-8559461887574130099gmail-styleunderline"/>
    <w:basedOn w:val="DefaultParagraphFont"/>
    <w:rsid w:val="00277E3D"/>
  </w:style>
  <w:style w:type="paragraph" w:styleId="NoSpacing">
    <w:name w:val="No Spacing"/>
    <w:link w:val="NoSpacingChar"/>
    <w:uiPriority w:val="1"/>
    <w:qFormat/>
    <w:rsid w:val="00277E3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830528">
      <w:bodyDiv w:val="1"/>
      <w:marLeft w:val="0"/>
      <w:marRight w:val="0"/>
      <w:marTop w:val="0"/>
      <w:marBottom w:val="0"/>
      <w:divBdr>
        <w:top w:val="none" w:sz="0" w:space="0" w:color="auto"/>
        <w:left w:val="none" w:sz="0" w:space="0" w:color="auto"/>
        <w:bottom w:val="none" w:sz="0" w:space="0" w:color="auto"/>
        <w:right w:val="none" w:sz="0" w:space="0" w:color="auto"/>
      </w:divBdr>
    </w:div>
    <w:div w:id="9691649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kyandtelescope.org/astronomy-news/starlink-space-debris/" TargetMode="External"/><Relationship Id="rId18" Type="http://schemas.openxmlformats.org/officeDocument/2006/relationships/hyperlink" Target="https://www.nature.com/articles/s41598-021-89909-7" TargetMode="External"/><Relationship Id="rId26" Type="http://schemas.openxmlformats.org/officeDocument/2006/relationships/hyperlink" Target="https://ratical.org/radiation/NuclearExtinction/StarrNuclearWinterOct09.pdf" TargetMode="External"/><Relationship Id="rId3" Type="http://schemas.openxmlformats.org/officeDocument/2006/relationships/customXml" Target="../customXml/item3.xml"/><Relationship Id="rId21" Type="http://schemas.openxmlformats.org/officeDocument/2006/relationships/hyperlink" Target="https://www.livescience.com/space-junk-blocks-view-of-cosmos.html" TargetMode="External"/><Relationship Id="rId7" Type="http://schemas.openxmlformats.org/officeDocument/2006/relationships/settings" Target="settings.xml"/><Relationship Id="rId12" Type="http://schemas.openxmlformats.org/officeDocument/2006/relationships/hyperlink" Target="https://newatlas.com/space/orbital-fees-satellite-space-debris/" TargetMode="External"/><Relationship Id="rId17" Type="http://schemas.openxmlformats.org/officeDocument/2006/relationships/hyperlink" Target="https://www.culsr.org/articles/the-international-legal-regulation-of-space-debris" TargetMode="External"/><Relationship Id="rId25" Type="http://schemas.openxmlformats.org/officeDocument/2006/relationships/hyperlink" Target="https://ratical.org/radiation/NuclearExtinction/StevenStarr022815.html" TargetMode="External"/><Relationship Id="rId2" Type="http://schemas.openxmlformats.org/officeDocument/2006/relationships/customXml" Target="../customXml/item2.xml"/><Relationship Id="rId16" Type="http://schemas.openxmlformats.org/officeDocument/2006/relationships/hyperlink" Target="https://skyandtelescope.org/astronomy-news/starlink-space-debris/" TargetMode="External"/><Relationship Id="rId20" Type="http://schemas.openxmlformats.org/officeDocument/2006/relationships/hyperlink" Target="https://www.armscontrol.org/act/2019-11/features/cyber-battles-nuclear-outcomes-dangerous-new-pathways-escalatio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ericanbar.org/groups/business_law/publications/blt/2022/01/orbital-debris/" TargetMode="External"/><Relationship Id="rId24" Type="http://schemas.openxmlformats.org/officeDocument/2006/relationships/hyperlink" Target="http://www.psr.org/" TargetMode="External"/><Relationship Id="rId5" Type="http://schemas.openxmlformats.org/officeDocument/2006/relationships/numbering" Target="numbering.xml"/><Relationship Id="rId15" Type="http://schemas.openxmlformats.org/officeDocument/2006/relationships/hyperlink" Target="https://sci-hub.se/10.1016/j.actaastro.2016.03.034" TargetMode="External"/><Relationship Id="rId23" Type="http://schemas.openxmlformats.org/officeDocument/2006/relationships/hyperlink" Target="https://nsiteam.com/social/wp-content/uploads/2018/08/SMA-White-Paper_Chinese-Persepectives-on-Space_-Aug-2018.pdf" TargetMode="External"/><Relationship Id="rId28" Type="http://schemas.openxmlformats.org/officeDocument/2006/relationships/hyperlink" Target="https://www2.ucar.edu/atmosnews/just-published/3995/nuclear-war-and-ultraviolet-radiation" TargetMode="External"/><Relationship Id="rId10" Type="http://schemas.openxmlformats.org/officeDocument/2006/relationships/hyperlink" Target="https://www.culsr.org/articles/the-international-legal-regulation-of-space-debris" TargetMode="External"/><Relationship Id="rId19" Type="http://schemas.openxmlformats.org/officeDocument/2006/relationships/hyperlink" Target="https://www.iss.europa.eu/content/space-security-europe" TargetMode="External"/><Relationship Id="rId4" Type="http://schemas.openxmlformats.org/officeDocument/2006/relationships/customXml" Target="../customXml/item4.xml"/><Relationship Id="rId9" Type="http://schemas.openxmlformats.org/officeDocument/2006/relationships/hyperlink" Target="https://open.spotify.com/track/2j1r3ubqqxuoTFaPVnTV1j?si=1833797c25ad40ca" TargetMode="External"/><Relationship Id="rId14" Type="http://schemas.openxmlformats.org/officeDocument/2006/relationships/image" Target="media/image1.png"/><Relationship Id="rId22" Type="http://schemas.openxmlformats.org/officeDocument/2006/relationships/hyperlink" Target="https://www.defenseone.com/ideas/2021/12/nuclear-command-and-control-satellites-should-be-limits/187472/" TargetMode="External"/><Relationship Id="rId27" Type="http://schemas.openxmlformats.org/officeDocument/2006/relationships/hyperlink" Target="http://climate.envsci.rutgers.edu/pdf/RobockToonSAD.pdf"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15543</Words>
  <Characters>88601</Characters>
  <Application>Microsoft Office Word</Application>
  <DocSecurity>0</DocSecurity>
  <Lines>738</Lines>
  <Paragraphs>207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103937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1</cp:revision>
  <dcterms:created xsi:type="dcterms:W3CDTF">2022-02-05T22:55:00Z</dcterms:created>
  <dcterms:modified xsi:type="dcterms:W3CDTF">2022-02-05T22:57:00Z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