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253A" w14:textId="77777777" w:rsidR="00E749A0" w:rsidRPr="00E749A0" w:rsidRDefault="00E749A0" w:rsidP="00E749A0"/>
    <w:p w14:paraId="481BFE00" w14:textId="76D4594D" w:rsidR="004B3B3C" w:rsidRPr="004B3B3C" w:rsidRDefault="000863C5" w:rsidP="00470200">
      <w:pPr>
        <w:pStyle w:val="Heading2"/>
      </w:pPr>
      <w:r>
        <w:lastRenderedPageBreak/>
        <w:t>1AC</w:t>
      </w:r>
    </w:p>
    <w:p w14:paraId="7CAA44BD" w14:textId="35653495" w:rsidR="000863C5" w:rsidRDefault="000863C5" w:rsidP="000863C5">
      <w:pPr>
        <w:pStyle w:val="Heading3"/>
      </w:pPr>
      <w:r>
        <w:lastRenderedPageBreak/>
        <w:t>Plan</w:t>
      </w:r>
    </w:p>
    <w:p w14:paraId="15D0CE97" w14:textId="7752BC1B" w:rsidR="000863C5" w:rsidRDefault="00460ACB" w:rsidP="00470200">
      <w:pPr>
        <w:pStyle w:val="Heading4"/>
      </w:pPr>
      <w:r>
        <w:t xml:space="preserve"> </w:t>
      </w:r>
      <w:r w:rsidR="000863C5">
        <w:t>Plan – The appropriation of outer space through the production of space debris by private entities is unjust.</w:t>
      </w:r>
    </w:p>
    <w:p w14:paraId="06923B7E" w14:textId="77777777" w:rsidR="000863C5" w:rsidRDefault="000863C5" w:rsidP="000863C5">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330112F0" w14:textId="77777777" w:rsidR="000863C5" w:rsidRDefault="000863C5" w:rsidP="000863C5">
      <w:pPr>
        <w:pStyle w:val="ListParagraph"/>
        <w:numPr>
          <w:ilvl w:val="0"/>
          <w:numId w:val="23"/>
        </w:numPr>
      </w:pPr>
      <w:r>
        <w:t xml:space="preserve">Private entities: </w:t>
      </w:r>
      <w:proofErr w:type="gramStart"/>
      <w:r>
        <w:t>Non-governmental</w:t>
      </w:r>
      <w:proofErr w:type="gramEnd"/>
    </w:p>
    <w:p w14:paraId="4B404393" w14:textId="77777777" w:rsidR="000863C5" w:rsidRPr="001D570B" w:rsidRDefault="000863C5" w:rsidP="000863C5">
      <w:pPr>
        <w:pStyle w:val="ListParagraph"/>
        <w:numPr>
          <w:ilvl w:val="0"/>
          <w:numId w:val="23"/>
        </w:numPr>
      </w:pPr>
      <w:r>
        <w:t>Space debris: Non-functional Space Objects</w:t>
      </w:r>
    </w:p>
    <w:p w14:paraId="7B6D35B1" w14:textId="77777777" w:rsidR="000863C5" w:rsidRPr="00612602" w:rsidRDefault="000863C5" w:rsidP="000863C5">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27B1B898" w14:textId="77777777" w:rsidR="000863C5" w:rsidRPr="00934304" w:rsidRDefault="000863C5" w:rsidP="000863C5">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C62E98">
        <w:rPr>
          <w:highlight w:val="green"/>
          <w:u w:val="single"/>
        </w:rPr>
        <w:t>to</w:t>
      </w:r>
      <w:proofErr w:type="gramEnd"/>
      <w:r w:rsidRPr="00C62E98">
        <w:rPr>
          <w:highlight w:val="green"/>
          <w:u w:val="single"/>
        </w:rPr>
        <w:t xml:space="preserve">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68036B45" w14:textId="77777777" w:rsidR="000863C5" w:rsidRPr="00934304" w:rsidRDefault="000863C5" w:rsidP="000863C5">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66371DEA" w14:textId="77777777" w:rsidR="000863C5" w:rsidRPr="00934304" w:rsidRDefault="000863C5" w:rsidP="000863C5">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C62E98">
        <w:rPr>
          <w:rStyle w:val="Emphasis"/>
          <w:highlight w:val="green"/>
        </w:rPr>
        <w:t>to</w:t>
      </w:r>
      <w:proofErr w:type="gramEnd"/>
      <w:r w:rsidRPr="00C62E98">
        <w:rPr>
          <w:rStyle w:val="Emphasis"/>
          <w:highlight w:val="green"/>
        </w:rPr>
        <w:t xml:space="preserve">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B8390C4" w14:textId="77777777" w:rsidR="000863C5" w:rsidRDefault="000863C5" w:rsidP="000863C5"/>
    <w:p w14:paraId="3155AB96" w14:textId="77777777" w:rsidR="000863C5" w:rsidRDefault="000863C5" w:rsidP="000863C5">
      <w:pPr>
        <w:pStyle w:val="Heading4"/>
      </w:pPr>
      <w:r>
        <w:t xml:space="preserve">The </w:t>
      </w:r>
      <w:proofErr w:type="spellStart"/>
      <w:r>
        <w:t>aff</w:t>
      </w:r>
      <w:proofErr w:type="spellEnd"/>
      <w:r>
        <w:t xml:space="preserve">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3EA4610D" w14:textId="77777777" w:rsidR="000863C5" w:rsidRPr="00431518" w:rsidRDefault="000863C5" w:rsidP="000863C5">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432BF51B" w14:textId="77777777" w:rsidR="000863C5" w:rsidRPr="001D570B" w:rsidRDefault="000863C5" w:rsidP="000863C5">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0866EE4B" w14:textId="77777777" w:rsidR="000863C5" w:rsidRPr="001D570B" w:rsidRDefault="000863C5" w:rsidP="000863C5">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6FD072C8" w14:textId="77777777" w:rsidR="000863C5" w:rsidRPr="00431518" w:rsidRDefault="000863C5" w:rsidP="000863C5">
      <w:pPr>
        <w:rPr>
          <w:sz w:val="14"/>
        </w:rPr>
      </w:pPr>
      <w:r w:rsidRPr="00431518">
        <w:rPr>
          <w:u w:val="single"/>
        </w:rPr>
        <w:lastRenderedPageBreak/>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2AD0640F" w14:textId="77777777" w:rsidR="000863C5" w:rsidRPr="00431518" w:rsidRDefault="000863C5" w:rsidP="000863C5">
      <w:pPr>
        <w:rPr>
          <w:sz w:val="14"/>
        </w:rPr>
      </w:pPr>
      <w:r w:rsidRPr="00431518">
        <w:rPr>
          <w:sz w:val="14"/>
        </w:rPr>
        <w:t>Title 51, of the United States Code, is further amended by adding at the end the following:</w:t>
      </w:r>
    </w:p>
    <w:p w14:paraId="179B619A" w14:textId="77777777" w:rsidR="000863C5" w:rsidRPr="00431518" w:rsidRDefault="000863C5" w:rsidP="000863C5">
      <w:pPr>
        <w:rPr>
          <w:sz w:val="14"/>
        </w:rPr>
      </w:pPr>
      <w:r w:rsidRPr="00431518">
        <w:rPr>
          <w:sz w:val="14"/>
        </w:rPr>
        <w:t>CHAPTER 802—ADMINISTRATIVE PROVISIONS RELATED TO CERTIFICATION AND PERMITTING</w:t>
      </w:r>
    </w:p>
    <w:p w14:paraId="3EFC15BB" w14:textId="77777777" w:rsidR="000863C5" w:rsidRPr="00431518" w:rsidRDefault="000863C5" w:rsidP="000863C5">
      <w:pPr>
        <w:rPr>
          <w:u w:val="single"/>
        </w:rPr>
      </w:pPr>
      <w:r w:rsidRPr="00431518">
        <w:rPr>
          <w:sz w:val="14"/>
        </w:rPr>
        <w:t xml:space="preserve">§ 802XX. </w:t>
      </w:r>
      <w:r w:rsidRPr="00431518">
        <w:rPr>
          <w:u w:val="single"/>
        </w:rPr>
        <w:t>Orbital use fee purpose</w:t>
      </w:r>
    </w:p>
    <w:p w14:paraId="67DA7708" w14:textId="77777777" w:rsidR="000863C5" w:rsidRPr="00431518" w:rsidRDefault="000863C5" w:rsidP="000863C5">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43154E6A" w14:textId="77777777" w:rsidR="000863C5" w:rsidRPr="00431518" w:rsidRDefault="000863C5" w:rsidP="000863C5">
      <w:pPr>
        <w:rPr>
          <w:sz w:val="14"/>
        </w:rPr>
      </w:pPr>
      <w:r w:rsidRPr="00431518">
        <w:rPr>
          <w:sz w:val="14"/>
        </w:rPr>
        <w:t>§ 802XX. Administrative authority</w:t>
      </w:r>
    </w:p>
    <w:p w14:paraId="236E108D" w14:textId="77777777" w:rsidR="000863C5" w:rsidRPr="001D570B" w:rsidRDefault="000863C5" w:rsidP="000863C5">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507DB51B" w14:textId="77777777" w:rsidR="000863C5" w:rsidRPr="00431518" w:rsidRDefault="000863C5" w:rsidP="000863C5">
      <w:pPr>
        <w:rPr>
          <w:sz w:val="14"/>
        </w:rPr>
      </w:pPr>
      <w:r w:rsidRPr="00431518">
        <w:rPr>
          <w:sz w:val="14"/>
        </w:rPr>
        <w:t>(1) a certification under chapter 801; or</w:t>
      </w:r>
    </w:p>
    <w:p w14:paraId="0199BC62" w14:textId="77777777" w:rsidR="000863C5" w:rsidRPr="00431518" w:rsidRDefault="000863C5" w:rsidP="000863C5">
      <w:pPr>
        <w:rPr>
          <w:sz w:val="14"/>
        </w:rPr>
      </w:pPr>
      <w:r w:rsidRPr="00431518">
        <w:rPr>
          <w:sz w:val="14"/>
        </w:rPr>
        <w:t>(2) a permit under chapter 802.</w:t>
      </w:r>
    </w:p>
    <w:p w14:paraId="01DC9A7A" w14:textId="77777777" w:rsidR="000863C5" w:rsidRPr="00431518" w:rsidRDefault="000863C5" w:rsidP="000863C5">
      <w:pPr>
        <w:rPr>
          <w:sz w:val="14"/>
        </w:rPr>
      </w:pPr>
      <w:r w:rsidRPr="00431518">
        <w:rPr>
          <w:sz w:val="14"/>
        </w:rPr>
        <w:t>V. Conclusion</w:t>
      </w:r>
    </w:p>
    <w:p w14:paraId="071EE782" w14:textId="77777777" w:rsidR="000863C5" w:rsidRPr="00072DC2" w:rsidRDefault="000863C5" w:rsidP="000863C5">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47A41325" w14:textId="77777777" w:rsidR="000863C5" w:rsidRDefault="000863C5" w:rsidP="000863C5">
      <w:pPr>
        <w:rPr>
          <w:sz w:val="14"/>
        </w:rPr>
      </w:pPr>
    </w:p>
    <w:p w14:paraId="7C7F4462" w14:textId="77777777" w:rsidR="000863C5" w:rsidRDefault="000863C5" w:rsidP="000863C5">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396F5172" w14:textId="77777777" w:rsidR="000863C5" w:rsidRPr="00431518" w:rsidRDefault="000863C5" w:rsidP="000863C5">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7E946757" w14:textId="77777777" w:rsidR="000863C5" w:rsidRPr="00431518" w:rsidRDefault="000863C5" w:rsidP="000863C5">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w:t>
      </w:r>
      <w:r w:rsidRPr="00431518">
        <w:rPr>
          <w:u w:val="single"/>
        </w:rPr>
        <w:lastRenderedPageBreak/>
        <w:t xml:space="preserve">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069F0862" w14:textId="77777777" w:rsidR="000863C5" w:rsidRPr="000863C5" w:rsidRDefault="000863C5" w:rsidP="000863C5"/>
    <w:p w14:paraId="3FD3665B" w14:textId="0290947E" w:rsidR="000863C5" w:rsidRDefault="000863C5" w:rsidP="000863C5">
      <w:pPr>
        <w:pStyle w:val="Heading3"/>
      </w:pPr>
      <w:r>
        <w:lastRenderedPageBreak/>
        <w:t>Adv</w:t>
      </w:r>
    </w:p>
    <w:p w14:paraId="19FE90DC" w14:textId="77777777" w:rsidR="004B3B3C" w:rsidRPr="00B20019" w:rsidRDefault="004B3B3C" w:rsidP="004B3B3C">
      <w:pPr>
        <w:pStyle w:val="Heading4"/>
      </w:pPr>
      <w:r>
        <w:t>The advantage is debris:</w:t>
      </w:r>
    </w:p>
    <w:p w14:paraId="56081998" w14:textId="77777777" w:rsidR="004B3B3C" w:rsidRDefault="004B3B3C" w:rsidP="004B3B3C">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FCAB59D" w14:textId="77777777" w:rsidR="004B3B3C" w:rsidRDefault="004B3B3C" w:rsidP="004B3B3C">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6EA5EFE5" w14:textId="77777777" w:rsidR="004B3B3C" w:rsidRPr="00FD719B" w:rsidRDefault="004B3B3C" w:rsidP="004B3B3C">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6EF1164E" w14:textId="77777777" w:rsidR="004B3B3C" w:rsidRPr="00F85D86" w:rsidRDefault="004B3B3C" w:rsidP="004B3B3C">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31F1A0C1" w14:textId="77777777" w:rsidR="004B3B3C" w:rsidRPr="00FD719B" w:rsidRDefault="004B3B3C" w:rsidP="004B3B3C">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1DB0CDAE" w14:textId="77777777" w:rsidR="004B3B3C" w:rsidRPr="00FD719B" w:rsidRDefault="004B3B3C" w:rsidP="004B3B3C">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22CF3D37" w14:textId="77777777" w:rsidR="004B3B3C" w:rsidRPr="00F85D86" w:rsidRDefault="004B3B3C" w:rsidP="004B3B3C">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036C38E2" w14:textId="77777777" w:rsidR="004B3B3C" w:rsidRPr="00FD719B" w:rsidRDefault="004B3B3C" w:rsidP="004B3B3C">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69CED7AB" w14:textId="77777777" w:rsidR="004B3B3C" w:rsidRPr="00F85D86" w:rsidRDefault="004B3B3C" w:rsidP="004B3B3C">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3F34A359" w14:textId="77777777" w:rsidR="004B3B3C" w:rsidRPr="00FD719B" w:rsidRDefault="004B3B3C" w:rsidP="004B3B3C">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616B5A35" w14:textId="77777777" w:rsidR="004B3B3C" w:rsidRPr="00FD719B" w:rsidRDefault="004B3B3C" w:rsidP="004B3B3C">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lastRenderedPageBreak/>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6E708B07" w14:textId="77777777" w:rsidR="004B3B3C" w:rsidRPr="00F85D86" w:rsidRDefault="004B3B3C" w:rsidP="004B3B3C">
      <w:pPr>
        <w:rPr>
          <w:sz w:val="16"/>
        </w:rPr>
      </w:pPr>
      <w:r w:rsidRPr="00F85D86">
        <w:rPr>
          <w:sz w:val="16"/>
        </w:rPr>
        <w:t>JH: Do you have the impression that SpaceX is aware of their responsibility?</w:t>
      </w:r>
    </w:p>
    <w:p w14:paraId="6E927B55" w14:textId="77777777" w:rsidR="004B3B3C" w:rsidRPr="00F85D86" w:rsidRDefault="004B3B3C" w:rsidP="004B3B3C">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04926C63" w14:textId="77777777" w:rsidR="004B3B3C" w:rsidRPr="00FD719B" w:rsidRDefault="004B3B3C" w:rsidP="004B3B3C">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0054B2DD" w14:textId="77777777" w:rsidR="004B3B3C" w:rsidRPr="00F85D86" w:rsidRDefault="004B3B3C" w:rsidP="004B3B3C">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4C5E71CC" w14:textId="77777777" w:rsidR="004B3B3C" w:rsidRPr="00F85D86" w:rsidRDefault="004B3B3C" w:rsidP="004B3B3C">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5E406AB6" w14:textId="77777777" w:rsidR="004B3B3C" w:rsidRPr="00F85D86" w:rsidRDefault="004B3B3C" w:rsidP="004B3B3C">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84ABAE8" w14:textId="77777777" w:rsidR="004B3B3C" w:rsidRPr="00F85D86" w:rsidRDefault="004B3B3C" w:rsidP="004B3B3C">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15F13A9D" w14:textId="77777777" w:rsidR="004B3B3C" w:rsidRPr="00283EEC" w:rsidRDefault="004B3B3C" w:rsidP="004B3B3C">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626254D3" w14:textId="77777777" w:rsidR="004B3B3C" w:rsidRDefault="004B3B3C" w:rsidP="004B3B3C">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715D20E7" w14:textId="77777777" w:rsidR="004B3B3C" w:rsidRPr="00667B14" w:rsidRDefault="004B3B3C" w:rsidP="004B3B3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CC44098" w14:textId="77777777" w:rsidR="004B3B3C" w:rsidRPr="0039526D" w:rsidRDefault="004B3B3C" w:rsidP="004B3B3C">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FEED8AB" w14:textId="77777777" w:rsidR="004B3B3C" w:rsidRPr="0039526D" w:rsidRDefault="004B3B3C" w:rsidP="004B3B3C">
      <w:pPr>
        <w:rPr>
          <w:sz w:val="16"/>
        </w:rPr>
      </w:pPr>
      <w:r w:rsidRPr="0039526D">
        <w:rPr>
          <w:u w:val="single"/>
        </w:rPr>
        <w:lastRenderedPageBreak/>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8FADC9A" w14:textId="77777777" w:rsidR="004B3B3C" w:rsidRPr="0039526D" w:rsidRDefault="004B3B3C" w:rsidP="004B3B3C">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AEE00E6" w14:textId="77777777" w:rsidR="004B3B3C" w:rsidRPr="0039526D" w:rsidRDefault="004B3B3C" w:rsidP="004B3B3C">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27A54243" w14:textId="77777777" w:rsidR="004B3B3C" w:rsidRPr="0039526D" w:rsidRDefault="004B3B3C" w:rsidP="004B3B3C">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09EBBB7E" w14:textId="77777777" w:rsidR="004B3B3C" w:rsidRPr="00283EEC" w:rsidRDefault="004B3B3C" w:rsidP="004B3B3C">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3847843" w14:textId="77777777" w:rsidR="004B3B3C" w:rsidRDefault="004B3B3C" w:rsidP="004B3B3C">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7C06719C" w14:textId="77777777" w:rsidR="004B3B3C" w:rsidRPr="00667B14" w:rsidRDefault="004B3B3C" w:rsidP="004B3B3C">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E41749F" w14:textId="77777777" w:rsidR="004B3B3C" w:rsidRDefault="004B3B3C" w:rsidP="004B3B3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023B07B" w14:textId="77777777" w:rsidR="004B3B3C" w:rsidRDefault="004B3B3C" w:rsidP="004B3B3C">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4364BC8" w14:textId="77777777" w:rsidR="004B3B3C" w:rsidRDefault="004B3B3C" w:rsidP="004B3B3C">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205FD1E" w14:textId="77777777" w:rsidR="004B3B3C" w:rsidRPr="00BE0EC1" w:rsidRDefault="004B3B3C" w:rsidP="004B3B3C">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2ACC29FD" w14:textId="77777777" w:rsidR="004B3B3C" w:rsidRDefault="004B3B3C" w:rsidP="004B3B3C">
      <w:r w:rsidRPr="00A44E95">
        <w:rPr>
          <w:noProof/>
        </w:rPr>
        <w:drawing>
          <wp:inline distT="0" distB="0" distL="0" distR="0" wp14:anchorId="5E133296" wp14:editId="218880A8">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75738A53" w14:textId="77777777" w:rsidR="004B3B3C" w:rsidRPr="0039526D" w:rsidRDefault="004B3B3C" w:rsidP="004B3B3C">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C8E93ED" w14:textId="77777777" w:rsidR="004B3B3C" w:rsidRDefault="004B3B3C" w:rsidP="004B3B3C">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34CDDC04" w14:textId="77777777" w:rsidR="004B3B3C" w:rsidRPr="00283EEC" w:rsidRDefault="004B3B3C" w:rsidP="004B3B3C">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87E551A" w14:textId="77777777" w:rsidR="004B3B3C" w:rsidRPr="00FF4115" w:rsidRDefault="004B3B3C" w:rsidP="004B3B3C">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0193A383" w14:textId="77777777" w:rsidR="004B3B3C" w:rsidRDefault="004B3B3C" w:rsidP="004B3B3C">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17F47CA2" w14:textId="77777777" w:rsidR="004B3B3C" w:rsidRPr="00283EEC" w:rsidRDefault="004B3B3C" w:rsidP="004B3B3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95E147E" w14:textId="77777777" w:rsidR="004B3B3C" w:rsidRDefault="004B3B3C" w:rsidP="004B3B3C">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4944E93F" w14:textId="77777777" w:rsidR="004B3B3C" w:rsidRPr="00FD719B" w:rsidRDefault="004B3B3C" w:rsidP="004B3B3C">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73B4F24F" w14:textId="77777777" w:rsidR="004B3B3C" w:rsidRPr="00F85D86" w:rsidRDefault="004B3B3C" w:rsidP="004B3B3C">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C62E98">
        <w:rPr>
          <w:rStyle w:val="Emphasis"/>
          <w:sz w:val="24"/>
          <w:szCs w:val="24"/>
          <w:highlight w:val="green"/>
        </w:rPr>
        <w:t>Who “owns” the orbits</w:t>
      </w:r>
      <w:r w:rsidRPr="00F85D86">
        <w:rPr>
          <w:sz w:val="24"/>
          <w:szCs w:val="24"/>
          <w:u w:val="single"/>
        </w:rPr>
        <w:t xml:space="preserve"> </w:t>
      </w:r>
      <w:r w:rsidRPr="00F85D86">
        <w:rPr>
          <w:u w:val="single"/>
        </w:rPr>
        <w:t xml:space="preserve">– </w:t>
      </w:r>
      <w:r w:rsidRPr="00F85D86">
        <w:rPr>
          <w:rStyle w:val="Emphasis"/>
        </w:rPr>
        <w:t>whoever comes first?</w:t>
      </w:r>
    </w:p>
    <w:p w14:paraId="7FC0AFBD" w14:textId="77777777" w:rsidR="004B3B3C" w:rsidRPr="00F85D86" w:rsidRDefault="004B3B3C" w:rsidP="004B3B3C">
      <w:pPr>
        <w:rPr>
          <w:sz w:val="16"/>
        </w:rPr>
      </w:pPr>
      <w:r w:rsidRPr="00F85D86">
        <w:rPr>
          <w:sz w:val="16"/>
        </w:rPr>
        <w:lastRenderedPageBreak/>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szCs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1E22ED5C" w14:textId="77777777" w:rsidR="004B3B3C" w:rsidRPr="00F85D86" w:rsidRDefault="004B3B3C" w:rsidP="004B3B3C">
      <w:pPr>
        <w:rPr>
          <w:sz w:val="16"/>
        </w:rPr>
      </w:pPr>
      <w:r w:rsidRPr="00F85D86">
        <w:rPr>
          <w:sz w:val="16"/>
        </w:rPr>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3CF8941A" w14:textId="77777777" w:rsidR="004B3B3C" w:rsidRDefault="004B3B3C" w:rsidP="004B3B3C">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27566D55" w14:textId="77777777" w:rsidR="004B3B3C" w:rsidRDefault="004B3B3C" w:rsidP="004B3B3C">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39AD1F16" w14:textId="77777777" w:rsidR="004B3B3C" w:rsidRPr="00612602" w:rsidRDefault="004B3B3C" w:rsidP="004B3B3C">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6" w:history="1">
        <w:r w:rsidRPr="008E3DAC">
          <w:rPr>
            <w:rStyle w:val="Hyperlink"/>
          </w:rPr>
          <w:t>https://www.culsr.org/articles/the-international-legal-regulation-of-space-debris</w:t>
        </w:r>
      </w:hyperlink>
      <w:r>
        <w:t>] Justin</w:t>
      </w:r>
    </w:p>
    <w:p w14:paraId="418E543A" w14:textId="77777777" w:rsidR="004B3B3C" w:rsidRPr="00934304" w:rsidRDefault="004B3B3C" w:rsidP="004B3B3C">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0C42089E" w14:textId="77777777" w:rsidR="004B3B3C" w:rsidRDefault="004B3B3C" w:rsidP="004B3B3C">
      <w:pPr>
        <w:pStyle w:val="Heading4"/>
      </w:pPr>
      <w:r>
        <w:lastRenderedPageBreak/>
        <w:t xml:space="preserve">Space exploration solves a </w:t>
      </w:r>
      <w:r w:rsidRPr="00715E14">
        <w:rPr>
          <w:u w:val="single"/>
        </w:rPr>
        <w:t>laundry list</w:t>
      </w:r>
      <w:r>
        <w:t xml:space="preserve"> of threats.</w:t>
      </w:r>
    </w:p>
    <w:p w14:paraId="5C515D2E" w14:textId="77777777" w:rsidR="004B3B3C" w:rsidRDefault="004B3B3C" w:rsidP="004B3B3C">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38708800" w14:textId="77777777" w:rsidR="004B3B3C" w:rsidRPr="00701D37" w:rsidRDefault="004B3B3C" w:rsidP="004B3B3C">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501E3D1E" w14:textId="77777777" w:rsidR="004B3B3C" w:rsidRPr="00283EEC" w:rsidRDefault="004B3B3C" w:rsidP="004B3B3C">
      <w:pPr>
        <w:rPr>
          <w:rStyle w:val="Emphasis"/>
          <w:b w:val="0"/>
          <w:iCs w:val="0"/>
          <w:sz w:val="16"/>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331B8EED" w14:textId="77777777" w:rsidR="004B3B3C" w:rsidRDefault="004B3B3C" w:rsidP="004B3B3C">
      <w:pPr>
        <w:pStyle w:val="Heading4"/>
      </w:pPr>
      <w:r>
        <w:t xml:space="preserve">Immeasurable value </w:t>
      </w:r>
      <w:r w:rsidRPr="00F57F69">
        <w:rPr>
          <w:u w:val="single"/>
        </w:rPr>
        <w:t>outweighs</w:t>
      </w:r>
      <w:r>
        <w:t>.</w:t>
      </w:r>
    </w:p>
    <w:p w14:paraId="4346EA92" w14:textId="77777777" w:rsidR="004B3B3C" w:rsidRPr="00203E5E" w:rsidRDefault="004B3B3C" w:rsidP="004B3B3C">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12A1C007" w14:textId="77777777" w:rsidR="004B3B3C" w:rsidRPr="00BC6E0D" w:rsidRDefault="004B3B3C" w:rsidP="004B3B3C">
      <w:pPr>
        <w:rPr>
          <w:rStyle w:val="StyleUnderline"/>
        </w:rPr>
      </w:pPr>
      <w:r w:rsidRPr="00203E5E">
        <w:rPr>
          <w:rStyle w:val="StyleUnderline"/>
        </w:rPr>
        <w:t xml:space="preserve">Space </w:t>
      </w:r>
      <w:r w:rsidRPr="00C62E9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C62E98">
        <w:rPr>
          <w:rStyle w:val="StyleUnderline"/>
          <w:highlight w:val="green"/>
        </w:rPr>
        <w:t>bring</w:t>
      </w:r>
      <w:r w:rsidRPr="00203E5E">
        <w:rPr>
          <w:rStyle w:val="Emphasis"/>
        </w:rPr>
        <w:t xml:space="preserve"> utterly </w:t>
      </w:r>
      <w:r w:rsidRPr="00C62E98">
        <w:rPr>
          <w:rStyle w:val="Emphasis"/>
          <w:highlight w:val="green"/>
        </w:rPr>
        <w:t>immense</w:t>
      </w:r>
      <w:r w:rsidRPr="00203E5E">
        <w:rPr>
          <w:rStyle w:val="Emphasis"/>
        </w:rPr>
        <w:t xml:space="preserve"> increases in</w:t>
      </w:r>
      <w:r w:rsidRPr="00BC6E0D">
        <w:rPr>
          <w:sz w:val="16"/>
        </w:rPr>
        <w:t xml:space="preserve"> intrinsic </w:t>
      </w:r>
      <w:r w:rsidRPr="00C62E9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C62E98">
        <w:rPr>
          <w:rStyle w:val="StyleUnderline"/>
          <w:highlight w:val="green"/>
        </w:rPr>
        <w:t>colonies</w:t>
      </w:r>
      <w:r w:rsidRPr="00413B2B">
        <w:rPr>
          <w:rStyle w:val="StyleUnderline"/>
        </w:rPr>
        <w:t xml:space="preserve"> could </w:t>
      </w:r>
      <w:r w:rsidRPr="00C62E9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C62E9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62508FFA" w14:textId="77777777" w:rsidR="004B3B3C" w:rsidRPr="00BC6E0D" w:rsidRDefault="004B3B3C" w:rsidP="004B3B3C">
      <w:pPr>
        <w:rPr>
          <w:sz w:val="16"/>
        </w:rPr>
      </w:pPr>
      <w:r w:rsidRPr="00BC6E0D">
        <w:rPr>
          <w:rStyle w:val="StyleUnderline"/>
        </w:rPr>
        <w:lastRenderedPageBreak/>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C62E9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47B055F1" w14:textId="77777777" w:rsidR="004B3B3C" w:rsidRPr="00871E12" w:rsidRDefault="004B3B3C" w:rsidP="004B3B3C">
      <w:pPr>
        <w:rPr>
          <w:sz w:val="16"/>
        </w:rPr>
      </w:pPr>
      <w:r w:rsidRPr="00BC6E0D">
        <w:rPr>
          <w:rStyle w:val="StyleUnderline"/>
        </w:rPr>
        <w:t xml:space="preserve">Space </w:t>
      </w:r>
      <w:r w:rsidRPr="00C62E98">
        <w:rPr>
          <w:rStyle w:val="StyleUnderline"/>
          <w:highlight w:val="green"/>
        </w:rPr>
        <w:t>colonies</w:t>
      </w:r>
      <w:r w:rsidRPr="00BC6E0D">
        <w:rPr>
          <w:rStyle w:val="StyleUnderline"/>
        </w:rPr>
        <w:t xml:space="preserve"> could</w:t>
      </w:r>
      <w:r w:rsidRPr="00871E12">
        <w:rPr>
          <w:sz w:val="16"/>
        </w:rPr>
        <w:t xml:space="preserve"> also </w:t>
      </w:r>
      <w:r w:rsidRPr="00C62E98">
        <w:rPr>
          <w:rStyle w:val="StyleUnderline"/>
          <w:highlight w:val="green"/>
        </w:rPr>
        <w:t>increase</w:t>
      </w:r>
      <w:r w:rsidRPr="00BC6E0D">
        <w:rPr>
          <w:rStyle w:val="StyleUnderline"/>
        </w:rPr>
        <w:t xml:space="preserve"> the</w:t>
      </w:r>
      <w:r w:rsidRPr="00871E12">
        <w:rPr>
          <w:sz w:val="16"/>
        </w:rPr>
        <w:t xml:space="preserve"> amount of </w:t>
      </w:r>
      <w:r w:rsidRPr="00C62E9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C62E98">
        <w:rPr>
          <w:rStyle w:val="StyleUnderline"/>
          <w:highlight w:val="green"/>
        </w:rPr>
        <w:t>for</w:t>
      </w:r>
      <w:r w:rsidRPr="00BC6E0D">
        <w:rPr>
          <w:rStyle w:val="StyleUnderline"/>
        </w:rPr>
        <w:t xml:space="preserve"> human </w:t>
      </w:r>
      <w:r w:rsidRPr="00C62E9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C62E9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C62E98">
        <w:rPr>
          <w:rStyle w:val="Emphasis"/>
          <w:highlight w:val="green"/>
        </w:rPr>
        <w:t>10</w:t>
      </w:r>
      <w:r w:rsidRPr="00C62E98">
        <w:rPr>
          <w:rStyle w:val="Emphasis"/>
          <w:highlight w:val="green"/>
          <w:vertAlign w:val="superscript"/>
        </w:rPr>
        <w:t>23</w:t>
      </w:r>
      <w:r w:rsidRPr="00871E12">
        <w:rPr>
          <w:rStyle w:val="Emphasis"/>
        </w:rPr>
        <w:t xml:space="preserve"> times </w:t>
      </w:r>
      <w:r w:rsidRPr="00C62E98">
        <w:rPr>
          <w:rStyle w:val="Emphasis"/>
          <w:highlight w:val="green"/>
        </w:rPr>
        <w:t>more 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C62E98">
        <w:rPr>
          <w:rStyle w:val="StyleUnderline"/>
          <w:highlight w:val="green"/>
        </w:rPr>
        <w:t xml:space="preserve">to </w:t>
      </w:r>
      <w:r w:rsidRPr="00C62E9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C62E98">
        <w:rPr>
          <w:rStyle w:val="StyleUnderline"/>
          <w:highlight w:val="green"/>
        </w:rPr>
        <w:t>a nonzero chance of</w:t>
      </w:r>
      <w:r w:rsidRPr="00871E12">
        <w:rPr>
          <w:sz w:val="16"/>
        </w:rPr>
        <w:t xml:space="preserve"> a </w:t>
      </w:r>
      <w:r w:rsidRPr="00871E12">
        <w:rPr>
          <w:rStyle w:val="Emphasis"/>
        </w:rPr>
        <w:t xml:space="preserve">literally </w:t>
      </w:r>
      <w:r w:rsidRPr="00C62E98">
        <w:rPr>
          <w:rStyle w:val="Emphasis"/>
          <w:highlight w:val="green"/>
        </w:rPr>
        <w:t>infinite</w:t>
      </w:r>
      <w:r w:rsidRPr="00871E12">
        <w:rPr>
          <w:rStyle w:val="Emphasis"/>
        </w:rPr>
        <w:t xml:space="preserve"> opportunity for space </w:t>
      </w:r>
      <w:r w:rsidRPr="00C62E98">
        <w:rPr>
          <w:rStyle w:val="Emphasis"/>
          <w:highlight w:val="green"/>
        </w:rPr>
        <w:t>colonization</w:t>
      </w:r>
      <w:r w:rsidRPr="00871E12">
        <w:rPr>
          <w:sz w:val="16"/>
        </w:rPr>
        <w:t xml:space="preserve"> (Baum 2010a).</w:t>
      </w:r>
    </w:p>
    <w:p w14:paraId="52DDDC83" w14:textId="77777777" w:rsidR="004B3B3C" w:rsidRPr="0004557F" w:rsidRDefault="004B3B3C" w:rsidP="004B3B3C">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xml:space="preserv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C62E98">
        <w:rPr>
          <w:rStyle w:val="StyleUnderline"/>
          <w:highlight w:val="green"/>
        </w:rPr>
        <w:t xml:space="preserve">The </w:t>
      </w:r>
      <w:r w:rsidRPr="00C62E98">
        <w:rPr>
          <w:rStyle w:val="Emphasis"/>
          <w:highlight w:val="green"/>
        </w:rPr>
        <w:t>sooner</w:t>
      </w:r>
      <w:r w:rsidRPr="0004557F">
        <w:rPr>
          <w:rStyle w:val="StyleUnderline"/>
        </w:rPr>
        <w:t xml:space="preserve"> space colonization begins, </w:t>
      </w:r>
      <w:r w:rsidRPr="00C62E98">
        <w:rPr>
          <w:rStyle w:val="StyleUnderline"/>
          <w:highlight w:val="green"/>
        </w:rPr>
        <w:t>the</w:t>
      </w:r>
      <w:r w:rsidRPr="00C62E98">
        <w:rPr>
          <w:rStyle w:val="Emphasis"/>
          <w:highlight w:val="green"/>
        </w:rPr>
        <w:t xml:space="preserve"> more</w:t>
      </w:r>
      <w:r w:rsidRPr="00413B2B">
        <w:rPr>
          <w:sz w:val="16"/>
        </w:rPr>
        <w:t xml:space="preserve"> of its </w:t>
      </w:r>
      <w:r w:rsidRPr="0004557F">
        <w:rPr>
          <w:rStyle w:val="Emphasis"/>
        </w:rPr>
        <w:t xml:space="preserve">immense </w:t>
      </w:r>
      <w:r w:rsidRPr="00C62E9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C62E98">
        <w:rPr>
          <w:rStyle w:val="Emphasis"/>
          <w:highlight w:val="green"/>
        </w:rPr>
        <w:t>5 × 10</w:t>
      </w:r>
      <w:r w:rsidRPr="00C62E98">
        <w:rPr>
          <w:rStyle w:val="Emphasis"/>
          <w:highlight w:val="green"/>
          <w:vertAlign w:val="superscript"/>
        </w:rPr>
        <w:t>46</w:t>
      </w:r>
      <w:r w:rsidRPr="00C62E98">
        <w:rPr>
          <w:rStyle w:val="Emphasis"/>
          <w:highlight w:val="green"/>
        </w:rPr>
        <w:t xml:space="preserve"> </w:t>
      </w:r>
      <w:r w:rsidRPr="00283EEC">
        <w:rPr>
          <w:rStyle w:val="Emphasis"/>
        </w:rPr>
        <w:t xml:space="preserve">human </w:t>
      </w:r>
      <w:r w:rsidRPr="00C62E98">
        <w:rPr>
          <w:rStyle w:val="Emphasis"/>
          <w:highlight w:val="green"/>
        </w:rPr>
        <w:t>lifetimes are lost</w:t>
      </w:r>
      <w:r w:rsidRPr="00C62E98">
        <w:rPr>
          <w:rStyle w:val="StyleUnderline"/>
          <w:highlight w:val="green"/>
        </w:rPr>
        <w:t xml:space="preserve"> </w:t>
      </w:r>
      <w:r w:rsidRPr="00283EEC">
        <w:rPr>
          <w:rStyle w:val="StyleUnderline"/>
        </w:rPr>
        <w:t xml:space="preserve">for </w:t>
      </w:r>
      <w:r w:rsidRPr="00C62E98">
        <w:rPr>
          <w:rStyle w:val="StyleUnderline"/>
          <w:highlight w:val="green"/>
        </w:rPr>
        <w:t>every century</w:t>
      </w:r>
      <w:r w:rsidRPr="0004557F">
        <w:rPr>
          <w:rStyle w:val="StyleUnderline"/>
        </w:rPr>
        <w:t xml:space="preserve"> in which space colonization is </w:t>
      </w:r>
      <w:r w:rsidRPr="00C62E98">
        <w:rPr>
          <w:rStyle w:val="StyleUnderline"/>
          <w:highlight w:val="green"/>
        </w:rPr>
        <w:t>delayed</w:t>
      </w:r>
      <w:r w:rsidRPr="0004557F">
        <w:rPr>
          <w:rStyle w:val="StyleUnderline"/>
        </w:rPr>
        <w:t>.</w:t>
      </w:r>
    </w:p>
    <w:p w14:paraId="24615EE4" w14:textId="77777777" w:rsidR="004B3B3C" w:rsidRPr="00D62DC0" w:rsidRDefault="004B3B3C" w:rsidP="004B3B3C">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46820760" w14:textId="77777777" w:rsidR="004B3B3C" w:rsidRDefault="004B3B3C" w:rsidP="004B3B3C">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0561D0B6" w14:textId="77777777" w:rsidR="004B3B3C" w:rsidRPr="005D6684" w:rsidRDefault="004B3B3C" w:rsidP="004B3B3C">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7" w:history="1">
        <w:r w:rsidRPr="00457B9A">
          <w:rPr>
            <w:rStyle w:val="Hyperlink"/>
          </w:rPr>
          <w:t>https://www.nature.com/articles/s41598-021-89909-7</w:t>
        </w:r>
      </w:hyperlink>
      <w:r>
        <w:t>] Justin</w:t>
      </w:r>
    </w:p>
    <w:p w14:paraId="149079A3" w14:textId="77777777" w:rsidR="004B3B3C" w:rsidRPr="005D6684" w:rsidRDefault="004B3B3C" w:rsidP="004B3B3C">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w:t>
      </w:r>
      <w:r w:rsidRPr="005D6684">
        <w:rPr>
          <w:sz w:val="14"/>
        </w:rPr>
        <w:lastRenderedPageBreak/>
        <w:t xml:space="preserve">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05971971" w14:textId="77777777" w:rsidR="004B3B3C" w:rsidRPr="005D6684" w:rsidRDefault="004B3B3C" w:rsidP="004B3B3C">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10B7B282" w14:textId="77777777" w:rsidR="004B3B3C" w:rsidRPr="005D6684" w:rsidRDefault="004B3B3C" w:rsidP="004B3B3C">
      <w:pPr>
        <w:rPr>
          <w:sz w:val="14"/>
        </w:rPr>
      </w:pPr>
      <w:r w:rsidRPr="005D6684">
        <w:rPr>
          <w:sz w:val="14"/>
        </w:rPr>
        <w:t>[Omitted Figures 1 and 2]</w:t>
      </w:r>
    </w:p>
    <w:p w14:paraId="7247F060" w14:textId="77777777" w:rsidR="004B3B3C" w:rsidRPr="005D6684" w:rsidRDefault="004B3B3C" w:rsidP="004B3B3C">
      <w:pPr>
        <w:rPr>
          <w:sz w:val="14"/>
        </w:rPr>
      </w:pPr>
      <w:r w:rsidRPr="005D6684">
        <w:rPr>
          <w:sz w:val="14"/>
        </w:rPr>
        <w:t>Results</w:t>
      </w:r>
    </w:p>
    <w:p w14:paraId="4CDD9A32" w14:textId="77777777" w:rsidR="004B3B3C" w:rsidRPr="005D6684" w:rsidRDefault="004B3B3C" w:rsidP="004B3B3C">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C714BCD" w14:textId="77777777" w:rsidR="004B3B3C" w:rsidRPr="005D6684" w:rsidRDefault="004B3B3C" w:rsidP="004B3B3C">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175D6EE" w14:textId="77777777" w:rsidR="004B3B3C" w:rsidRPr="005D6684" w:rsidRDefault="004B3B3C" w:rsidP="004B3B3C">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30C35230" w14:textId="77777777" w:rsidR="004B3B3C" w:rsidRPr="005D6684" w:rsidRDefault="004B3B3C" w:rsidP="004B3B3C">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5034BA3A" w14:textId="77777777" w:rsidR="004B3B3C" w:rsidRPr="005D6684" w:rsidRDefault="004B3B3C" w:rsidP="004B3B3C">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w:t>
      </w:r>
      <w:r w:rsidRPr="005D6684">
        <w:rPr>
          <w:u w:val="single"/>
        </w:rPr>
        <w:lastRenderedPageBreak/>
        <w:t xml:space="preserve">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11D92528" w14:textId="77777777" w:rsidR="004B3B3C" w:rsidRPr="005D6684" w:rsidRDefault="004B3B3C" w:rsidP="004B3B3C">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2731A17" w14:textId="77777777" w:rsidR="004B3B3C" w:rsidRPr="005D6684" w:rsidRDefault="004B3B3C" w:rsidP="004B3B3C">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24BCC4CA" w14:textId="77777777" w:rsidR="004B3B3C" w:rsidRPr="005D6684" w:rsidRDefault="004B3B3C" w:rsidP="004B3B3C">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78D64A74" w14:textId="77777777" w:rsidR="004B3B3C" w:rsidRPr="005D6684" w:rsidRDefault="004B3B3C" w:rsidP="004B3B3C">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4FF33282" w14:textId="77777777" w:rsidR="004B3B3C" w:rsidRPr="005D6684" w:rsidRDefault="004B3B3C" w:rsidP="004B3B3C">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3FE5947F" w14:textId="77777777" w:rsidR="004B3B3C" w:rsidRDefault="004B3B3C" w:rsidP="004B3B3C">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657E9BDC" w14:textId="77777777" w:rsidR="004B3B3C" w:rsidRPr="003E209F" w:rsidRDefault="004B3B3C" w:rsidP="004B3B3C">
      <w:pPr>
        <w:pStyle w:val="Heading4"/>
      </w:pPr>
      <w:r>
        <w:lastRenderedPageBreak/>
        <w:t xml:space="preserve">Climate change causes </w:t>
      </w:r>
      <w:r w:rsidRPr="00DA0A91">
        <w:rPr>
          <w:u w:val="single"/>
        </w:rPr>
        <w:t>extinction</w:t>
      </w:r>
      <w:r>
        <w:t>.</w:t>
      </w:r>
    </w:p>
    <w:p w14:paraId="452E2AF3" w14:textId="77777777" w:rsidR="004B3B3C" w:rsidRPr="003E209F" w:rsidRDefault="004B3B3C" w:rsidP="004B3B3C">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173298ED" w14:textId="77777777" w:rsidR="004B3B3C" w:rsidRPr="003E209F" w:rsidRDefault="004B3B3C" w:rsidP="004B3B3C">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B217E1D" w14:textId="77777777" w:rsidR="004B3B3C" w:rsidRPr="003E209F" w:rsidRDefault="004B3B3C" w:rsidP="004B3B3C">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EEFD2FD" w14:textId="77777777" w:rsidR="004B3B3C" w:rsidRPr="003E209F" w:rsidRDefault="004B3B3C" w:rsidP="004B3B3C">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717DED14" w14:textId="77777777" w:rsidR="004B3B3C" w:rsidRPr="003E209F" w:rsidRDefault="004B3B3C" w:rsidP="004B3B3C">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06FD08D0" w14:textId="77777777" w:rsidR="004B3B3C" w:rsidRPr="003E209F" w:rsidRDefault="004B3B3C" w:rsidP="004B3B3C">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 xml:space="preserve">and that occurs now once every 25 years, but is expected to occur </w:t>
      </w:r>
      <w:r w:rsidRPr="003E209F">
        <w:rPr>
          <w:rStyle w:val="StyleUnderline"/>
        </w:rPr>
        <w:lastRenderedPageBreak/>
        <w:t>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447C072" w14:textId="77777777" w:rsidR="004B3B3C" w:rsidRPr="003E209F" w:rsidRDefault="004B3B3C" w:rsidP="004B3B3C">
      <w:pPr>
        <w:rPr>
          <w:sz w:val="14"/>
        </w:rPr>
      </w:pPr>
      <w:r w:rsidRPr="003E209F">
        <w:rPr>
          <w:sz w:val="14"/>
        </w:rPr>
        <w:t>4. The combination of positive feedback loops and societal inertia is fertile ground for global environmental catastrophes.</w:t>
      </w:r>
    </w:p>
    <w:p w14:paraId="3FAEA7B0" w14:textId="77777777" w:rsidR="004B3B3C" w:rsidRPr="003E209F" w:rsidRDefault="004B3B3C" w:rsidP="004B3B3C">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2A63CF59" w14:textId="77777777" w:rsidR="004B3B3C" w:rsidRPr="003E209F" w:rsidRDefault="004B3B3C" w:rsidP="004B3B3C">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52165CF4" w14:textId="77777777" w:rsidR="004B3B3C" w:rsidRPr="003E209F" w:rsidRDefault="004B3B3C" w:rsidP="004B3B3C">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3EF8CB64" w14:textId="77777777" w:rsidR="004B3B3C" w:rsidRPr="003E209F" w:rsidRDefault="004B3B3C" w:rsidP="004B3B3C">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699F917E" w14:textId="77777777" w:rsidR="004B3B3C" w:rsidRPr="003E209F" w:rsidRDefault="004B3B3C" w:rsidP="004B3B3C">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299D8AA2" w14:textId="77777777" w:rsidR="004B3B3C" w:rsidRPr="003E209F" w:rsidRDefault="004B3B3C" w:rsidP="004B3B3C">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1BDC25FF" w14:textId="77777777" w:rsidR="004B3B3C" w:rsidRDefault="004B3B3C" w:rsidP="004B3B3C">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67AA6381" w14:textId="77777777" w:rsidR="004B3B3C" w:rsidRPr="004B3D48" w:rsidRDefault="004B3B3C" w:rsidP="004B3B3C">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0EB82ABA" w14:textId="77777777" w:rsidR="004B3B3C" w:rsidRPr="004B3D48" w:rsidRDefault="004B3B3C" w:rsidP="004B3B3C">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lastRenderedPageBreak/>
        <w:t>EU Institute for Security Studies</w:t>
      </w:r>
      <w:r w:rsidRPr="004B3D48">
        <w:t xml:space="preserve">, published July 2016, </w:t>
      </w:r>
      <w:hyperlink r:id="rId18" w:history="1">
        <w:r w:rsidRPr="004B3D48">
          <w:rPr>
            <w:rStyle w:val="Hyperlink"/>
          </w:rPr>
          <w:t>https://www.iss.europa.eu/content/space-security-europe</w:t>
        </w:r>
      </w:hyperlink>
      <w:r w:rsidRPr="004B3D48">
        <w:t>, accessed 7-10-2019) bm</w:t>
      </w:r>
    </w:p>
    <w:p w14:paraId="4A4BD366" w14:textId="77777777" w:rsidR="004B3B3C" w:rsidRPr="00283EEC" w:rsidRDefault="004B3B3C" w:rsidP="004B3B3C">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59F9C1E0" w14:textId="77777777" w:rsidR="004B3B3C" w:rsidRPr="00283EEC" w:rsidRDefault="004B3B3C" w:rsidP="004B3B3C">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D8F95B3" w14:textId="77777777" w:rsidR="004B3B3C" w:rsidRPr="00283EEC" w:rsidRDefault="004B3B3C" w:rsidP="004B3B3C">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686EE05F" w14:textId="77777777" w:rsidR="004B3B3C" w:rsidRDefault="004B3B3C" w:rsidP="004B3B3C">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0A28F62" w14:textId="77777777" w:rsidR="004B3B3C" w:rsidRPr="00137DC2" w:rsidRDefault="004B3B3C" w:rsidP="004B3B3C">
      <w:pPr>
        <w:pStyle w:val="Heading4"/>
      </w:pPr>
      <w:r>
        <w:t xml:space="preserve">Grid security is an </w:t>
      </w:r>
      <w:r>
        <w:rPr>
          <w:u w:val="single"/>
        </w:rPr>
        <w:t>impact filter</w:t>
      </w:r>
      <w:r>
        <w:t>.</w:t>
      </w:r>
    </w:p>
    <w:p w14:paraId="7763412B" w14:textId="77777777" w:rsidR="004B3B3C" w:rsidRPr="0041280F" w:rsidRDefault="004B3B3C" w:rsidP="004B3B3C">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5C81306" w14:textId="77777777" w:rsidR="004B3B3C" w:rsidRPr="00137DC2" w:rsidRDefault="004B3B3C" w:rsidP="004B3B3C">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lastRenderedPageBreak/>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578E8AB2" w14:textId="77777777" w:rsidR="004B3B3C" w:rsidRPr="00283EEC" w:rsidRDefault="004B3B3C" w:rsidP="004B3B3C">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126BAD60" w14:textId="77777777" w:rsidR="004B3B3C" w:rsidRPr="00283EEC" w:rsidRDefault="004B3B3C" w:rsidP="004B3B3C">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47E70621" w14:textId="77777777" w:rsidR="004B3B3C" w:rsidRPr="00283EEC" w:rsidRDefault="004B3B3C" w:rsidP="004B3B3C">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4E2FA0E" w14:textId="77777777" w:rsidR="004B3B3C" w:rsidRPr="00283EEC" w:rsidRDefault="004B3B3C" w:rsidP="004B3B3C">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129FAB4D" w14:textId="77777777" w:rsidR="004B3B3C" w:rsidRDefault="004B3B3C" w:rsidP="004B3B3C">
      <w:pPr>
        <w:pStyle w:val="Heading4"/>
        <w:rPr>
          <w:u w:val="single"/>
        </w:rPr>
      </w:pPr>
      <w:r>
        <w:t>Cyberattacks on the grid spiral to all-out nuclear conflict.</w:t>
      </w:r>
    </w:p>
    <w:p w14:paraId="127B7601" w14:textId="77777777" w:rsidR="004B3B3C" w:rsidRDefault="004B3B3C" w:rsidP="004B3B3C">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256AAD5A" w14:textId="77777777" w:rsidR="004B3B3C" w:rsidRDefault="004B3B3C" w:rsidP="004B3B3C">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proofErr w:type="spellStart"/>
      <w:r w:rsidRPr="00C62E98">
        <w:rPr>
          <w:rStyle w:val="StyleUnderline"/>
          <w:highlight w:val="green"/>
        </w:rPr>
        <w:t>cyberstrikes</w:t>
      </w:r>
      <w:proofErr w:type="spellEnd"/>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088916E3" w14:textId="77777777" w:rsidR="004B3B3C" w:rsidRDefault="004B3B3C" w:rsidP="004B3B3C">
      <w:pPr>
        <w:rPr>
          <w:rStyle w:val="StyleUnderline"/>
        </w:rPr>
      </w:pPr>
      <w:r w:rsidRPr="00B7045F">
        <w:rPr>
          <w:sz w:val="16"/>
          <w:szCs w:val="14"/>
        </w:rPr>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E3FB6FE" w14:textId="77777777" w:rsidR="004B3B3C" w:rsidRDefault="004B3B3C" w:rsidP="004B3B3C">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3D5BEE6A" w14:textId="77777777" w:rsidR="004B3B3C" w:rsidRPr="006361F5" w:rsidRDefault="004B3B3C" w:rsidP="004B3B3C">
      <w:r>
        <w:rPr>
          <w:rStyle w:val="Style13ptBold"/>
        </w:rPr>
        <w:t>TURNER</w:t>
      </w:r>
      <w:r w:rsidRPr="006361F5">
        <w:rPr>
          <w:rStyle w:val="Style13ptBold"/>
        </w:rPr>
        <w:t xml:space="preserve"> 21</w:t>
      </w:r>
      <w:r>
        <w:t xml:space="preserve">. Ben is a </w:t>
      </w:r>
      <w:r w:rsidRPr="006361F5">
        <w:t xml:space="preserve">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6361F5">
        <w:t>guitar</w:t>
      </w:r>
      <w:proofErr w:type="gramEnd"/>
      <w:r w:rsidRPr="006361F5">
        <w:t xml:space="preserve"> and embarrassing himself with chess</w:t>
      </w:r>
      <w:r>
        <w:t>. 4/29/21. [Live Science, “</w:t>
      </w:r>
      <w:r w:rsidRPr="006361F5">
        <w:t>Space junk is blocking our view of the stars, scientists say</w:t>
      </w:r>
      <w:r>
        <w:t xml:space="preserve">,” </w:t>
      </w:r>
      <w:hyperlink r:id="rId20" w:history="1">
        <w:r w:rsidRPr="00BF2A69">
          <w:rPr>
            <w:rStyle w:val="Hyperlink"/>
          </w:rPr>
          <w:t>https://www.livescience.com/space-junk-blocks-view-of-cosmos.html</w:t>
        </w:r>
      </w:hyperlink>
      <w:r>
        <w:t>] Justin</w:t>
      </w:r>
    </w:p>
    <w:p w14:paraId="0AD61E92" w14:textId="77777777" w:rsidR="004B3B3C" w:rsidRPr="004762AB" w:rsidRDefault="004B3B3C" w:rsidP="004B3B3C">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535F7425" w14:textId="77777777" w:rsidR="004B3B3C" w:rsidRDefault="004B3B3C" w:rsidP="004B3B3C">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proofErr w:type="gramStart"/>
      <w:r w:rsidRPr="004F74CB">
        <w:rPr>
          <w:rStyle w:val="Emphasis"/>
        </w:rPr>
        <w:t>satellites</w:t>
      </w:r>
      <w:proofErr w:type="gramEnd"/>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w:t>
      </w:r>
      <w:r w:rsidRPr="004F74CB">
        <w:rPr>
          <w:rStyle w:val="Emphasis"/>
        </w:rPr>
        <w:lastRenderedPageBreak/>
        <w:t>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0FF7969F" w14:textId="77777777" w:rsidR="004B3B3C" w:rsidRPr="004762AB" w:rsidRDefault="004B3B3C" w:rsidP="004B3B3C">
      <w:pPr>
        <w:rPr>
          <w:sz w:val="14"/>
        </w:rPr>
      </w:pPr>
      <w:r w:rsidRPr="004762AB">
        <w:rPr>
          <w:sz w:val="14"/>
        </w:rPr>
        <w:t xml:space="preserve">"Unlike ground-based light pollution, this kind of artificial light in the night sky can be seen across a large part of the Earth's surface," study co-author John </w:t>
      </w:r>
      <w:proofErr w:type="spellStart"/>
      <w:r w:rsidRPr="004762AB">
        <w:rPr>
          <w:sz w:val="14"/>
        </w:rPr>
        <w:t>Barentine</w:t>
      </w:r>
      <w:proofErr w:type="spellEnd"/>
      <w:r w:rsidRPr="004762AB">
        <w:rPr>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0E573E94" w14:textId="77777777" w:rsidR="004B3B3C" w:rsidRDefault="004B3B3C" w:rsidP="004B3B3C">
      <w:pPr>
        <w:pStyle w:val="Heading4"/>
      </w:pPr>
      <w:r>
        <w:t xml:space="preserve">Debris triggers </w:t>
      </w:r>
      <w:r w:rsidRPr="006A63EE">
        <w:rPr>
          <w:u w:val="single"/>
        </w:rPr>
        <w:t>miscalculated war</w:t>
      </w:r>
      <w:r>
        <w:t>.</w:t>
      </w:r>
    </w:p>
    <w:p w14:paraId="440867FE" w14:textId="77777777" w:rsidR="004B3B3C" w:rsidRPr="006A63EE" w:rsidRDefault="004B3B3C" w:rsidP="004B3B3C">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21" w:history="1">
        <w:r w:rsidRPr="00457B9A">
          <w:rPr>
            <w:rStyle w:val="Hyperlink"/>
          </w:rPr>
          <w:t>https://www.defenseone.com/ideas/2021/12/nuclear-command-and-control-satellites-should-be-limits/187472/</w:t>
        </w:r>
      </w:hyperlink>
      <w:r>
        <w:t>] Justin</w:t>
      </w:r>
    </w:p>
    <w:p w14:paraId="118A45E8" w14:textId="77777777" w:rsidR="004B3B3C" w:rsidRPr="006A63EE" w:rsidRDefault="004B3B3C" w:rsidP="004B3B3C">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00A88577" w14:textId="77777777" w:rsidR="004B3B3C" w:rsidRPr="006A63EE" w:rsidRDefault="004B3B3C" w:rsidP="004B3B3C">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5C14D1D6" w14:textId="77777777" w:rsidR="004B3B3C" w:rsidRPr="006A63EE" w:rsidRDefault="004B3B3C" w:rsidP="004B3B3C">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5C2F402" w14:textId="77777777" w:rsidR="004B3B3C" w:rsidRPr="006A63EE" w:rsidRDefault="004B3B3C" w:rsidP="004B3B3C">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4317B9EF" w14:textId="77777777" w:rsidR="004B3B3C" w:rsidRPr="006A63EE" w:rsidRDefault="004B3B3C" w:rsidP="004B3B3C">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w:t>
      </w:r>
      <w:r w:rsidRPr="006A63EE">
        <w:rPr>
          <w:sz w:val="16"/>
        </w:rPr>
        <w:lastRenderedPageBreak/>
        <w:t xml:space="preserve">equator—far 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0044CB10" w14:textId="77777777" w:rsidR="004B3B3C" w:rsidRPr="006A63EE" w:rsidRDefault="004B3B3C" w:rsidP="004B3B3C">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6A2ED1FE" w14:textId="77777777" w:rsidR="004B3B3C" w:rsidRPr="006A63EE" w:rsidRDefault="004B3B3C" w:rsidP="004B3B3C">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213AEB6C" w14:textId="77777777" w:rsidR="004B3B3C" w:rsidRPr="006A63EE" w:rsidRDefault="004B3B3C" w:rsidP="004B3B3C">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6C66508B" w14:textId="77777777" w:rsidR="004B3B3C" w:rsidRPr="006A63EE" w:rsidRDefault="004B3B3C" w:rsidP="004B3B3C">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2C2CDB2F" w14:textId="77777777" w:rsidR="004B3B3C" w:rsidRPr="006A63EE" w:rsidRDefault="004B3B3C" w:rsidP="004B3B3C">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4FE1691F" w14:textId="77777777" w:rsidR="004B3B3C" w:rsidRPr="00831EB4" w:rsidRDefault="004B3B3C" w:rsidP="004B3B3C">
      <w:pPr>
        <w:pStyle w:val="Heading4"/>
        <w:rPr>
          <w:rStyle w:val="Style13ptBold"/>
          <w:b/>
          <w:bCs w:val="0"/>
        </w:rPr>
      </w:pPr>
      <w:r w:rsidRPr="00283EEC">
        <w:rPr>
          <w:rStyle w:val="Style13ptBold"/>
          <w:bCs w:val="0"/>
        </w:rPr>
        <w:t>No checks</w:t>
      </w:r>
      <w:r w:rsidRPr="00831EB4">
        <w:rPr>
          <w:rStyle w:val="Style13ptBold"/>
          <w:bCs w:val="0"/>
        </w:rPr>
        <w:t xml:space="preserve"> on escalation.</w:t>
      </w:r>
    </w:p>
    <w:p w14:paraId="158ABC4E" w14:textId="77777777" w:rsidR="004B3B3C" w:rsidRPr="00581846" w:rsidRDefault="004B3B3C" w:rsidP="004B3B3C">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2" w:history="1">
        <w:r w:rsidRPr="008E3734">
          <w:rPr>
            <w:rStyle w:val="Hyperlink"/>
          </w:rPr>
          <w:t>https://nsiteam.com/social/wp-content/uploads/2018/08/SMA-White-Paper_Chinese-Persepectives-on-Space_-Aug-2018.pdf</w:t>
        </w:r>
      </w:hyperlink>
      <w:r>
        <w:t>, accessed 7-14</w:t>
      </w:r>
      <w:r w:rsidRPr="004B3D48">
        <w:t>-2019) bm</w:t>
      </w:r>
    </w:p>
    <w:p w14:paraId="0666C159" w14:textId="77777777" w:rsidR="004B3B3C" w:rsidRPr="00283EEC" w:rsidRDefault="004B3B3C" w:rsidP="004B3B3C">
      <w:pPr>
        <w:rPr>
          <w:rStyle w:val="StyleUnderline"/>
          <w:b/>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w:t>
      </w:r>
      <w:r w:rsidRPr="00283EEC">
        <w:rPr>
          <w:rStyle w:val="StyleUnderline"/>
        </w:rPr>
        <w:lastRenderedPageBreak/>
        <w:t xml:space="preserve">escalating ahead of an adversary, </w:t>
      </w:r>
      <w:r w:rsidRPr="00C62E98">
        <w:rPr>
          <w:rStyle w:val="Emphasis"/>
          <w:highlight w:val="green"/>
        </w:rPr>
        <w:t xml:space="preserve">each </w:t>
      </w:r>
      <w:r w:rsidRPr="00283EEC">
        <w:rPr>
          <w:rStyle w:val="Emphasis"/>
        </w:rPr>
        <w:t xml:space="preserve">additional escalation 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2F1431F9" w14:textId="77777777" w:rsidR="004B3B3C" w:rsidRPr="00635356" w:rsidRDefault="004B3B3C" w:rsidP="004B3B3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4CDF19A" w14:textId="77777777" w:rsidR="004B3B3C" w:rsidRPr="00131706" w:rsidRDefault="004B3B3C" w:rsidP="004B3B3C">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4" w:history="1">
        <w:r w:rsidRPr="00131706">
          <w:rPr>
            <w:rStyle w:val="Hyperlink"/>
          </w:rPr>
          <w:t>https://ratical.org/radiation/NuclearExtinction/StevenStarr022815.html</w:t>
        </w:r>
      </w:hyperlink>
      <w:r w:rsidRPr="00131706">
        <w:rPr>
          <w:rStyle w:val="Hyperlink"/>
        </w:rPr>
        <w:t>]</w:t>
      </w:r>
      <w:r w:rsidRPr="00131706">
        <w:t xml:space="preserve"> TG </w:t>
      </w:r>
    </w:p>
    <w:p w14:paraId="5BBA7A1C" w14:textId="77777777" w:rsidR="004B3B3C" w:rsidRPr="00B809EA" w:rsidRDefault="004B3B3C" w:rsidP="004B3B3C">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5"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1BEB63DC" w14:textId="77777777" w:rsidR="004B3B3C" w:rsidRPr="00B809EA" w:rsidRDefault="004B3B3C" w:rsidP="004B3B3C">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3062A0AD" w14:textId="77777777" w:rsidR="004B3B3C" w:rsidRPr="00B809EA" w:rsidRDefault="004B3B3C" w:rsidP="004B3B3C">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6"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52BAD7B3" w14:textId="77777777" w:rsidR="004B3B3C" w:rsidRPr="00B809EA" w:rsidRDefault="004B3B3C" w:rsidP="004B3B3C">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7"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64F1D979" w14:textId="77777777" w:rsidR="004B3B3C" w:rsidRPr="00934304" w:rsidRDefault="004B3B3C" w:rsidP="004B3B3C">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2D30E2EE" w14:textId="77777777" w:rsidR="004B3B3C" w:rsidRPr="006A63EE" w:rsidRDefault="004B3B3C" w:rsidP="004B3B3C">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477E947C" w14:textId="77777777" w:rsidR="004B3B3C" w:rsidRDefault="004B3B3C" w:rsidP="004B3B3C"/>
    <w:p w14:paraId="6F6E8463" w14:textId="22B878CA" w:rsidR="004B3B3C" w:rsidRPr="004B3B3C" w:rsidRDefault="004B3B3C" w:rsidP="004B3B3C"/>
    <w:p w14:paraId="42163149" w14:textId="0CBC708C" w:rsidR="00E42E4C" w:rsidRDefault="000863C5" w:rsidP="000863C5">
      <w:pPr>
        <w:pStyle w:val="Heading3"/>
      </w:pPr>
      <w:r>
        <w:lastRenderedPageBreak/>
        <w:t>Framing</w:t>
      </w:r>
    </w:p>
    <w:p w14:paraId="47A0BC37" w14:textId="77777777" w:rsidR="000863C5" w:rsidRDefault="000863C5" w:rsidP="000863C5">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C616816" w14:textId="77777777" w:rsidR="000863C5" w:rsidRDefault="000863C5" w:rsidP="000863C5">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FE31997" w14:textId="77777777" w:rsidR="000863C5" w:rsidRDefault="000863C5" w:rsidP="000863C5">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6598A9A" w14:textId="77777777" w:rsidR="000863C5" w:rsidRDefault="000863C5" w:rsidP="000863C5">
      <w:pPr>
        <w:pStyle w:val="Heading4"/>
      </w:pPr>
      <w:r>
        <w:t>3] Extinction outweighs</w:t>
      </w:r>
    </w:p>
    <w:p w14:paraId="3426FA22" w14:textId="77777777" w:rsidR="000863C5" w:rsidRPr="00166CFF" w:rsidRDefault="000863C5" w:rsidP="000863C5">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656A911" w14:textId="77777777" w:rsidR="000863C5" w:rsidRPr="00947060" w:rsidRDefault="000863C5" w:rsidP="000863C5">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5A0CC4A" w14:textId="77777777" w:rsidR="000863C5" w:rsidRPr="002F7434" w:rsidRDefault="000863C5" w:rsidP="000863C5"/>
    <w:p w14:paraId="14CA07EE" w14:textId="77777777" w:rsidR="000863C5" w:rsidRPr="009340C1" w:rsidRDefault="000863C5" w:rsidP="000863C5"/>
    <w:p w14:paraId="259EEF28" w14:textId="77777777" w:rsidR="000863C5" w:rsidRPr="00A817E1" w:rsidRDefault="000863C5" w:rsidP="000863C5"/>
    <w:p w14:paraId="5D49A620" w14:textId="77777777" w:rsidR="000863C5" w:rsidRPr="00E618EA" w:rsidRDefault="000863C5" w:rsidP="000863C5"/>
    <w:p w14:paraId="6D76F63C" w14:textId="77777777" w:rsidR="000863C5" w:rsidRDefault="000863C5" w:rsidP="000863C5">
      <w:pPr>
        <w:rPr>
          <w:rFonts w:eastAsiaTheme="majorEastAsia" w:cstheme="majorBidi"/>
          <w:b/>
          <w:bCs/>
          <w:sz w:val="32"/>
          <w:szCs w:val="32"/>
          <w:u w:val="single"/>
        </w:rPr>
      </w:pPr>
    </w:p>
    <w:p w14:paraId="07D1491F" w14:textId="77777777" w:rsidR="000863C5" w:rsidRPr="00E618EA" w:rsidRDefault="000863C5" w:rsidP="000863C5">
      <w:pPr>
        <w:tabs>
          <w:tab w:val="left" w:pos="5480"/>
        </w:tabs>
      </w:pPr>
      <w:r>
        <w:tab/>
      </w:r>
    </w:p>
    <w:p w14:paraId="3BAB12D5" w14:textId="77777777" w:rsidR="000863C5" w:rsidRPr="000863C5" w:rsidRDefault="000863C5" w:rsidP="000863C5"/>
    <w:sectPr w:rsidR="000863C5" w:rsidRPr="000863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63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63C5"/>
    <w:rsid w:val="0008785F"/>
    <w:rsid w:val="00090CBE"/>
    <w:rsid w:val="00094DEC"/>
    <w:rsid w:val="000A2D8A"/>
    <w:rsid w:val="000B058D"/>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CA6"/>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ACB"/>
    <w:rsid w:val="00470200"/>
    <w:rsid w:val="0047482C"/>
    <w:rsid w:val="00475436"/>
    <w:rsid w:val="0048047E"/>
    <w:rsid w:val="00482AF9"/>
    <w:rsid w:val="00496BB2"/>
    <w:rsid w:val="004B37B4"/>
    <w:rsid w:val="004B3B3C"/>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46A"/>
    <w:rsid w:val="00D30CBD"/>
    <w:rsid w:val="00D30D9E"/>
    <w:rsid w:val="00D33908"/>
    <w:rsid w:val="00D354F2"/>
    <w:rsid w:val="00D36C30"/>
    <w:rsid w:val="00D3788C"/>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9A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27A2D"/>
  <w14:defaultImageDpi w14:val="300"/>
  <w15:docId w15:val="{443519B5-6BAE-8848-843F-27D2EC6A0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58D"/>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B058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B058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B058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B058D"/>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0863C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863C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863C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863C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863C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B05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58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0B058D"/>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0B058D"/>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0B058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B058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58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B058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B058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B058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B058D"/>
    <w:rPr>
      <w:color w:val="auto"/>
      <w:u w:val="none"/>
    </w:rPr>
  </w:style>
  <w:style w:type="paragraph" w:styleId="DocumentMap">
    <w:name w:val="Document Map"/>
    <w:basedOn w:val="Normal"/>
    <w:link w:val="DocumentMapChar"/>
    <w:uiPriority w:val="99"/>
    <w:unhideWhenUsed/>
    <w:rsid w:val="000B058D"/>
    <w:rPr>
      <w:rFonts w:ascii="Lucida Grande" w:hAnsi="Lucida Grande" w:cs="Lucida Grande"/>
    </w:rPr>
  </w:style>
  <w:style w:type="character" w:customStyle="1" w:styleId="DocumentMapChar">
    <w:name w:val="Document Map Char"/>
    <w:basedOn w:val="DefaultParagraphFont"/>
    <w:link w:val="DocumentMap"/>
    <w:uiPriority w:val="99"/>
    <w:rsid w:val="000B058D"/>
    <w:rPr>
      <w:rFonts w:ascii="Lucida Grande" w:hAnsi="Lucida Grande" w:cs="Lucida Grande"/>
    </w:rPr>
  </w:style>
  <w:style w:type="character" w:customStyle="1" w:styleId="Heading5Char">
    <w:name w:val="Heading 5 Char"/>
    <w:aliases w:val="Text Char"/>
    <w:basedOn w:val="DefaultParagraphFont"/>
    <w:link w:val="Heading5"/>
    <w:rsid w:val="000863C5"/>
    <w:rPr>
      <w:rFonts w:ascii="Cambria" w:eastAsia="Times New Roman" w:hAnsi="Cambria"/>
      <w:b/>
      <w:bCs/>
      <w:i/>
      <w:iCs/>
      <w:sz w:val="20"/>
      <w:lang w:bidi="en-US"/>
    </w:rPr>
  </w:style>
  <w:style w:type="character" w:customStyle="1" w:styleId="Heading6Char">
    <w:name w:val="Heading 6 Char"/>
    <w:basedOn w:val="DefaultParagraphFont"/>
    <w:link w:val="Heading6"/>
    <w:rsid w:val="000863C5"/>
    <w:rPr>
      <w:rFonts w:ascii="Cambria" w:eastAsia="Times New Roman" w:hAnsi="Cambria"/>
      <w:b/>
      <w:bCs/>
      <w:i/>
      <w:iCs/>
      <w:sz w:val="20"/>
      <w:lang w:bidi="en-US"/>
    </w:rPr>
  </w:style>
  <w:style w:type="character" w:customStyle="1" w:styleId="Heading7Char">
    <w:name w:val="Heading 7 Char"/>
    <w:basedOn w:val="DefaultParagraphFont"/>
    <w:link w:val="Heading7"/>
    <w:rsid w:val="000863C5"/>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0863C5"/>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0863C5"/>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0863C5"/>
    <w:rPr>
      <w:color w:val="605E5C"/>
      <w:shd w:val="clear" w:color="auto" w:fill="E1DFDD"/>
    </w:rPr>
  </w:style>
  <w:style w:type="paragraph" w:styleId="ListParagraph">
    <w:name w:val="List Paragraph"/>
    <w:aliases w:val="6 font"/>
    <w:basedOn w:val="Normal"/>
    <w:uiPriority w:val="99"/>
    <w:unhideWhenUsed/>
    <w:qFormat/>
    <w:rsid w:val="000863C5"/>
    <w:pPr>
      <w:ind w:left="720"/>
      <w:contextualSpacing/>
    </w:pPr>
  </w:style>
  <w:style w:type="paragraph" w:customStyle="1" w:styleId="Emphasis1">
    <w:name w:val="Emphasis1"/>
    <w:basedOn w:val="Normal"/>
    <w:link w:val="Emphasis"/>
    <w:autoRedefine/>
    <w:uiPriority w:val="20"/>
    <w:qFormat/>
    <w:rsid w:val="000863C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863C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863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0863C5"/>
    <w:rPr>
      <w:u w:val="single"/>
    </w:rPr>
  </w:style>
  <w:style w:type="paragraph" w:styleId="Title">
    <w:name w:val="Title"/>
    <w:aliases w:val="Cites and Cards,UNDERLINE,Bold Underlined,title,Block Heading,Read This"/>
    <w:basedOn w:val="Normal"/>
    <w:next w:val="Normal"/>
    <w:link w:val="TitleChar"/>
    <w:uiPriority w:val="6"/>
    <w:qFormat/>
    <w:rsid w:val="000863C5"/>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863C5"/>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0863C5"/>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0863C5"/>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0863C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0863C5"/>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0863C5"/>
    <w:rPr>
      <w:rFonts w:ascii="Tahoma" w:hAnsi="Tahoma" w:cs="Tahoma"/>
      <w:szCs w:val="16"/>
    </w:rPr>
  </w:style>
  <w:style w:type="character" w:customStyle="1" w:styleId="BalloonTextChar">
    <w:name w:val="Balloon Text Char"/>
    <w:basedOn w:val="DefaultParagraphFont"/>
    <w:link w:val="BalloonText"/>
    <w:uiPriority w:val="99"/>
    <w:rsid w:val="000863C5"/>
    <w:rPr>
      <w:rFonts w:ascii="Tahoma" w:hAnsi="Tahoma" w:cs="Tahoma"/>
      <w:szCs w:val="16"/>
    </w:rPr>
  </w:style>
  <w:style w:type="paragraph" w:styleId="Header">
    <w:name w:val="header"/>
    <w:basedOn w:val="Normal"/>
    <w:link w:val="HeaderChar"/>
    <w:uiPriority w:val="99"/>
    <w:unhideWhenUsed/>
    <w:qFormat/>
    <w:rsid w:val="000863C5"/>
    <w:pPr>
      <w:tabs>
        <w:tab w:val="center" w:pos="4680"/>
        <w:tab w:val="right" w:pos="9360"/>
      </w:tabs>
    </w:pPr>
  </w:style>
  <w:style w:type="character" w:customStyle="1" w:styleId="HeaderChar">
    <w:name w:val="Header Char"/>
    <w:basedOn w:val="DefaultParagraphFont"/>
    <w:link w:val="Header"/>
    <w:uiPriority w:val="99"/>
    <w:rsid w:val="000863C5"/>
  </w:style>
  <w:style w:type="paragraph" w:styleId="Footer">
    <w:name w:val="footer"/>
    <w:basedOn w:val="Normal"/>
    <w:link w:val="FooterChar"/>
    <w:uiPriority w:val="99"/>
    <w:unhideWhenUsed/>
    <w:rsid w:val="000863C5"/>
    <w:pPr>
      <w:tabs>
        <w:tab w:val="center" w:pos="4680"/>
        <w:tab w:val="right" w:pos="9360"/>
      </w:tabs>
    </w:pPr>
  </w:style>
  <w:style w:type="character" w:customStyle="1" w:styleId="FooterChar">
    <w:name w:val="Footer Char"/>
    <w:basedOn w:val="DefaultParagraphFont"/>
    <w:link w:val="Footer"/>
    <w:uiPriority w:val="99"/>
    <w:rsid w:val="000863C5"/>
  </w:style>
  <w:style w:type="character" w:customStyle="1" w:styleId="m4841727538114946087gmail-styleunderline">
    <w:name w:val="m_4841727538114946087gmail-styleunderline"/>
    <w:basedOn w:val="DefaultParagraphFont"/>
    <w:rsid w:val="000863C5"/>
  </w:style>
  <w:style w:type="paragraph" w:customStyle="1" w:styleId="Analytic">
    <w:name w:val="Analytic"/>
    <w:basedOn w:val="Normal"/>
    <w:link w:val="AnalyticChar"/>
    <w:autoRedefine/>
    <w:rsid w:val="000863C5"/>
    <w:rPr>
      <w:b/>
      <w:sz w:val="24"/>
    </w:rPr>
  </w:style>
  <w:style w:type="paragraph" w:customStyle="1" w:styleId="BreakTag">
    <w:name w:val="Break Tag"/>
    <w:basedOn w:val="Normal"/>
    <w:autoRedefine/>
    <w:uiPriority w:val="4"/>
    <w:qFormat/>
    <w:rsid w:val="000863C5"/>
    <w:pPr>
      <w:spacing w:before="240"/>
    </w:pPr>
    <w:rPr>
      <w:b/>
      <w:sz w:val="26"/>
    </w:rPr>
  </w:style>
  <w:style w:type="paragraph" w:customStyle="1" w:styleId="BreakBlock">
    <w:name w:val="Break Block"/>
    <w:basedOn w:val="Normal"/>
    <w:link w:val="BreakBlockChar"/>
    <w:autoRedefine/>
    <w:qFormat/>
    <w:rsid w:val="000863C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863C5"/>
    <w:rPr>
      <w:rFonts w:ascii="Arial Bold" w:hAnsi="Arial Bold"/>
      <w:b/>
      <w:caps/>
      <w:sz w:val="32"/>
      <w:u w:val="single"/>
    </w:rPr>
  </w:style>
  <w:style w:type="character" w:customStyle="1" w:styleId="Mention1">
    <w:name w:val="Mention1"/>
    <w:basedOn w:val="DefaultParagraphFont"/>
    <w:uiPriority w:val="99"/>
    <w:semiHidden/>
    <w:unhideWhenUsed/>
    <w:rsid w:val="000863C5"/>
    <w:rPr>
      <w:color w:val="2B579A"/>
      <w:shd w:val="clear" w:color="auto" w:fill="E6E6E6"/>
    </w:rPr>
  </w:style>
  <w:style w:type="character" w:customStyle="1" w:styleId="UnresolvedMention1">
    <w:name w:val="Unresolved Mention1"/>
    <w:basedOn w:val="DefaultParagraphFont"/>
    <w:uiPriority w:val="99"/>
    <w:unhideWhenUsed/>
    <w:rsid w:val="000863C5"/>
    <w:rPr>
      <w:color w:val="808080"/>
      <w:shd w:val="clear" w:color="auto" w:fill="E6E6E6"/>
    </w:rPr>
  </w:style>
  <w:style w:type="paragraph" w:customStyle="1" w:styleId="evidencetext">
    <w:name w:val="evidence text"/>
    <w:basedOn w:val="Normal"/>
    <w:link w:val="evidencetextChar1"/>
    <w:qFormat/>
    <w:rsid w:val="000863C5"/>
    <w:pPr>
      <w:ind w:left="432" w:right="432"/>
    </w:pPr>
    <w:rPr>
      <w:color w:val="000000"/>
      <w:lang w:val="x-none" w:eastAsia="x-none"/>
    </w:rPr>
  </w:style>
  <w:style w:type="character" w:customStyle="1" w:styleId="evidencetextChar1">
    <w:name w:val="evidence text Char1"/>
    <w:link w:val="evidencetext"/>
    <w:rsid w:val="000863C5"/>
    <w:rPr>
      <w:color w:val="000000"/>
      <w:lang w:val="x-none" w:eastAsia="x-none"/>
    </w:rPr>
  </w:style>
  <w:style w:type="character" w:customStyle="1" w:styleId="Author-Date">
    <w:name w:val="Author-Date"/>
    <w:qFormat/>
    <w:rsid w:val="000863C5"/>
    <w:rPr>
      <w:b/>
      <w:sz w:val="24"/>
    </w:rPr>
  </w:style>
  <w:style w:type="paragraph" w:customStyle="1" w:styleId="Nothing">
    <w:name w:val="Nothing"/>
    <w:link w:val="NothingChar"/>
    <w:qFormat/>
    <w:rsid w:val="000863C5"/>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0863C5"/>
    <w:rPr>
      <w:rFonts w:eastAsia="Times New Roman"/>
      <w:u w:val="single"/>
    </w:rPr>
  </w:style>
  <w:style w:type="character" w:customStyle="1" w:styleId="Style4Char">
    <w:name w:val="Style4 Char"/>
    <w:link w:val="Style4"/>
    <w:rsid w:val="000863C5"/>
    <w:rPr>
      <w:rFonts w:eastAsia="Times New Roman"/>
      <w:u w:val="single"/>
    </w:rPr>
  </w:style>
  <w:style w:type="character" w:customStyle="1" w:styleId="cardChar">
    <w:name w:val="card Char"/>
    <w:aliases w:val="Bold Cite Char Char,Speed Cite Char"/>
    <w:basedOn w:val="DefaultParagraphFont"/>
    <w:rsid w:val="000863C5"/>
    <w:rPr>
      <w:rFonts w:ascii="Calibri" w:hAnsi="Calibri" w:cs="Calibri"/>
      <w:u w:val="single"/>
    </w:rPr>
  </w:style>
  <w:style w:type="character" w:customStyle="1" w:styleId="term">
    <w:name w:val="term"/>
    <w:basedOn w:val="DefaultParagraphFont"/>
    <w:rsid w:val="000863C5"/>
  </w:style>
  <w:style w:type="character" w:customStyle="1" w:styleId="Style1Char">
    <w:name w:val="Style1 Char"/>
    <w:rsid w:val="000863C5"/>
    <w:rPr>
      <w:rFonts w:ascii="Times New Roman" w:eastAsia="SimSun" w:hAnsi="Times New Roman" w:cs="Times New Roman"/>
      <w:sz w:val="20"/>
      <w:szCs w:val="24"/>
      <w:u w:val="single"/>
      <w:lang w:eastAsia="zh-CN"/>
    </w:rPr>
  </w:style>
  <w:style w:type="character" w:customStyle="1" w:styleId="Styleunderline11pt">
    <w:name w:val="Style underline + 11 pt"/>
    <w:rsid w:val="000863C5"/>
    <w:rPr>
      <w:rFonts w:ascii="Times New Roman" w:hAnsi="Times New Roman"/>
      <w:sz w:val="20"/>
      <w:u w:val="single"/>
    </w:rPr>
  </w:style>
  <w:style w:type="paragraph" w:customStyle="1" w:styleId="Stylecard11pt">
    <w:name w:val="Style card + 11 pt"/>
    <w:basedOn w:val="Normal"/>
    <w:link w:val="Stylecard11ptChar"/>
    <w:qFormat/>
    <w:rsid w:val="000863C5"/>
    <w:pPr>
      <w:ind w:left="288" w:right="288"/>
    </w:pPr>
    <w:rPr>
      <w:rFonts w:eastAsia="SimSun"/>
      <w:lang w:eastAsia="zh-CN"/>
    </w:rPr>
  </w:style>
  <w:style w:type="character" w:customStyle="1" w:styleId="Stylecard11ptChar">
    <w:name w:val="Style card + 11 pt Char"/>
    <w:link w:val="Stylecard11pt"/>
    <w:rsid w:val="000863C5"/>
    <w:rPr>
      <w:rFonts w:eastAsia="SimSun"/>
      <w:lang w:eastAsia="zh-CN"/>
    </w:rPr>
  </w:style>
  <w:style w:type="paragraph" w:customStyle="1" w:styleId="Minimize">
    <w:name w:val="Minimize"/>
    <w:basedOn w:val="Normal"/>
    <w:next w:val="Normal"/>
    <w:link w:val="MinimizeChar"/>
    <w:qFormat/>
    <w:rsid w:val="000863C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0863C5"/>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0863C5"/>
    <w:rPr>
      <w:rFonts w:ascii="Arial" w:eastAsiaTheme="minorHAnsi" w:hAnsi="Arial" w:cs="Arial"/>
      <w:u w:val="single"/>
    </w:rPr>
  </w:style>
  <w:style w:type="paragraph" w:customStyle="1" w:styleId="cardtext">
    <w:name w:val="card text"/>
    <w:basedOn w:val="Normal"/>
    <w:link w:val="cardtextChar"/>
    <w:qFormat/>
    <w:rsid w:val="000863C5"/>
    <w:pPr>
      <w:ind w:left="288" w:right="288"/>
    </w:pPr>
  </w:style>
  <w:style w:type="character" w:customStyle="1" w:styleId="cardtextChar">
    <w:name w:val="card text Char"/>
    <w:basedOn w:val="DefaultParagraphFont"/>
    <w:link w:val="cardtext"/>
    <w:rsid w:val="000863C5"/>
  </w:style>
  <w:style w:type="character" w:customStyle="1" w:styleId="byline">
    <w:name w:val="byline"/>
    <w:basedOn w:val="DefaultParagraphFont"/>
    <w:rsid w:val="000863C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0863C5"/>
    <w:rPr>
      <w:rFonts w:ascii="Arial" w:hAnsi="Arial"/>
      <w:b/>
      <w:sz w:val="24"/>
      <w:szCs w:val="22"/>
      <w:u w:val="single"/>
    </w:rPr>
  </w:style>
  <w:style w:type="paragraph" w:customStyle="1" w:styleId="StyleStyle411pt">
    <w:name w:val="Style Style4 + 11 pt"/>
    <w:basedOn w:val="Normal"/>
    <w:link w:val="StyleStyle411ptChar"/>
    <w:qFormat/>
    <w:rsid w:val="000863C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863C5"/>
    <w:rPr>
      <w:rFonts w:eastAsia="Times New Roman"/>
      <w:u w:val="single"/>
    </w:rPr>
  </w:style>
  <w:style w:type="character" w:customStyle="1" w:styleId="Style11ptUnderline">
    <w:name w:val="Style 11 pt Underline"/>
    <w:rsid w:val="000863C5"/>
    <w:rPr>
      <w:sz w:val="20"/>
      <w:u w:val="single"/>
    </w:rPr>
  </w:style>
  <w:style w:type="character" w:customStyle="1" w:styleId="Style11ptBoldUnderline">
    <w:name w:val="Style 11 pt Bold Underline"/>
    <w:rsid w:val="000863C5"/>
    <w:rPr>
      <w:b/>
      <w:bCs/>
      <w:sz w:val="20"/>
      <w:u w:val="single"/>
    </w:rPr>
  </w:style>
  <w:style w:type="character" w:customStyle="1" w:styleId="Style11pt">
    <w:name w:val="Style 11 pt"/>
    <w:rsid w:val="000863C5"/>
    <w:rPr>
      <w:sz w:val="20"/>
    </w:rPr>
  </w:style>
  <w:style w:type="paragraph" w:customStyle="1" w:styleId="StyleStyle411ptBold">
    <w:name w:val="Style Style4 + 11 pt Bold"/>
    <w:basedOn w:val="Normal"/>
    <w:link w:val="StyleStyle411ptBoldChar"/>
    <w:qFormat/>
    <w:rsid w:val="000863C5"/>
    <w:rPr>
      <w:rFonts w:eastAsia="Times New Roman"/>
      <w:b/>
      <w:bCs/>
      <w:u w:val="single"/>
    </w:rPr>
  </w:style>
  <w:style w:type="character" w:customStyle="1" w:styleId="StyleStyle411ptBoldChar">
    <w:name w:val="Style Style4 + 11 pt Bold Char"/>
    <w:basedOn w:val="DefaultParagraphFont"/>
    <w:link w:val="StyleStyle411ptBold"/>
    <w:rsid w:val="000863C5"/>
    <w:rPr>
      <w:rFonts w:eastAsia="Times New Roman"/>
      <w:b/>
      <w:bCs/>
      <w:u w:val="single"/>
    </w:rPr>
  </w:style>
  <w:style w:type="paragraph" w:customStyle="1" w:styleId="BlockTitle">
    <w:name w:val="Block Title"/>
    <w:basedOn w:val="Normal"/>
    <w:next w:val="Normal"/>
    <w:qFormat/>
    <w:rsid w:val="000863C5"/>
    <w:pPr>
      <w:spacing w:after="120"/>
      <w:jc w:val="center"/>
      <w:outlineLvl w:val="0"/>
    </w:pPr>
    <w:rPr>
      <w:rFonts w:eastAsia="Times New Roman"/>
      <w:b/>
      <w:sz w:val="32"/>
      <w:szCs w:val="20"/>
      <w:u w:val="single"/>
    </w:rPr>
  </w:style>
  <w:style w:type="character" w:customStyle="1" w:styleId="Emphasis2">
    <w:name w:val="Emphasis2"/>
    <w:basedOn w:val="DefaultParagraphFont"/>
    <w:rsid w:val="000863C5"/>
    <w:rPr>
      <w:rFonts w:ascii="Franklin Gothic Heavy" w:hAnsi="Franklin Gothic Heavy"/>
      <w:iCs/>
      <w:u w:val="single"/>
    </w:rPr>
  </w:style>
  <w:style w:type="paragraph" w:customStyle="1" w:styleId="Cards">
    <w:name w:val="Cards"/>
    <w:basedOn w:val="Normal"/>
    <w:link w:val="CardsChar1"/>
    <w:qFormat/>
    <w:rsid w:val="000863C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863C5"/>
    <w:rPr>
      <w:rFonts w:ascii="Times New Roman" w:eastAsia="Times New Roman" w:hAnsi="Times New Roman" w:cs="Times New Roman"/>
      <w:sz w:val="20"/>
      <w:szCs w:val="24"/>
    </w:rPr>
  </w:style>
  <w:style w:type="character" w:customStyle="1" w:styleId="pmterms1">
    <w:name w:val="pmterms1"/>
    <w:basedOn w:val="DefaultParagraphFont"/>
    <w:rsid w:val="000863C5"/>
  </w:style>
  <w:style w:type="character" w:customStyle="1" w:styleId="hilite1">
    <w:name w:val="hilite1"/>
    <w:basedOn w:val="DefaultParagraphFont"/>
    <w:rsid w:val="000863C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863C5"/>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863C5"/>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863C5"/>
    <w:rPr>
      <w:rFonts w:eastAsia="Times New Roman"/>
      <w:b/>
      <w:szCs w:val="20"/>
    </w:rPr>
  </w:style>
  <w:style w:type="character" w:customStyle="1" w:styleId="NormaltagChar">
    <w:name w:val="Normal tag Char"/>
    <w:basedOn w:val="DefaultParagraphFont"/>
    <w:link w:val="Normaltag"/>
    <w:uiPriority w:val="99"/>
    <w:locked/>
    <w:rsid w:val="000863C5"/>
    <w:rPr>
      <w:rFonts w:eastAsia="Times New Roman"/>
      <w:b/>
      <w:szCs w:val="20"/>
    </w:rPr>
  </w:style>
  <w:style w:type="character" w:customStyle="1" w:styleId="DebateUnderline">
    <w:name w:val="Debate Underline"/>
    <w:qFormat/>
    <w:rsid w:val="000863C5"/>
    <w:rPr>
      <w:rFonts w:ascii="Times New Roman" w:hAnsi="Times New Roman"/>
      <w:sz w:val="20"/>
      <w:szCs w:val="24"/>
      <w:u w:val="thick"/>
    </w:rPr>
  </w:style>
  <w:style w:type="character" w:customStyle="1" w:styleId="blue">
    <w:name w:val="blue"/>
    <w:basedOn w:val="DefaultParagraphFont"/>
    <w:rsid w:val="000863C5"/>
    <w:rPr>
      <w:rFonts w:cs="Times New Roman"/>
    </w:rPr>
  </w:style>
  <w:style w:type="paragraph" w:customStyle="1" w:styleId="cites">
    <w:name w:val="cites"/>
    <w:link w:val="Heading1Char3"/>
    <w:autoRedefine/>
    <w:qFormat/>
    <w:rsid w:val="000863C5"/>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0863C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863C5"/>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863C5"/>
    <w:rPr>
      <w:rFonts w:ascii="Times New Roman" w:eastAsia="Malgun Gothic" w:hAnsi="Times New Roman" w:cs="Times New Roman"/>
      <w:sz w:val="12"/>
      <w:szCs w:val="24"/>
    </w:rPr>
  </w:style>
  <w:style w:type="character" w:customStyle="1" w:styleId="CitesChar2">
    <w:name w:val="Cites Char2"/>
    <w:link w:val="Cites0"/>
    <w:rsid w:val="000863C5"/>
    <w:rPr>
      <w:rFonts w:eastAsia="Times New Roman" w:cs="Times New Roman"/>
      <w:b/>
      <w:bCs/>
      <w:sz w:val="20"/>
      <w:szCs w:val="20"/>
    </w:rPr>
  </w:style>
  <w:style w:type="paragraph" w:customStyle="1" w:styleId="BlockTitle2">
    <w:name w:val="Block Title2"/>
    <w:basedOn w:val="Normal"/>
    <w:next w:val="Normal"/>
    <w:qFormat/>
    <w:rsid w:val="000863C5"/>
    <w:pPr>
      <w:spacing w:after="240"/>
      <w:jc w:val="center"/>
    </w:pPr>
    <w:rPr>
      <w:rFonts w:eastAsia="Times New Roman"/>
      <w:b/>
      <w:sz w:val="32"/>
      <w:u w:val="single"/>
      <w:lang w:bidi="en-US"/>
    </w:rPr>
  </w:style>
  <w:style w:type="paragraph" w:styleId="TOC1">
    <w:name w:val="toc 1"/>
    <w:basedOn w:val="Normal"/>
    <w:next w:val="Normal"/>
    <w:autoRedefine/>
    <w:uiPriority w:val="39"/>
    <w:rsid w:val="000863C5"/>
    <w:pPr>
      <w:spacing w:before="120" w:after="120"/>
    </w:pPr>
    <w:rPr>
      <w:rFonts w:eastAsia="Times New Roman"/>
      <w:b/>
      <w:u w:val="single"/>
      <w:lang w:bidi="en-US"/>
    </w:rPr>
  </w:style>
  <w:style w:type="paragraph" w:styleId="TOC9">
    <w:name w:val="toc 9"/>
    <w:basedOn w:val="Normal"/>
    <w:next w:val="Normal"/>
    <w:autoRedefine/>
    <w:rsid w:val="000863C5"/>
    <w:pPr>
      <w:ind w:left="1600"/>
    </w:pPr>
    <w:rPr>
      <w:rFonts w:eastAsia="Times New Roman"/>
      <w:sz w:val="20"/>
      <w:lang w:bidi="en-US"/>
    </w:rPr>
  </w:style>
  <w:style w:type="paragraph" w:customStyle="1" w:styleId="TxBrp1">
    <w:name w:val="TxBr_p1"/>
    <w:basedOn w:val="Normal"/>
    <w:qFormat/>
    <w:rsid w:val="000863C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863C5"/>
    <w:pPr>
      <w:spacing w:before="100" w:beforeAutospacing="1" w:after="100" w:afterAutospacing="1"/>
    </w:pPr>
    <w:rPr>
      <w:rFonts w:eastAsia="Times New Roman"/>
      <w:lang w:bidi="en-US"/>
    </w:rPr>
  </w:style>
  <w:style w:type="paragraph" w:customStyle="1" w:styleId="fullstory">
    <w:name w:val="fullstory"/>
    <w:basedOn w:val="Normal"/>
    <w:qFormat/>
    <w:rsid w:val="000863C5"/>
    <w:pPr>
      <w:spacing w:before="100" w:beforeAutospacing="1" w:after="100" w:afterAutospacing="1"/>
    </w:pPr>
    <w:rPr>
      <w:rFonts w:eastAsia="Times New Roman"/>
      <w:lang w:bidi="en-US"/>
    </w:rPr>
  </w:style>
  <w:style w:type="character" w:customStyle="1" w:styleId="standardcontent">
    <w:name w:val="standardcontent"/>
    <w:basedOn w:val="DefaultParagraphFont"/>
    <w:rsid w:val="000863C5"/>
  </w:style>
  <w:style w:type="paragraph" w:customStyle="1" w:styleId="hat">
    <w:name w:val="hat"/>
    <w:basedOn w:val="Normal"/>
    <w:next w:val="Normal"/>
    <w:link w:val="hatChar"/>
    <w:qFormat/>
    <w:rsid w:val="000863C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863C5"/>
  </w:style>
  <w:style w:type="paragraph" w:customStyle="1" w:styleId="HotRouteChar">
    <w:name w:val="Hot Route! Char"/>
    <w:basedOn w:val="Normal"/>
    <w:qFormat/>
    <w:rsid w:val="000863C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0863C5"/>
    <w:rPr>
      <w:rFonts w:cs="Times New Roman"/>
      <w:b/>
      <w:bCs/>
    </w:rPr>
  </w:style>
  <w:style w:type="paragraph" w:customStyle="1" w:styleId="Default">
    <w:name w:val="Default"/>
    <w:qFormat/>
    <w:rsid w:val="000863C5"/>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863C5"/>
    <w:rPr>
      <w:rFonts w:ascii="Cambria" w:hAnsi="Cambria" w:cs="Times New Roman"/>
      <w:b/>
      <w:bCs/>
      <w:sz w:val="26"/>
      <w:szCs w:val="26"/>
    </w:rPr>
  </w:style>
  <w:style w:type="character" w:customStyle="1" w:styleId="UnderliningChar">
    <w:name w:val="Underlining Char"/>
    <w:basedOn w:val="DefaultParagraphFont"/>
    <w:link w:val="Underlining"/>
    <w:rsid w:val="000863C5"/>
    <w:rPr>
      <w:rFonts w:ascii="Arial Narrow" w:hAnsi="Arial Narrow" w:cs="Times New Roman"/>
      <w:u w:val="single"/>
    </w:rPr>
  </w:style>
  <w:style w:type="character" w:customStyle="1" w:styleId="CardCharChar1">
    <w:name w:val="Card Char Char1"/>
    <w:basedOn w:val="DefaultParagraphFont"/>
    <w:rsid w:val="000863C5"/>
    <w:rPr>
      <w:rFonts w:cs="Times New Roman"/>
      <w:b/>
      <w:bCs/>
      <w:sz w:val="28"/>
      <w:szCs w:val="28"/>
    </w:rPr>
  </w:style>
  <w:style w:type="paragraph" w:customStyle="1" w:styleId="Cites0">
    <w:name w:val="Cites"/>
    <w:basedOn w:val="Normal"/>
    <w:link w:val="CitesChar2"/>
    <w:qFormat/>
    <w:rsid w:val="000863C5"/>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0863C5"/>
    <w:rPr>
      <w:rFonts w:ascii="Times New Roman" w:eastAsia="Calibri" w:hAnsi="Times New Roman" w:cs="Times New Roman"/>
      <w:sz w:val="24"/>
      <w:szCs w:val="24"/>
    </w:rPr>
  </w:style>
  <w:style w:type="character" w:customStyle="1" w:styleId="apple-converted-space">
    <w:name w:val="apple-converted-space"/>
    <w:basedOn w:val="DefaultParagraphFont"/>
    <w:rsid w:val="000863C5"/>
  </w:style>
  <w:style w:type="character" w:customStyle="1" w:styleId="hit">
    <w:name w:val="hit"/>
    <w:basedOn w:val="DefaultParagraphFont"/>
    <w:rsid w:val="000863C5"/>
    <w:rPr>
      <w:rFonts w:cs="Times New Roman"/>
    </w:rPr>
  </w:style>
  <w:style w:type="paragraph" w:customStyle="1" w:styleId="SmallFont">
    <w:name w:val="Small Font"/>
    <w:basedOn w:val="Normal"/>
    <w:link w:val="SmallFontChar"/>
    <w:qFormat/>
    <w:rsid w:val="000863C5"/>
    <w:pPr>
      <w:spacing w:after="200"/>
      <w:jc w:val="both"/>
    </w:pPr>
    <w:rPr>
      <w:rFonts w:eastAsia="Calibri"/>
      <w:szCs w:val="18"/>
    </w:rPr>
  </w:style>
  <w:style w:type="character" w:customStyle="1" w:styleId="SmallFontChar">
    <w:name w:val="Small Font Char"/>
    <w:basedOn w:val="DefaultParagraphFont"/>
    <w:link w:val="SmallFont"/>
    <w:locked/>
    <w:rsid w:val="000863C5"/>
    <w:rPr>
      <w:rFonts w:eastAsia="Calibri"/>
      <w:szCs w:val="18"/>
    </w:rPr>
  </w:style>
  <w:style w:type="character" w:customStyle="1" w:styleId="CircleChar1">
    <w:name w:val="Circle Char1"/>
    <w:basedOn w:val="DefaultParagraphFont"/>
    <w:rsid w:val="000863C5"/>
    <w:rPr>
      <w:rFonts w:cs="Times New Roman"/>
      <w:b/>
      <w:i/>
      <w:sz w:val="18"/>
      <w:szCs w:val="18"/>
      <w:u w:val="single"/>
      <w:lang w:val="en-US" w:eastAsia="en-US" w:bidi="ar-SA"/>
    </w:rPr>
  </w:style>
  <w:style w:type="paragraph" w:styleId="BodyText">
    <w:name w:val="Body Text"/>
    <w:basedOn w:val="Normal"/>
    <w:link w:val="BodyTextChar"/>
    <w:uiPriority w:val="99"/>
    <w:unhideWhenUsed/>
    <w:rsid w:val="000863C5"/>
    <w:pPr>
      <w:spacing w:after="120"/>
    </w:pPr>
  </w:style>
  <w:style w:type="character" w:customStyle="1" w:styleId="BodyTextChar">
    <w:name w:val="Body Text Char"/>
    <w:basedOn w:val="DefaultParagraphFont"/>
    <w:link w:val="BodyText"/>
    <w:uiPriority w:val="99"/>
    <w:rsid w:val="000863C5"/>
  </w:style>
  <w:style w:type="character" w:customStyle="1" w:styleId="verdana">
    <w:name w:val="verdana"/>
    <w:basedOn w:val="DefaultParagraphFont"/>
    <w:rsid w:val="000863C5"/>
  </w:style>
  <w:style w:type="character" w:customStyle="1" w:styleId="CardsChar1">
    <w:name w:val="Cards Char1"/>
    <w:link w:val="Cards"/>
    <w:rsid w:val="000863C5"/>
    <w:rPr>
      <w:rFonts w:eastAsia="Times New Roman" w:cs="Times New Roman"/>
      <w:sz w:val="20"/>
      <w:szCs w:val="20"/>
    </w:rPr>
  </w:style>
  <w:style w:type="paragraph" w:customStyle="1" w:styleId="BlockHeadings">
    <w:name w:val="Block Headings"/>
    <w:basedOn w:val="Normal"/>
    <w:link w:val="BlockHeadingsChar"/>
    <w:qFormat/>
    <w:rsid w:val="000863C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863C5"/>
    <w:rPr>
      <w:rFonts w:eastAsia="Times New Roman" w:cs="Times New Roman"/>
      <w:b/>
      <w:sz w:val="20"/>
      <w:szCs w:val="20"/>
    </w:rPr>
  </w:style>
  <w:style w:type="paragraph" w:customStyle="1" w:styleId="loose">
    <w:name w:val="loose"/>
    <w:basedOn w:val="Normal"/>
    <w:qFormat/>
    <w:rsid w:val="000863C5"/>
    <w:pPr>
      <w:spacing w:before="210"/>
    </w:pPr>
    <w:rPr>
      <w:rFonts w:eastAsia="Times New Roman"/>
      <w:lang w:eastAsia="zh-CN" w:bidi="he-IL"/>
    </w:rPr>
  </w:style>
  <w:style w:type="character" w:customStyle="1" w:styleId="hit1">
    <w:name w:val="hit1"/>
    <w:basedOn w:val="DefaultParagraphFont"/>
    <w:rsid w:val="000863C5"/>
    <w:rPr>
      <w:b/>
      <w:bCs/>
      <w:color w:val="CC0033"/>
    </w:rPr>
  </w:style>
  <w:style w:type="character" w:customStyle="1" w:styleId="upper">
    <w:name w:val="upper"/>
    <w:basedOn w:val="DefaultParagraphFont"/>
    <w:rsid w:val="000863C5"/>
  </w:style>
  <w:style w:type="character" w:customStyle="1" w:styleId="Author">
    <w:name w:val="Author"/>
    <w:aliases w:val="Style Date"/>
    <w:basedOn w:val="DefaultParagraphFont"/>
    <w:qFormat/>
    <w:rsid w:val="000863C5"/>
    <w:rPr>
      <w:b/>
      <w:sz w:val="24"/>
    </w:rPr>
  </w:style>
  <w:style w:type="character" w:customStyle="1" w:styleId="SmallFont7pt">
    <w:name w:val="Small Font (7 pt)"/>
    <w:basedOn w:val="DefaultParagraphFont"/>
    <w:rsid w:val="000863C5"/>
    <w:rPr>
      <w:sz w:val="14"/>
    </w:rPr>
  </w:style>
  <w:style w:type="paragraph" w:customStyle="1" w:styleId="UnderlinedText">
    <w:name w:val="Underlined Text"/>
    <w:basedOn w:val="Normal"/>
    <w:qFormat/>
    <w:rsid w:val="000863C5"/>
    <w:rPr>
      <w:rFonts w:eastAsia="Times New Roman"/>
      <w:b/>
      <w:szCs w:val="20"/>
    </w:rPr>
  </w:style>
  <w:style w:type="character" w:customStyle="1" w:styleId="SmallText-New">
    <w:name w:val="Small Text - New"/>
    <w:basedOn w:val="DefaultParagraphFont"/>
    <w:rsid w:val="000863C5"/>
    <w:rPr>
      <w:rFonts w:ascii="Arial Narrow" w:hAnsi="Arial Narrow"/>
      <w:sz w:val="14"/>
    </w:rPr>
  </w:style>
  <w:style w:type="paragraph" w:customStyle="1" w:styleId="Smalltext">
    <w:name w:val="Small text"/>
    <w:aliases w:val="Quote1,Quote11"/>
    <w:basedOn w:val="Normal"/>
    <w:link w:val="SmalltextChar"/>
    <w:qFormat/>
    <w:rsid w:val="000863C5"/>
    <w:rPr>
      <w:rFonts w:ascii="Arial Narrow" w:eastAsia="Times New Roman" w:hAnsi="Arial Narrow"/>
    </w:rPr>
  </w:style>
  <w:style w:type="character" w:customStyle="1" w:styleId="Underlined-New">
    <w:name w:val="Underlined - New"/>
    <w:basedOn w:val="DefaultParagraphFont"/>
    <w:rsid w:val="000863C5"/>
    <w:rPr>
      <w:rFonts w:ascii="Arial Narrow" w:hAnsi="Arial Narrow"/>
      <w:sz w:val="16"/>
      <w:u w:val="single"/>
    </w:rPr>
  </w:style>
  <w:style w:type="paragraph" w:styleId="TOC2">
    <w:name w:val="toc 2"/>
    <w:basedOn w:val="Normal"/>
    <w:next w:val="Normal"/>
    <w:autoRedefine/>
    <w:uiPriority w:val="39"/>
    <w:rsid w:val="000863C5"/>
    <w:pPr>
      <w:ind w:left="200"/>
    </w:pPr>
    <w:rPr>
      <w:rFonts w:eastAsia="Times New Roman"/>
      <w:sz w:val="20"/>
      <w:lang w:bidi="en-US"/>
    </w:rPr>
  </w:style>
  <w:style w:type="paragraph" w:styleId="Caption">
    <w:name w:val="caption"/>
    <w:basedOn w:val="Normal"/>
    <w:next w:val="Normal"/>
    <w:qFormat/>
    <w:rsid w:val="000863C5"/>
    <w:rPr>
      <w:rFonts w:eastAsia="Times New Roman"/>
      <w:b/>
      <w:bCs/>
      <w:sz w:val="18"/>
      <w:szCs w:val="18"/>
      <w:lang w:bidi="en-US"/>
    </w:rPr>
  </w:style>
  <w:style w:type="paragraph" w:styleId="TOCHeading">
    <w:name w:val="TOC Heading"/>
    <w:basedOn w:val="Heading1"/>
    <w:next w:val="Normal"/>
    <w:uiPriority w:val="39"/>
    <w:qFormat/>
    <w:rsid w:val="000863C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863C5"/>
    <w:rPr>
      <w:rFonts w:ascii="Arial Narrow" w:hAnsi="Arial Narrow"/>
      <w:dstrike w:val="0"/>
      <w:sz w:val="20"/>
      <w:bdr w:val="single" w:sz="2" w:space="0" w:color="auto"/>
      <w:vertAlign w:val="baseline"/>
    </w:rPr>
  </w:style>
  <w:style w:type="character" w:customStyle="1" w:styleId="style65">
    <w:name w:val="style65"/>
    <w:basedOn w:val="DefaultParagraphFont"/>
    <w:rsid w:val="000863C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863C5"/>
    <w:rPr>
      <w:rFonts w:cs="Arial"/>
      <w:bCs/>
      <w:szCs w:val="26"/>
      <w:u w:val="single"/>
      <w:lang w:val="en-US" w:eastAsia="en-US" w:bidi="ar-SA"/>
    </w:rPr>
  </w:style>
  <w:style w:type="character" w:customStyle="1" w:styleId="qlabel">
    <w:name w:val="q_label"/>
    <w:basedOn w:val="DefaultParagraphFont"/>
    <w:rsid w:val="000863C5"/>
  </w:style>
  <w:style w:type="character" w:customStyle="1" w:styleId="alabel">
    <w:name w:val="a_label"/>
    <w:basedOn w:val="DefaultParagraphFont"/>
    <w:rsid w:val="000863C5"/>
  </w:style>
  <w:style w:type="character" w:customStyle="1" w:styleId="Style1Char1">
    <w:name w:val="Style1 Char1"/>
    <w:basedOn w:val="DefaultParagraphFont"/>
    <w:rsid w:val="000863C5"/>
    <w:rPr>
      <w:rFonts w:eastAsia="SimSun"/>
      <w:sz w:val="20"/>
      <w:szCs w:val="24"/>
      <w:u w:val="single"/>
      <w:lang w:val="en-US" w:eastAsia="zh-CN" w:bidi="ar-SA"/>
    </w:rPr>
  </w:style>
  <w:style w:type="character" w:customStyle="1" w:styleId="UnderlineCharChar">
    <w:name w:val="Underline Char Char"/>
    <w:basedOn w:val="DefaultParagraphFont"/>
    <w:rsid w:val="000863C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863C5"/>
    <w:rPr>
      <w:rFonts w:eastAsia="MS Mincho"/>
      <w:b/>
      <w:u w:val="single"/>
      <w:lang w:val="en-US" w:eastAsia="en-US" w:bidi="ar-SA"/>
    </w:rPr>
  </w:style>
  <w:style w:type="character" w:customStyle="1" w:styleId="CardTextChar0">
    <w:name w:val="Card Text Char"/>
    <w:basedOn w:val="DefaultParagraphFont"/>
    <w:rsid w:val="000863C5"/>
    <w:rPr>
      <w:rFonts w:ascii="Times New Roman" w:eastAsia="Times New Roman" w:hAnsi="Times New Roman" w:cs="Times New Roman"/>
      <w:szCs w:val="24"/>
    </w:rPr>
  </w:style>
  <w:style w:type="character" w:customStyle="1" w:styleId="reduce2">
    <w:name w:val="reduce2"/>
    <w:basedOn w:val="DefaultParagraphFont"/>
    <w:rsid w:val="000863C5"/>
    <w:rPr>
      <w:rFonts w:ascii="Arial" w:hAnsi="Arial" w:cs="Arial"/>
      <w:color w:val="000000"/>
      <w:sz w:val="10"/>
      <w:szCs w:val="22"/>
    </w:rPr>
  </w:style>
  <w:style w:type="paragraph" w:customStyle="1" w:styleId="BoldUnderline">
    <w:name w:val="BoldUnderline"/>
    <w:link w:val="BoldUnderlineChar"/>
    <w:uiPriority w:val="99"/>
    <w:qFormat/>
    <w:rsid w:val="000863C5"/>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863C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863C5"/>
    <w:rPr>
      <w:rFonts w:cs="Arial"/>
      <w:bCs/>
      <w:szCs w:val="26"/>
      <w:u w:val="single"/>
      <w:lang w:val="en-US" w:eastAsia="en-US" w:bidi="ar-SA"/>
    </w:rPr>
  </w:style>
  <w:style w:type="paragraph" w:customStyle="1" w:styleId="evidencetextChar">
    <w:name w:val="evidence text Char"/>
    <w:basedOn w:val="Normal"/>
    <w:qFormat/>
    <w:rsid w:val="000863C5"/>
    <w:pPr>
      <w:ind w:left="1728" w:right="1008"/>
    </w:pPr>
    <w:rPr>
      <w:rFonts w:eastAsia="Times New Roman"/>
      <w:color w:val="000000"/>
      <w:sz w:val="18"/>
    </w:rPr>
  </w:style>
  <w:style w:type="character" w:customStyle="1" w:styleId="underline2">
    <w:name w:val="underline2"/>
    <w:basedOn w:val="DefaultParagraphFont"/>
    <w:rsid w:val="000863C5"/>
    <w:rPr>
      <w:u w:val="single"/>
    </w:rPr>
  </w:style>
  <w:style w:type="character" w:customStyle="1" w:styleId="Style11ptUnderlineBorderSinglesolidlineAuto05pt">
    <w:name w:val="Style 11 pt Underline Border: : (Single solid line Auto  0.5 pt..."/>
    <w:rsid w:val="000863C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863C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863C5"/>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0863C5"/>
    <w:rPr>
      <w:u w:val="single"/>
    </w:rPr>
  </w:style>
  <w:style w:type="paragraph" w:customStyle="1" w:styleId="UnderlineChar4">
    <w:name w:val="Underline Char4"/>
    <w:basedOn w:val="Normal"/>
    <w:link w:val="UnderlineChar4Char"/>
    <w:qFormat/>
    <w:rsid w:val="000863C5"/>
    <w:rPr>
      <w:u w:val="single"/>
    </w:rPr>
  </w:style>
  <w:style w:type="character" w:customStyle="1" w:styleId="BoldandUnderlineChar3Char2">
    <w:name w:val="Bold and Underline Char3 Char2"/>
    <w:basedOn w:val="DefaultParagraphFont"/>
    <w:link w:val="BoldandUnderlineChar3"/>
    <w:rsid w:val="000863C5"/>
    <w:rPr>
      <w:b/>
      <w:u w:val="single"/>
    </w:rPr>
  </w:style>
  <w:style w:type="paragraph" w:customStyle="1" w:styleId="BoldandUnderlineChar3">
    <w:name w:val="Bold and Underline Char3"/>
    <w:basedOn w:val="Normal"/>
    <w:link w:val="BoldandUnderlineChar3Char2"/>
    <w:qFormat/>
    <w:rsid w:val="000863C5"/>
    <w:rPr>
      <w:b/>
      <w:u w:val="single"/>
    </w:rPr>
  </w:style>
  <w:style w:type="paragraph" w:customStyle="1" w:styleId="StyleUnderlineChar11pt">
    <w:name w:val="Style Underline Char + 11 pt"/>
    <w:basedOn w:val="Normal"/>
    <w:link w:val="StyleUnderlineChar11ptChar"/>
    <w:qFormat/>
    <w:rsid w:val="000863C5"/>
    <w:rPr>
      <w:rFonts w:eastAsia="Times New Roman"/>
      <w:u w:val="single"/>
    </w:rPr>
  </w:style>
  <w:style w:type="character" w:customStyle="1" w:styleId="StyleUnderlineChar11ptChar">
    <w:name w:val="Style Underline Char + 11 pt Char"/>
    <w:basedOn w:val="DefaultParagraphFont"/>
    <w:link w:val="StyleUnderlineChar11pt"/>
    <w:rsid w:val="000863C5"/>
    <w:rPr>
      <w:rFonts w:eastAsia="Times New Roman"/>
      <w:u w:val="single"/>
    </w:rPr>
  </w:style>
  <w:style w:type="paragraph" w:customStyle="1" w:styleId="StyleUnderlineChar11ptBold">
    <w:name w:val="Style Underline Char + 11 pt Bold"/>
    <w:basedOn w:val="Normal"/>
    <w:link w:val="StyleUnderlineChar11ptBoldChar"/>
    <w:qFormat/>
    <w:rsid w:val="000863C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863C5"/>
    <w:rPr>
      <w:rFonts w:eastAsia="Times New Roman"/>
      <w:b/>
      <w:bCs/>
      <w:u w:val="single"/>
    </w:rPr>
  </w:style>
  <w:style w:type="character" w:customStyle="1" w:styleId="inside-head">
    <w:name w:val="inside-head"/>
    <w:basedOn w:val="DefaultParagraphFont"/>
    <w:rsid w:val="000863C5"/>
  </w:style>
  <w:style w:type="paragraph" w:customStyle="1" w:styleId="Style3">
    <w:name w:val="Style3"/>
    <w:basedOn w:val="Normal"/>
    <w:link w:val="Style3Char"/>
    <w:qFormat/>
    <w:rsid w:val="000863C5"/>
    <w:rPr>
      <w:rFonts w:ascii="Arial Narrow" w:eastAsia="Times New Roman" w:hAnsi="Arial Narrow"/>
      <w:b/>
    </w:rPr>
  </w:style>
  <w:style w:type="character" w:customStyle="1" w:styleId="Style3Char">
    <w:name w:val="Style3 Char"/>
    <w:basedOn w:val="DefaultParagraphFont"/>
    <w:link w:val="Style3"/>
    <w:rsid w:val="000863C5"/>
    <w:rPr>
      <w:rFonts w:ascii="Arial Narrow" w:eastAsia="Times New Roman" w:hAnsi="Arial Narrow"/>
      <w:b/>
    </w:rPr>
  </w:style>
  <w:style w:type="character" w:customStyle="1" w:styleId="7TimesNewRoman">
    <w:name w:val="7 Times New Roman"/>
    <w:rsid w:val="000863C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863C5"/>
  </w:style>
  <w:style w:type="character" w:customStyle="1" w:styleId="officialsbureau">
    <w:name w:val="official_s_bureau"/>
    <w:basedOn w:val="DefaultParagraphFont"/>
    <w:rsid w:val="000863C5"/>
  </w:style>
  <w:style w:type="paragraph" w:customStyle="1" w:styleId="Stylecard11ptUnderline">
    <w:name w:val="Style card + 11 pt Underline"/>
    <w:basedOn w:val="Normal"/>
    <w:link w:val="Stylecard11ptUnderlineChar"/>
    <w:qFormat/>
    <w:rsid w:val="000863C5"/>
    <w:pPr>
      <w:ind w:left="288" w:right="288"/>
    </w:pPr>
    <w:rPr>
      <w:rFonts w:eastAsia="SimSun"/>
      <w:u w:val="single"/>
      <w:lang w:eastAsia="zh-CN"/>
    </w:rPr>
  </w:style>
  <w:style w:type="character" w:customStyle="1" w:styleId="Stylecard11ptUnderlineChar">
    <w:name w:val="Style card + 11 pt Underline Char"/>
    <w:link w:val="Stylecard11ptUnderline"/>
    <w:rsid w:val="000863C5"/>
    <w:rPr>
      <w:rFonts w:eastAsia="SimSun"/>
      <w:u w:val="single"/>
      <w:lang w:eastAsia="zh-CN"/>
    </w:rPr>
  </w:style>
  <w:style w:type="paragraph" w:customStyle="1" w:styleId="Stylecard11ptBoldUnderline">
    <w:name w:val="Style card + 11 pt Bold Underline"/>
    <w:basedOn w:val="Normal"/>
    <w:link w:val="Stylecard11ptBoldUnderlineChar"/>
    <w:qFormat/>
    <w:rsid w:val="000863C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0863C5"/>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0863C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863C5"/>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0863C5"/>
    <w:rPr>
      <w:rFonts w:ascii="Calibri" w:eastAsia="SimSun" w:hAnsi="Calibri" w:cs="Calibri"/>
      <w:u w:val="single"/>
      <w:lang w:eastAsia="zh-CN"/>
    </w:rPr>
  </w:style>
  <w:style w:type="paragraph" w:styleId="HTMLPreformatted">
    <w:name w:val="HTML Preformatted"/>
    <w:basedOn w:val="Normal"/>
    <w:link w:val="HTMLPreformattedChar"/>
    <w:rsid w:val="00086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863C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863C5"/>
    <w:rPr>
      <w:u w:val="single"/>
    </w:rPr>
  </w:style>
  <w:style w:type="character" w:customStyle="1" w:styleId="StyleUnderlining11ptChar">
    <w:name w:val="Style Underlining + 11 pt Char"/>
    <w:basedOn w:val="DefaultParagraphFont"/>
    <w:link w:val="StyleUnderlining11pt"/>
    <w:rsid w:val="000863C5"/>
    <w:rPr>
      <w:u w:val="single"/>
    </w:rPr>
  </w:style>
  <w:style w:type="paragraph" w:customStyle="1" w:styleId="StyleCardText9pt">
    <w:name w:val="Style Card Text + 9 pt"/>
    <w:basedOn w:val="Normal"/>
    <w:link w:val="StyleCardText9ptChar"/>
    <w:qFormat/>
    <w:rsid w:val="000863C5"/>
    <w:pPr>
      <w:spacing w:after="200"/>
      <w:contextualSpacing/>
    </w:pPr>
    <w:rPr>
      <w:rFonts w:eastAsia="Calibri"/>
    </w:rPr>
  </w:style>
  <w:style w:type="character" w:customStyle="1" w:styleId="StyleCardText9ptChar">
    <w:name w:val="Style Card Text + 9 pt Char"/>
    <w:basedOn w:val="DefaultParagraphFont"/>
    <w:link w:val="StyleCardText9pt"/>
    <w:rsid w:val="000863C5"/>
    <w:rPr>
      <w:rFonts w:eastAsia="Calibri"/>
    </w:rPr>
  </w:style>
  <w:style w:type="paragraph" w:styleId="Quote">
    <w:name w:val="Quote"/>
    <w:basedOn w:val="Normal"/>
    <w:next w:val="Normal"/>
    <w:link w:val="QuoteChar"/>
    <w:uiPriority w:val="29"/>
    <w:qFormat/>
    <w:rsid w:val="000863C5"/>
    <w:pPr>
      <w:widowControl w:val="0"/>
    </w:pPr>
    <w:rPr>
      <w:rFonts w:eastAsia="Times New Roman"/>
      <w:iCs/>
      <w:color w:val="000000"/>
      <w:lang w:bidi="en-US"/>
    </w:rPr>
  </w:style>
  <w:style w:type="character" w:customStyle="1" w:styleId="QuoteChar">
    <w:name w:val="Quote Char"/>
    <w:basedOn w:val="DefaultParagraphFont"/>
    <w:link w:val="Quote"/>
    <w:uiPriority w:val="29"/>
    <w:rsid w:val="000863C5"/>
    <w:rPr>
      <w:rFonts w:eastAsia="Times New Roman"/>
      <w:iCs/>
      <w:color w:val="000000"/>
      <w:lang w:bidi="en-US"/>
    </w:rPr>
  </w:style>
  <w:style w:type="paragraph" w:customStyle="1" w:styleId="Underlining">
    <w:name w:val="Underlining"/>
    <w:basedOn w:val="Normal"/>
    <w:link w:val="UnderliningChar"/>
    <w:qFormat/>
    <w:rsid w:val="000863C5"/>
    <w:rPr>
      <w:rFonts w:ascii="Arial Narrow" w:hAnsi="Arial Narrow" w:cs="Times New Roman"/>
      <w:u w:val="single"/>
    </w:rPr>
  </w:style>
  <w:style w:type="character" w:customStyle="1" w:styleId="ital-inline">
    <w:name w:val="ital-inline"/>
    <w:basedOn w:val="DefaultParagraphFont"/>
    <w:rsid w:val="000863C5"/>
  </w:style>
  <w:style w:type="character" w:customStyle="1" w:styleId="underlineChar">
    <w:name w:val="underline Char"/>
    <w:basedOn w:val="DefaultParagraphFont"/>
    <w:rsid w:val="000863C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863C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863C5"/>
    <w:rPr>
      <w:sz w:val="20"/>
      <w:u w:val="single"/>
    </w:rPr>
  </w:style>
  <w:style w:type="paragraph" w:styleId="BodyTextIndent2">
    <w:name w:val="Body Text Indent 2"/>
    <w:basedOn w:val="Normal"/>
    <w:link w:val="BodyTextIndent2Char"/>
    <w:unhideWhenUsed/>
    <w:rsid w:val="000863C5"/>
    <w:pPr>
      <w:spacing w:after="120" w:line="480" w:lineRule="auto"/>
      <w:ind w:left="360"/>
    </w:pPr>
  </w:style>
  <w:style w:type="character" w:customStyle="1" w:styleId="BodyTextIndent2Char">
    <w:name w:val="Body Text Indent 2 Char"/>
    <w:basedOn w:val="DefaultParagraphFont"/>
    <w:link w:val="BodyTextIndent2"/>
    <w:rsid w:val="000863C5"/>
  </w:style>
  <w:style w:type="paragraph" w:styleId="BodyTextIndent3">
    <w:name w:val="Body Text Indent 3"/>
    <w:basedOn w:val="Normal"/>
    <w:link w:val="BodyTextIndent3Char"/>
    <w:uiPriority w:val="99"/>
    <w:semiHidden/>
    <w:unhideWhenUsed/>
    <w:rsid w:val="000863C5"/>
    <w:pPr>
      <w:spacing w:after="120"/>
      <w:ind w:left="360"/>
    </w:pPr>
    <w:rPr>
      <w:szCs w:val="16"/>
    </w:rPr>
  </w:style>
  <w:style w:type="character" w:customStyle="1" w:styleId="BodyTextIndent3Char">
    <w:name w:val="Body Text Indent 3 Char"/>
    <w:basedOn w:val="DefaultParagraphFont"/>
    <w:link w:val="BodyTextIndent3"/>
    <w:uiPriority w:val="99"/>
    <w:semiHidden/>
    <w:rsid w:val="000863C5"/>
    <w:rPr>
      <w:szCs w:val="16"/>
    </w:rPr>
  </w:style>
  <w:style w:type="paragraph" w:styleId="BodyText2">
    <w:name w:val="Body Text 2"/>
    <w:basedOn w:val="Normal"/>
    <w:link w:val="BodyText2Char"/>
    <w:unhideWhenUsed/>
    <w:rsid w:val="000863C5"/>
    <w:pPr>
      <w:spacing w:after="120" w:line="480" w:lineRule="auto"/>
    </w:pPr>
  </w:style>
  <w:style w:type="character" w:customStyle="1" w:styleId="BodyText2Char">
    <w:name w:val="Body Text 2 Char"/>
    <w:basedOn w:val="DefaultParagraphFont"/>
    <w:link w:val="BodyText2"/>
    <w:rsid w:val="000863C5"/>
  </w:style>
  <w:style w:type="paragraph" w:styleId="BodyTextIndent">
    <w:name w:val="Body Text Indent"/>
    <w:basedOn w:val="Normal"/>
    <w:link w:val="BodyTextIndentChar"/>
    <w:uiPriority w:val="99"/>
    <w:unhideWhenUsed/>
    <w:rsid w:val="000863C5"/>
    <w:pPr>
      <w:spacing w:after="120"/>
      <w:ind w:left="360"/>
    </w:pPr>
  </w:style>
  <w:style w:type="character" w:customStyle="1" w:styleId="BodyTextIndentChar">
    <w:name w:val="Body Text Indent Char"/>
    <w:basedOn w:val="DefaultParagraphFont"/>
    <w:link w:val="BodyTextIndent"/>
    <w:uiPriority w:val="99"/>
    <w:rsid w:val="000863C5"/>
  </w:style>
  <w:style w:type="paragraph" w:styleId="BodyText3">
    <w:name w:val="Body Text 3"/>
    <w:basedOn w:val="Normal"/>
    <w:link w:val="BodyText3Char"/>
    <w:unhideWhenUsed/>
    <w:rsid w:val="000863C5"/>
    <w:pPr>
      <w:spacing w:after="120"/>
    </w:pPr>
    <w:rPr>
      <w:szCs w:val="16"/>
    </w:rPr>
  </w:style>
  <w:style w:type="character" w:customStyle="1" w:styleId="BodyText3Char">
    <w:name w:val="Body Text 3 Char"/>
    <w:basedOn w:val="DefaultParagraphFont"/>
    <w:link w:val="BodyText3"/>
    <w:rsid w:val="000863C5"/>
    <w:rPr>
      <w:szCs w:val="16"/>
    </w:rPr>
  </w:style>
  <w:style w:type="character" w:customStyle="1" w:styleId="StyleBold">
    <w:name w:val="Style Bold"/>
    <w:basedOn w:val="DefaultParagraphFont"/>
    <w:uiPriority w:val="9"/>
    <w:semiHidden/>
    <w:rsid w:val="000863C5"/>
    <w:rPr>
      <w:b/>
      <w:bCs/>
    </w:rPr>
  </w:style>
  <w:style w:type="character" w:customStyle="1" w:styleId="body-text">
    <w:name w:val="body-text"/>
    <w:basedOn w:val="DefaultParagraphFont"/>
    <w:rsid w:val="000863C5"/>
  </w:style>
  <w:style w:type="paragraph" w:customStyle="1" w:styleId="StyleStyle411ptBoldBorderSinglesolidlineAuto0">
    <w:name w:val="Style Style4 + 11 pt Bold Border: : (Single solid line Auto  0...."/>
    <w:basedOn w:val="Normal"/>
    <w:link w:val="StyleStyle411ptBoldBorderSinglesolidlineAuto0Char"/>
    <w:qFormat/>
    <w:rsid w:val="000863C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863C5"/>
    <w:rPr>
      <w:rFonts w:eastAsia="Times New Roman"/>
      <w:b/>
      <w:bCs/>
      <w:u w:val="single"/>
      <w:bdr w:val="single" w:sz="4" w:space="0" w:color="auto"/>
    </w:rPr>
  </w:style>
  <w:style w:type="character" w:customStyle="1" w:styleId="BalloonTextChar1">
    <w:name w:val="Balloon Text Char1"/>
    <w:basedOn w:val="DefaultParagraphFont"/>
    <w:uiPriority w:val="99"/>
    <w:rsid w:val="000863C5"/>
    <w:rPr>
      <w:rFonts w:ascii="Tahoma" w:hAnsi="Tahoma" w:cs="Tahoma"/>
      <w:sz w:val="16"/>
      <w:szCs w:val="16"/>
    </w:rPr>
  </w:style>
  <w:style w:type="character" w:customStyle="1" w:styleId="globalcontentbody">
    <w:name w:val="globalcontentbody"/>
    <w:basedOn w:val="DefaultParagraphFont"/>
    <w:rsid w:val="000863C5"/>
  </w:style>
  <w:style w:type="paragraph" w:customStyle="1" w:styleId="StyleStyle112pt">
    <w:name w:val="Style Style1 + 12 pt"/>
    <w:basedOn w:val="Normal"/>
    <w:link w:val="StyleStyle112ptChar"/>
    <w:qFormat/>
    <w:rsid w:val="000863C5"/>
    <w:rPr>
      <w:rFonts w:eastAsia="SimSun"/>
      <w:u w:val="single"/>
      <w:lang w:eastAsia="zh-CN"/>
    </w:rPr>
  </w:style>
  <w:style w:type="character" w:customStyle="1" w:styleId="StyleStyle112ptChar">
    <w:name w:val="Style Style1 + 12 pt Char"/>
    <w:basedOn w:val="DefaultParagraphFont"/>
    <w:link w:val="StyleStyle112pt"/>
    <w:rsid w:val="000863C5"/>
    <w:rPr>
      <w:rFonts w:eastAsia="SimSun"/>
      <w:u w:val="single"/>
      <w:lang w:eastAsia="zh-CN"/>
    </w:rPr>
  </w:style>
  <w:style w:type="paragraph" w:customStyle="1" w:styleId="MinimizedText">
    <w:name w:val="Minimized Text"/>
    <w:basedOn w:val="Normal"/>
    <w:link w:val="MinimizedTextChar"/>
    <w:qFormat/>
    <w:rsid w:val="000863C5"/>
    <w:rPr>
      <w:rFonts w:eastAsia="Times New Roman"/>
    </w:rPr>
  </w:style>
  <w:style w:type="character" w:customStyle="1" w:styleId="MinimizedTextChar">
    <w:name w:val="Minimized Text Char"/>
    <w:basedOn w:val="DefaultParagraphFont"/>
    <w:link w:val="MinimizedText"/>
    <w:rsid w:val="000863C5"/>
    <w:rPr>
      <w:rFonts w:eastAsia="Times New Roman"/>
    </w:rPr>
  </w:style>
  <w:style w:type="character" w:customStyle="1" w:styleId="term1">
    <w:name w:val="term1"/>
    <w:basedOn w:val="DefaultParagraphFont"/>
    <w:rsid w:val="000863C5"/>
    <w:rPr>
      <w:b/>
      <w:bCs/>
    </w:rPr>
  </w:style>
  <w:style w:type="character" w:customStyle="1" w:styleId="Styleterm111ptUnderline">
    <w:name w:val="Style term1 + 11 pt Underline"/>
    <w:basedOn w:val="term1"/>
    <w:rsid w:val="000863C5"/>
    <w:rPr>
      <w:b/>
      <w:bCs/>
      <w:sz w:val="20"/>
      <w:u w:val="single"/>
    </w:rPr>
  </w:style>
  <w:style w:type="paragraph" w:customStyle="1" w:styleId="StyleMinimizedTextArialNarrow10pt">
    <w:name w:val="Style Minimized Text + Arial Narrow 10 pt"/>
    <w:basedOn w:val="MinimizedText"/>
    <w:link w:val="StyleMinimizedTextArialNarrow10ptChar"/>
    <w:qFormat/>
    <w:rsid w:val="000863C5"/>
    <w:rPr>
      <w:sz w:val="20"/>
    </w:rPr>
  </w:style>
  <w:style w:type="character" w:customStyle="1" w:styleId="StyleMinimizedTextArialNarrow10ptChar">
    <w:name w:val="Style Minimized Text + Arial Narrow 10 pt Char"/>
    <w:basedOn w:val="MinimizedTextChar"/>
    <w:link w:val="StyleMinimizedTextArialNarrow10pt"/>
    <w:rsid w:val="000863C5"/>
    <w:rPr>
      <w:rFonts w:eastAsia="Times New Roman"/>
      <w:sz w:val="20"/>
    </w:rPr>
  </w:style>
  <w:style w:type="character" w:customStyle="1" w:styleId="Styleunderline11ptBold">
    <w:name w:val="Style underline + 11 pt Bold"/>
    <w:basedOn w:val="underline"/>
    <w:rsid w:val="000863C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863C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863C5"/>
    <w:rPr>
      <w:rFonts w:eastAsia="Times New Roman"/>
      <w:u w:val="single"/>
      <w:bdr w:val="single" w:sz="4" w:space="0" w:color="auto"/>
    </w:rPr>
  </w:style>
  <w:style w:type="character" w:customStyle="1" w:styleId="Style9pt">
    <w:name w:val="Style 9 pt"/>
    <w:basedOn w:val="DefaultParagraphFont"/>
    <w:rsid w:val="000863C5"/>
    <w:rPr>
      <w:rFonts w:ascii="Times New Roman" w:hAnsi="Times New Roman"/>
      <w:sz w:val="20"/>
    </w:rPr>
  </w:style>
  <w:style w:type="paragraph" w:customStyle="1" w:styleId="StyleStyle49pt3">
    <w:name w:val="Style Style4 + 9 pt3"/>
    <w:basedOn w:val="Style4"/>
    <w:link w:val="StyleStyle49pt3Char"/>
    <w:qFormat/>
    <w:rsid w:val="000863C5"/>
    <w:rPr>
      <w:rFonts w:cs="Times New Roman"/>
    </w:rPr>
  </w:style>
  <w:style w:type="character" w:customStyle="1" w:styleId="StyleStyle49pt3Char">
    <w:name w:val="Style Style4 + 9 pt3 Char"/>
    <w:basedOn w:val="Style4Char"/>
    <w:link w:val="StyleStyle49pt3"/>
    <w:rsid w:val="000863C5"/>
    <w:rPr>
      <w:rFonts w:eastAsia="Times New Roman" w:cs="Times New Roman"/>
      <w:u w:val="single"/>
    </w:rPr>
  </w:style>
  <w:style w:type="paragraph" w:customStyle="1" w:styleId="StyleStyle4Bold">
    <w:name w:val="Style Style4 + Bold"/>
    <w:basedOn w:val="Style4"/>
    <w:link w:val="StyleStyle4BoldChar"/>
    <w:qFormat/>
    <w:rsid w:val="000863C5"/>
    <w:rPr>
      <w:rFonts w:cs="Times New Roman"/>
      <w:b/>
      <w:bCs/>
    </w:rPr>
  </w:style>
  <w:style w:type="character" w:customStyle="1" w:styleId="StyleStyle4BoldChar">
    <w:name w:val="Style Style4 + Bold Char"/>
    <w:basedOn w:val="Style4Char"/>
    <w:link w:val="StyleStyle4Bold"/>
    <w:rsid w:val="000863C5"/>
    <w:rPr>
      <w:rFonts w:eastAsia="Times New Roman" w:cs="Times New Roman"/>
      <w:b/>
      <w:bCs/>
      <w:u w:val="single"/>
    </w:rPr>
  </w:style>
  <w:style w:type="character" w:customStyle="1" w:styleId="CharChar11">
    <w:name w:val="Char Char11"/>
    <w:basedOn w:val="DefaultParagraphFont"/>
    <w:rsid w:val="000863C5"/>
    <w:rPr>
      <w:rFonts w:cs="Arial"/>
      <w:bCs/>
      <w:szCs w:val="26"/>
      <w:u w:val="single"/>
      <w:lang w:val="en-US" w:eastAsia="en-US" w:bidi="ar-SA"/>
    </w:rPr>
  </w:style>
  <w:style w:type="character" w:customStyle="1" w:styleId="authorbio">
    <w:name w:val="authorbio"/>
    <w:basedOn w:val="DefaultParagraphFont"/>
    <w:rsid w:val="000863C5"/>
  </w:style>
  <w:style w:type="character" w:customStyle="1" w:styleId="a">
    <w:name w:val="a"/>
    <w:basedOn w:val="DefaultParagraphFont"/>
    <w:rsid w:val="000863C5"/>
  </w:style>
  <w:style w:type="character" w:customStyle="1" w:styleId="StyleStyleUnderline411pt">
    <w:name w:val="Style Style Underline4 + 11 pt"/>
    <w:basedOn w:val="DefaultParagraphFont"/>
    <w:rsid w:val="000863C5"/>
    <w:rPr>
      <w:sz w:val="20"/>
      <w:u w:val="single"/>
    </w:rPr>
  </w:style>
  <w:style w:type="character" w:customStyle="1" w:styleId="StyleStyleUnderline411ptBold">
    <w:name w:val="Style Style Underline4 + 11 pt Bold"/>
    <w:basedOn w:val="DefaultParagraphFont"/>
    <w:rsid w:val="000863C5"/>
    <w:rPr>
      <w:b/>
      <w:bCs/>
      <w:sz w:val="20"/>
      <w:u w:val="single"/>
    </w:rPr>
  </w:style>
  <w:style w:type="character" w:customStyle="1" w:styleId="StyleStyleUnderline311pt">
    <w:name w:val="Style Style Underline3 + 11 pt"/>
    <w:basedOn w:val="DefaultParagraphFont"/>
    <w:rsid w:val="000863C5"/>
    <w:rPr>
      <w:sz w:val="20"/>
      <w:u w:val="single"/>
    </w:rPr>
  </w:style>
  <w:style w:type="character" w:customStyle="1" w:styleId="StyleStyleUnderline311ptBold">
    <w:name w:val="Style Style Underline3 + 11 pt Bold"/>
    <w:basedOn w:val="DefaultParagraphFont"/>
    <w:rsid w:val="000863C5"/>
    <w:rPr>
      <w:b/>
      <w:bCs/>
      <w:sz w:val="20"/>
      <w:u w:val="single"/>
    </w:rPr>
  </w:style>
  <w:style w:type="character" w:customStyle="1" w:styleId="StyleUnderline3">
    <w:name w:val="Style Underline3"/>
    <w:basedOn w:val="DefaultParagraphFont"/>
    <w:rsid w:val="000863C5"/>
    <w:rPr>
      <w:u w:val="single"/>
    </w:rPr>
  </w:style>
  <w:style w:type="paragraph" w:customStyle="1" w:styleId="StyleStyle111ptBorderSinglesolidlineAuto05ptL">
    <w:name w:val="Style Style1 + 11 pt Border: : (Single solid line Auto  0.5 pt L..."/>
    <w:link w:val="StyleStyle111ptBorderSinglesolidlineAuto05ptLChar"/>
    <w:qFormat/>
    <w:rsid w:val="000863C5"/>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863C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863C5"/>
    <w:rPr>
      <w:u w:val="single"/>
    </w:rPr>
  </w:style>
  <w:style w:type="character" w:customStyle="1" w:styleId="NothingChar">
    <w:name w:val="Nothing Char"/>
    <w:basedOn w:val="DefaultParagraphFont"/>
    <w:link w:val="Nothing"/>
    <w:rsid w:val="000863C5"/>
    <w:rPr>
      <w:rFonts w:ascii="Times New Roman" w:eastAsia="Times New Roman" w:hAnsi="Times New Roman" w:cs="Times New Roman"/>
      <w:sz w:val="20"/>
      <w:szCs w:val="24"/>
    </w:rPr>
  </w:style>
  <w:style w:type="character" w:customStyle="1" w:styleId="CardsFont12pt0">
    <w:name w:val="Cards + Font 12pt"/>
    <w:basedOn w:val="DefaultParagraphFont"/>
    <w:rsid w:val="000863C5"/>
    <w:rPr>
      <w:rFonts w:ascii="Times New Roman" w:eastAsia="Calibri" w:hAnsi="Times New Roman" w:cs="Times New Roman"/>
      <w:sz w:val="24"/>
      <w:szCs w:val="20"/>
      <w:u w:val="single"/>
    </w:rPr>
  </w:style>
  <w:style w:type="character" w:customStyle="1" w:styleId="SmallTextChar0">
    <w:name w:val="Small Text Char"/>
    <w:basedOn w:val="CardTextChar0"/>
    <w:rsid w:val="000863C5"/>
    <w:rPr>
      <w:rFonts w:ascii="Times New Roman" w:eastAsia="MS Mincho" w:hAnsi="Times New Roman" w:cs="Times New Roman"/>
      <w:sz w:val="15"/>
      <w:szCs w:val="24"/>
      <w:lang w:eastAsia="ja-JP"/>
    </w:rPr>
  </w:style>
  <w:style w:type="paragraph" w:customStyle="1" w:styleId="Circled">
    <w:name w:val="Circled"/>
    <w:link w:val="CircledChar"/>
    <w:qFormat/>
    <w:rsid w:val="000863C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863C5"/>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863C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863C5"/>
  </w:style>
  <w:style w:type="character" w:customStyle="1" w:styleId="part-of-speech">
    <w:name w:val="part-of-speech"/>
    <w:basedOn w:val="DefaultParagraphFont"/>
    <w:rsid w:val="000863C5"/>
  </w:style>
  <w:style w:type="character" w:customStyle="1" w:styleId="sep">
    <w:name w:val="sep"/>
    <w:basedOn w:val="DefaultParagraphFont"/>
    <w:rsid w:val="000863C5"/>
  </w:style>
  <w:style w:type="character" w:customStyle="1" w:styleId="pron">
    <w:name w:val="pron"/>
    <w:basedOn w:val="DefaultParagraphFont"/>
    <w:rsid w:val="000863C5"/>
  </w:style>
  <w:style w:type="paragraph" w:customStyle="1" w:styleId="StyleStyle4LatinTimesNewRomanAsianSimSun">
    <w:name w:val="Style Style4 + (Latin) Times New Roman (Asian) SimSun"/>
    <w:basedOn w:val="Normal"/>
    <w:link w:val="StyleStyle4LatinTimesNewRomanAsianSimSunChar"/>
    <w:qFormat/>
    <w:rsid w:val="000863C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863C5"/>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863C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863C5"/>
    <w:rPr>
      <w:rFonts w:eastAsia="SimSun"/>
      <w:b/>
      <w:bCs/>
      <w:u w:val="single"/>
    </w:rPr>
  </w:style>
  <w:style w:type="character" w:customStyle="1" w:styleId="CharChar3">
    <w:name w:val="Char Char3"/>
    <w:basedOn w:val="DefaultParagraphFont"/>
    <w:rsid w:val="000863C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863C5"/>
    <w:rPr>
      <w:bCs/>
      <w:szCs w:val="26"/>
      <w:u w:val="single"/>
    </w:rPr>
  </w:style>
  <w:style w:type="paragraph" w:styleId="Subtitle">
    <w:name w:val="Subtitle"/>
    <w:aliases w:val="Underlined card text"/>
    <w:basedOn w:val="Normal"/>
    <w:next w:val="Normal"/>
    <w:link w:val="SubtitleChar"/>
    <w:uiPriority w:val="99"/>
    <w:qFormat/>
    <w:rsid w:val="000863C5"/>
    <w:pPr>
      <w:spacing w:after="60"/>
      <w:outlineLvl w:val="1"/>
    </w:pPr>
    <w:rPr>
      <w:bCs/>
      <w:szCs w:val="26"/>
      <w:u w:val="single"/>
    </w:rPr>
  </w:style>
  <w:style w:type="character" w:customStyle="1" w:styleId="SubtitleChar1">
    <w:name w:val="Subtitle Char1"/>
    <w:aliases w:val="Underlined card text Char1"/>
    <w:basedOn w:val="DefaultParagraphFont"/>
    <w:rsid w:val="000863C5"/>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0863C5"/>
    <w:rPr>
      <w:rFonts w:cs="Times New Roman"/>
    </w:rPr>
  </w:style>
  <w:style w:type="character" w:customStyle="1" w:styleId="StyleStyle411pt1Char">
    <w:name w:val="Style Style4 + 11 pt1 Char"/>
    <w:basedOn w:val="Style4Char"/>
    <w:link w:val="StyleStyle411pt1"/>
    <w:rsid w:val="000863C5"/>
    <w:rPr>
      <w:rFonts w:eastAsia="Times New Roman" w:cs="Times New Roman"/>
      <w:u w:val="single"/>
    </w:rPr>
  </w:style>
  <w:style w:type="character" w:customStyle="1" w:styleId="BoldandUnderlineCharChar2">
    <w:name w:val="Bold and Underline Char Char2"/>
    <w:basedOn w:val="DefaultParagraphFont"/>
    <w:rsid w:val="000863C5"/>
    <w:rPr>
      <w:b/>
      <w:u w:val="single"/>
      <w:lang w:val="en-US" w:eastAsia="en-US" w:bidi="ar-SA"/>
    </w:rPr>
  </w:style>
  <w:style w:type="character" w:customStyle="1" w:styleId="StyleUnderlineCharChar111pt">
    <w:name w:val="Style Underline Char Char1 + 11 pt"/>
    <w:basedOn w:val="DefaultParagraphFont"/>
    <w:rsid w:val="000863C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863C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863C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863C5"/>
    <w:rPr>
      <w:sz w:val="22"/>
      <w:u w:val="single"/>
    </w:rPr>
  </w:style>
  <w:style w:type="paragraph" w:customStyle="1" w:styleId="StyleMinimizedTextArialNarrow9pt">
    <w:name w:val="Style Minimized Text + Arial Narrow 9 pt"/>
    <w:basedOn w:val="Normal"/>
    <w:link w:val="StyleMinimizedTextArialNarrow9ptChar"/>
    <w:qFormat/>
    <w:rsid w:val="000863C5"/>
    <w:rPr>
      <w:rFonts w:eastAsia="Times New Roman"/>
    </w:rPr>
  </w:style>
  <w:style w:type="character" w:customStyle="1" w:styleId="StyleMinimizedTextArialNarrow9ptChar">
    <w:name w:val="Style Minimized Text + Arial Narrow 9 pt Char"/>
    <w:basedOn w:val="DefaultParagraphFont"/>
    <w:link w:val="StyleMinimizedTextArialNarrow9pt"/>
    <w:rsid w:val="000863C5"/>
    <w:rPr>
      <w:rFonts w:eastAsia="Times New Roman"/>
    </w:rPr>
  </w:style>
  <w:style w:type="paragraph" w:customStyle="1" w:styleId="StyleBoldandUnderlineChar11ptNotBold">
    <w:name w:val="Style Bold and Underline Char + 11 pt Not Bold"/>
    <w:link w:val="StyleBoldandUnderlineChar11ptNotBoldChar"/>
    <w:qFormat/>
    <w:rsid w:val="000863C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863C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863C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863C5"/>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863C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863C5"/>
    <w:rPr>
      <w:b w:val="0"/>
      <w:bCs/>
      <w:sz w:val="20"/>
      <w:u w:val="single"/>
      <w:lang w:val="en-US" w:eastAsia="en-US" w:bidi="ar-SA"/>
    </w:rPr>
  </w:style>
  <w:style w:type="character" w:customStyle="1" w:styleId="Styleunderline9pt">
    <w:name w:val="Style underline + 9 pt"/>
    <w:basedOn w:val="underline"/>
    <w:rsid w:val="000863C5"/>
    <w:rPr>
      <w:rFonts w:ascii="Times New Roman" w:hAnsi="Times New Roman" w:cs="Times New Roman"/>
      <w:b/>
      <w:sz w:val="20"/>
      <w:u w:val="single"/>
    </w:rPr>
  </w:style>
  <w:style w:type="character" w:customStyle="1" w:styleId="StyleTimesNewRoman9pt">
    <w:name w:val="Style Times New Roman 9 pt"/>
    <w:basedOn w:val="DefaultParagraphFont"/>
    <w:rsid w:val="000863C5"/>
    <w:rPr>
      <w:rFonts w:ascii="Times New Roman" w:hAnsi="Times New Roman"/>
      <w:sz w:val="20"/>
    </w:rPr>
  </w:style>
  <w:style w:type="character" w:customStyle="1" w:styleId="Styleunderline9pt1">
    <w:name w:val="Style underline + 9 pt1"/>
    <w:basedOn w:val="underline"/>
    <w:rsid w:val="000863C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863C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863C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863C5"/>
    <w:rPr>
      <w:b/>
      <w:bCs/>
      <w:noProof w:val="0"/>
      <w:sz w:val="20"/>
      <w:u w:val="single"/>
      <w:lang w:val="en-US" w:eastAsia="en-US" w:bidi="ar-SA"/>
    </w:rPr>
  </w:style>
  <w:style w:type="character" w:customStyle="1" w:styleId="Hyperlink23">
    <w:name w:val="Hyperlink23"/>
    <w:basedOn w:val="DefaultParagraphFont"/>
    <w:rsid w:val="000863C5"/>
    <w:rPr>
      <w:color w:val="3300CC"/>
      <w:u w:val="single"/>
    </w:rPr>
  </w:style>
  <w:style w:type="paragraph" w:customStyle="1" w:styleId="cardCharChar">
    <w:name w:val="card Char Char"/>
    <w:basedOn w:val="Normal"/>
    <w:link w:val="cardCharCharChar"/>
    <w:qFormat/>
    <w:rsid w:val="000863C5"/>
    <w:pPr>
      <w:ind w:left="288" w:right="288"/>
    </w:pPr>
    <w:rPr>
      <w:rFonts w:eastAsia="Times New Roman"/>
      <w:szCs w:val="20"/>
    </w:rPr>
  </w:style>
  <w:style w:type="character" w:customStyle="1" w:styleId="cardCharCharChar">
    <w:name w:val="card Char Char Char"/>
    <w:basedOn w:val="DefaultParagraphFont"/>
    <w:link w:val="cardCharChar"/>
    <w:rsid w:val="000863C5"/>
    <w:rPr>
      <w:rFonts w:eastAsia="Times New Roman"/>
      <w:szCs w:val="20"/>
    </w:rPr>
  </w:style>
  <w:style w:type="character" w:customStyle="1" w:styleId="StyleunderlineArialNarrow9ptBold">
    <w:name w:val="Style underline + Arial Narrow 9 pt Bold"/>
    <w:basedOn w:val="underline"/>
    <w:rsid w:val="000863C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863C5"/>
  </w:style>
  <w:style w:type="character" w:customStyle="1" w:styleId="StylecardCharCharArialNarrow9ptChar">
    <w:name w:val="Style card Char Char + Arial Narrow 9 pt Char"/>
    <w:basedOn w:val="cardCharCharChar"/>
    <w:link w:val="StylecardCharCharArialNarrow9pt"/>
    <w:rsid w:val="000863C5"/>
    <w:rPr>
      <w:rFonts w:eastAsia="Times New Roman"/>
      <w:szCs w:val="20"/>
    </w:rPr>
  </w:style>
  <w:style w:type="character" w:customStyle="1" w:styleId="UnderlineCharCharChar">
    <w:name w:val="Underline Char Char Char"/>
    <w:basedOn w:val="DefaultParagraphFont"/>
    <w:rsid w:val="000863C5"/>
    <w:rPr>
      <w:noProof w:val="0"/>
      <w:u w:val="single"/>
      <w:lang w:val="en-US" w:eastAsia="en-US" w:bidi="ar-SA"/>
    </w:rPr>
  </w:style>
  <w:style w:type="character" w:customStyle="1" w:styleId="CardTextChar1">
    <w:name w:val="Card Text Char1"/>
    <w:basedOn w:val="DefaultParagraphFont"/>
    <w:rsid w:val="000863C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863C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863C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863C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863C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863C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863C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863C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863C5"/>
    <w:rPr>
      <w:rFonts w:eastAsia="Times New Roman"/>
    </w:rPr>
  </w:style>
  <w:style w:type="character" w:customStyle="1" w:styleId="TextsmallChar">
    <w:name w:val="Textsmall Char"/>
    <w:basedOn w:val="DefaultParagraphFont"/>
    <w:link w:val="Textsmall"/>
    <w:rsid w:val="000863C5"/>
    <w:rPr>
      <w:rFonts w:eastAsia="Times New Roman"/>
    </w:rPr>
  </w:style>
  <w:style w:type="character" w:customStyle="1" w:styleId="CharChar111">
    <w:name w:val="Char Char111"/>
    <w:basedOn w:val="DefaultParagraphFont"/>
    <w:rsid w:val="000863C5"/>
    <w:rPr>
      <w:rFonts w:cs="Arial"/>
      <w:bCs/>
      <w:szCs w:val="26"/>
      <w:u w:val="single"/>
      <w:lang w:val="en-US" w:eastAsia="en-US" w:bidi="ar-SA"/>
    </w:rPr>
  </w:style>
  <w:style w:type="character" w:customStyle="1" w:styleId="UnderlineBold">
    <w:name w:val="Underline + Bold"/>
    <w:uiPriority w:val="1"/>
    <w:qFormat/>
    <w:rsid w:val="000863C5"/>
    <w:rPr>
      <w:b/>
      <w:sz w:val="20"/>
      <w:u w:val="single"/>
    </w:rPr>
  </w:style>
  <w:style w:type="paragraph" w:customStyle="1" w:styleId="cardtextsmall">
    <w:name w:val="card text small"/>
    <w:basedOn w:val="Normal"/>
    <w:qFormat/>
    <w:rsid w:val="000863C5"/>
    <w:rPr>
      <w:rFonts w:ascii="Arial Narrow" w:eastAsia="Times New Roman" w:hAnsi="Arial Narrow"/>
    </w:rPr>
  </w:style>
  <w:style w:type="character" w:customStyle="1" w:styleId="AUnterdline">
    <w:name w:val="AUnterdline"/>
    <w:rsid w:val="000863C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863C5"/>
    <w:rPr>
      <w:rFonts w:ascii="Times New Roman" w:hAnsi="Times New Roman"/>
      <w:b/>
      <w:bCs/>
      <w:sz w:val="20"/>
      <w:u w:val="single"/>
      <w:bdr w:val="single" w:sz="4" w:space="0" w:color="auto"/>
    </w:rPr>
  </w:style>
  <w:style w:type="character" w:customStyle="1" w:styleId="highlightedsearchterm">
    <w:name w:val="highlightedsearchterm"/>
    <w:rsid w:val="000863C5"/>
  </w:style>
  <w:style w:type="character" w:customStyle="1" w:styleId="StyleUnderline1">
    <w:name w:val="Style Underline1"/>
    <w:basedOn w:val="DefaultParagraphFont"/>
    <w:rsid w:val="000863C5"/>
    <w:rPr>
      <w:rFonts w:ascii="Times New Roman" w:hAnsi="Times New Roman"/>
      <w:sz w:val="20"/>
      <w:u w:val="single"/>
    </w:rPr>
  </w:style>
  <w:style w:type="paragraph" w:customStyle="1" w:styleId="CardIndented">
    <w:name w:val="Card (Indented)"/>
    <w:basedOn w:val="Normal"/>
    <w:link w:val="CardIndentedChar"/>
    <w:qFormat/>
    <w:rsid w:val="000863C5"/>
    <w:pPr>
      <w:ind w:left="288"/>
    </w:pPr>
  </w:style>
  <w:style w:type="paragraph" w:customStyle="1" w:styleId="StyleStyle49pt10">
    <w:name w:val="Style Style4 + 9 pt10"/>
    <w:basedOn w:val="Style4"/>
    <w:link w:val="StyleStyle49pt10Char"/>
    <w:qFormat/>
    <w:rsid w:val="000863C5"/>
    <w:rPr>
      <w:rFonts w:cs="Times New Roman"/>
    </w:rPr>
  </w:style>
  <w:style w:type="character" w:customStyle="1" w:styleId="StyleStyle49pt10Char">
    <w:name w:val="Style Style4 + 9 pt10 Char"/>
    <w:basedOn w:val="Style4Char"/>
    <w:link w:val="StyleStyle49pt10"/>
    <w:rsid w:val="000863C5"/>
    <w:rPr>
      <w:rFonts w:eastAsia="Times New Roman" w:cs="Times New Roman"/>
      <w:u w:val="single"/>
    </w:rPr>
  </w:style>
  <w:style w:type="paragraph" w:customStyle="1" w:styleId="StyleStyle49ptBold7">
    <w:name w:val="Style Style4 + 9 pt Bold7"/>
    <w:basedOn w:val="Style4"/>
    <w:link w:val="StyleStyle49ptBold7Char"/>
    <w:qFormat/>
    <w:rsid w:val="000863C5"/>
    <w:rPr>
      <w:rFonts w:cs="Times New Roman"/>
      <w:b/>
      <w:bCs/>
    </w:rPr>
  </w:style>
  <w:style w:type="character" w:customStyle="1" w:styleId="StyleStyle49ptBold7Char">
    <w:name w:val="Style Style4 + 9 pt Bold7 Char"/>
    <w:link w:val="StyleStyle49ptBold7"/>
    <w:rsid w:val="000863C5"/>
    <w:rPr>
      <w:rFonts w:eastAsia="Times New Roman" w:cs="Times New Roman"/>
      <w:b/>
      <w:bCs/>
      <w:u w:val="single"/>
    </w:rPr>
  </w:style>
  <w:style w:type="paragraph" w:customStyle="1" w:styleId="NormalUnderline">
    <w:name w:val="Normal Underline"/>
    <w:basedOn w:val="Normal"/>
    <w:link w:val="NormalUnderlineChar"/>
    <w:qFormat/>
    <w:rsid w:val="000863C5"/>
    <w:pPr>
      <w:ind w:left="288"/>
    </w:pPr>
    <w:rPr>
      <w:rFonts w:eastAsia="Times New Roman"/>
      <w:u w:val="single"/>
    </w:rPr>
  </w:style>
  <w:style w:type="character" w:customStyle="1" w:styleId="NormalUnderlineChar">
    <w:name w:val="Normal Underline Char"/>
    <w:link w:val="NormalUnderline"/>
    <w:rsid w:val="000863C5"/>
    <w:rPr>
      <w:rFonts w:eastAsia="Times New Roman"/>
      <w:u w:val="single"/>
    </w:rPr>
  </w:style>
  <w:style w:type="character" w:customStyle="1" w:styleId="DontRead">
    <w:name w:val="Don't Read"/>
    <w:qFormat/>
    <w:rsid w:val="000863C5"/>
    <w:rPr>
      <w:rFonts w:ascii="Times New Roman" w:hAnsi="Times New Roman"/>
      <w:sz w:val="16"/>
    </w:rPr>
  </w:style>
  <w:style w:type="paragraph" w:customStyle="1" w:styleId="Underlinestyle">
    <w:name w:val="Underline style"/>
    <w:basedOn w:val="Normal"/>
    <w:qFormat/>
    <w:rsid w:val="000863C5"/>
    <w:rPr>
      <w:rFonts w:eastAsia="Times New Roman"/>
      <w:u w:val="single"/>
    </w:rPr>
  </w:style>
  <w:style w:type="character" w:customStyle="1" w:styleId="Style11ptUnderline3">
    <w:name w:val="Style 11 pt Underline3"/>
    <w:rsid w:val="000863C5"/>
    <w:rPr>
      <w:sz w:val="20"/>
      <w:u w:val="single"/>
    </w:rPr>
  </w:style>
  <w:style w:type="character" w:customStyle="1" w:styleId="27">
    <w:name w:val="27"/>
    <w:rsid w:val="000863C5"/>
    <w:rPr>
      <w:rFonts w:cs="Arial"/>
      <w:bCs/>
      <w:sz w:val="20"/>
      <w:u w:val="single"/>
      <w:lang w:val="en-US" w:eastAsia="en-US" w:bidi="ar-SA"/>
    </w:rPr>
  </w:style>
  <w:style w:type="character" w:customStyle="1" w:styleId="2">
    <w:name w:val="2"/>
    <w:rsid w:val="000863C5"/>
    <w:rPr>
      <w:rFonts w:cs="Arial"/>
      <w:bCs/>
      <w:sz w:val="20"/>
      <w:u w:val="single"/>
      <w:lang w:val="en-US" w:eastAsia="en-US" w:bidi="ar-SA"/>
    </w:rPr>
  </w:style>
  <w:style w:type="character" w:customStyle="1" w:styleId="Style9ptUnderline11">
    <w:name w:val="Style 9 pt Underline11"/>
    <w:basedOn w:val="DefaultParagraphFont"/>
    <w:rsid w:val="000863C5"/>
    <w:rPr>
      <w:sz w:val="20"/>
      <w:u w:val="single"/>
    </w:rPr>
  </w:style>
  <w:style w:type="character" w:customStyle="1" w:styleId="Style9ptBoldUnderline5">
    <w:name w:val="Style 9 pt Bold Underline5"/>
    <w:basedOn w:val="DefaultParagraphFont"/>
    <w:rsid w:val="000863C5"/>
    <w:rPr>
      <w:b/>
      <w:bCs/>
      <w:sz w:val="20"/>
      <w:u w:val="single"/>
    </w:rPr>
  </w:style>
  <w:style w:type="character" w:customStyle="1" w:styleId="CharChar114">
    <w:name w:val="Char Char114"/>
    <w:basedOn w:val="DefaultParagraphFont"/>
    <w:rsid w:val="000863C5"/>
    <w:rPr>
      <w:rFonts w:cs="Arial"/>
      <w:bCs/>
      <w:szCs w:val="26"/>
      <w:u w:val="single"/>
      <w:lang w:val="en-US" w:eastAsia="en-US" w:bidi="ar-SA"/>
    </w:rPr>
  </w:style>
  <w:style w:type="character" w:customStyle="1" w:styleId="CharChar113">
    <w:name w:val="Char Char113"/>
    <w:basedOn w:val="DefaultParagraphFont"/>
    <w:rsid w:val="000863C5"/>
    <w:rPr>
      <w:rFonts w:cs="Arial"/>
      <w:bCs/>
      <w:szCs w:val="26"/>
      <w:u w:val="single"/>
      <w:lang w:val="en-US" w:eastAsia="en-US" w:bidi="ar-SA"/>
    </w:rPr>
  </w:style>
  <w:style w:type="character" w:customStyle="1" w:styleId="CharChar112">
    <w:name w:val="Char Char112"/>
    <w:basedOn w:val="DefaultParagraphFont"/>
    <w:rsid w:val="000863C5"/>
    <w:rPr>
      <w:rFonts w:cs="Arial"/>
      <w:bCs/>
      <w:szCs w:val="26"/>
      <w:u w:val="single"/>
      <w:lang w:val="en-US" w:eastAsia="en-US" w:bidi="ar-SA"/>
    </w:rPr>
  </w:style>
  <w:style w:type="character" w:customStyle="1" w:styleId="ssl0">
    <w:name w:val="ss_l0"/>
    <w:basedOn w:val="DefaultParagraphFont"/>
    <w:rsid w:val="000863C5"/>
  </w:style>
  <w:style w:type="paragraph" w:styleId="CommentText">
    <w:name w:val="annotation text"/>
    <w:basedOn w:val="Normal"/>
    <w:link w:val="CommentTextChar"/>
    <w:uiPriority w:val="99"/>
    <w:rsid w:val="000863C5"/>
    <w:rPr>
      <w:szCs w:val="20"/>
    </w:rPr>
  </w:style>
  <w:style w:type="character" w:customStyle="1" w:styleId="CommentTextChar">
    <w:name w:val="Comment Text Char"/>
    <w:basedOn w:val="DefaultParagraphFont"/>
    <w:link w:val="CommentText"/>
    <w:uiPriority w:val="99"/>
    <w:rsid w:val="000863C5"/>
    <w:rPr>
      <w:szCs w:val="20"/>
    </w:rPr>
  </w:style>
  <w:style w:type="character" w:customStyle="1" w:styleId="CommentSubjectChar">
    <w:name w:val="Comment Subject Char"/>
    <w:basedOn w:val="CommentTextChar"/>
    <w:link w:val="CommentSubject"/>
    <w:rsid w:val="000863C5"/>
    <w:rPr>
      <w:rFonts w:ascii="Times New Roman" w:hAnsi="Times New Roman" w:cs="Times New Roman"/>
      <w:b/>
      <w:bCs/>
      <w:szCs w:val="20"/>
    </w:rPr>
  </w:style>
  <w:style w:type="paragraph" w:styleId="CommentSubject">
    <w:name w:val="annotation subject"/>
    <w:basedOn w:val="CommentText"/>
    <w:next w:val="CommentText"/>
    <w:link w:val="CommentSubjectChar"/>
    <w:rsid w:val="000863C5"/>
    <w:rPr>
      <w:rFonts w:ascii="Times New Roman" w:hAnsi="Times New Roman" w:cs="Times New Roman"/>
      <w:b/>
      <w:bCs/>
    </w:rPr>
  </w:style>
  <w:style w:type="character" w:customStyle="1" w:styleId="CommentSubjectChar1">
    <w:name w:val="Comment Subject Char1"/>
    <w:basedOn w:val="CommentTextChar"/>
    <w:uiPriority w:val="99"/>
    <w:semiHidden/>
    <w:rsid w:val="000863C5"/>
    <w:rPr>
      <w:b/>
      <w:bCs/>
      <w:szCs w:val="20"/>
    </w:rPr>
  </w:style>
  <w:style w:type="paragraph" w:customStyle="1" w:styleId="WW-Default1">
    <w:name w:val="WW-Default1"/>
    <w:basedOn w:val="Normal"/>
    <w:qFormat/>
    <w:rsid w:val="000863C5"/>
    <w:pPr>
      <w:suppressAutoHyphens/>
    </w:pPr>
    <w:rPr>
      <w:rFonts w:eastAsia="Times New Roman"/>
      <w:b/>
      <w:bCs/>
      <w:szCs w:val="20"/>
      <w:lang w:eastAsia="ar-SA"/>
    </w:rPr>
  </w:style>
  <w:style w:type="paragraph" w:customStyle="1" w:styleId="Normal1">
    <w:name w:val="Normal1"/>
    <w:basedOn w:val="BodyText"/>
    <w:qFormat/>
    <w:rsid w:val="000863C5"/>
  </w:style>
  <w:style w:type="character" w:customStyle="1" w:styleId="zoomme">
    <w:name w:val="zoomme"/>
    <w:basedOn w:val="DefaultParagraphFont"/>
    <w:rsid w:val="000863C5"/>
  </w:style>
  <w:style w:type="character" w:customStyle="1" w:styleId="Date1">
    <w:name w:val="Date1"/>
    <w:basedOn w:val="DefaultParagraphFont"/>
    <w:rsid w:val="000863C5"/>
  </w:style>
  <w:style w:type="character" w:customStyle="1" w:styleId="classauthor">
    <w:name w:val="class=&quot;author&quot;"/>
    <w:basedOn w:val="DefaultParagraphFont"/>
    <w:rsid w:val="000863C5"/>
  </w:style>
  <w:style w:type="paragraph" w:customStyle="1" w:styleId="CardStyle">
    <w:name w:val="Card Style"/>
    <w:basedOn w:val="Normal"/>
    <w:link w:val="CardStyleChar"/>
    <w:qFormat/>
    <w:rsid w:val="000863C5"/>
    <w:rPr>
      <w:rFonts w:eastAsia="Times New Roman"/>
    </w:rPr>
  </w:style>
  <w:style w:type="character" w:customStyle="1" w:styleId="CharCharChar">
    <w:name w:val="Char Char Char"/>
    <w:basedOn w:val="DefaultParagraphFont"/>
    <w:rsid w:val="000863C5"/>
    <w:rPr>
      <w:rFonts w:cs="Arial"/>
      <w:bCs/>
      <w:szCs w:val="26"/>
      <w:u w:val="single"/>
      <w:lang w:val="en-US" w:eastAsia="en-US" w:bidi="ar-SA"/>
    </w:rPr>
  </w:style>
  <w:style w:type="character" w:customStyle="1" w:styleId="BoldUnderlineChar0">
    <w:name w:val="Bold Underline Char"/>
    <w:rsid w:val="000863C5"/>
    <w:rPr>
      <w:rFonts w:ascii="Times New Roman" w:eastAsia="Times New Roman" w:hAnsi="Times New Roman"/>
      <w:b/>
      <w:bCs/>
      <w:szCs w:val="24"/>
      <w:u w:val="single"/>
    </w:rPr>
  </w:style>
  <w:style w:type="character" w:customStyle="1" w:styleId="texto1">
    <w:name w:val="texto1"/>
    <w:rsid w:val="000863C5"/>
  </w:style>
  <w:style w:type="character" w:customStyle="1" w:styleId="apple-style-span">
    <w:name w:val="apple-style-span"/>
    <w:rsid w:val="000863C5"/>
  </w:style>
  <w:style w:type="paragraph" w:customStyle="1" w:styleId="citenon-bold">
    <w:name w:val="cite non-bold"/>
    <w:basedOn w:val="Normal"/>
    <w:link w:val="citenon-boldChar"/>
    <w:qFormat/>
    <w:rsid w:val="000863C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863C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863C5"/>
    <w:rPr>
      <w:rFonts w:eastAsia="Times New Roman" w:cs="Arial"/>
      <w:b/>
      <w:sz w:val="24"/>
      <w:szCs w:val="28"/>
    </w:rPr>
  </w:style>
  <w:style w:type="paragraph" w:customStyle="1" w:styleId="Style23">
    <w:name w:val="Style23"/>
    <w:basedOn w:val="Normal"/>
    <w:uiPriority w:val="99"/>
    <w:qFormat/>
    <w:rsid w:val="000863C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863C5"/>
    <w:rPr>
      <w:rFonts w:eastAsia="Times New Roman"/>
      <w:lang w:bidi="en-US"/>
    </w:rPr>
  </w:style>
  <w:style w:type="character" w:customStyle="1" w:styleId="gray">
    <w:name w:val="gray"/>
    <w:basedOn w:val="DefaultParagraphFont"/>
    <w:rsid w:val="000863C5"/>
  </w:style>
  <w:style w:type="paragraph" w:customStyle="1" w:styleId="Tagtemplate">
    <w:name w:val="Tagtemplate"/>
    <w:basedOn w:val="Normal"/>
    <w:link w:val="TagtemplateChar"/>
    <w:autoRedefine/>
    <w:qFormat/>
    <w:rsid w:val="000863C5"/>
    <w:pPr>
      <w:keepNext/>
      <w:keepLines/>
    </w:pPr>
    <w:rPr>
      <w:rFonts w:eastAsia="Calibri"/>
      <w:b/>
    </w:rPr>
  </w:style>
  <w:style w:type="character" w:customStyle="1" w:styleId="TagtemplateChar">
    <w:name w:val="Tagtemplate Char"/>
    <w:basedOn w:val="DefaultParagraphFont"/>
    <w:link w:val="Tagtemplate"/>
    <w:rsid w:val="000863C5"/>
    <w:rPr>
      <w:rFonts w:eastAsia="Calibri"/>
      <w:b/>
    </w:rPr>
  </w:style>
  <w:style w:type="character" w:customStyle="1" w:styleId="Styleunderline11ptBorderSinglesolidlineAuto05p">
    <w:name w:val="Style underline + 11 pt Border: : (Single solid line Auto  0.5 p..."/>
    <w:rsid w:val="000863C5"/>
    <w:rPr>
      <w:sz w:val="20"/>
      <w:u w:val="single"/>
      <w:bdr w:val="single" w:sz="4" w:space="0" w:color="auto"/>
    </w:rPr>
  </w:style>
  <w:style w:type="paragraph" w:customStyle="1" w:styleId="Citation-FirstLine">
    <w:name w:val="Citation - First Line"/>
    <w:basedOn w:val="Normal"/>
    <w:next w:val="Normal"/>
    <w:autoRedefine/>
    <w:qFormat/>
    <w:rsid w:val="000863C5"/>
    <w:pPr>
      <w:spacing w:line="240" w:lineRule="atLeast"/>
      <w:jc w:val="both"/>
    </w:pPr>
    <w:rPr>
      <w:rFonts w:ascii="Book Antiqua" w:eastAsia="Times New Roman" w:hAnsi="Book Antiqua"/>
    </w:rPr>
  </w:style>
  <w:style w:type="character" w:customStyle="1" w:styleId="CardText-Underlined">
    <w:name w:val="Card Text - Underlined"/>
    <w:rsid w:val="000863C5"/>
    <w:rPr>
      <w:b/>
      <w:sz w:val="20"/>
      <w:u w:val="single"/>
    </w:rPr>
  </w:style>
  <w:style w:type="paragraph" w:customStyle="1" w:styleId="Citation-Complete">
    <w:name w:val="Citation - Complete"/>
    <w:basedOn w:val="Normal"/>
    <w:next w:val="Normal"/>
    <w:link w:val="Citation-CompleteChar"/>
    <w:autoRedefine/>
    <w:qFormat/>
    <w:rsid w:val="000863C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863C5"/>
    <w:rPr>
      <w:rFonts w:ascii="Book Antiqua" w:eastAsia="Times New Roman" w:hAnsi="Book Antiqua"/>
    </w:rPr>
  </w:style>
  <w:style w:type="character" w:customStyle="1" w:styleId="MicroTextChar">
    <w:name w:val="MicroText Char"/>
    <w:link w:val="MicroText"/>
    <w:rsid w:val="000863C5"/>
    <w:rPr>
      <w:rFonts w:ascii="Arial Narrow" w:hAnsi="Arial Narrow"/>
      <w:sz w:val="12"/>
    </w:rPr>
  </w:style>
  <w:style w:type="paragraph" w:customStyle="1" w:styleId="TagCite">
    <w:name w:val="Tag/Cite"/>
    <w:basedOn w:val="Normal"/>
    <w:qFormat/>
    <w:rsid w:val="000863C5"/>
    <w:rPr>
      <w:rFonts w:eastAsia="Times New Roman"/>
      <w:b/>
    </w:rPr>
  </w:style>
  <w:style w:type="character" w:customStyle="1" w:styleId="Style11ptItalicUnderline">
    <w:name w:val="Style 11 pt Italic Underline"/>
    <w:basedOn w:val="DefaultParagraphFont"/>
    <w:rsid w:val="000863C5"/>
    <w:rPr>
      <w:i/>
      <w:iCs/>
      <w:sz w:val="20"/>
      <w:u w:val="single"/>
    </w:rPr>
  </w:style>
  <w:style w:type="character" w:customStyle="1" w:styleId="Style11ptItalic">
    <w:name w:val="Style 11 pt Italic"/>
    <w:basedOn w:val="DefaultParagraphFont"/>
    <w:rsid w:val="000863C5"/>
    <w:rPr>
      <w:rFonts w:ascii="Times New Roman" w:hAnsi="Times New Roman"/>
      <w:i/>
      <w:iCs/>
      <w:sz w:val="20"/>
    </w:rPr>
  </w:style>
  <w:style w:type="character" w:customStyle="1" w:styleId="BoldandUnderlineChar">
    <w:name w:val="Bold and Underline Char"/>
    <w:basedOn w:val="DefaultParagraphFont"/>
    <w:link w:val="BoldandUnderline"/>
    <w:locked/>
    <w:rsid w:val="000863C5"/>
    <w:rPr>
      <w:b/>
      <w:u w:val="single"/>
    </w:rPr>
  </w:style>
  <w:style w:type="paragraph" w:customStyle="1" w:styleId="BoldandUnderline">
    <w:name w:val="Bold and Underline"/>
    <w:basedOn w:val="Normal"/>
    <w:link w:val="BoldandUnderlineChar"/>
    <w:qFormat/>
    <w:rsid w:val="000863C5"/>
    <w:rPr>
      <w:b/>
      <w:u w:val="single"/>
    </w:rPr>
  </w:style>
  <w:style w:type="character" w:customStyle="1" w:styleId="hdr">
    <w:name w:val="hdr"/>
    <w:basedOn w:val="DefaultParagraphFont"/>
    <w:rsid w:val="000863C5"/>
  </w:style>
  <w:style w:type="paragraph" w:customStyle="1" w:styleId="StyleStyle49ptBold3">
    <w:name w:val="Style Style4 + 9 pt Bold3"/>
    <w:basedOn w:val="Style4"/>
    <w:link w:val="StyleStyle49ptBold3Char"/>
    <w:qFormat/>
    <w:rsid w:val="000863C5"/>
    <w:rPr>
      <w:rFonts w:cs="Times New Roman"/>
      <w:b/>
      <w:bCs/>
    </w:rPr>
  </w:style>
  <w:style w:type="character" w:customStyle="1" w:styleId="StyleStyle49ptBold3Char">
    <w:name w:val="Style Style4 + 9 pt Bold3 Char"/>
    <w:basedOn w:val="Style4Char"/>
    <w:link w:val="StyleStyle49ptBold3"/>
    <w:rsid w:val="000863C5"/>
    <w:rPr>
      <w:rFonts w:eastAsia="Times New Roman" w:cs="Times New Roman"/>
      <w:b/>
      <w:bCs/>
      <w:u w:val="single"/>
    </w:rPr>
  </w:style>
  <w:style w:type="character" w:customStyle="1" w:styleId="Style9ptUnderline6">
    <w:name w:val="Style 9 pt Underline6"/>
    <w:basedOn w:val="DefaultParagraphFont"/>
    <w:rsid w:val="000863C5"/>
    <w:rPr>
      <w:sz w:val="20"/>
      <w:u w:val="single"/>
    </w:rPr>
  </w:style>
  <w:style w:type="character" w:customStyle="1" w:styleId="ct-with-fmlt">
    <w:name w:val="ct-with-fmlt"/>
    <w:basedOn w:val="DefaultParagraphFont"/>
    <w:rsid w:val="000863C5"/>
  </w:style>
  <w:style w:type="paragraph" w:customStyle="1" w:styleId="TagText">
    <w:name w:val="TagText"/>
    <w:basedOn w:val="Normal"/>
    <w:uiPriority w:val="99"/>
    <w:qFormat/>
    <w:rsid w:val="000863C5"/>
    <w:rPr>
      <w:b/>
    </w:rPr>
  </w:style>
  <w:style w:type="paragraph" w:customStyle="1" w:styleId="StyleStyle49pt">
    <w:name w:val="Style Style4 + 9 pt"/>
    <w:basedOn w:val="Normal"/>
    <w:link w:val="StyleStyle49ptChar"/>
    <w:qFormat/>
    <w:rsid w:val="000863C5"/>
    <w:rPr>
      <w:rFonts w:eastAsia="Times New Roman"/>
      <w:u w:val="single"/>
    </w:rPr>
  </w:style>
  <w:style w:type="character" w:customStyle="1" w:styleId="StyleStyle49ptChar">
    <w:name w:val="Style Style4 + 9 pt Char"/>
    <w:basedOn w:val="DefaultParagraphFont"/>
    <w:link w:val="StyleStyle49pt"/>
    <w:rsid w:val="000863C5"/>
    <w:rPr>
      <w:rFonts w:eastAsia="Times New Roman"/>
      <w:u w:val="single"/>
    </w:rPr>
  </w:style>
  <w:style w:type="paragraph" w:customStyle="1" w:styleId="StyleStyle49ptBold">
    <w:name w:val="Style Style4 + 9 pt Bold"/>
    <w:basedOn w:val="Normal"/>
    <w:link w:val="StyleStyle49ptBoldChar"/>
    <w:qFormat/>
    <w:rsid w:val="000863C5"/>
    <w:rPr>
      <w:rFonts w:eastAsia="Times New Roman"/>
      <w:b/>
      <w:bCs/>
      <w:u w:val="single"/>
    </w:rPr>
  </w:style>
  <w:style w:type="character" w:customStyle="1" w:styleId="StyleStyle49ptBoldChar">
    <w:name w:val="Style Style4 + 9 pt Bold Char"/>
    <w:basedOn w:val="DefaultParagraphFont"/>
    <w:link w:val="StyleStyle49ptBold"/>
    <w:rsid w:val="000863C5"/>
    <w:rPr>
      <w:rFonts w:eastAsia="Times New Roman"/>
      <w:b/>
      <w:bCs/>
      <w:u w:val="single"/>
    </w:rPr>
  </w:style>
  <w:style w:type="paragraph" w:customStyle="1" w:styleId="StyleStyle49ptBoldItalic">
    <w:name w:val="Style Style4 + 9 pt Bold Italic"/>
    <w:basedOn w:val="Normal"/>
    <w:link w:val="StyleStyle49ptBoldItalicChar"/>
    <w:qFormat/>
    <w:rsid w:val="000863C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863C5"/>
    <w:rPr>
      <w:rFonts w:eastAsia="Times New Roman"/>
      <w:b/>
      <w:bCs/>
      <w:i/>
      <w:iCs/>
      <w:u w:val="single"/>
    </w:rPr>
  </w:style>
  <w:style w:type="paragraph" w:customStyle="1" w:styleId="StyleUnderlined11ptBold">
    <w:name w:val="Style Underlined + 11 pt Bold"/>
    <w:link w:val="StyleUnderlined11ptBoldChar"/>
    <w:qFormat/>
    <w:rsid w:val="000863C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863C5"/>
    <w:rPr>
      <w:rFonts w:ascii="Arial" w:eastAsia="Times New Roman" w:hAnsi="Arial" w:cs="Arial"/>
      <w:b/>
      <w:bCs/>
      <w:szCs w:val="24"/>
      <w:u w:val="single"/>
    </w:rPr>
  </w:style>
  <w:style w:type="paragraph" w:customStyle="1" w:styleId="StyleUnderlined11pt">
    <w:name w:val="Style Underlined + 11 pt"/>
    <w:link w:val="StyleUnderlined11ptChar"/>
    <w:qFormat/>
    <w:rsid w:val="000863C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863C5"/>
    <w:rPr>
      <w:rFonts w:ascii="Arial" w:eastAsia="Times New Roman" w:hAnsi="Arial" w:cs="Arial"/>
      <w:szCs w:val="24"/>
      <w:u w:val="single"/>
    </w:rPr>
  </w:style>
  <w:style w:type="character" w:customStyle="1" w:styleId="newscontent">
    <w:name w:val="newscontent"/>
    <w:rsid w:val="000863C5"/>
  </w:style>
  <w:style w:type="character" w:customStyle="1" w:styleId="StyleUnderlinePatternClearYellow">
    <w:name w:val="Style Underline Pattern: Clear (Yellow)"/>
    <w:basedOn w:val="DefaultParagraphFont"/>
    <w:rsid w:val="000863C5"/>
    <w:rPr>
      <w:u w:val="single"/>
      <w:shd w:val="clear" w:color="auto" w:fill="00FF00"/>
    </w:rPr>
  </w:style>
  <w:style w:type="paragraph" w:customStyle="1" w:styleId="StyleUnderlineChar11pt3">
    <w:name w:val="Style Underline Char + 11 pt3"/>
    <w:link w:val="StyleUnderlineChar11pt3Char"/>
    <w:qFormat/>
    <w:rsid w:val="000863C5"/>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863C5"/>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863C5"/>
    <w:rPr>
      <w:b w:val="0"/>
      <w:bCs/>
      <w:u w:val="single"/>
    </w:rPr>
  </w:style>
  <w:style w:type="character" w:customStyle="1" w:styleId="date-display-single">
    <w:name w:val="date-display-single"/>
    <w:basedOn w:val="DefaultParagraphFont"/>
    <w:rsid w:val="000863C5"/>
  </w:style>
  <w:style w:type="character" w:customStyle="1" w:styleId="CommentTextChar1">
    <w:name w:val="Comment Text Char1"/>
    <w:basedOn w:val="DefaultParagraphFont"/>
    <w:uiPriority w:val="99"/>
    <w:rsid w:val="000863C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863C5"/>
    <w:rPr>
      <w:rFonts w:ascii="Times New Roman" w:hAnsi="Times New Roman" w:cs="Times New Roman"/>
      <w:sz w:val="20"/>
    </w:rPr>
  </w:style>
  <w:style w:type="paragraph" w:customStyle="1" w:styleId="Cite2">
    <w:name w:val="Cite 2"/>
    <w:basedOn w:val="Normal"/>
    <w:qFormat/>
    <w:rsid w:val="000863C5"/>
    <w:rPr>
      <w:rFonts w:eastAsia="MS Mincho"/>
      <w:b/>
      <w:u w:val="single"/>
    </w:rPr>
  </w:style>
  <w:style w:type="character" w:customStyle="1" w:styleId="StyleunderlineBold">
    <w:name w:val="Style underline + Bold"/>
    <w:basedOn w:val="underline"/>
    <w:rsid w:val="000863C5"/>
    <w:rPr>
      <w:rFonts w:ascii="Times New Roman" w:hAnsi="Times New Roman" w:cs="Times New Roman"/>
      <w:bCs/>
      <w:sz w:val="20"/>
      <w:u w:val="single"/>
    </w:rPr>
  </w:style>
  <w:style w:type="paragraph" w:customStyle="1" w:styleId="cards0">
    <w:name w:val="cards"/>
    <w:basedOn w:val="Cites0"/>
    <w:qFormat/>
    <w:rsid w:val="000863C5"/>
    <w:pPr>
      <w:widowControl/>
      <w:jc w:val="left"/>
    </w:pPr>
    <w:rPr>
      <w:szCs w:val="22"/>
    </w:rPr>
  </w:style>
  <w:style w:type="character" w:customStyle="1" w:styleId="Style10ptUnderline">
    <w:name w:val="Style 10 pt Underline"/>
    <w:basedOn w:val="DefaultParagraphFont"/>
    <w:rsid w:val="000863C5"/>
    <w:rPr>
      <w:sz w:val="20"/>
      <w:u w:val="single"/>
    </w:rPr>
  </w:style>
  <w:style w:type="character" w:styleId="HTMLCite">
    <w:name w:val="HTML Cite"/>
    <w:uiPriority w:val="99"/>
    <w:rsid w:val="000863C5"/>
    <w:rPr>
      <w:i/>
      <w:iCs/>
    </w:rPr>
  </w:style>
  <w:style w:type="character" w:customStyle="1" w:styleId="slug-pub-date">
    <w:name w:val="slug-pub-date"/>
    <w:basedOn w:val="DefaultParagraphFont"/>
    <w:rsid w:val="000863C5"/>
  </w:style>
  <w:style w:type="character" w:customStyle="1" w:styleId="slug-vol">
    <w:name w:val="slug-vol"/>
    <w:basedOn w:val="DefaultParagraphFont"/>
    <w:rsid w:val="000863C5"/>
  </w:style>
  <w:style w:type="character" w:customStyle="1" w:styleId="slug-issue">
    <w:name w:val="slug-issue"/>
    <w:basedOn w:val="DefaultParagraphFont"/>
    <w:rsid w:val="000863C5"/>
  </w:style>
  <w:style w:type="character" w:customStyle="1" w:styleId="slug-pages">
    <w:name w:val="slug-pages"/>
    <w:basedOn w:val="DefaultParagraphFont"/>
    <w:rsid w:val="000863C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863C5"/>
    <w:rPr>
      <w:b/>
      <w:bCs/>
      <w:strike w:val="0"/>
      <w:dstrike w:val="0"/>
      <w:sz w:val="24"/>
      <w:u w:val="none"/>
      <w:effect w:val="none"/>
    </w:rPr>
  </w:style>
  <w:style w:type="paragraph" w:customStyle="1" w:styleId="Tag2">
    <w:name w:val="Tag2"/>
    <w:basedOn w:val="Normal"/>
    <w:autoRedefine/>
    <w:qFormat/>
    <w:rsid w:val="000863C5"/>
    <w:pPr>
      <w:spacing w:before="120"/>
    </w:pPr>
    <w:rPr>
      <w:b/>
      <w:sz w:val="26"/>
    </w:rPr>
  </w:style>
  <w:style w:type="character" w:customStyle="1" w:styleId="tagchar">
    <w:name w:val="tagchar"/>
    <w:basedOn w:val="DefaultParagraphFont"/>
    <w:rsid w:val="000863C5"/>
  </w:style>
  <w:style w:type="paragraph" w:customStyle="1" w:styleId="NormalText">
    <w:name w:val="Normal Text"/>
    <w:basedOn w:val="Normal"/>
    <w:link w:val="NormalTextChar"/>
    <w:autoRedefine/>
    <w:qFormat/>
    <w:rsid w:val="000863C5"/>
    <w:pPr>
      <w:jc w:val="both"/>
    </w:pPr>
    <w:rPr>
      <w:rFonts w:eastAsia="Times New Roman"/>
      <w:szCs w:val="26"/>
    </w:rPr>
  </w:style>
  <w:style w:type="character" w:customStyle="1" w:styleId="pmterms11">
    <w:name w:val="pmterms11"/>
    <w:basedOn w:val="DefaultParagraphFont"/>
    <w:rsid w:val="000863C5"/>
    <w:rPr>
      <w:b/>
      <w:bCs/>
      <w:i w:val="0"/>
      <w:iCs w:val="0"/>
      <w:color w:val="000000"/>
    </w:rPr>
  </w:style>
  <w:style w:type="character" w:customStyle="1" w:styleId="StyleUnderlineChar9ptBold">
    <w:name w:val="Style Underline Char + 9 pt Bold"/>
    <w:basedOn w:val="DefaultParagraphFont"/>
    <w:rsid w:val="000863C5"/>
    <w:rPr>
      <w:rFonts w:ascii="Times New Roman" w:hAnsi="Times New Roman"/>
      <w:b/>
      <w:bCs/>
      <w:sz w:val="20"/>
      <w:u w:val="single"/>
      <w:lang w:val="en-US" w:eastAsia="en-US" w:bidi="ar-SA"/>
    </w:rPr>
  </w:style>
  <w:style w:type="character" w:customStyle="1" w:styleId="Style8pt">
    <w:name w:val="Style 8 pt"/>
    <w:basedOn w:val="DefaultParagraphFont"/>
    <w:rsid w:val="000863C5"/>
    <w:rPr>
      <w:sz w:val="20"/>
    </w:rPr>
  </w:style>
  <w:style w:type="character" w:customStyle="1" w:styleId="UnderlineChar5Char">
    <w:name w:val="Underline Char5 Char"/>
    <w:basedOn w:val="DefaultParagraphFont"/>
    <w:rsid w:val="000863C5"/>
    <w:rPr>
      <w:szCs w:val="24"/>
      <w:u w:val="single"/>
      <w:lang w:val="en-US" w:eastAsia="en-US" w:bidi="ar-SA"/>
    </w:rPr>
  </w:style>
  <w:style w:type="character" w:customStyle="1" w:styleId="BoldandUnderlineChar2Char1">
    <w:name w:val="Bold and Underline Char2 Char1"/>
    <w:basedOn w:val="DefaultParagraphFont"/>
    <w:rsid w:val="000863C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863C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863C5"/>
    <w:rPr>
      <w:szCs w:val="24"/>
      <w:u w:val="single"/>
      <w:lang w:val="en-US" w:eastAsia="en-US" w:bidi="ar-SA"/>
    </w:rPr>
  </w:style>
  <w:style w:type="paragraph" w:customStyle="1" w:styleId="Language">
    <w:name w:val="Language"/>
    <w:basedOn w:val="Normal"/>
    <w:link w:val="LanguageChar"/>
    <w:qFormat/>
    <w:rsid w:val="000863C5"/>
    <w:rPr>
      <w:rFonts w:eastAsia="Times New Roman"/>
      <w:strike/>
      <w:szCs w:val="20"/>
    </w:rPr>
  </w:style>
  <w:style w:type="character" w:customStyle="1" w:styleId="LanguageChar">
    <w:name w:val="Language Char"/>
    <w:basedOn w:val="DefaultParagraphFont"/>
    <w:link w:val="Language"/>
    <w:rsid w:val="000863C5"/>
    <w:rPr>
      <w:rFonts w:eastAsia="Times New Roman"/>
      <w:strike/>
      <w:szCs w:val="20"/>
    </w:rPr>
  </w:style>
  <w:style w:type="paragraph" w:customStyle="1" w:styleId="UnderlineChar3">
    <w:name w:val="Underline Char3"/>
    <w:basedOn w:val="Normal"/>
    <w:link w:val="UnderlineChar3Char"/>
    <w:qFormat/>
    <w:rsid w:val="000863C5"/>
    <w:rPr>
      <w:rFonts w:eastAsia="Times New Roman"/>
      <w:u w:val="single"/>
    </w:rPr>
  </w:style>
  <w:style w:type="character" w:customStyle="1" w:styleId="UnderlineChar3Char">
    <w:name w:val="Underline Char3 Char"/>
    <w:basedOn w:val="DefaultParagraphFont"/>
    <w:link w:val="UnderlineChar3"/>
    <w:rsid w:val="000863C5"/>
    <w:rPr>
      <w:rFonts w:eastAsia="Times New Roman"/>
      <w:u w:val="single"/>
    </w:rPr>
  </w:style>
  <w:style w:type="paragraph" w:customStyle="1" w:styleId="BoldandUnderlineChar3Char">
    <w:name w:val="Bold and Underline Char3 Char"/>
    <w:basedOn w:val="Normal"/>
    <w:link w:val="BoldandUnderlineChar3CharChar"/>
    <w:qFormat/>
    <w:rsid w:val="000863C5"/>
    <w:rPr>
      <w:rFonts w:eastAsia="Times New Roman"/>
      <w:b/>
      <w:u w:val="single"/>
    </w:rPr>
  </w:style>
  <w:style w:type="character" w:customStyle="1" w:styleId="BoldandUnderlineChar3CharChar">
    <w:name w:val="Bold and Underline Char3 Char Char"/>
    <w:basedOn w:val="DefaultParagraphFont"/>
    <w:link w:val="BoldandUnderlineChar3Char"/>
    <w:rsid w:val="000863C5"/>
    <w:rPr>
      <w:rFonts w:eastAsia="Times New Roman"/>
      <w:b/>
      <w:u w:val="single"/>
    </w:rPr>
  </w:style>
  <w:style w:type="character" w:customStyle="1" w:styleId="UnderlineChar1">
    <w:name w:val="Underline Char1"/>
    <w:basedOn w:val="DefaultParagraphFont"/>
    <w:rsid w:val="000863C5"/>
    <w:rPr>
      <w:szCs w:val="24"/>
      <w:u w:val="single"/>
      <w:lang w:val="en-US" w:eastAsia="en-US" w:bidi="ar-SA"/>
    </w:rPr>
  </w:style>
  <w:style w:type="character" w:customStyle="1" w:styleId="BoldandUnderlineChar1Char2Char">
    <w:name w:val="Bold and Underline Char1 Char2 Char"/>
    <w:basedOn w:val="DefaultParagraphFont"/>
    <w:rsid w:val="000863C5"/>
    <w:rPr>
      <w:b/>
      <w:szCs w:val="24"/>
      <w:u w:val="single"/>
      <w:lang w:val="en-US" w:eastAsia="en-US" w:bidi="ar-SA"/>
    </w:rPr>
  </w:style>
  <w:style w:type="character" w:customStyle="1" w:styleId="SmalltextChar">
    <w:name w:val="Small text Char"/>
    <w:aliases w:val="Quote1 Char1"/>
    <w:link w:val="Smalltext"/>
    <w:rsid w:val="000863C5"/>
    <w:rPr>
      <w:rFonts w:ascii="Arial Narrow" w:eastAsia="Times New Roman" w:hAnsi="Arial Narrow"/>
    </w:rPr>
  </w:style>
  <w:style w:type="paragraph" w:customStyle="1" w:styleId="HotRoute">
    <w:name w:val="Hot Route"/>
    <w:basedOn w:val="Normal"/>
    <w:link w:val="HotRouteChar0"/>
    <w:qFormat/>
    <w:rsid w:val="000863C5"/>
    <w:pPr>
      <w:ind w:left="144"/>
    </w:pPr>
    <w:rPr>
      <w:rFonts w:eastAsia="Times New Roman"/>
    </w:rPr>
  </w:style>
  <w:style w:type="paragraph" w:customStyle="1" w:styleId="Cardstyle0">
    <w:name w:val="Cardstyle"/>
    <w:basedOn w:val="Normal"/>
    <w:next w:val="Normal"/>
    <w:qFormat/>
    <w:rsid w:val="000863C5"/>
    <w:rPr>
      <w:rFonts w:eastAsia="Times New Roman"/>
    </w:rPr>
  </w:style>
  <w:style w:type="character" w:customStyle="1" w:styleId="Style12ptBoldUnderline1">
    <w:name w:val="Style 12 pt Bold Underline1"/>
    <w:basedOn w:val="DefaultParagraphFont"/>
    <w:rsid w:val="000863C5"/>
    <w:rPr>
      <w:b/>
      <w:bCs/>
      <w:sz w:val="24"/>
      <w:u w:val="single"/>
    </w:rPr>
  </w:style>
  <w:style w:type="character" w:customStyle="1" w:styleId="StyleEmphasisArial12ptBoldNotItalic">
    <w:name w:val="Style Emphasis + Arial 12 pt Bold Not Italic"/>
    <w:basedOn w:val="Emphasis"/>
    <w:rsid w:val="000863C5"/>
    <w:rPr>
      <w:rFonts w:ascii="Arial" w:hAnsi="Arial" w:cs="Times New Roman"/>
      <w:b w:val="0"/>
      <w:bCs/>
      <w:i/>
      <w:iCs/>
      <w:sz w:val="24"/>
      <w:u w:val="single"/>
      <w:bdr w:val="single" w:sz="8" w:space="0" w:color="auto"/>
    </w:rPr>
  </w:style>
  <w:style w:type="character" w:customStyle="1" w:styleId="DebateHighlighted">
    <w:name w:val="Debate Highlighted"/>
    <w:qFormat/>
    <w:rsid w:val="000863C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863C5"/>
    <w:rPr>
      <w:rFonts w:ascii="SimSun" w:eastAsia="SimSun" w:hAnsi="SimSun"/>
      <w:sz w:val="15"/>
      <w:lang w:eastAsia="zh-CN"/>
    </w:rPr>
  </w:style>
  <w:style w:type="paragraph" w:customStyle="1" w:styleId="UnreadText">
    <w:name w:val="Unread Text"/>
    <w:basedOn w:val="Normal"/>
    <w:next w:val="Normal"/>
    <w:link w:val="UnreadTextChar"/>
    <w:autoRedefine/>
    <w:qFormat/>
    <w:rsid w:val="000863C5"/>
    <w:pPr>
      <w:ind w:left="360"/>
    </w:pPr>
    <w:rPr>
      <w:rFonts w:ascii="SimSun" w:eastAsia="SimSun" w:hAnsi="SimSun"/>
      <w:sz w:val="15"/>
      <w:lang w:eastAsia="zh-CN"/>
    </w:rPr>
  </w:style>
  <w:style w:type="paragraph" w:customStyle="1" w:styleId="AuthorDate">
    <w:name w:val="AuthorDate"/>
    <w:next w:val="Normal"/>
    <w:link w:val="AuthorDateChar"/>
    <w:qFormat/>
    <w:rsid w:val="000863C5"/>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863C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863C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863C5"/>
    <w:rPr>
      <w:rFonts w:ascii="Times New Roman" w:hAnsi="Times New Roman"/>
      <w:sz w:val="20"/>
      <w:u w:val="single"/>
      <w:bdr w:val="none" w:sz="0" w:space="0" w:color="auto"/>
      <w:shd w:val="clear" w:color="auto" w:fill="C0C0C0"/>
    </w:rPr>
  </w:style>
  <w:style w:type="character" w:customStyle="1" w:styleId="smallChar">
    <w:name w:val="small Char"/>
    <w:rsid w:val="000863C5"/>
    <w:rPr>
      <w:rFonts w:ascii="Calibri" w:eastAsia="Calibri" w:hAnsi="Calibri" w:cs="Calibri"/>
      <w:sz w:val="16"/>
      <w:szCs w:val="20"/>
      <w:lang w:val="x-none" w:eastAsia="x-none"/>
    </w:rPr>
  </w:style>
  <w:style w:type="paragraph" w:customStyle="1" w:styleId="HotRoute0">
    <w:name w:val="Hot Route!"/>
    <w:basedOn w:val="Normal"/>
    <w:qFormat/>
    <w:rsid w:val="000863C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863C5"/>
    <w:rPr>
      <w:rFonts w:ascii="Times New Roman" w:hAnsi="Times New Roman" w:cs="Times New Roman"/>
      <w:sz w:val="16"/>
      <w:szCs w:val="16"/>
    </w:rPr>
  </w:style>
  <w:style w:type="character" w:customStyle="1" w:styleId="BodyText2Char1">
    <w:name w:val="Body Text 2 Char1"/>
    <w:basedOn w:val="DefaultParagraphFont"/>
    <w:semiHidden/>
    <w:rsid w:val="000863C5"/>
    <w:rPr>
      <w:rFonts w:ascii="Times New Roman" w:hAnsi="Times New Roman" w:cs="Times New Roman"/>
      <w:sz w:val="20"/>
    </w:rPr>
  </w:style>
  <w:style w:type="character" w:customStyle="1" w:styleId="Heading2Char1CharCharCharCharCharC">
    <w:name w:val="Heading 2 Char1 Char Char Char Char Char C"/>
    <w:rsid w:val="000863C5"/>
    <w:rPr>
      <w:rFonts w:cs="Arial"/>
      <w:b/>
      <w:bCs/>
      <w:iCs/>
      <w:sz w:val="24"/>
      <w:szCs w:val="28"/>
      <w:lang w:val="en-US" w:eastAsia="en-US" w:bidi="ar-SA"/>
    </w:rPr>
  </w:style>
  <w:style w:type="character" w:customStyle="1" w:styleId="underline1">
    <w:name w:val="underline1"/>
    <w:basedOn w:val="DefaultParagraphFont"/>
    <w:rsid w:val="000863C5"/>
    <w:rPr>
      <w:u w:val="single"/>
    </w:rPr>
  </w:style>
  <w:style w:type="character" w:customStyle="1" w:styleId="author0">
    <w:name w:val="author"/>
    <w:basedOn w:val="DefaultParagraphFont"/>
    <w:rsid w:val="000863C5"/>
    <w:rPr>
      <w:rFonts w:ascii="Times New Roman" w:hAnsi="Times New Roman"/>
      <w:b/>
      <w:sz w:val="24"/>
    </w:rPr>
  </w:style>
  <w:style w:type="character" w:customStyle="1" w:styleId="FontStyle291">
    <w:name w:val="Font Style291"/>
    <w:basedOn w:val="DefaultParagraphFont"/>
    <w:uiPriority w:val="99"/>
    <w:rsid w:val="000863C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863C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863C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863C5"/>
    <w:rPr>
      <w:rFonts w:eastAsia="Times New Roman"/>
    </w:rPr>
  </w:style>
  <w:style w:type="paragraph" w:customStyle="1" w:styleId="Cards1">
    <w:name w:val="Cards1"/>
    <w:basedOn w:val="Normal"/>
    <w:link w:val="Cards1Char"/>
    <w:qFormat/>
    <w:rsid w:val="000863C5"/>
    <w:pPr>
      <w:ind w:left="288"/>
    </w:pPr>
    <w:rPr>
      <w:rFonts w:eastAsia="Times New Roman"/>
      <w:u w:val="single"/>
    </w:rPr>
  </w:style>
  <w:style w:type="character" w:customStyle="1" w:styleId="Cards1Char">
    <w:name w:val="Cards1 Char"/>
    <w:basedOn w:val="DefaultParagraphFont"/>
    <w:link w:val="Cards1"/>
    <w:rsid w:val="000863C5"/>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0863C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863C5"/>
    <w:rPr>
      <w:rFonts w:ascii="Arial" w:eastAsia="Calibri" w:hAnsi="Arial" w:cs="Arial"/>
      <w:u w:val="single"/>
    </w:rPr>
  </w:style>
  <w:style w:type="character" w:customStyle="1" w:styleId="EmphasizeThis">
    <w:name w:val="EmphasizeThis"/>
    <w:rsid w:val="000863C5"/>
    <w:rPr>
      <w:rFonts w:ascii="Georgia" w:hAnsi="Georgia"/>
      <w:b/>
      <w:iCs/>
      <w:sz w:val="24"/>
      <w:u w:val="thick"/>
    </w:rPr>
  </w:style>
  <w:style w:type="paragraph" w:customStyle="1" w:styleId="Stylecard8pt">
    <w:name w:val="Style card + 8 pt"/>
    <w:basedOn w:val="Normal"/>
    <w:link w:val="Stylecard8ptChar"/>
    <w:qFormat/>
    <w:rsid w:val="000863C5"/>
    <w:pPr>
      <w:ind w:left="288" w:right="288"/>
    </w:pPr>
    <w:rPr>
      <w:rFonts w:cs="Calibri"/>
      <w:color w:val="000000"/>
      <w:u w:val="single"/>
      <w:lang w:eastAsia="ar-SA"/>
    </w:rPr>
  </w:style>
  <w:style w:type="character" w:customStyle="1" w:styleId="Stylecard8ptChar">
    <w:name w:val="Style card + 8 pt Char"/>
    <w:basedOn w:val="cardChar"/>
    <w:link w:val="Stylecard8pt"/>
    <w:rsid w:val="000863C5"/>
    <w:rPr>
      <w:rFonts w:ascii="Calibri" w:hAnsi="Calibri" w:cs="Calibri"/>
      <w:color w:val="000000"/>
      <w:u w:val="single"/>
      <w:lang w:eastAsia="ar-SA"/>
    </w:rPr>
  </w:style>
  <w:style w:type="character" w:customStyle="1" w:styleId="bhl">
    <w:name w:val="bhl"/>
    <w:basedOn w:val="DefaultParagraphFont"/>
    <w:rsid w:val="000863C5"/>
  </w:style>
  <w:style w:type="paragraph" w:customStyle="1" w:styleId="TagGA11">
    <w:name w:val="Tag GA 11"/>
    <w:basedOn w:val="TOC1"/>
    <w:qFormat/>
    <w:rsid w:val="000863C5"/>
    <w:pPr>
      <w:spacing w:before="0" w:after="160"/>
    </w:pPr>
    <w:rPr>
      <w:rFonts w:eastAsia="Calibri"/>
      <w:u w:val="none"/>
      <w:lang w:bidi="ar-SA"/>
    </w:rPr>
  </w:style>
  <w:style w:type="paragraph" w:customStyle="1" w:styleId="CiteCard">
    <w:name w:val="Cite/Card"/>
    <w:basedOn w:val="TOC2"/>
    <w:qFormat/>
    <w:rsid w:val="000863C5"/>
    <w:pPr>
      <w:tabs>
        <w:tab w:val="left" w:pos="4360"/>
      </w:tabs>
      <w:ind w:left="220"/>
    </w:pPr>
    <w:rPr>
      <w:rFonts w:eastAsia="Calibri"/>
      <w:sz w:val="22"/>
      <w:lang w:bidi="ar-SA"/>
    </w:rPr>
  </w:style>
  <w:style w:type="character" w:customStyle="1" w:styleId="CardTextUnderlinedChar">
    <w:name w:val="Card Text Underlined Char"/>
    <w:basedOn w:val="DefaultParagraphFont"/>
    <w:rsid w:val="000863C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863C5"/>
    <w:rPr>
      <w:sz w:val="16"/>
      <w:szCs w:val="16"/>
    </w:rPr>
  </w:style>
  <w:style w:type="character" w:customStyle="1" w:styleId="DocumentMapChar1">
    <w:name w:val="Document Map Char1"/>
    <w:basedOn w:val="DefaultParagraphFont"/>
    <w:uiPriority w:val="99"/>
    <w:rsid w:val="000863C5"/>
    <w:rPr>
      <w:rFonts w:ascii="Tahoma" w:hAnsi="Tahoma" w:cs="Tahoma"/>
      <w:sz w:val="16"/>
      <w:szCs w:val="16"/>
    </w:rPr>
  </w:style>
  <w:style w:type="character" w:customStyle="1" w:styleId="addmd">
    <w:name w:val="addmd"/>
    <w:basedOn w:val="DefaultParagraphFont"/>
    <w:rsid w:val="000863C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863C5"/>
    <w:rPr>
      <w:rFonts w:ascii="Arial" w:hAnsi="Arial"/>
      <w:b/>
      <w:sz w:val="26"/>
    </w:rPr>
  </w:style>
  <w:style w:type="paragraph" w:styleId="FootnoteText">
    <w:name w:val="footnote text"/>
    <w:basedOn w:val="Normal"/>
    <w:link w:val="FootnoteTextChar"/>
    <w:unhideWhenUsed/>
    <w:rsid w:val="000863C5"/>
    <w:rPr>
      <w:rFonts w:eastAsia="Calibri"/>
      <w:szCs w:val="20"/>
      <w:lang w:eastAsia="zh-CN"/>
    </w:rPr>
  </w:style>
  <w:style w:type="character" w:customStyle="1" w:styleId="FootnoteTextChar">
    <w:name w:val="Footnote Text Char"/>
    <w:basedOn w:val="DefaultParagraphFont"/>
    <w:link w:val="FootnoteText"/>
    <w:rsid w:val="000863C5"/>
    <w:rPr>
      <w:rFonts w:eastAsia="Calibri"/>
      <w:szCs w:val="20"/>
      <w:lang w:eastAsia="zh-CN"/>
    </w:rPr>
  </w:style>
  <w:style w:type="character" w:customStyle="1" w:styleId="UnderlinedTextCharChar">
    <w:name w:val="Underlined Text Char Char"/>
    <w:basedOn w:val="DefaultParagraphFont"/>
    <w:rsid w:val="000863C5"/>
    <w:rPr>
      <w:rFonts w:cs="Arial"/>
      <w:bCs/>
      <w:noProof w:val="0"/>
      <w:szCs w:val="26"/>
      <w:u w:val="single"/>
      <w:lang w:val="en-US" w:eastAsia="en-US" w:bidi="ar-SA"/>
    </w:rPr>
  </w:style>
  <w:style w:type="character" w:customStyle="1" w:styleId="StyleTimesNewRoman12ptBold">
    <w:name w:val="Style Times New Roman 12 pt Bold"/>
    <w:rsid w:val="000863C5"/>
    <w:rPr>
      <w:b/>
      <w:bCs/>
      <w:sz w:val="24"/>
    </w:rPr>
  </w:style>
  <w:style w:type="character" w:customStyle="1" w:styleId="CardText1Char">
    <w:name w:val="Card Text 1 Char"/>
    <w:rsid w:val="000863C5"/>
    <w:rPr>
      <w:rFonts w:ascii="Georgia" w:hAnsi="Georgia"/>
      <w:color w:val="000000"/>
      <w:sz w:val="22"/>
      <w:szCs w:val="22"/>
      <w:u w:val="single"/>
    </w:rPr>
  </w:style>
  <w:style w:type="character" w:customStyle="1" w:styleId="BoldUnderlining">
    <w:name w:val="Bold Underlining"/>
    <w:rsid w:val="000863C5"/>
    <w:rPr>
      <w:u w:val="single"/>
    </w:rPr>
  </w:style>
  <w:style w:type="character" w:customStyle="1" w:styleId="Intemphasis">
    <w:name w:val="Intemphasis"/>
    <w:uiPriority w:val="1"/>
    <w:qFormat/>
    <w:rsid w:val="000863C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863C5"/>
    <w:pPr>
      <w:ind w:left="288" w:right="288"/>
    </w:pPr>
    <w:rPr>
      <w:szCs w:val="16"/>
    </w:rPr>
  </w:style>
  <w:style w:type="character" w:customStyle="1" w:styleId="cardtextChar2">
    <w:name w:val="cardtext Char"/>
    <w:basedOn w:val="DefaultParagraphFont"/>
    <w:link w:val="cardtext0"/>
    <w:rsid w:val="000863C5"/>
    <w:rPr>
      <w:szCs w:val="16"/>
    </w:rPr>
  </w:style>
  <w:style w:type="character" w:customStyle="1" w:styleId="BoldUnderlineChar1">
    <w:name w:val="BoldUnderline Char1"/>
    <w:rsid w:val="000863C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863C5"/>
    <w:pPr>
      <w:spacing w:after="200"/>
      <w:contextualSpacing/>
    </w:pPr>
    <w:rPr>
      <w:rFonts w:eastAsia="Calibri"/>
      <w:u w:val="single"/>
    </w:rPr>
  </w:style>
  <w:style w:type="character" w:customStyle="1" w:styleId="UnderlinedCardTextChar">
    <w:name w:val="Underlined Card Text Char"/>
    <w:link w:val="UnderlinedCardText"/>
    <w:rsid w:val="000863C5"/>
    <w:rPr>
      <w:rFonts w:eastAsia="Calibri"/>
      <w:u w:val="single"/>
    </w:rPr>
  </w:style>
  <w:style w:type="character" w:customStyle="1" w:styleId="Hyperlink6">
    <w:name w:val="Hyperlink6"/>
    <w:basedOn w:val="DefaultParagraphFont"/>
    <w:rsid w:val="000863C5"/>
    <w:rPr>
      <w:color w:val="3300CC"/>
      <w:u w:val="single"/>
    </w:rPr>
  </w:style>
  <w:style w:type="paragraph" w:customStyle="1" w:styleId="Tag12">
    <w:name w:val="Tag12"/>
    <w:basedOn w:val="Normal"/>
    <w:qFormat/>
    <w:rsid w:val="000863C5"/>
    <w:pPr>
      <w:contextualSpacing/>
    </w:pPr>
    <w:rPr>
      <w:rFonts w:eastAsia="Cambria"/>
      <w:b/>
    </w:rPr>
  </w:style>
  <w:style w:type="paragraph" w:customStyle="1" w:styleId="Shrink8">
    <w:name w:val="Shrink8"/>
    <w:basedOn w:val="Normal"/>
    <w:qFormat/>
    <w:rsid w:val="000863C5"/>
    <w:rPr>
      <w:rFonts w:eastAsia="Cambria"/>
    </w:rPr>
  </w:style>
  <w:style w:type="character" w:customStyle="1" w:styleId="highlight2">
    <w:name w:val="highlight2"/>
    <w:rsid w:val="000863C5"/>
    <w:rPr>
      <w:rFonts w:ascii="Arial" w:hAnsi="Arial"/>
      <w:b/>
      <w:sz w:val="19"/>
      <w:u w:val="thick"/>
      <w:bdr w:val="none" w:sz="0" w:space="0" w:color="auto"/>
      <w:shd w:val="clear" w:color="auto" w:fill="auto"/>
    </w:rPr>
  </w:style>
  <w:style w:type="character" w:customStyle="1" w:styleId="citation">
    <w:name w:val="citation"/>
    <w:basedOn w:val="DefaultParagraphFont"/>
    <w:rsid w:val="000863C5"/>
  </w:style>
  <w:style w:type="paragraph" w:customStyle="1" w:styleId="UnderlineText">
    <w:name w:val="Underline Text"/>
    <w:basedOn w:val="Normal"/>
    <w:link w:val="UnderlineTextChar"/>
    <w:qFormat/>
    <w:rsid w:val="000863C5"/>
    <w:pPr>
      <w:ind w:left="288"/>
    </w:pPr>
    <w:rPr>
      <w:rFonts w:eastAsia="Times New Roman"/>
      <w:u w:val="single"/>
    </w:rPr>
  </w:style>
  <w:style w:type="character" w:customStyle="1" w:styleId="UnderlineTextChar">
    <w:name w:val="Underline Text Char"/>
    <w:basedOn w:val="DefaultParagraphFont"/>
    <w:link w:val="UnderlineText"/>
    <w:rsid w:val="000863C5"/>
    <w:rPr>
      <w:rFonts w:eastAsia="Times New Roman"/>
      <w:u w:val="single"/>
    </w:rPr>
  </w:style>
  <w:style w:type="character" w:customStyle="1" w:styleId="il">
    <w:name w:val="il"/>
    <w:basedOn w:val="DefaultParagraphFont"/>
    <w:rsid w:val="000863C5"/>
  </w:style>
  <w:style w:type="character" w:customStyle="1" w:styleId="commentstext">
    <w:name w:val="comments_text"/>
    <w:uiPriority w:val="99"/>
    <w:rsid w:val="000863C5"/>
    <w:rPr>
      <w:rFonts w:cs="Times New Roman"/>
    </w:rPr>
  </w:style>
  <w:style w:type="paragraph" w:customStyle="1" w:styleId="Heading42">
    <w:name w:val="Heading 42"/>
    <w:basedOn w:val="Normal"/>
    <w:qFormat/>
    <w:rsid w:val="000863C5"/>
    <w:rPr>
      <w:rFonts w:eastAsia="Times New Roman"/>
    </w:rPr>
  </w:style>
  <w:style w:type="paragraph" w:customStyle="1" w:styleId="DebateNormal">
    <w:name w:val="DebateNormal"/>
    <w:basedOn w:val="Normal"/>
    <w:link w:val="DebateNormalChar"/>
    <w:qFormat/>
    <w:rsid w:val="000863C5"/>
    <w:pPr>
      <w:spacing w:line="276" w:lineRule="auto"/>
    </w:pPr>
    <w:rPr>
      <w:rFonts w:eastAsia="Calibri"/>
      <w:szCs w:val="20"/>
    </w:rPr>
  </w:style>
  <w:style w:type="character" w:customStyle="1" w:styleId="DebateNormalChar">
    <w:name w:val="DebateNormal Char"/>
    <w:basedOn w:val="DefaultParagraphFont"/>
    <w:link w:val="DebateNormal"/>
    <w:rsid w:val="000863C5"/>
    <w:rPr>
      <w:rFonts w:eastAsia="Calibri"/>
      <w:szCs w:val="20"/>
    </w:rPr>
  </w:style>
  <w:style w:type="paragraph" w:customStyle="1" w:styleId="DebateEmphasis">
    <w:name w:val="DebateEmphasis"/>
    <w:basedOn w:val="Normal"/>
    <w:link w:val="DebateEmphasisChar"/>
    <w:qFormat/>
    <w:rsid w:val="000863C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863C5"/>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0863C5"/>
    <w:rPr>
      <w:rFonts w:ascii="Times New Roman" w:eastAsia="Cambria" w:hAnsi="Times New Roman" w:cs="Times New Roman"/>
      <w:sz w:val="20"/>
      <w:szCs w:val="22"/>
    </w:rPr>
  </w:style>
  <w:style w:type="paragraph" w:customStyle="1" w:styleId="NormalCite">
    <w:name w:val="NormalCite"/>
    <w:link w:val="NormalCiteChar"/>
    <w:qFormat/>
    <w:rsid w:val="000863C5"/>
    <w:rPr>
      <w:rFonts w:ascii="Times New Roman" w:eastAsiaTheme="minorHAnsi" w:hAnsi="Times New Roman" w:cs="Times New Roman"/>
      <w:sz w:val="18"/>
    </w:rPr>
  </w:style>
  <w:style w:type="character" w:customStyle="1" w:styleId="NormalCiteChar">
    <w:name w:val="NormalCite Char"/>
    <w:basedOn w:val="DefaultParagraphFont"/>
    <w:link w:val="NormalCite"/>
    <w:rsid w:val="000863C5"/>
    <w:rPr>
      <w:rFonts w:ascii="Times New Roman" w:eastAsiaTheme="minorHAnsi" w:hAnsi="Times New Roman" w:cs="Times New Roman"/>
      <w:sz w:val="18"/>
    </w:rPr>
  </w:style>
  <w:style w:type="character" w:customStyle="1" w:styleId="articletext">
    <w:name w:val="articletext"/>
    <w:basedOn w:val="DefaultParagraphFont"/>
    <w:rsid w:val="000863C5"/>
  </w:style>
  <w:style w:type="character" w:customStyle="1" w:styleId="grey10">
    <w:name w:val="grey10"/>
    <w:basedOn w:val="DefaultParagraphFont"/>
    <w:rsid w:val="000863C5"/>
  </w:style>
  <w:style w:type="character" w:customStyle="1" w:styleId="navy13bd">
    <w:name w:val="navy13bd"/>
    <w:basedOn w:val="DefaultParagraphFont"/>
    <w:rsid w:val="000863C5"/>
  </w:style>
  <w:style w:type="character" w:customStyle="1" w:styleId="Style9ptUnderline2">
    <w:name w:val="Style 9 pt Underline2"/>
    <w:basedOn w:val="DefaultParagraphFont"/>
    <w:rsid w:val="000863C5"/>
    <w:rPr>
      <w:sz w:val="20"/>
      <w:u w:val="single"/>
    </w:rPr>
  </w:style>
  <w:style w:type="character" w:customStyle="1" w:styleId="Style9ptBoldUnderline1">
    <w:name w:val="Style 9 pt Bold Underline1"/>
    <w:basedOn w:val="DefaultParagraphFont"/>
    <w:rsid w:val="000863C5"/>
    <w:rPr>
      <w:b/>
      <w:bCs/>
      <w:sz w:val="20"/>
      <w:u w:val="single"/>
    </w:rPr>
  </w:style>
  <w:style w:type="character" w:customStyle="1" w:styleId="TagsCharChar">
    <w:name w:val="Tags Char Char"/>
    <w:basedOn w:val="DefaultParagraphFont"/>
    <w:rsid w:val="000863C5"/>
    <w:rPr>
      <w:rFonts w:eastAsia="SimSun"/>
      <w:b/>
      <w:sz w:val="24"/>
      <w:lang w:val="en-US" w:eastAsia="zh-CN" w:bidi="ar-SA"/>
    </w:rPr>
  </w:style>
  <w:style w:type="paragraph" w:customStyle="1" w:styleId="cardCharCharCharChar">
    <w:name w:val="card Char Char Char Char"/>
    <w:basedOn w:val="Normal"/>
    <w:qFormat/>
    <w:rsid w:val="000863C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863C5"/>
    <w:rPr>
      <w:rFonts w:ascii="Times" w:eastAsia="Times New Roman" w:hAnsi="Times"/>
    </w:rPr>
  </w:style>
  <w:style w:type="paragraph" w:customStyle="1" w:styleId="CARD0">
    <w:name w:val="CARD"/>
    <w:basedOn w:val="Normal"/>
    <w:link w:val="CARDChar1"/>
    <w:qFormat/>
    <w:rsid w:val="000863C5"/>
    <w:rPr>
      <w:rFonts w:eastAsia="Times New Roman"/>
      <w:u w:val="single"/>
    </w:rPr>
  </w:style>
  <w:style w:type="character" w:customStyle="1" w:styleId="CARDChar1">
    <w:name w:val="CARD Char"/>
    <w:basedOn w:val="DefaultParagraphFont"/>
    <w:link w:val="CARD0"/>
    <w:rsid w:val="000863C5"/>
    <w:rPr>
      <w:rFonts w:eastAsia="Times New Roman"/>
      <w:u w:val="single"/>
    </w:rPr>
  </w:style>
  <w:style w:type="paragraph" w:customStyle="1" w:styleId="Normal2">
    <w:name w:val="Normal2"/>
    <w:basedOn w:val="Normal"/>
    <w:qFormat/>
    <w:rsid w:val="000863C5"/>
    <w:rPr>
      <w:rFonts w:eastAsia="Times New Roman"/>
    </w:rPr>
  </w:style>
  <w:style w:type="character" w:customStyle="1" w:styleId="Style11ptThickunderline">
    <w:name w:val="Style 11 pt Thick underline"/>
    <w:rsid w:val="000863C5"/>
    <w:rPr>
      <w:rFonts w:ascii="Times New Roman" w:hAnsi="Times New Roman"/>
      <w:sz w:val="20"/>
      <w:u w:val="single"/>
    </w:rPr>
  </w:style>
  <w:style w:type="character" w:customStyle="1" w:styleId="Style11ptBoldThickunderline">
    <w:name w:val="Style 11 pt Bold Thick underline"/>
    <w:rsid w:val="000863C5"/>
    <w:rPr>
      <w:rFonts w:ascii="Times New Roman" w:hAnsi="Times New Roman"/>
      <w:b/>
      <w:bCs/>
      <w:sz w:val="20"/>
      <w:u w:val="single"/>
    </w:rPr>
  </w:style>
  <w:style w:type="character" w:styleId="FootnoteReference">
    <w:name w:val="footnote reference"/>
    <w:unhideWhenUsed/>
    <w:rsid w:val="000863C5"/>
    <w:rPr>
      <w:vertAlign w:val="superscript"/>
    </w:rPr>
  </w:style>
  <w:style w:type="character" w:customStyle="1" w:styleId="CharChar5">
    <w:name w:val="Char Char5"/>
    <w:rsid w:val="000863C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863C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863C5"/>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0863C5"/>
    <w:rPr>
      <w:u w:val="single"/>
    </w:rPr>
  </w:style>
  <w:style w:type="character" w:customStyle="1" w:styleId="StyleUnderlineBoldIndent11ptChar">
    <w:name w:val="Style Underline + Bold Indent + 11 pt Char"/>
    <w:link w:val="StyleUnderlineBoldIndent11pt"/>
    <w:rsid w:val="000863C5"/>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863C5"/>
    <w:rPr>
      <w:b/>
      <w:bCs/>
      <w:u w:val="single"/>
    </w:rPr>
  </w:style>
  <w:style w:type="character" w:customStyle="1" w:styleId="StyleUnderlineBoldIndent11ptBoldChar">
    <w:name w:val="Style Underline + Bold Indent + 11 pt Bold Char"/>
    <w:link w:val="StyleUnderlineBoldIndent11ptBold"/>
    <w:rsid w:val="000863C5"/>
    <w:rPr>
      <w:rFonts w:eastAsia="Times New Roman"/>
      <w:b/>
      <w:bCs/>
      <w:szCs w:val="20"/>
      <w:u w:val="single"/>
    </w:rPr>
  </w:style>
  <w:style w:type="paragraph" w:customStyle="1" w:styleId="Normal20pt">
    <w:name w:val="Normal  + 20 pt"/>
    <w:basedOn w:val="Normal"/>
    <w:uiPriority w:val="6"/>
    <w:qFormat/>
    <w:rsid w:val="000863C5"/>
    <w:rPr>
      <w:bCs/>
      <w:u w:val="single"/>
    </w:rPr>
  </w:style>
  <w:style w:type="character" w:customStyle="1" w:styleId="StyleStyle4CharTimesNewRoman11pt">
    <w:name w:val="Style Style4 Char + Times New Roman 11 pt"/>
    <w:basedOn w:val="DefaultParagraphFont"/>
    <w:rsid w:val="000863C5"/>
    <w:rPr>
      <w:rFonts w:ascii="Times New Roman" w:hAnsi="Times New Roman"/>
      <w:sz w:val="20"/>
      <w:szCs w:val="24"/>
      <w:u w:val="single"/>
      <w:lang w:val="en-US" w:eastAsia="en-US" w:bidi="ar-SA"/>
    </w:rPr>
  </w:style>
  <w:style w:type="paragraph" w:customStyle="1" w:styleId="author-name">
    <w:name w:val="author-name"/>
    <w:basedOn w:val="Normal"/>
    <w:qFormat/>
    <w:rsid w:val="000863C5"/>
    <w:pPr>
      <w:spacing w:before="100" w:beforeAutospacing="1" w:after="100" w:afterAutospacing="1"/>
    </w:pPr>
    <w:rPr>
      <w:rFonts w:eastAsia="Times New Roman"/>
    </w:rPr>
  </w:style>
  <w:style w:type="paragraph" w:customStyle="1" w:styleId="author-credentials">
    <w:name w:val="author-credentials"/>
    <w:basedOn w:val="Normal"/>
    <w:rsid w:val="000863C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863C5"/>
    <w:rPr>
      <w:rFonts w:ascii="Consolas" w:hAnsi="Consolas" w:cs="Consolas"/>
      <w:sz w:val="20"/>
      <w:szCs w:val="20"/>
    </w:rPr>
  </w:style>
  <w:style w:type="character" w:customStyle="1" w:styleId="StyleStyle4CharTimesNewRoman11ptBold">
    <w:name w:val="Style Style4 Char + Times New Roman 11 pt Bold"/>
    <w:basedOn w:val="DefaultParagraphFont"/>
    <w:rsid w:val="000863C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863C5"/>
    <w:rPr>
      <w:rFonts w:ascii="Times New Roman" w:hAnsi="Times New Roman"/>
      <w:i/>
      <w:iCs/>
      <w:sz w:val="20"/>
      <w:szCs w:val="24"/>
      <w:u w:val="single"/>
      <w:lang w:val="en-US" w:eastAsia="en-US" w:bidi="ar-SA"/>
    </w:rPr>
  </w:style>
  <w:style w:type="character" w:customStyle="1" w:styleId="headline">
    <w:name w:val="headline"/>
    <w:basedOn w:val="DefaultParagraphFont"/>
    <w:rsid w:val="000863C5"/>
  </w:style>
  <w:style w:type="character" w:customStyle="1" w:styleId="CharChar4">
    <w:name w:val="Char Char4"/>
    <w:basedOn w:val="DefaultParagraphFont"/>
    <w:rsid w:val="000863C5"/>
    <w:rPr>
      <w:rFonts w:cs="Arial"/>
      <w:b/>
      <w:bCs/>
      <w:iCs/>
      <w:szCs w:val="28"/>
      <w:lang w:val="en-US" w:eastAsia="en-US" w:bidi="ar-SA"/>
    </w:rPr>
  </w:style>
  <w:style w:type="character" w:customStyle="1" w:styleId="yshortcuts">
    <w:name w:val="yshortcuts"/>
    <w:basedOn w:val="DefaultParagraphFont"/>
    <w:rsid w:val="000863C5"/>
  </w:style>
  <w:style w:type="character" w:customStyle="1" w:styleId="HotRouteChar0">
    <w:name w:val="Hot Route Char"/>
    <w:link w:val="HotRoute"/>
    <w:rsid w:val="000863C5"/>
    <w:rPr>
      <w:rFonts w:eastAsia="Times New Roman"/>
    </w:rPr>
  </w:style>
  <w:style w:type="paragraph" w:styleId="PlainText">
    <w:name w:val="Plain Text"/>
    <w:basedOn w:val="Normal"/>
    <w:link w:val="PlainTextChar"/>
    <w:rsid w:val="000863C5"/>
    <w:rPr>
      <w:rFonts w:ascii="Courier New" w:eastAsia="Times New Roman" w:hAnsi="Courier New" w:cs="Courier New"/>
      <w:szCs w:val="20"/>
    </w:rPr>
  </w:style>
  <w:style w:type="character" w:customStyle="1" w:styleId="PlainTextChar">
    <w:name w:val="Plain Text Char"/>
    <w:basedOn w:val="DefaultParagraphFont"/>
    <w:link w:val="PlainText"/>
    <w:rsid w:val="000863C5"/>
    <w:rPr>
      <w:rFonts w:ascii="Courier New" w:eastAsia="Times New Roman" w:hAnsi="Courier New" w:cs="Courier New"/>
      <w:szCs w:val="20"/>
    </w:rPr>
  </w:style>
  <w:style w:type="character" w:customStyle="1" w:styleId="senselabelstart">
    <w:name w:val="sense_label start"/>
    <w:basedOn w:val="DefaultParagraphFont"/>
    <w:rsid w:val="000863C5"/>
  </w:style>
  <w:style w:type="character" w:customStyle="1" w:styleId="sensecontent">
    <w:name w:val="sense_content"/>
    <w:basedOn w:val="DefaultParagraphFont"/>
    <w:rsid w:val="000863C5"/>
  </w:style>
  <w:style w:type="character" w:customStyle="1" w:styleId="vi">
    <w:name w:val="vi"/>
    <w:basedOn w:val="DefaultParagraphFont"/>
    <w:rsid w:val="000863C5"/>
  </w:style>
  <w:style w:type="character" w:customStyle="1" w:styleId="italic">
    <w:name w:val="italic"/>
    <w:basedOn w:val="DefaultParagraphFont"/>
    <w:rsid w:val="000863C5"/>
  </w:style>
  <w:style w:type="paragraph" w:customStyle="1" w:styleId="Microtext0">
    <w:name w:val="Microtext"/>
    <w:basedOn w:val="Normal"/>
    <w:next w:val="Normal"/>
    <w:link w:val="MicrotextChar0"/>
    <w:qFormat/>
    <w:rsid w:val="000863C5"/>
    <w:rPr>
      <w:sz w:val="12"/>
    </w:rPr>
  </w:style>
  <w:style w:type="character" w:customStyle="1" w:styleId="MicrotextChar0">
    <w:name w:val="Microtext Char"/>
    <w:link w:val="Microtext0"/>
    <w:rsid w:val="000863C5"/>
    <w:rPr>
      <w:sz w:val="12"/>
    </w:rPr>
  </w:style>
  <w:style w:type="character" w:customStyle="1" w:styleId="st">
    <w:name w:val="st"/>
    <w:basedOn w:val="DefaultParagraphFont"/>
    <w:rsid w:val="000863C5"/>
  </w:style>
  <w:style w:type="paragraph" w:customStyle="1" w:styleId="Style6">
    <w:name w:val="Style6"/>
    <w:basedOn w:val="Normal"/>
    <w:link w:val="Style6Char"/>
    <w:autoRedefine/>
    <w:qFormat/>
    <w:rsid w:val="000863C5"/>
    <w:rPr>
      <w:b/>
    </w:rPr>
  </w:style>
  <w:style w:type="character" w:customStyle="1" w:styleId="Style6Char">
    <w:name w:val="Style6 Char"/>
    <w:basedOn w:val="DefaultParagraphFont"/>
    <w:link w:val="Style6"/>
    <w:rsid w:val="000863C5"/>
    <w:rPr>
      <w:b/>
    </w:rPr>
  </w:style>
  <w:style w:type="paragraph" w:customStyle="1" w:styleId="Style11">
    <w:name w:val="Style11"/>
    <w:basedOn w:val="Normal"/>
    <w:link w:val="Style11Char"/>
    <w:qFormat/>
    <w:rsid w:val="000863C5"/>
    <w:rPr>
      <w:rFonts w:eastAsia="Times New Roman"/>
      <w:b/>
      <w:szCs w:val="20"/>
      <w:u w:val="thick"/>
    </w:rPr>
  </w:style>
  <w:style w:type="paragraph" w:customStyle="1" w:styleId="Style12">
    <w:name w:val="Style12"/>
    <w:basedOn w:val="Normal"/>
    <w:link w:val="Style12Char"/>
    <w:qFormat/>
    <w:rsid w:val="000863C5"/>
    <w:rPr>
      <w:rFonts w:eastAsia="Times New Roman"/>
      <w:b/>
      <w:u w:val="thick"/>
    </w:rPr>
  </w:style>
  <w:style w:type="character" w:customStyle="1" w:styleId="Style11Char">
    <w:name w:val="Style11 Char"/>
    <w:basedOn w:val="DefaultParagraphFont"/>
    <w:link w:val="Style11"/>
    <w:rsid w:val="000863C5"/>
    <w:rPr>
      <w:rFonts w:eastAsia="Times New Roman"/>
      <w:b/>
      <w:szCs w:val="20"/>
      <w:u w:val="thick"/>
    </w:rPr>
  </w:style>
  <w:style w:type="character" w:customStyle="1" w:styleId="Style12Char">
    <w:name w:val="Style12 Char"/>
    <w:basedOn w:val="DefaultParagraphFont"/>
    <w:link w:val="Style12"/>
    <w:rsid w:val="000863C5"/>
    <w:rPr>
      <w:rFonts w:eastAsia="Times New Roman"/>
      <w:b/>
      <w:u w:val="thick"/>
    </w:rPr>
  </w:style>
  <w:style w:type="character" w:customStyle="1" w:styleId="caps-label">
    <w:name w:val="caps-label"/>
    <w:basedOn w:val="DefaultParagraphFont"/>
    <w:rsid w:val="000863C5"/>
  </w:style>
  <w:style w:type="character" w:customStyle="1" w:styleId="wikiexternallink">
    <w:name w:val="wikiexternallink"/>
    <w:basedOn w:val="DefaultParagraphFont"/>
    <w:rsid w:val="000863C5"/>
  </w:style>
  <w:style w:type="character" w:customStyle="1" w:styleId="wikigeneratedlinkcontent">
    <w:name w:val="wikigeneratedlinkcontent"/>
    <w:basedOn w:val="DefaultParagraphFont"/>
    <w:rsid w:val="000863C5"/>
  </w:style>
  <w:style w:type="character" w:customStyle="1" w:styleId="ShrinkChar">
    <w:name w:val="Shrink Char"/>
    <w:link w:val="Shrink"/>
    <w:locked/>
    <w:rsid w:val="000863C5"/>
    <w:rPr>
      <w:rFonts w:ascii="Garamond" w:eastAsia="Times New Roman" w:hAnsi="Garamond"/>
      <w:sz w:val="12"/>
    </w:rPr>
  </w:style>
  <w:style w:type="paragraph" w:customStyle="1" w:styleId="Shrink">
    <w:name w:val="Shrink"/>
    <w:link w:val="ShrinkChar"/>
    <w:qFormat/>
    <w:rsid w:val="000863C5"/>
    <w:pPr>
      <w:ind w:left="288" w:right="288"/>
    </w:pPr>
    <w:rPr>
      <w:rFonts w:ascii="Garamond" w:eastAsia="Times New Roman" w:hAnsi="Garamond"/>
      <w:sz w:val="12"/>
    </w:rPr>
  </w:style>
  <w:style w:type="character" w:customStyle="1" w:styleId="aqj">
    <w:name w:val="aqj"/>
    <w:basedOn w:val="DefaultParagraphFont"/>
    <w:rsid w:val="000863C5"/>
  </w:style>
  <w:style w:type="character" w:customStyle="1" w:styleId="StyleStyleBoldUnderlineIntenseEmphasisUnderlineapple-style-s">
    <w:name w:val="Style Style Bold UnderlineIntense EmphasisUnderlineapple-style-s..."/>
    <w:basedOn w:val="DefaultParagraphFont"/>
    <w:rsid w:val="000863C5"/>
    <w:rPr>
      <w:b w:val="0"/>
      <w:bCs w:val="0"/>
      <w:sz w:val="22"/>
      <w:u w:val="single"/>
      <w:bdr w:val="none" w:sz="0" w:space="0" w:color="auto"/>
    </w:rPr>
  </w:style>
  <w:style w:type="paragraph" w:customStyle="1" w:styleId="blocktitle0">
    <w:name w:val="block title"/>
    <w:basedOn w:val="Normal"/>
    <w:link w:val="blocktitleChar"/>
    <w:autoRedefine/>
    <w:qFormat/>
    <w:rsid w:val="000863C5"/>
    <w:pPr>
      <w:spacing w:after="240"/>
      <w:jc w:val="center"/>
      <w:outlineLvl w:val="0"/>
    </w:pPr>
    <w:rPr>
      <w:rFonts w:eastAsia="Calibri"/>
      <w:b/>
      <w:caps/>
      <w:sz w:val="28"/>
      <w:szCs w:val="28"/>
      <w:lang w:val="es-ES"/>
    </w:rPr>
  </w:style>
  <w:style w:type="character" w:customStyle="1" w:styleId="Boxed">
    <w:name w:val="Boxed"/>
    <w:qFormat/>
    <w:rsid w:val="000863C5"/>
    <w:rPr>
      <w:rFonts w:ascii="Times New Roman" w:hAnsi="Times New Roman"/>
      <w:sz w:val="20"/>
      <w:bdr w:val="single" w:sz="6" w:space="0" w:color="auto"/>
    </w:rPr>
  </w:style>
  <w:style w:type="character" w:customStyle="1" w:styleId="UnderlineCard">
    <w:name w:val="Underline Card"/>
    <w:uiPriority w:val="6"/>
    <w:qFormat/>
    <w:rsid w:val="000863C5"/>
    <w:rPr>
      <w:rFonts w:ascii="Arial" w:hAnsi="Arial"/>
      <w:b w:val="0"/>
      <w:bCs/>
      <w:sz w:val="20"/>
      <w:u w:val="single"/>
    </w:rPr>
  </w:style>
  <w:style w:type="character" w:customStyle="1" w:styleId="story-author">
    <w:name w:val="story-author"/>
    <w:basedOn w:val="DefaultParagraphFont"/>
    <w:rsid w:val="000863C5"/>
  </w:style>
  <w:style w:type="paragraph" w:customStyle="1" w:styleId="type">
    <w:name w:val="type"/>
    <w:basedOn w:val="Normal"/>
    <w:qFormat/>
    <w:rsid w:val="000863C5"/>
    <w:pPr>
      <w:spacing w:before="100" w:beforeAutospacing="1" w:after="100" w:afterAutospacing="1"/>
    </w:pPr>
    <w:rPr>
      <w:rFonts w:eastAsia="Times New Roman"/>
    </w:rPr>
  </w:style>
  <w:style w:type="character" w:customStyle="1" w:styleId="institution">
    <w:name w:val="institution"/>
    <w:basedOn w:val="DefaultParagraphFont"/>
    <w:rsid w:val="000863C5"/>
  </w:style>
  <w:style w:type="character" w:customStyle="1" w:styleId="abodyblack3">
    <w:name w:val="abodyblack3"/>
    <w:basedOn w:val="DefaultParagraphFont"/>
    <w:rsid w:val="000863C5"/>
  </w:style>
  <w:style w:type="paragraph" w:customStyle="1" w:styleId="UnderlineChar2CharChar">
    <w:name w:val="Underline Char2 Char Char"/>
    <w:basedOn w:val="Normal"/>
    <w:link w:val="UnderlineChar2CharCharChar"/>
    <w:qFormat/>
    <w:rsid w:val="000863C5"/>
    <w:rPr>
      <w:rFonts w:eastAsia="MS Mincho"/>
      <w:szCs w:val="20"/>
      <w:u w:val="single"/>
    </w:rPr>
  </w:style>
  <w:style w:type="character" w:customStyle="1" w:styleId="UnderlineChar2CharCharChar">
    <w:name w:val="Underline Char2 Char Char Char"/>
    <w:link w:val="UnderlineChar2CharChar"/>
    <w:rsid w:val="000863C5"/>
    <w:rPr>
      <w:rFonts w:eastAsia="MS Mincho"/>
      <w:szCs w:val="20"/>
      <w:u w:val="single"/>
    </w:rPr>
  </w:style>
  <w:style w:type="character" w:customStyle="1" w:styleId="CharacterStyle1">
    <w:name w:val="Character Style 1"/>
    <w:rsid w:val="000863C5"/>
    <w:rPr>
      <w:sz w:val="20"/>
      <w:szCs w:val="20"/>
    </w:rPr>
  </w:style>
  <w:style w:type="character" w:customStyle="1" w:styleId="FontStyle177">
    <w:name w:val="Font Style177"/>
    <w:basedOn w:val="DefaultParagraphFont"/>
    <w:uiPriority w:val="99"/>
    <w:rsid w:val="000863C5"/>
    <w:rPr>
      <w:rFonts w:ascii="Times New Roman" w:hAnsi="Times New Roman" w:cs="Times New Roman"/>
      <w:sz w:val="20"/>
      <w:szCs w:val="20"/>
    </w:rPr>
  </w:style>
  <w:style w:type="character" w:customStyle="1" w:styleId="FontStyle173">
    <w:name w:val="Font Style173"/>
    <w:basedOn w:val="DefaultParagraphFont"/>
    <w:uiPriority w:val="99"/>
    <w:rsid w:val="000863C5"/>
    <w:rPr>
      <w:rFonts w:ascii="Times New Roman" w:hAnsi="Times New Roman" w:cs="Times New Roman"/>
      <w:sz w:val="14"/>
      <w:szCs w:val="14"/>
    </w:rPr>
  </w:style>
  <w:style w:type="character" w:customStyle="1" w:styleId="FontStyle151">
    <w:name w:val="Font Style151"/>
    <w:basedOn w:val="DefaultParagraphFont"/>
    <w:uiPriority w:val="99"/>
    <w:rsid w:val="000863C5"/>
    <w:rPr>
      <w:rFonts w:ascii="Arial Narrow" w:hAnsi="Arial Narrow" w:cs="Arial Narrow"/>
      <w:b/>
      <w:bCs/>
      <w:sz w:val="12"/>
      <w:szCs w:val="12"/>
    </w:rPr>
  </w:style>
  <w:style w:type="character" w:customStyle="1" w:styleId="FontStyle156">
    <w:name w:val="Font Style156"/>
    <w:basedOn w:val="DefaultParagraphFont"/>
    <w:uiPriority w:val="99"/>
    <w:rsid w:val="000863C5"/>
    <w:rPr>
      <w:rFonts w:ascii="Arial Narrow" w:hAnsi="Arial Narrow" w:cs="Arial Narrow"/>
      <w:sz w:val="8"/>
      <w:szCs w:val="8"/>
    </w:rPr>
  </w:style>
  <w:style w:type="character" w:customStyle="1" w:styleId="FontStyle160">
    <w:name w:val="Font Style160"/>
    <w:basedOn w:val="DefaultParagraphFont"/>
    <w:uiPriority w:val="99"/>
    <w:rsid w:val="000863C5"/>
    <w:rPr>
      <w:rFonts w:ascii="Times New Roman" w:hAnsi="Times New Roman" w:cs="Times New Roman"/>
      <w:b/>
      <w:bCs/>
      <w:sz w:val="20"/>
      <w:szCs w:val="20"/>
    </w:rPr>
  </w:style>
  <w:style w:type="character" w:customStyle="1" w:styleId="FontStyle178">
    <w:name w:val="Font Style178"/>
    <w:basedOn w:val="DefaultParagraphFont"/>
    <w:uiPriority w:val="99"/>
    <w:rsid w:val="000863C5"/>
    <w:rPr>
      <w:rFonts w:ascii="Times New Roman" w:hAnsi="Times New Roman" w:cs="Times New Roman"/>
      <w:sz w:val="18"/>
      <w:szCs w:val="18"/>
    </w:rPr>
  </w:style>
  <w:style w:type="paragraph" w:customStyle="1" w:styleId="Style14">
    <w:name w:val="Style14"/>
    <w:basedOn w:val="Normal"/>
    <w:uiPriority w:val="99"/>
    <w:qFormat/>
    <w:rsid w:val="000863C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863C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863C5"/>
    <w:rPr>
      <w:rFonts w:ascii="Times New Roman" w:hAnsi="Times New Roman" w:cs="Times New Roman"/>
      <w:sz w:val="12"/>
      <w:szCs w:val="12"/>
    </w:rPr>
  </w:style>
  <w:style w:type="paragraph" w:customStyle="1" w:styleId="Style9">
    <w:name w:val="Style9"/>
    <w:basedOn w:val="Normal"/>
    <w:uiPriority w:val="99"/>
    <w:qFormat/>
    <w:rsid w:val="000863C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863C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863C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863C5"/>
    <w:rPr>
      <w:rFonts w:ascii="Times New Roman" w:hAnsi="Times New Roman" w:cs="Times New Roman"/>
      <w:sz w:val="16"/>
      <w:szCs w:val="16"/>
    </w:rPr>
  </w:style>
  <w:style w:type="character" w:customStyle="1" w:styleId="f">
    <w:name w:val="f"/>
    <w:basedOn w:val="DefaultParagraphFont"/>
    <w:rsid w:val="000863C5"/>
  </w:style>
  <w:style w:type="character" w:customStyle="1" w:styleId="TagsChar2">
    <w:name w:val="Tags Char2"/>
    <w:rsid w:val="000863C5"/>
    <w:rPr>
      <w:b/>
      <w:sz w:val="24"/>
    </w:rPr>
  </w:style>
  <w:style w:type="paragraph" w:customStyle="1" w:styleId="CardsFont6ptChar">
    <w:name w:val="Cards + Font: 6 pt Char"/>
    <w:basedOn w:val="Normal"/>
    <w:link w:val="CardsFont6ptCharChar"/>
    <w:qFormat/>
    <w:rsid w:val="000863C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863C5"/>
    <w:rPr>
      <w:rFonts w:eastAsia="Times New Roman"/>
      <w:sz w:val="12"/>
    </w:rPr>
  </w:style>
  <w:style w:type="character" w:customStyle="1" w:styleId="FontStyle172">
    <w:name w:val="Font Style172"/>
    <w:basedOn w:val="DefaultParagraphFont"/>
    <w:uiPriority w:val="99"/>
    <w:rsid w:val="000863C5"/>
    <w:rPr>
      <w:rFonts w:ascii="Times New Roman" w:hAnsi="Times New Roman" w:cs="Times New Roman"/>
      <w:b/>
      <w:bCs/>
      <w:sz w:val="16"/>
      <w:szCs w:val="16"/>
    </w:rPr>
  </w:style>
  <w:style w:type="paragraph" w:customStyle="1" w:styleId="Style18">
    <w:name w:val="Style18"/>
    <w:basedOn w:val="Normal"/>
    <w:uiPriority w:val="99"/>
    <w:qFormat/>
    <w:rsid w:val="000863C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863C5"/>
    <w:rPr>
      <w:rFonts w:ascii="Times New Roman" w:hAnsi="Times New Roman" w:cs="Times New Roman"/>
      <w:i/>
      <w:iCs/>
      <w:sz w:val="16"/>
      <w:szCs w:val="16"/>
    </w:rPr>
  </w:style>
  <w:style w:type="character" w:customStyle="1" w:styleId="FontStyle162">
    <w:name w:val="Font Style162"/>
    <w:basedOn w:val="DefaultParagraphFont"/>
    <w:uiPriority w:val="99"/>
    <w:rsid w:val="000863C5"/>
    <w:rPr>
      <w:rFonts w:ascii="Times New Roman" w:hAnsi="Times New Roman" w:cs="Times New Roman"/>
      <w:b/>
      <w:bCs/>
      <w:sz w:val="18"/>
      <w:szCs w:val="18"/>
    </w:rPr>
  </w:style>
  <w:style w:type="character" w:customStyle="1" w:styleId="FontStyle167">
    <w:name w:val="Font Style167"/>
    <w:basedOn w:val="DefaultParagraphFont"/>
    <w:uiPriority w:val="99"/>
    <w:rsid w:val="000863C5"/>
    <w:rPr>
      <w:rFonts w:ascii="Times New Roman" w:hAnsi="Times New Roman" w:cs="Times New Roman"/>
      <w:sz w:val="10"/>
      <w:szCs w:val="10"/>
    </w:rPr>
  </w:style>
  <w:style w:type="character" w:customStyle="1" w:styleId="FontStyle174">
    <w:name w:val="Font Style174"/>
    <w:basedOn w:val="DefaultParagraphFont"/>
    <w:uiPriority w:val="99"/>
    <w:rsid w:val="000863C5"/>
    <w:rPr>
      <w:rFonts w:ascii="Arial Narrow" w:hAnsi="Arial Narrow" w:cs="Arial Narrow"/>
      <w:b/>
      <w:bCs/>
      <w:sz w:val="18"/>
      <w:szCs w:val="18"/>
    </w:rPr>
  </w:style>
  <w:style w:type="paragraph" w:customStyle="1" w:styleId="Style47">
    <w:name w:val="Style47"/>
    <w:basedOn w:val="Normal"/>
    <w:uiPriority w:val="99"/>
    <w:qFormat/>
    <w:rsid w:val="000863C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863C5"/>
    <w:rPr>
      <w:rFonts w:ascii="Times New Roman" w:hAnsi="Times New Roman" w:cs="Times New Roman"/>
      <w:sz w:val="12"/>
      <w:szCs w:val="12"/>
    </w:rPr>
  </w:style>
  <w:style w:type="paragraph" w:customStyle="1" w:styleId="Style24">
    <w:name w:val="Style24"/>
    <w:basedOn w:val="Normal"/>
    <w:uiPriority w:val="99"/>
    <w:qFormat/>
    <w:rsid w:val="000863C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863C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863C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863C5"/>
    <w:rPr>
      <w:rFonts w:ascii="Times New Roman" w:hAnsi="Times New Roman" w:cs="Times New Roman"/>
      <w:b/>
      <w:bCs/>
      <w:sz w:val="18"/>
      <w:szCs w:val="18"/>
    </w:rPr>
  </w:style>
  <w:style w:type="paragraph" w:customStyle="1" w:styleId="Style21">
    <w:name w:val="Style21"/>
    <w:basedOn w:val="Normal"/>
    <w:uiPriority w:val="99"/>
    <w:qFormat/>
    <w:rsid w:val="000863C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863C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0863C5"/>
    <w:rPr>
      <w:rFonts w:ascii="Calibri" w:hAnsi="Calibri"/>
      <w:sz w:val="20"/>
      <w:szCs w:val="20"/>
    </w:rPr>
  </w:style>
  <w:style w:type="paragraph" w:customStyle="1" w:styleId="Standard">
    <w:name w:val="Standard"/>
    <w:qFormat/>
    <w:rsid w:val="000863C5"/>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863C5"/>
    <w:rPr>
      <w:color w:val="000000"/>
      <w:sz w:val="32"/>
      <w:szCs w:val="32"/>
    </w:rPr>
  </w:style>
  <w:style w:type="paragraph" w:customStyle="1" w:styleId="Cardnon-underlined">
    <w:name w:val="Card non-underlined"/>
    <w:basedOn w:val="Normal"/>
    <w:link w:val="Cardnon-underlinedChar"/>
    <w:autoRedefine/>
    <w:uiPriority w:val="99"/>
    <w:qFormat/>
    <w:rsid w:val="000863C5"/>
    <w:rPr>
      <w:rFonts w:eastAsia="Times New Roman"/>
      <w:szCs w:val="20"/>
    </w:rPr>
  </w:style>
  <w:style w:type="character" w:customStyle="1" w:styleId="Cardnon-underlinedChar">
    <w:name w:val="Card non-underlined Char"/>
    <w:basedOn w:val="DefaultParagraphFont"/>
    <w:link w:val="Cardnon-underlined"/>
    <w:uiPriority w:val="99"/>
    <w:rsid w:val="000863C5"/>
    <w:rPr>
      <w:rFonts w:eastAsia="Times New Roman"/>
      <w:szCs w:val="20"/>
    </w:rPr>
  </w:style>
  <w:style w:type="numbering" w:customStyle="1" w:styleId="NoList1">
    <w:name w:val="No List1"/>
    <w:next w:val="NoList"/>
    <w:semiHidden/>
    <w:unhideWhenUsed/>
    <w:rsid w:val="000863C5"/>
  </w:style>
  <w:style w:type="character" w:customStyle="1" w:styleId="TitleChar2">
    <w:name w:val="Title Char2"/>
    <w:basedOn w:val="DefaultParagraphFont"/>
    <w:uiPriority w:val="10"/>
    <w:qFormat/>
    <w:locked/>
    <w:rsid w:val="000863C5"/>
    <w:rPr>
      <w:b/>
      <w:bCs/>
      <w:u w:val="single"/>
    </w:rPr>
  </w:style>
  <w:style w:type="paragraph" w:styleId="TOC3">
    <w:name w:val="toc 3"/>
    <w:basedOn w:val="Normal"/>
    <w:next w:val="Normal"/>
    <w:autoRedefine/>
    <w:rsid w:val="000863C5"/>
    <w:pPr>
      <w:ind w:left="400"/>
    </w:pPr>
    <w:rPr>
      <w:rFonts w:eastAsia="Times New Roman"/>
      <w:szCs w:val="20"/>
    </w:rPr>
  </w:style>
  <w:style w:type="paragraph" w:styleId="TOC4">
    <w:name w:val="toc 4"/>
    <w:basedOn w:val="Normal"/>
    <w:next w:val="Normal"/>
    <w:autoRedefine/>
    <w:rsid w:val="000863C5"/>
    <w:pPr>
      <w:ind w:left="600"/>
    </w:pPr>
    <w:rPr>
      <w:rFonts w:eastAsia="Times New Roman"/>
      <w:szCs w:val="20"/>
    </w:rPr>
  </w:style>
  <w:style w:type="paragraph" w:styleId="TOC5">
    <w:name w:val="toc 5"/>
    <w:basedOn w:val="Normal"/>
    <w:next w:val="Normal"/>
    <w:autoRedefine/>
    <w:rsid w:val="000863C5"/>
    <w:pPr>
      <w:ind w:left="800"/>
    </w:pPr>
    <w:rPr>
      <w:rFonts w:eastAsia="Times New Roman"/>
      <w:szCs w:val="20"/>
    </w:rPr>
  </w:style>
  <w:style w:type="paragraph" w:styleId="TOC6">
    <w:name w:val="toc 6"/>
    <w:basedOn w:val="Normal"/>
    <w:next w:val="Normal"/>
    <w:autoRedefine/>
    <w:rsid w:val="000863C5"/>
    <w:pPr>
      <w:ind w:left="1000"/>
    </w:pPr>
    <w:rPr>
      <w:rFonts w:eastAsia="Times New Roman"/>
      <w:szCs w:val="20"/>
    </w:rPr>
  </w:style>
  <w:style w:type="paragraph" w:styleId="TOC7">
    <w:name w:val="toc 7"/>
    <w:basedOn w:val="Normal"/>
    <w:next w:val="Normal"/>
    <w:autoRedefine/>
    <w:rsid w:val="000863C5"/>
    <w:pPr>
      <w:ind w:left="1200"/>
    </w:pPr>
    <w:rPr>
      <w:rFonts w:eastAsia="Times New Roman"/>
      <w:szCs w:val="20"/>
    </w:rPr>
  </w:style>
  <w:style w:type="paragraph" w:styleId="TOC8">
    <w:name w:val="toc 8"/>
    <w:basedOn w:val="Normal"/>
    <w:next w:val="Normal"/>
    <w:autoRedefine/>
    <w:rsid w:val="000863C5"/>
    <w:pPr>
      <w:ind w:left="1400"/>
    </w:pPr>
    <w:rPr>
      <w:rFonts w:eastAsia="Times New Roman"/>
      <w:szCs w:val="20"/>
    </w:rPr>
  </w:style>
  <w:style w:type="character" w:customStyle="1" w:styleId="allocatoragentsleft">
    <w:name w:val="al_locatoragentsleft"/>
    <w:basedOn w:val="DefaultParagraphFont"/>
    <w:rsid w:val="000863C5"/>
  </w:style>
  <w:style w:type="character" w:styleId="HTMLTypewriter">
    <w:name w:val="HTML Typewriter"/>
    <w:basedOn w:val="DefaultParagraphFont"/>
    <w:unhideWhenUsed/>
    <w:rsid w:val="000863C5"/>
    <w:rPr>
      <w:rFonts w:ascii="Courier New" w:eastAsia="Times New Roman" w:hAnsi="Courier New" w:cs="Courier New"/>
      <w:sz w:val="20"/>
      <w:szCs w:val="20"/>
    </w:rPr>
  </w:style>
  <w:style w:type="character" w:customStyle="1" w:styleId="caps">
    <w:name w:val="caps"/>
    <w:basedOn w:val="DefaultParagraphFont"/>
    <w:rsid w:val="000863C5"/>
  </w:style>
  <w:style w:type="character" w:customStyle="1" w:styleId="UnderlinesCharChar">
    <w:name w:val="Underlines Char Char"/>
    <w:basedOn w:val="DefaultParagraphFont"/>
    <w:rsid w:val="000863C5"/>
    <w:rPr>
      <w:rFonts w:cs="Arial"/>
      <w:b/>
      <w:bCs/>
      <w:noProof w:val="0"/>
      <w:sz w:val="22"/>
      <w:szCs w:val="26"/>
      <w:u w:val="single"/>
      <w:lang w:val="en-US" w:eastAsia="en-US" w:bidi="ar-SA"/>
    </w:rPr>
  </w:style>
  <w:style w:type="paragraph" w:customStyle="1" w:styleId="Carding">
    <w:name w:val="Carding"/>
    <w:basedOn w:val="Normal"/>
    <w:uiPriority w:val="99"/>
    <w:qFormat/>
    <w:rsid w:val="000863C5"/>
    <w:rPr>
      <w:rFonts w:eastAsia="Times New Roman"/>
      <w:sz w:val="18"/>
    </w:rPr>
  </w:style>
  <w:style w:type="character" w:customStyle="1" w:styleId="aunderline">
    <w:name w:val="aunderline"/>
    <w:basedOn w:val="DefaultParagraphFont"/>
    <w:rsid w:val="000863C5"/>
    <w:rPr>
      <w:rFonts w:ascii="Times New Roman" w:hAnsi="Times New Roman"/>
      <w:sz w:val="20"/>
      <w:szCs w:val="24"/>
      <w:u w:val="thick"/>
    </w:rPr>
  </w:style>
  <w:style w:type="character" w:customStyle="1" w:styleId="tagChar1">
    <w:name w:val="tag Char1"/>
    <w:basedOn w:val="DefaultParagraphFont"/>
    <w:rsid w:val="000863C5"/>
    <w:rPr>
      <w:b/>
      <w:noProof w:val="0"/>
      <w:sz w:val="24"/>
      <w:lang w:val="en-US" w:eastAsia="en-US" w:bidi="ar-SA"/>
    </w:rPr>
  </w:style>
  <w:style w:type="character" w:customStyle="1" w:styleId="tagChar2">
    <w:name w:val="tag Char2"/>
    <w:basedOn w:val="DefaultParagraphFont"/>
    <w:qFormat/>
    <w:rsid w:val="000863C5"/>
    <w:rPr>
      <w:b/>
      <w:noProof w:val="0"/>
      <w:sz w:val="24"/>
      <w:lang w:val="en-US" w:eastAsia="en-US" w:bidi="ar-SA"/>
    </w:rPr>
  </w:style>
  <w:style w:type="character" w:customStyle="1" w:styleId="Taggin-New">
    <w:name w:val="Taggin - New"/>
    <w:basedOn w:val="DefaultParagraphFont"/>
    <w:rsid w:val="000863C5"/>
    <w:rPr>
      <w:rFonts w:ascii="Arial Narrow" w:hAnsi="Arial Narrow"/>
      <w:b/>
      <w:sz w:val="22"/>
    </w:rPr>
  </w:style>
  <w:style w:type="character" w:customStyle="1" w:styleId="Boxing-New">
    <w:name w:val="Boxing - New"/>
    <w:basedOn w:val="DefaultParagraphFont"/>
    <w:rsid w:val="000863C5"/>
    <w:rPr>
      <w:rFonts w:ascii="Arial Narrow" w:hAnsi="Arial Narrow"/>
      <w:sz w:val="16"/>
      <w:u w:val="none"/>
      <w:bdr w:val="single" w:sz="4" w:space="0" w:color="auto"/>
    </w:rPr>
  </w:style>
  <w:style w:type="character" w:customStyle="1" w:styleId="ilad">
    <w:name w:val="il_ad"/>
    <w:rsid w:val="000863C5"/>
  </w:style>
  <w:style w:type="paragraph" w:customStyle="1" w:styleId="CardsHighlighted">
    <w:name w:val="Cards Highlighted"/>
    <w:next w:val="Normal"/>
    <w:link w:val="CardsHighlightedChar"/>
    <w:qFormat/>
    <w:rsid w:val="000863C5"/>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863C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863C5"/>
    <w:rPr>
      <w:rFonts w:ascii="Garamond" w:hAnsi="Garamond"/>
      <w:sz w:val="22"/>
      <w:szCs w:val="24"/>
      <w:u w:val="single"/>
      <w:lang w:val="en-US" w:eastAsia="en-US" w:bidi="ar-SA"/>
    </w:rPr>
  </w:style>
  <w:style w:type="paragraph" w:customStyle="1" w:styleId="Style2">
    <w:name w:val="Style2"/>
    <w:basedOn w:val="Heading4"/>
    <w:qFormat/>
    <w:rsid w:val="000863C5"/>
    <w:pPr>
      <w:spacing w:before="0"/>
    </w:pPr>
    <w:rPr>
      <w:rFonts w:eastAsia="Times New Roman" w:cs="Times New Roman"/>
      <w:iCs/>
      <w:caps/>
      <w:szCs w:val="20"/>
    </w:rPr>
  </w:style>
  <w:style w:type="character" w:customStyle="1" w:styleId="pagetitle">
    <w:name w:val="pagetitle"/>
    <w:basedOn w:val="DefaultParagraphFont"/>
    <w:rsid w:val="000863C5"/>
  </w:style>
  <w:style w:type="paragraph" w:customStyle="1" w:styleId="text">
    <w:name w:val="text"/>
    <w:basedOn w:val="Normal"/>
    <w:uiPriority w:val="99"/>
    <w:qFormat/>
    <w:rsid w:val="000863C5"/>
    <w:pPr>
      <w:spacing w:before="100" w:beforeAutospacing="1" w:after="100" w:afterAutospacing="1"/>
    </w:pPr>
    <w:rPr>
      <w:rFonts w:eastAsia="Times New Roman"/>
    </w:rPr>
  </w:style>
  <w:style w:type="character" w:customStyle="1" w:styleId="StyleUnderlineCharChar9ptBold1">
    <w:name w:val="Style Underline Char Char + 9 pt Bold1"/>
    <w:rsid w:val="000863C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863C5"/>
    <w:rPr>
      <w:rFonts w:ascii="Times New Roman" w:hAnsi="Times New Roman"/>
      <w:sz w:val="20"/>
      <w:szCs w:val="24"/>
      <w:u w:val="single"/>
      <w:lang w:val="en-US" w:eastAsia="en-US" w:bidi="ar-SA"/>
    </w:rPr>
  </w:style>
  <w:style w:type="character" w:customStyle="1" w:styleId="Style9ptBoldUnderline">
    <w:name w:val="Style 9 pt Bold Underline"/>
    <w:rsid w:val="000863C5"/>
    <w:rPr>
      <w:b/>
      <w:bCs/>
      <w:sz w:val="20"/>
      <w:u w:val="single"/>
    </w:rPr>
  </w:style>
  <w:style w:type="paragraph" w:customStyle="1" w:styleId="StyleUnderline9pt0">
    <w:name w:val="Style Underline + 9 pt"/>
    <w:link w:val="StyleUnderline9ptChar"/>
    <w:qFormat/>
    <w:rsid w:val="000863C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863C5"/>
    <w:rPr>
      <w:rFonts w:ascii="Arial" w:eastAsia="Times New Roman" w:hAnsi="Arial" w:cs="Times New Roman"/>
      <w:szCs w:val="20"/>
      <w:u w:val="single"/>
    </w:rPr>
  </w:style>
  <w:style w:type="character" w:customStyle="1" w:styleId="StyleUnderlineChar1Bold">
    <w:name w:val="Style Underline Char1 + Bold"/>
    <w:rsid w:val="000863C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863C5"/>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0863C5"/>
    <w:rPr>
      <w:rFonts w:ascii="Calibri" w:hAnsi="Calibri" w:cs="Calibri"/>
      <w:kern w:val="32"/>
      <w:szCs w:val="20"/>
      <w:u w:val="single"/>
      <w:lang w:eastAsia="ar-SA"/>
    </w:rPr>
  </w:style>
  <w:style w:type="character" w:customStyle="1" w:styleId="TagsCharCharChar">
    <w:name w:val="Tags Char Char Char"/>
    <w:basedOn w:val="DefaultParagraphFont"/>
    <w:rsid w:val="000863C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863C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863C5"/>
    <w:rPr>
      <w:color w:val="000000"/>
      <w:sz w:val="20"/>
      <w:u w:val="single"/>
    </w:rPr>
  </w:style>
  <w:style w:type="character" w:customStyle="1" w:styleId="Style11ptBlack">
    <w:name w:val="Style 11 pt Black"/>
    <w:basedOn w:val="DefaultParagraphFont"/>
    <w:rsid w:val="000863C5"/>
    <w:rPr>
      <w:color w:val="000000"/>
      <w:sz w:val="20"/>
    </w:rPr>
  </w:style>
  <w:style w:type="character" w:customStyle="1" w:styleId="StyleUnderlineCharTimesBold">
    <w:name w:val="Style Underline Char + Times Bold"/>
    <w:basedOn w:val="DefaultParagraphFont"/>
    <w:rsid w:val="000863C5"/>
    <w:rPr>
      <w:rFonts w:ascii="Times" w:hAnsi="Times"/>
      <w:b w:val="0"/>
      <w:bCs/>
      <w:sz w:val="20"/>
      <w:u w:val="single"/>
    </w:rPr>
  </w:style>
  <w:style w:type="character" w:customStyle="1" w:styleId="blubigktbiz">
    <w:name w:val="blubigktbiz"/>
    <w:rsid w:val="000863C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863C5"/>
  </w:style>
  <w:style w:type="character" w:customStyle="1" w:styleId="StyleevidencetextBorderSinglesolidlineAuto05ptLChar">
    <w:name w:val="Style evidence text + Border: : (Single solid line Auto  0.5 pt L... Char"/>
    <w:link w:val="StyleevidencetextBorderSinglesolidlineAuto05ptL"/>
    <w:rsid w:val="000863C5"/>
    <w:rPr>
      <w:color w:val="000000"/>
      <w:lang w:val="x-none" w:eastAsia="x-none"/>
    </w:rPr>
  </w:style>
  <w:style w:type="character" w:customStyle="1" w:styleId="Style4CharChar">
    <w:name w:val="Style4 Char Char"/>
    <w:basedOn w:val="DefaultParagraphFont"/>
    <w:rsid w:val="000863C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863C5"/>
    <w:rPr>
      <w:rFonts w:ascii="Times New Roman" w:hAnsi="Times New Roman" w:cs="Times New Roman"/>
      <w:sz w:val="16"/>
      <w:szCs w:val="16"/>
    </w:rPr>
  </w:style>
  <w:style w:type="character" w:customStyle="1" w:styleId="StyleEmphasisArial12ptBold">
    <w:name w:val="Style Emphasis + Arial 12 pt Bold"/>
    <w:rsid w:val="000863C5"/>
    <w:rPr>
      <w:rFonts w:ascii="Arial" w:hAnsi="Arial"/>
      <w:b/>
      <w:bCs/>
      <w:i/>
      <w:iCs/>
      <w:sz w:val="24"/>
    </w:rPr>
  </w:style>
  <w:style w:type="character" w:customStyle="1" w:styleId="super">
    <w:name w:val="super"/>
    <w:rsid w:val="000863C5"/>
  </w:style>
  <w:style w:type="character" w:customStyle="1" w:styleId="text30">
    <w:name w:val="text30"/>
    <w:rsid w:val="000863C5"/>
  </w:style>
  <w:style w:type="character" w:customStyle="1" w:styleId="uppercase">
    <w:name w:val="uppercase"/>
    <w:rsid w:val="000863C5"/>
  </w:style>
  <w:style w:type="character" w:customStyle="1" w:styleId="bodytext0">
    <w:name w:val="bodytext"/>
    <w:rsid w:val="000863C5"/>
  </w:style>
  <w:style w:type="character" w:customStyle="1" w:styleId="entry-title">
    <w:name w:val="entry-title"/>
    <w:rsid w:val="000863C5"/>
  </w:style>
  <w:style w:type="character" w:customStyle="1" w:styleId="BodyTextIndentChar1">
    <w:name w:val="Body Text Indent Char1"/>
    <w:basedOn w:val="DefaultParagraphFont"/>
    <w:uiPriority w:val="99"/>
    <w:semiHidden/>
    <w:rsid w:val="000863C5"/>
    <w:rPr>
      <w:rFonts w:ascii="Times New Roman" w:hAnsi="Times New Roman" w:cs="Times New Roman"/>
      <w:sz w:val="20"/>
    </w:rPr>
  </w:style>
  <w:style w:type="character" w:customStyle="1" w:styleId="Style6pt">
    <w:name w:val="Style 6 pt"/>
    <w:basedOn w:val="DefaultParagraphFont"/>
    <w:qFormat/>
    <w:rsid w:val="000863C5"/>
    <w:rPr>
      <w:sz w:val="12"/>
    </w:rPr>
  </w:style>
  <w:style w:type="character" w:customStyle="1" w:styleId="CiteCharCharCharCharCharChar">
    <w:name w:val="Cite Char Char Char Char Char Char"/>
    <w:basedOn w:val="DefaultParagraphFont"/>
    <w:rsid w:val="000863C5"/>
    <w:rPr>
      <w:b/>
      <w:noProof w:val="0"/>
      <w:sz w:val="22"/>
      <w:szCs w:val="24"/>
      <w:u w:val="single"/>
      <w:lang w:val="en-US" w:eastAsia="en-US" w:bidi="ar-SA"/>
    </w:rPr>
  </w:style>
  <w:style w:type="character" w:customStyle="1" w:styleId="mainbody1">
    <w:name w:val="mainbody1"/>
    <w:basedOn w:val="DefaultParagraphFont"/>
    <w:rsid w:val="000863C5"/>
    <w:rPr>
      <w:rFonts w:ascii="Verdana" w:hAnsi="Verdana" w:hint="default"/>
      <w:color w:val="000000"/>
      <w:sz w:val="22"/>
      <w:szCs w:val="22"/>
    </w:rPr>
  </w:style>
  <w:style w:type="character" w:customStyle="1" w:styleId="ssl4">
    <w:name w:val="ss_l4"/>
    <w:basedOn w:val="DefaultParagraphFont"/>
    <w:rsid w:val="000863C5"/>
  </w:style>
  <w:style w:type="paragraph" w:customStyle="1" w:styleId="StyleNormalWeb11ptUnderline">
    <w:name w:val="Style Normal (Web) + 11 pt Underline"/>
    <w:basedOn w:val="NormalWeb"/>
    <w:link w:val="StyleNormalWeb11ptUnderlineChar"/>
    <w:qFormat/>
    <w:rsid w:val="000863C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863C5"/>
    <w:rPr>
      <w:rFonts w:eastAsia="Calibri"/>
      <w:u w:val="single"/>
    </w:rPr>
  </w:style>
  <w:style w:type="character" w:customStyle="1" w:styleId="cit-first-element">
    <w:name w:val="cit-first-element"/>
    <w:basedOn w:val="DefaultParagraphFont"/>
    <w:rsid w:val="000863C5"/>
  </w:style>
  <w:style w:type="character" w:customStyle="1" w:styleId="title1">
    <w:name w:val="title1"/>
    <w:basedOn w:val="DefaultParagraphFont"/>
    <w:rsid w:val="000863C5"/>
  </w:style>
  <w:style w:type="character" w:customStyle="1" w:styleId="StyleThickunderline1">
    <w:name w:val="Style Thick underline1"/>
    <w:basedOn w:val="DefaultParagraphFont"/>
    <w:rsid w:val="000863C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863C5"/>
    <w:rPr>
      <w:rFonts w:ascii="Georgia" w:hAnsi="Georgia"/>
    </w:rPr>
  </w:style>
  <w:style w:type="character" w:customStyle="1" w:styleId="FooterChar1">
    <w:name w:val="Footer Char1"/>
    <w:basedOn w:val="DefaultParagraphFont"/>
    <w:uiPriority w:val="99"/>
    <w:semiHidden/>
    <w:rsid w:val="000863C5"/>
    <w:rPr>
      <w:rFonts w:ascii="Georgia" w:hAnsi="Georgia"/>
    </w:rPr>
  </w:style>
  <w:style w:type="character" w:customStyle="1" w:styleId="AnalyticChar">
    <w:name w:val="Analytic Char"/>
    <w:basedOn w:val="DefaultParagraphFont"/>
    <w:link w:val="Analytic"/>
    <w:rsid w:val="000863C5"/>
    <w:rPr>
      <w:b/>
      <w:sz w:val="24"/>
    </w:rPr>
  </w:style>
  <w:style w:type="character" w:customStyle="1" w:styleId="UnderlineBold0">
    <w:name w:val="Underline Bold"/>
    <w:uiPriority w:val="6"/>
    <w:qFormat/>
    <w:rsid w:val="000863C5"/>
    <w:rPr>
      <w:b/>
      <w:sz w:val="20"/>
      <w:u w:val="single"/>
    </w:rPr>
  </w:style>
  <w:style w:type="paragraph" w:customStyle="1" w:styleId="Underline20">
    <w:name w:val="Underline2"/>
    <w:basedOn w:val="Normal"/>
    <w:link w:val="Underline2Char"/>
    <w:autoRedefine/>
    <w:uiPriority w:val="4"/>
    <w:qFormat/>
    <w:rsid w:val="000863C5"/>
    <w:rPr>
      <w:b/>
      <w:u w:val="single"/>
    </w:rPr>
  </w:style>
  <w:style w:type="character" w:customStyle="1" w:styleId="Underline2Char">
    <w:name w:val="Underline2 Char"/>
    <w:basedOn w:val="DefaultParagraphFont"/>
    <w:link w:val="Underline20"/>
    <w:uiPriority w:val="4"/>
    <w:rsid w:val="000863C5"/>
    <w:rPr>
      <w:b/>
      <w:u w:val="single"/>
    </w:rPr>
  </w:style>
  <w:style w:type="character" w:customStyle="1" w:styleId="NormalTextChar">
    <w:name w:val="Normal Text Char"/>
    <w:link w:val="NormalText"/>
    <w:rsid w:val="000863C5"/>
    <w:rPr>
      <w:rFonts w:eastAsia="Times New Roman"/>
      <w:szCs w:val="26"/>
    </w:rPr>
  </w:style>
  <w:style w:type="paragraph" w:customStyle="1" w:styleId="TableParagraph">
    <w:name w:val="Table Paragraph"/>
    <w:basedOn w:val="Normal"/>
    <w:uiPriority w:val="1"/>
    <w:qFormat/>
    <w:rsid w:val="000863C5"/>
    <w:pPr>
      <w:widowControl w:val="0"/>
    </w:pPr>
  </w:style>
  <w:style w:type="character" w:customStyle="1" w:styleId="UnderlineChar0">
    <w:name w:val="UnderlineChar"/>
    <w:rsid w:val="000863C5"/>
    <w:rPr>
      <w:sz w:val="24"/>
      <w:u w:val="single"/>
      <w:shd w:val="clear" w:color="auto" w:fill="auto"/>
    </w:rPr>
  </w:style>
  <w:style w:type="character" w:customStyle="1" w:styleId="foreground">
    <w:name w:val="foreground"/>
    <w:basedOn w:val="DefaultParagraphFont"/>
    <w:rsid w:val="000863C5"/>
  </w:style>
  <w:style w:type="paragraph" w:customStyle="1" w:styleId="StyleCircled11pt">
    <w:name w:val="Style Circled + 11 pt"/>
    <w:basedOn w:val="Normal"/>
    <w:link w:val="StyleCircled11ptChar"/>
    <w:qFormat/>
    <w:rsid w:val="000863C5"/>
    <w:rPr>
      <w:rFonts w:eastAsia="Times New Roman"/>
      <w:b/>
      <w:bCs/>
      <w:sz w:val="20"/>
      <w:u w:val="single"/>
    </w:rPr>
  </w:style>
  <w:style w:type="character" w:customStyle="1" w:styleId="StyleCircled11ptChar">
    <w:name w:val="Style Circled + 11 pt Char"/>
    <w:link w:val="StyleCircled11pt"/>
    <w:rsid w:val="000863C5"/>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0863C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863C5"/>
    <w:rPr>
      <w:rFonts w:ascii="Times" w:eastAsia="Times New Roman" w:hAnsi="Times"/>
      <w:sz w:val="20"/>
      <w:szCs w:val="28"/>
      <w:u w:val="single"/>
    </w:rPr>
  </w:style>
  <w:style w:type="paragraph" w:customStyle="1" w:styleId="cite20">
    <w:name w:val="cite2"/>
    <w:basedOn w:val="Normal"/>
    <w:uiPriority w:val="99"/>
    <w:qFormat/>
    <w:rsid w:val="000863C5"/>
    <w:rPr>
      <w:rFonts w:eastAsia="Times New Roman"/>
      <w:color w:val="000000"/>
      <w:sz w:val="20"/>
      <w:szCs w:val="20"/>
    </w:rPr>
  </w:style>
  <w:style w:type="character" w:customStyle="1" w:styleId="postby">
    <w:name w:val="post_by"/>
    <w:basedOn w:val="DefaultParagraphFont"/>
    <w:rsid w:val="000863C5"/>
  </w:style>
  <w:style w:type="character" w:customStyle="1" w:styleId="Style11ptBorderSinglesolidlineAuto05ptLinewidth">
    <w:name w:val="Style 11 pt Border: : (Single solid line Auto  0.5 pt Line width)"/>
    <w:rsid w:val="000863C5"/>
    <w:rPr>
      <w:sz w:val="20"/>
      <w:bdr w:val="single" w:sz="4" w:space="0" w:color="auto" w:frame="1"/>
    </w:rPr>
  </w:style>
  <w:style w:type="character" w:customStyle="1" w:styleId="StyleUnderlineChar9ptBorderSinglesolidlineAuto0">
    <w:name w:val="Style Underline Char + 9 pt Border: : (Single solid line Auto  0..."/>
    <w:rsid w:val="000863C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863C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863C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863C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863C5"/>
    <w:rPr>
      <w:sz w:val="20"/>
      <w:szCs w:val="24"/>
      <w:u w:val="single"/>
      <w:bdr w:val="single" w:sz="4" w:space="0" w:color="auto"/>
      <w:lang w:val="en-US" w:eastAsia="en-US" w:bidi="ar-SA"/>
    </w:rPr>
  </w:style>
  <w:style w:type="character" w:customStyle="1" w:styleId="StyleLatinGaramondUnderline">
    <w:name w:val="Style (Latin) Garamond Underline"/>
    <w:rsid w:val="000863C5"/>
    <w:rPr>
      <w:rFonts w:ascii="Times New Roman" w:hAnsi="Times New Roman"/>
      <w:sz w:val="20"/>
      <w:u w:val="single"/>
    </w:rPr>
  </w:style>
  <w:style w:type="character" w:customStyle="1" w:styleId="StyleLatinGaramond">
    <w:name w:val="Style (Latin) Garamond"/>
    <w:rsid w:val="000863C5"/>
    <w:rPr>
      <w:rFonts w:ascii="Times New Roman" w:hAnsi="Times New Roman"/>
      <w:sz w:val="20"/>
    </w:rPr>
  </w:style>
  <w:style w:type="character" w:customStyle="1" w:styleId="styletimesnewroman12ptbold0">
    <w:name w:val="styletimesnewroman12ptbold"/>
    <w:basedOn w:val="DefaultParagraphFont"/>
    <w:rsid w:val="000863C5"/>
  </w:style>
  <w:style w:type="character" w:customStyle="1" w:styleId="CharCharCharCharChar">
    <w:name w:val="Char Char Char Char Char"/>
    <w:aliases w:val="Char Char Char Char,Char Char Char Char Char Char Char1,Heading 2 Char1 Char Char Char Char Char Char"/>
    <w:basedOn w:val="DefaultParagraphFont"/>
    <w:rsid w:val="000863C5"/>
    <w:rPr>
      <w:rFonts w:cs="Arial"/>
      <w:b/>
      <w:bCs/>
      <w:iCs/>
      <w:sz w:val="24"/>
      <w:szCs w:val="28"/>
      <w:lang w:val="en-US" w:eastAsia="en-US" w:bidi="ar-SA"/>
    </w:rPr>
  </w:style>
  <w:style w:type="character" w:customStyle="1" w:styleId="mainheading">
    <w:name w:val="mainheading"/>
    <w:basedOn w:val="DefaultParagraphFont"/>
    <w:rsid w:val="000863C5"/>
  </w:style>
  <w:style w:type="paragraph" w:customStyle="1" w:styleId="BoldandUnderlineChar2CharChar">
    <w:name w:val="Bold and Underline Char2 Char Char"/>
    <w:basedOn w:val="Normal"/>
    <w:link w:val="BoldandUnderlineChar2CharCharChar"/>
    <w:qFormat/>
    <w:rsid w:val="000863C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863C5"/>
    <w:rPr>
      <w:rFonts w:eastAsia="Times New Roman"/>
      <w:b/>
      <w:u w:val="single"/>
    </w:rPr>
  </w:style>
  <w:style w:type="character" w:customStyle="1" w:styleId="StyleUnderlineChar9ptChar">
    <w:name w:val="Style Underline Char + 9 pt Char"/>
    <w:basedOn w:val="UnderlineCharChar"/>
    <w:rsid w:val="000863C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863C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863C5"/>
    <w:rPr>
      <w:sz w:val="16"/>
    </w:rPr>
  </w:style>
  <w:style w:type="paragraph" w:customStyle="1" w:styleId="Reduce8pt">
    <w:name w:val="Reduce 8pt"/>
    <w:basedOn w:val="Normal"/>
    <w:link w:val="Reduce8ptCharChar"/>
    <w:qFormat/>
    <w:rsid w:val="000863C5"/>
    <w:pPr>
      <w:autoSpaceDE w:val="0"/>
      <w:autoSpaceDN w:val="0"/>
      <w:adjustRightInd w:val="0"/>
      <w:jc w:val="both"/>
    </w:pPr>
    <w:rPr>
      <w:sz w:val="16"/>
    </w:rPr>
  </w:style>
  <w:style w:type="paragraph" w:styleId="List">
    <w:name w:val="List"/>
    <w:basedOn w:val="Normal"/>
    <w:uiPriority w:val="99"/>
    <w:unhideWhenUsed/>
    <w:rsid w:val="000863C5"/>
    <w:pPr>
      <w:contextualSpacing/>
    </w:pPr>
    <w:rPr>
      <w:rFonts w:eastAsia="Calibri"/>
    </w:rPr>
  </w:style>
  <w:style w:type="character" w:customStyle="1" w:styleId="CardIndentedChar">
    <w:name w:val="Card (Indented) Char"/>
    <w:link w:val="CardIndented"/>
    <w:locked/>
    <w:rsid w:val="000863C5"/>
  </w:style>
  <w:style w:type="character" w:customStyle="1" w:styleId="citenon-boldChar">
    <w:name w:val="cite non-bold Char"/>
    <w:basedOn w:val="DefaultParagraphFont"/>
    <w:link w:val="citenon-bold"/>
    <w:locked/>
    <w:rsid w:val="000863C5"/>
    <w:rPr>
      <w:rFonts w:ascii="Garamond" w:eastAsia="Times New Roman" w:hAnsi="Garamond"/>
      <w:szCs w:val="20"/>
    </w:rPr>
  </w:style>
  <w:style w:type="character" w:customStyle="1" w:styleId="boldciteChar4">
    <w:name w:val="bold cite Char4"/>
    <w:link w:val="boldcite"/>
    <w:locked/>
    <w:rsid w:val="000863C5"/>
    <w:rPr>
      <w:rFonts w:eastAsia="Times New Roman" w:cs="Times New Roman"/>
      <w:b/>
      <w:color w:val="000000"/>
      <w:sz w:val="20"/>
      <w:u w:val="thick" w:color="000000"/>
    </w:rPr>
  </w:style>
  <w:style w:type="paragraph" w:customStyle="1" w:styleId="boldcite">
    <w:name w:val="bold cite"/>
    <w:basedOn w:val="Normal"/>
    <w:link w:val="boldciteChar4"/>
    <w:qFormat/>
    <w:rsid w:val="000863C5"/>
    <w:rPr>
      <w:rFonts w:eastAsia="Times New Roman" w:cs="Times New Roman"/>
      <w:b/>
      <w:color w:val="000000"/>
      <w:sz w:val="20"/>
      <w:u w:val="thick" w:color="000000"/>
    </w:rPr>
  </w:style>
  <w:style w:type="paragraph" w:customStyle="1" w:styleId="Style7">
    <w:name w:val="Style7"/>
    <w:basedOn w:val="Normal"/>
    <w:uiPriority w:val="99"/>
    <w:qFormat/>
    <w:rsid w:val="000863C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0863C5"/>
    <w:rPr>
      <w:rFonts w:eastAsia="Calibri"/>
      <w:b/>
    </w:rPr>
  </w:style>
  <w:style w:type="character" w:customStyle="1" w:styleId="HeadingsBaseChar">
    <w:name w:val="Headings Base Char"/>
    <w:basedOn w:val="DefaultParagraphFont"/>
    <w:link w:val="HeadingsBase"/>
    <w:locked/>
    <w:rsid w:val="000863C5"/>
    <w:rPr>
      <w:rFonts w:ascii="Times New Roman" w:hAnsi="Times New Roman" w:cs="Times New Roman"/>
      <w:b/>
      <w:sz w:val="32"/>
    </w:rPr>
  </w:style>
  <w:style w:type="paragraph" w:customStyle="1" w:styleId="HeadingsBase">
    <w:name w:val="Headings Base"/>
    <w:basedOn w:val="Normal"/>
    <w:link w:val="HeadingsBaseChar"/>
    <w:qFormat/>
    <w:rsid w:val="000863C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863C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0863C5"/>
    <w:pPr>
      <w:spacing w:line="480" w:lineRule="auto"/>
      <w:ind w:firstLine="720"/>
    </w:pPr>
    <w:rPr>
      <w:rFonts w:eastAsia="Calibri"/>
    </w:rPr>
  </w:style>
  <w:style w:type="paragraph" w:customStyle="1" w:styleId="SchoolBlockQuote">
    <w:name w:val="School Block Quote"/>
    <w:basedOn w:val="SchoolPaper"/>
    <w:qFormat/>
    <w:rsid w:val="000863C5"/>
  </w:style>
  <w:style w:type="paragraph" w:customStyle="1" w:styleId="SchoolWorksCited">
    <w:name w:val="School Works Cited"/>
    <w:basedOn w:val="SchoolPaper"/>
    <w:qFormat/>
    <w:rsid w:val="000863C5"/>
  </w:style>
  <w:style w:type="paragraph" w:customStyle="1" w:styleId="BlockQuote">
    <w:name w:val="Block Quote"/>
    <w:basedOn w:val="Normal"/>
    <w:qFormat/>
    <w:rsid w:val="000863C5"/>
    <w:pPr>
      <w:ind w:left="720" w:right="720"/>
    </w:pPr>
    <w:rPr>
      <w:rFonts w:eastAsia="Calibri"/>
    </w:rPr>
  </w:style>
  <w:style w:type="paragraph" w:customStyle="1" w:styleId="PaperBody">
    <w:name w:val="Paper Body"/>
    <w:basedOn w:val="Normal"/>
    <w:qFormat/>
    <w:rsid w:val="000863C5"/>
    <w:pPr>
      <w:spacing w:line="480" w:lineRule="auto"/>
      <w:ind w:firstLine="720"/>
    </w:pPr>
    <w:rPr>
      <w:rFonts w:eastAsia="Calibri"/>
    </w:rPr>
  </w:style>
  <w:style w:type="paragraph" w:customStyle="1" w:styleId="PaperCitation">
    <w:name w:val="Paper Citation"/>
    <w:basedOn w:val="Normal"/>
    <w:qFormat/>
    <w:rsid w:val="000863C5"/>
    <w:pPr>
      <w:spacing w:line="480" w:lineRule="auto"/>
      <w:ind w:left="720" w:hanging="720"/>
    </w:pPr>
    <w:rPr>
      <w:rFonts w:eastAsia="Calibri"/>
    </w:rPr>
  </w:style>
  <w:style w:type="character" w:customStyle="1" w:styleId="hatChar">
    <w:name w:val="hat Char"/>
    <w:basedOn w:val="DefaultParagraphFont"/>
    <w:link w:val="hat"/>
    <w:locked/>
    <w:rsid w:val="000863C5"/>
    <w:rPr>
      <w:rFonts w:eastAsia="Times New Roman"/>
      <w:b/>
      <w:bCs/>
      <w:sz w:val="32"/>
      <w:u w:val="single"/>
      <w:lang w:bidi="en-US"/>
    </w:rPr>
  </w:style>
  <w:style w:type="paragraph" w:customStyle="1" w:styleId="WW-Default">
    <w:name w:val="WW-Default"/>
    <w:qFormat/>
    <w:rsid w:val="000863C5"/>
    <w:pPr>
      <w:suppressAutoHyphens/>
    </w:pPr>
    <w:rPr>
      <w:rFonts w:ascii="Georgia" w:eastAsia="Calibri" w:hAnsi="Georgia" w:cs="Calibri"/>
      <w:lang w:eastAsia="ar-SA"/>
    </w:rPr>
  </w:style>
  <w:style w:type="paragraph" w:customStyle="1" w:styleId="B-TagCite">
    <w:name w:val="B-TagCite"/>
    <w:qFormat/>
    <w:rsid w:val="000863C5"/>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0863C5"/>
    <w:rPr>
      <w:rFonts w:ascii="Times New Roman" w:hAnsi="Times New Roman" w:cs="Times New Roman"/>
      <w:b/>
      <w:sz w:val="20"/>
    </w:rPr>
  </w:style>
  <w:style w:type="paragraph" w:customStyle="1" w:styleId="MicroText">
    <w:name w:val="MicroText"/>
    <w:basedOn w:val="Normal"/>
    <w:next w:val="Normal"/>
    <w:link w:val="MicroTextChar"/>
    <w:qFormat/>
    <w:rsid w:val="000863C5"/>
    <w:rPr>
      <w:rFonts w:ascii="Arial Narrow" w:hAnsi="Arial Narrow"/>
      <w:sz w:val="12"/>
    </w:rPr>
  </w:style>
  <w:style w:type="character" w:customStyle="1" w:styleId="Footnote2Char">
    <w:name w:val="Footnote2 Char"/>
    <w:link w:val="Footnote2"/>
    <w:locked/>
    <w:rsid w:val="000863C5"/>
  </w:style>
  <w:style w:type="paragraph" w:customStyle="1" w:styleId="Footnote2">
    <w:name w:val="Footnote2"/>
    <w:basedOn w:val="Normal"/>
    <w:next w:val="Normal"/>
    <w:link w:val="Footnote2Char"/>
    <w:autoRedefine/>
    <w:qFormat/>
    <w:rsid w:val="000863C5"/>
    <w:pPr>
      <w:spacing w:after="120" w:line="480" w:lineRule="auto"/>
    </w:pPr>
  </w:style>
  <w:style w:type="paragraph" w:customStyle="1" w:styleId="indent">
    <w:name w:val="indent"/>
    <w:basedOn w:val="Normal"/>
    <w:qFormat/>
    <w:rsid w:val="000863C5"/>
    <w:pPr>
      <w:spacing w:before="100" w:beforeAutospacing="1" w:after="100" w:afterAutospacing="1"/>
    </w:pPr>
    <w:rPr>
      <w:rFonts w:eastAsia="Times New Roman"/>
    </w:rPr>
  </w:style>
  <w:style w:type="paragraph" w:customStyle="1" w:styleId="PageHeaderLine1">
    <w:name w:val="PageHeaderLine1"/>
    <w:basedOn w:val="Normal"/>
    <w:qFormat/>
    <w:rsid w:val="000863C5"/>
    <w:pPr>
      <w:tabs>
        <w:tab w:val="right" w:pos="10800"/>
      </w:tabs>
    </w:pPr>
    <w:rPr>
      <w:rFonts w:eastAsia="Calibri"/>
      <w:b/>
    </w:rPr>
  </w:style>
  <w:style w:type="paragraph" w:customStyle="1" w:styleId="PageHeaderLine2">
    <w:name w:val="PageHeaderLine2"/>
    <w:basedOn w:val="Normal"/>
    <w:next w:val="Normal"/>
    <w:link w:val="PageHeaderLine2Char"/>
    <w:qFormat/>
    <w:rsid w:val="000863C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863C5"/>
    <w:rPr>
      <w:rFonts w:ascii="Times New Roman" w:hAnsi="Times New Roman" w:cs="Times New Roman"/>
      <w:sz w:val="20"/>
    </w:rPr>
  </w:style>
  <w:style w:type="paragraph" w:customStyle="1" w:styleId="CardText1">
    <w:name w:val="CardText"/>
    <w:basedOn w:val="Normal"/>
    <w:link w:val="CardTextChar3"/>
    <w:qFormat/>
    <w:rsid w:val="000863C5"/>
    <w:pPr>
      <w:ind w:left="288"/>
    </w:pPr>
    <w:rPr>
      <w:rFonts w:ascii="Times New Roman" w:hAnsi="Times New Roman" w:cs="Times New Roman"/>
      <w:sz w:val="20"/>
    </w:rPr>
  </w:style>
  <w:style w:type="character" w:customStyle="1" w:styleId="stylestylebold12pt">
    <w:name w:val="stylestylebold12pt"/>
    <w:basedOn w:val="DefaultParagraphFont"/>
    <w:rsid w:val="000863C5"/>
  </w:style>
  <w:style w:type="character" w:customStyle="1" w:styleId="styleboldunderline">
    <w:name w:val="styleboldunderline"/>
    <w:basedOn w:val="DefaultParagraphFont"/>
    <w:rsid w:val="000863C5"/>
  </w:style>
  <w:style w:type="character" w:customStyle="1" w:styleId="box">
    <w:name w:val="box"/>
    <w:basedOn w:val="DefaultParagraphFont"/>
    <w:rsid w:val="000863C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863C5"/>
    <w:rPr>
      <w:rFonts w:ascii="Arial Narrow" w:hAnsi="Arial Narrow" w:cs="Arial Narrow" w:hint="default"/>
      <w:sz w:val="18"/>
      <w:szCs w:val="18"/>
    </w:rPr>
  </w:style>
  <w:style w:type="character" w:customStyle="1" w:styleId="FontStyle14">
    <w:name w:val="Font Style14"/>
    <w:basedOn w:val="DefaultParagraphFont"/>
    <w:uiPriority w:val="99"/>
    <w:rsid w:val="000863C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863C5"/>
    <w:rPr>
      <w:rFonts w:ascii="Arial Narrow" w:hAnsi="Arial Narrow" w:cs="Arial Narrow" w:hint="default"/>
      <w:b/>
      <w:bCs/>
      <w:sz w:val="10"/>
      <w:szCs w:val="10"/>
    </w:rPr>
  </w:style>
  <w:style w:type="character" w:customStyle="1" w:styleId="CardTagandCiteChar">
    <w:name w:val="Card Tag and Cite Char"/>
    <w:basedOn w:val="DefaultParagraphFont"/>
    <w:rsid w:val="000863C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863C5"/>
    <w:rPr>
      <w:rFonts w:ascii="Arial Narrow" w:hAnsi="Arial Narrow"/>
      <w:b/>
      <w:color w:val="000000"/>
      <w:sz w:val="22"/>
      <w:szCs w:val="22"/>
      <w:u w:val="single"/>
    </w:rPr>
  </w:style>
  <w:style w:type="character" w:customStyle="1" w:styleId="SmallText0">
    <w:name w:val="SmallText"/>
    <w:rsid w:val="000863C5"/>
    <w:rPr>
      <w:color w:val="000000"/>
    </w:rPr>
  </w:style>
  <w:style w:type="character" w:customStyle="1" w:styleId="CitesChar1">
    <w:name w:val="Cites Char1"/>
    <w:basedOn w:val="DefaultParagraphFont"/>
    <w:rsid w:val="000863C5"/>
    <w:rPr>
      <w:b/>
      <w:bCs w:val="0"/>
      <w:szCs w:val="24"/>
      <w:u w:val="single"/>
      <w:lang w:val="en-US" w:eastAsia="en-US" w:bidi="ar-SA"/>
    </w:rPr>
  </w:style>
  <w:style w:type="character" w:customStyle="1" w:styleId="CardUnderlinedChar">
    <w:name w:val="Card Underlined Char"/>
    <w:basedOn w:val="DefaultParagraphFont"/>
    <w:rsid w:val="000863C5"/>
    <w:rPr>
      <w:rFonts w:ascii="Arial Narrow" w:hAnsi="Arial Narrow" w:hint="default"/>
      <w:sz w:val="22"/>
      <w:szCs w:val="24"/>
      <w:u w:val="single"/>
      <w:lang w:val="en-US" w:eastAsia="en-US" w:bidi="ar-SA"/>
    </w:rPr>
  </w:style>
  <w:style w:type="character" w:customStyle="1" w:styleId="underline3">
    <w:name w:val="underline3"/>
    <w:basedOn w:val="underline2"/>
    <w:rsid w:val="000863C5"/>
    <w:rPr>
      <w:rFonts w:ascii="Arial" w:hAnsi="Arial"/>
      <w:sz w:val="18"/>
      <w:u w:val="single"/>
      <w:bdr w:val="none" w:sz="0" w:space="0" w:color="auto" w:frame="1"/>
      <w:shd w:val="clear" w:color="auto" w:fill="FFFF00"/>
    </w:rPr>
  </w:style>
  <w:style w:type="character" w:customStyle="1" w:styleId="menu">
    <w:name w:val="menu"/>
    <w:basedOn w:val="DefaultParagraphFont"/>
    <w:rsid w:val="000863C5"/>
  </w:style>
  <w:style w:type="character" w:customStyle="1" w:styleId="itxtrst">
    <w:name w:val="itxtrst"/>
    <w:rsid w:val="000863C5"/>
  </w:style>
  <w:style w:type="character" w:customStyle="1" w:styleId="A-Underlining">
    <w:name w:val="A-Underlining"/>
    <w:basedOn w:val="DefaultParagraphFont"/>
    <w:rsid w:val="000863C5"/>
    <w:rPr>
      <w:rFonts w:ascii="Garamond" w:hAnsi="Garamond" w:hint="default"/>
      <w:color w:val="auto"/>
      <w:sz w:val="24"/>
      <w:u w:val="single"/>
    </w:rPr>
  </w:style>
  <w:style w:type="character" w:customStyle="1" w:styleId="StyleUnderlineBold0">
    <w:name w:val="Style Underline + Bold"/>
    <w:rsid w:val="000863C5"/>
    <w:rPr>
      <w:b/>
      <w:bCs/>
      <w:u w:val="single"/>
    </w:rPr>
  </w:style>
  <w:style w:type="character" w:customStyle="1" w:styleId="Underline-Highlighted">
    <w:name w:val="Underline-Highlighted"/>
    <w:uiPriority w:val="1"/>
    <w:qFormat/>
    <w:rsid w:val="000863C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863C5"/>
  </w:style>
  <w:style w:type="character" w:customStyle="1" w:styleId="newsmain">
    <w:name w:val="news_main"/>
    <w:basedOn w:val="DefaultParagraphFont"/>
    <w:rsid w:val="000863C5"/>
  </w:style>
  <w:style w:type="character" w:customStyle="1" w:styleId="vitstoryheadline">
    <w:name w:val="vitstoryheadline"/>
    <w:rsid w:val="000863C5"/>
  </w:style>
  <w:style w:type="character" w:customStyle="1" w:styleId="AuthorDate0">
    <w:name w:val="Author Date"/>
    <w:rsid w:val="000863C5"/>
    <w:rPr>
      <w:b/>
      <w:bCs w:val="0"/>
      <w:sz w:val="24"/>
      <w:u w:val="thick"/>
    </w:rPr>
  </w:style>
  <w:style w:type="character" w:customStyle="1" w:styleId="red">
    <w:name w:val="red"/>
    <w:basedOn w:val="DefaultParagraphFont"/>
    <w:rsid w:val="000863C5"/>
  </w:style>
  <w:style w:type="character" w:customStyle="1" w:styleId="at">
    <w:name w:val="at"/>
    <w:rsid w:val="000863C5"/>
  </w:style>
  <w:style w:type="character" w:customStyle="1" w:styleId="org">
    <w:name w:val="org"/>
    <w:rsid w:val="000863C5"/>
  </w:style>
  <w:style w:type="character" w:customStyle="1" w:styleId="pnumber">
    <w:name w:val="pnumber"/>
    <w:rsid w:val="000863C5"/>
  </w:style>
  <w:style w:type="character" w:customStyle="1" w:styleId="ital">
    <w:name w:val="ital"/>
    <w:rsid w:val="000863C5"/>
  </w:style>
  <w:style w:type="character" w:customStyle="1" w:styleId="orgdiv">
    <w:name w:val="orgdiv"/>
    <w:rsid w:val="000863C5"/>
  </w:style>
  <w:style w:type="character" w:customStyle="1" w:styleId="orgname">
    <w:name w:val="orgname"/>
    <w:rsid w:val="000863C5"/>
  </w:style>
  <w:style w:type="character" w:customStyle="1" w:styleId="city">
    <w:name w:val="city"/>
    <w:rsid w:val="000863C5"/>
  </w:style>
  <w:style w:type="character" w:customStyle="1" w:styleId="state">
    <w:name w:val="state"/>
    <w:rsid w:val="000863C5"/>
  </w:style>
  <w:style w:type="character" w:customStyle="1" w:styleId="country">
    <w:name w:val="country"/>
    <w:rsid w:val="000863C5"/>
  </w:style>
  <w:style w:type="character" w:customStyle="1" w:styleId="articletitle">
    <w:name w:val="articletitle"/>
    <w:rsid w:val="000863C5"/>
    <w:rPr>
      <w:rFonts w:ascii="Times New Roman" w:hAnsi="Times New Roman" w:cs="Times New Roman" w:hint="default"/>
    </w:rPr>
  </w:style>
  <w:style w:type="character" w:customStyle="1" w:styleId="6pointChar">
    <w:name w:val="6 point Char"/>
    <w:rsid w:val="000863C5"/>
    <w:rPr>
      <w:rFonts w:ascii="Times New Roman" w:hAnsi="Times New Roman" w:cs="Times New Roman" w:hint="default"/>
      <w:sz w:val="12"/>
      <w:lang w:val="en-US" w:eastAsia="en-US"/>
    </w:rPr>
  </w:style>
  <w:style w:type="character" w:customStyle="1" w:styleId="StyleThickunderline">
    <w:name w:val="Style Thick underline"/>
    <w:qFormat/>
    <w:rsid w:val="000863C5"/>
    <w:rPr>
      <w:u w:val="thick"/>
    </w:rPr>
  </w:style>
  <w:style w:type="character" w:customStyle="1" w:styleId="Box0">
    <w:name w:val="Box!"/>
    <w:rsid w:val="000863C5"/>
    <w:rPr>
      <w:rFonts w:ascii="Garamond" w:hAnsi="Garamond" w:hint="default"/>
      <w:sz w:val="24"/>
      <w:u w:val="single"/>
      <w:bdr w:val="single" w:sz="4" w:space="0" w:color="auto" w:frame="1"/>
    </w:rPr>
  </w:style>
  <w:style w:type="character" w:customStyle="1" w:styleId="citechar">
    <w:name w:val="citechar"/>
    <w:basedOn w:val="DefaultParagraphFont"/>
    <w:rsid w:val="000863C5"/>
  </w:style>
  <w:style w:type="character" w:customStyle="1" w:styleId="underlinechar2">
    <w:name w:val="underlinechar"/>
    <w:basedOn w:val="DefaultParagraphFont"/>
    <w:rsid w:val="000863C5"/>
  </w:style>
  <w:style w:type="character" w:customStyle="1" w:styleId="CardUnderlineChar">
    <w:name w:val="Card Underline Char"/>
    <w:rsid w:val="000863C5"/>
    <w:rPr>
      <w:szCs w:val="24"/>
      <w:u w:val="single"/>
      <w:lang w:val="en-US" w:eastAsia="en-US" w:bidi="ar-SA"/>
    </w:rPr>
  </w:style>
  <w:style w:type="character" w:customStyle="1" w:styleId="tagciteChar">
    <w:name w:val="tag/cite Char"/>
    <w:basedOn w:val="DefaultParagraphFont"/>
    <w:rsid w:val="000863C5"/>
    <w:rPr>
      <w:b/>
      <w:bCs w:val="0"/>
      <w:sz w:val="24"/>
      <w:lang w:val="en-US" w:eastAsia="en-US" w:bidi="ar-SA"/>
    </w:rPr>
  </w:style>
  <w:style w:type="character" w:customStyle="1" w:styleId="8pointChar">
    <w:name w:val="8 point Char"/>
    <w:basedOn w:val="DefaultParagraphFont"/>
    <w:rsid w:val="000863C5"/>
    <w:rPr>
      <w:sz w:val="16"/>
      <w:lang w:val="en-US" w:eastAsia="en-US" w:bidi="ar-SA"/>
    </w:rPr>
  </w:style>
  <w:style w:type="character" w:customStyle="1" w:styleId="BoldText12pt">
    <w:name w:val="Bold Text 12 pt"/>
    <w:rsid w:val="000863C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863C5"/>
  </w:style>
  <w:style w:type="table" w:styleId="TableGrid">
    <w:name w:val="Table Grid"/>
    <w:basedOn w:val="TableNormal"/>
    <w:rsid w:val="000863C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863C5"/>
    <w:rPr>
      <w:b/>
      <w:bCs w:val="0"/>
      <w:sz w:val="24"/>
      <w:lang w:val="en-US" w:eastAsia="en-US" w:bidi="ar-SA"/>
    </w:rPr>
  </w:style>
  <w:style w:type="character" w:customStyle="1" w:styleId="Mention11">
    <w:name w:val="Mention11"/>
    <w:basedOn w:val="DefaultParagraphFont"/>
    <w:uiPriority w:val="99"/>
    <w:semiHidden/>
    <w:unhideWhenUsed/>
    <w:rsid w:val="000863C5"/>
    <w:rPr>
      <w:color w:val="2B579A"/>
      <w:shd w:val="clear" w:color="auto" w:fill="E6E6E6"/>
    </w:rPr>
  </w:style>
  <w:style w:type="paragraph" w:customStyle="1" w:styleId="Emphasize">
    <w:name w:val="Emphasize"/>
    <w:basedOn w:val="Normal"/>
    <w:uiPriority w:val="7"/>
    <w:qFormat/>
    <w:rsid w:val="000863C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863C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863C5"/>
  </w:style>
  <w:style w:type="character" w:customStyle="1" w:styleId="Heading3Char2">
    <w:name w:val="Heading 3 Char2"/>
    <w:aliases w:val="Heading 3 Char Char Char4, Char Char1, Char Char Char4"/>
    <w:basedOn w:val="DefaultParagraphFont"/>
    <w:rsid w:val="000863C5"/>
    <w:rPr>
      <w:rFonts w:cs="Arial"/>
      <w:bCs/>
      <w:szCs w:val="26"/>
      <w:u w:val="single"/>
      <w:lang w:val="en-US" w:eastAsia="en-US" w:bidi="ar-SA"/>
    </w:rPr>
  </w:style>
  <w:style w:type="character" w:customStyle="1" w:styleId="Mention2">
    <w:name w:val="Mention2"/>
    <w:basedOn w:val="DefaultParagraphFont"/>
    <w:uiPriority w:val="99"/>
    <w:semiHidden/>
    <w:unhideWhenUsed/>
    <w:rsid w:val="000863C5"/>
    <w:rPr>
      <w:color w:val="2B579A"/>
      <w:shd w:val="clear" w:color="auto" w:fill="E6E6E6"/>
    </w:rPr>
  </w:style>
  <w:style w:type="paragraph" w:customStyle="1" w:styleId="FlashTag">
    <w:name w:val="FlashTag"/>
    <w:basedOn w:val="Normal"/>
    <w:link w:val="FlashTagChar"/>
    <w:autoRedefine/>
    <w:uiPriority w:val="4"/>
    <w:qFormat/>
    <w:rsid w:val="000863C5"/>
    <w:rPr>
      <w:rFonts w:asciiTheme="majorHAnsi" w:hAnsiTheme="majorHAnsi"/>
      <w:b/>
      <w:sz w:val="28"/>
    </w:rPr>
  </w:style>
  <w:style w:type="character" w:customStyle="1" w:styleId="FlashTagChar">
    <w:name w:val="FlashTag Char"/>
    <w:basedOn w:val="DefaultParagraphFont"/>
    <w:link w:val="FlashTag"/>
    <w:uiPriority w:val="4"/>
    <w:rsid w:val="000863C5"/>
    <w:rPr>
      <w:rFonts w:asciiTheme="majorHAnsi" w:hAnsiTheme="majorHAnsi"/>
      <w:b/>
      <w:sz w:val="28"/>
    </w:rPr>
  </w:style>
  <w:style w:type="paragraph" w:customStyle="1" w:styleId="Warrant">
    <w:name w:val="Warrant"/>
    <w:autoRedefine/>
    <w:uiPriority w:val="4"/>
    <w:qFormat/>
    <w:rsid w:val="000863C5"/>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0863C5"/>
  </w:style>
  <w:style w:type="character" w:customStyle="1" w:styleId="m3965771245576658108gmail-styleunderline">
    <w:name w:val="m_3965771245576658108gmail-styleunderline"/>
    <w:basedOn w:val="DefaultParagraphFont"/>
    <w:rsid w:val="000863C5"/>
  </w:style>
  <w:style w:type="paragraph" w:customStyle="1" w:styleId="Header1">
    <w:name w:val="Header1"/>
    <w:aliases w:val="Header Char Char,Header Char Char Char Char Char Char Char Cha,Header Char2,Header Char1 Char,Char Char Char Cha"/>
    <w:basedOn w:val="Normal"/>
    <w:qFormat/>
    <w:rsid w:val="000863C5"/>
    <w:pPr>
      <w:tabs>
        <w:tab w:val="center" w:pos="4680"/>
        <w:tab w:val="right" w:pos="9360"/>
      </w:tabs>
    </w:pPr>
  </w:style>
  <w:style w:type="character" w:customStyle="1" w:styleId="EndnoteTextChar">
    <w:name w:val="Endnote Text Char"/>
    <w:basedOn w:val="DefaultParagraphFont"/>
    <w:link w:val="EndnoteText"/>
    <w:locked/>
    <w:rsid w:val="000863C5"/>
    <w:rPr>
      <w:rFonts w:ascii="Georgia" w:eastAsia="Times New Roman" w:hAnsi="Georgia"/>
      <w:szCs w:val="20"/>
    </w:rPr>
  </w:style>
  <w:style w:type="paragraph" w:styleId="EndnoteText">
    <w:name w:val="endnote text"/>
    <w:basedOn w:val="Normal"/>
    <w:link w:val="EndnoteTextChar"/>
    <w:unhideWhenUsed/>
    <w:rsid w:val="000863C5"/>
    <w:rPr>
      <w:rFonts w:ascii="Georgia" w:eastAsia="Times New Roman" w:hAnsi="Georgia"/>
      <w:szCs w:val="20"/>
    </w:rPr>
  </w:style>
  <w:style w:type="character" w:customStyle="1" w:styleId="EndnoteTextChar1">
    <w:name w:val="Endnote Text Char1"/>
    <w:basedOn w:val="DefaultParagraphFont"/>
    <w:semiHidden/>
    <w:rsid w:val="000863C5"/>
    <w:rPr>
      <w:sz w:val="20"/>
      <w:szCs w:val="20"/>
    </w:rPr>
  </w:style>
  <w:style w:type="character" w:customStyle="1" w:styleId="DateChar">
    <w:name w:val="Date Char"/>
    <w:aliases w:val="date Char"/>
    <w:basedOn w:val="DefaultParagraphFont"/>
    <w:link w:val="Date"/>
    <w:uiPriority w:val="99"/>
    <w:locked/>
    <w:rsid w:val="000863C5"/>
    <w:rPr>
      <w:rFonts w:ascii="Georgia" w:eastAsia="Times New Roman" w:hAnsi="Georgia"/>
    </w:rPr>
  </w:style>
  <w:style w:type="paragraph" w:styleId="Date">
    <w:name w:val="Date"/>
    <w:aliases w:val="date"/>
    <w:basedOn w:val="Normal"/>
    <w:next w:val="Normal"/>
    <w:link w:val="DateChar"/>
    <w:uiPriority w:val="99"/>
    <w:unhideWhenUsed/>
    <w:rsid w:val="000863C5"/>
    <w:rPr>
      <w:rFonts w:ascii="Georgia" w:eastAsia="Times New Roman" w:hAnsi="Georgia"/>
    </w:rPr>
  </w:style>
  <w:style w:type="character" w:customStyle="1" w:styleId="DateChar1">
    <w:name w:val="Date Char1"/>
    <w:basedOn w:val="DefaultParagraphFont"/>
    <w:uiPriority w:val="99"/>
    <w:semiHidden/>
    <w:rsid w:val="000863C5"/>
  </w:style>
  <w:style w:type="character" w:customStyle="1" w:styleId="BodyTextFirstIndentChar">
    <w:name w:val="Body Text First Indent Char"/>
    <w:basedOn w:val="BodyTextChar"/>
    <w:link w:val="BodyTextFirstIndent"/>
    <w:locked/>
    <w:rsid w:val="000863C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0863C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0863C5"/>
  </w:style>
  <w:style w:type="character" w:customStyle="1" w:styleId="BodyTextIndent2Char1">
    <w:name w:val="Body Text Indent 2 Char1"/>
    <w:basedOn w:val="DefaultParagraphFont"/>
    <w:semiHidden/>
    <w:rsid w:val="000863C5"/>
    <w:rPr>
      <w:rFonts w:ascii="Calibri" w:hAnsi="Calibri" w:cs="Calibri"/>
    </w:rPr>
  </w:style>
  <w:style w:type="character" w:customStyle="1" w:styleId="PlainTextChar1">
    <w:name w:val="Plain Text Char1"/>
    <w:basedOn w:val="DefaultParagraphFont"/>
    <w:semiHidden/>
    <w:rsid w:val="000863C5"/>
    <w:rPr>
      <w:rFonts w:ascii="Consolas" w:hAnsi="Consolas" w:cs="Calibri"/>
      <w:sz w:val="21"/>
      <w:szCs w:val="21"/>
    </w:rPr>
  </w:style>
  <w:style w:type="character" w:customStyle="1" w:styleId="NoSpacingChar">
    <w:name w:val="No Spacing Char"/>
    <w:link w:val="NoSpacing"/>
    <w:uiPriority w:val="1"/>
    <w:qFormat/>
    <w:locked/>
    <w:rsid w:val="000863C5"/>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0863C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863C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863C5"/>
    <w:rPr>
      <w:rFonts w:ascii="Calibri" w:hAnsi="Calibri" w:cs="Calibri"/>
      <w:i/>
      <w:iCs/>
      <w:color w:val="000000" w:themeColor="text1"/>
    </w:rPr>
  </w:style>
  <w:style w:type="paragraph" w:customStyle="1" w:styleId="CiteSpacing">
    <w:name w:val="Cite Spacing"/>
    <w:basedOn w:val="Normal"/>
    <w:uiPriority w:val="4"/>
    <w:qFormat/>
    <w:rsid w:val="000863C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863C5"/>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0863C5"/>
    <w:rPr>
      <w:rFonts w:eastAsia="Calibri"/>
      <w:b/>
    </w:rPr>
  </w:style>
  <w:style w:type="paragraph" w:customStyle="1" w:styleId="Heading2-Bold">
    <w:name w:val="Heading 2 - Bold"/>
    <w:basedOn w:val="Normal"/>
    <w:autoRedefine/>
    <w:uiPriority w:val="99"/>
    <w:qFormat/>
    <w:rsid w:val="000863C5"/>
    <w:rPr>
      <w:rFonts w:ascii="Garamond" w:eastAsia="Calibri" w:hAnsi="Garamond"/>
      <w:b/>
    </w:rPr>
  </w:style>
  <w:style w:type="paragraph" w:customStyle="1" w:styleId="tag">
    <w:name w:val="%tag"/>
    <w:basedOn w:val="Normal"/>
    <w:next w:val="Normal"/>
    <w:uiPriority w:val="99"/>
    <w:qFormat/>
    <w:rsid w:val="000863C5"/>
    <w:rPr>
      <w:rFonts w:ascii="Garamond" w:eastAsia="Calibri" w:hAnsi="Garamond"/>
      <w:bCs/>
      <w:sz w:val="18"/>
    </w:rPr>
  </w:style>
  <w:style w:type="character" w:customStyle="1" w:styleId="Style2Char">
    <w:name w:val="Style 2 Char"/>
    <w:link w:val="Style20"/>
    <w:uiPriority w:val="99"/>
    <w:locked/>
    <w:rsid w:val="000863C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863C5"/>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0863C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863C5"/>
    <w:rPr>
      <w:rFonts w:ascii="Garamond" w:eastAsia="Times New Roman" w:hAnsi="Garamond"/>
      <w:szCs w:val="20"/>
      <w:u w:val="single"/>
      <w:lang w:val="x-none" w:eastAsia="x-none"/>
    </w:rPr>
  </w:style>
  <w:style w:type="character" w:customStyle="1" w:styleId="textsmallChar0">
    <w:name w:val="textsmall Char"/>
    <w:link w:val="textsmall0"/>
    <w:locked/>
    <w:rsid w:val="000863C5"/>
    <w:rPr>
      <w:rFonts w:ascii="Georgia" w:eastAsia="Times New Roman" w:hAnsi="Georgia"/>
      <w:sz w:val="18"/>
      <w:szCs w:val="20"/>
      <w:lang w:val="x-none" w:eastAsia="x-none"/>
    </w:rPr>
  </w:style>
  <w:style w:type="paragraph" w:customStyle="1" w:styleId="textsmall0">
    <w:name w:val="textsmall"/>
    <w:basedOn w:val="Normal"/>
    <w:link w:val="textsmallChar0"/>
    <w:qFormat/>
    <w:rsid w:val="000863C5"/>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0863C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863C5"/>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0863C5"/>
    <w:rPr>
      <w:rFonts w:ascii="Arial" w:eastAsia="Times New Roman" w:hAnsi="Arial" w:cs="Arial"/>
      <w:sz w:val="12"/>
    </w:rPr>
  </w:style>
  <w:style w:type="paragraph" w:customStyle="1" w:styleId="Micro">
    <w:name w:val="Micro"/>
    <w:basedOn w:val="Normal"/>
    <w:next w:val="Normal"/>
    <w:link w:val="MicroChar"/>
    <w:qFormat/>
    <w:rsid w:val="000863C5"/>
    <w:rPr>
      <w:rFonts w:ascii="Arial" w:eastAsia="Times New Roman" w:hAnsi="Arial" w:cs="Arial"/>
      <w:sz w:val="12"/>
    </w:rPr>
  </w:style>
  <w:style w:type="character" w:customStyle="1" w:styleId="CardNotUnderlinedChar1">
    <w:name w:val="Card Not Underlined Char1"/>
    <w:link w:val="CardNotUnderlined"/>
    <w:locked/>
    <w:rsid w:val="000863C5"/>
    <w:rPr>
      <w:rFonts w:ascii="Bell MT" w:eastAsia="Calibri" w:hAnsi="Bell MT"/>
      <w:szCs w:val="20"/>
    </w:rPr>
  </w:style>
  <w:style w:type="paragraph" w:customStyle="1" w:styleId="CardNotUnderlined">
    <w:name w:val="Card Not Underlined"/>
    <w:basedOn w:val="Normal"/>
    <w:link w:val="CardNotUnderlinedChar1"/>
    <w:autoRedefine/>
    <w:qFormat/>
    <w:rsid w:val="000863C5"/>
    <w:rPr>
      <w:rFonts w:ascii="Bell MT" w:eastAsia="Calibri" w:hAnsi="Bell MT"/>
      <w:szCs w:val="20"/>
    </w:rPr>
  </w:style>
  <w:style w:type="paragraph" w:customStyle="1" w:styleId="h-lead">
    <w:name w:val="h-lead"/>
    <w:basedOn w:val="Normal"/>
    <w:uiPriority w:val="99"/>
    <w:qFormat/>
    <w:rsid w:val="000863C5"/>
    <w:pPr>
      <w:spacing w:before="100" w:beforeAutospacing="1" w:after="100" w:afterAutospacing="1"/>
    </w:pPr>
    <w:rPr>
      <w:rFonts w:eastAsia="Times New Roman"/>
      <w:sz w:val="24"/>
    </w:rPr>
  </w:style>
  <w:style w:type="paragraph" w:customStyle="1" w:styleId="intro">
    <w:name w:val="intro"/>
    <w:basedOn w:val="Normal"/>
    <w:uiPriority w:val="99"/>
    <w:qFormat/>
    <w:rsid w:val="000863C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863C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863C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863C5"/>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0863C5"/>
    <w:rPr>
      <w:rFonts w:eastAsia="Calibri"/>
    </w:rPr>
  </w:style>
  <w:style w:type="paragraph" w:customStyle="1" w:styleId="F3-TagAuthor">
    <w:name w:val="F3 - Tag/Author"/>
    <w:basedOn w:val="Normal"/>
    <w:uiPriority w:val="99"/>
    <w:qFormat/>
    <w:rsid w:val="000863C5"/>
    <w:rPr>
      <w:rFonts w:eastAsia="Times New Roman"/>
      <w:b/>
    </w:rPr>
  </w:style>
  <w:style w:type="paragraph" w:customStyle="1" w:styleId="F5-UnderlineNormal">
    <w:name w:val="F5 - Underline Normal"/>
    <w:basedOn w:val="Normal"/>
    <w:uiPriority w:val="99"/>
    <w:qFormat/>
    <w:rsid w:val="000863C5"/>
    <w:rPr>
      <w:rFonts w:eastAsia="Calibri"/>
      <w:u w:val="single"/>
    </w:rPr>
  </w:style>
  <w:style w:type="paragraph" w:customStyle="1" w:styleId="Brief-PrimarySource">
    <w:name w:val="Brief - Primary Source"/>
    <w:basedOn w:val="Normal"/>
    <w:uiPriority w:val="99"/>
    <w:qFormat/>
    <w:rsid w:val="000863C5"/>
    <w:rPr>
      <w:rFonts w:eastAsia="Times New Roman"/>
      <w:b/>
      <w:sz w:val="24"/>
      <w:u w:val="single"/>
    </w:rPr>
  </w:style>
  <w:style w:type="paragraph" w:customStyle="1" w:styleId="Brief-Underline">
    <w:name w:val="Brief - Underline"/>
    <w:basedOn w:val="Normal"/>
    <w:uiPriority w:val="99"/>
    <w:qFormat/>
    <w:rsid w:val="000863C5"/>
    <w:rPr>
      <w:rFonts w:eastAsia="Times New Roman"/>
      <w:u w:val="single"/>
    </w:rPr>
  </w:style>
  <w:style w:type="paragraph" w:customStyle="1" w:styleId="Brief">
    <w:name w:val="Brief"/>
    <w:basedOn w:val="Brief-PrimarySource"/>
    <w:uiPriority w:val="99"/>
    <w:qFormat/>
    <w:rsid w:val="000863C5"/>
    <w:rPr>
      <w:b w:val="0"/>
    </w:rPr>
  </w:style>
  <w:style w:type="paragraph" w:customStyle="1" w:styleId="CM2">
    <w:name w:val="CM2"/>
    <w:basedOn w:val="Normal"/>
    <w:next w:val="Normal"/>
    <w:uiPriority w:val="99"/>
    <w:qFormat/>
    <w:rsid w:val="000863C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863C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863C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863C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863C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863C5"/>
    <w:pPr>
      <w:widowControl w:val="0"/>
      <w:spacing w:line="276" w:lineRule="atLeast"/>
    </w:pPr>
    <w:rPr>
      <w:color w:val="auto"/>
    </w:rPr>
  </w:style>
  <w:style w:type="paragraph" w:customStyle="1" w:styleId="CM34">
    <w:name w:val="CM34"/>
    <w:basedOn w:val="Default"/>
    <w:next w:val="Default"/>
    <w:uiPriority w:val="99"/>
    <w:qFormat/>
    <w:rsid w:val="000863C5"/>
    <w:pPr>
      <w:widowControl w:val="0"/>
    </w:pPr>
    <w:rPr>
      <w:color w:val="auto"/>
    </w:rPr>
  </w:style>
  <w:style w:type="paragraph" w:customStyle="1" w:styleId="CM56">
    <w:name w:val="CM56"/>
    <w:basedOn w:val="Default"/>
    <w:next w:val="Default"/>
    <w:uiPriority w:val="99"/>
    <w:qFormat/>
    <w:rsid w:val="000863C5"/>
    <w:pPr>
      <w:widowControl w:val="0"/>
    </w:pPr>
    <w:rPr>
      <w:rFonts w:eastAsia="Calibri"/>
      <w:color w:val="auto"/>
    </w:rPr>
  </w:style>
  <w:style w:type="paragraph" w:customStyle="1" w:styleId="CM58">
    <w:name w:val="CM58"/>
    <w:basedOn w:val="Default"/>
    <w:next w:val="Default"/>
    <w:uiPriority w:val="99"/>
    <w:qFormat/>
    <w:rsid w:val="000863C5"/>
    <w:pPr>
      <w:widowControl w:val="0"/>
    </w:pPr>
    <w:rPr>
      <w:rFonts w:eastAsia="Calibri"/>
      <w:color w:val="auto"/>
    </w:rPr>
  </w:style>
  <w:style w:type="paragraph" w:customStyle="1" w:styleId="CM57">
    <w:name w:val="CM57"/>
    <w:basedOn w:val="Default"/>
    <w:next w:val="Default"/>
    <w:uiPriority w:val="99"/>
    <w:qFormat/>
    <w:rsid w:val="000863C5"/>
    <w:pPr>
      <w:widowControl w:val="0"/>
    </w:pPr>
    <w:rPr>
      <w:rFonts w:eastAsia="Calibri"/>
      <w:color w:val="auto"/>
    </w:rPr>
  </w:style>
  <w:style w:type="paragraph" w:customStyle="1" w:styleId="CM1">
    <w:name w:val="CM1"/>
    <w:basedOn w:val="Default"/>
    <w:next w:val="Default"/>
    <w:uiPriority w:val="99"/>
    <w:qFormat/>
    <w:rsid w:val="000863C5"/>
    <w:pPr>
      <w:widowControl w:val="0"/>
    </w:pPr>
    <w:rPr>
      <w:rFonts w:eastAsia="Calibri"/>
      <w:color w:val="auto"/>
    </w:rPr>
  </w:style>
  <w:style w:type="paragraph" w:customStyle="1" w:styleId="CM49">
    <w:name w:val="CM49"/>
    <w:basedOn w:val="Default"/>
    <w:next w:val="Default"/>
    <w:uiPriority w:val="99"/>
    <w:qFormat/>
    <w:rsid w:val="000863C5"/>
    <w:pPr>
      <w:widowControl w:val="0"/>
    </w:pPr>
    <w:rPr>
      <w:rFonts w:eastAsia="Calibri"/>
      <w:color w:val="auto"/>
    </w:rPr>
  </w:style>
  <w:style w:type="paragraph" w:customStyle="1" w:styleId="CM41">
    <w:name w:val="CM41"/>
    <w:basedOn w:val="Default"/>
    <w:next w:val="Default"/>
    <w:uiPriority w:val="99"/>
    <w:qFormat/>
    <w:rsid w:val="000863C5"/>
    <w:pPr>
      <w:widowControl w:val="0"/>
    </w:pPr>
    <w:rPr>
      <w:rFonts w:eastAsia="Calibri"/>
      <w:color w:val="auto"/>
    </w:rPr>
  </w:style>
  <w:style w:type="paragraph" w:customStyle="1" w:styleId="3rdOrderPara">
    <w:name w:val="3rd Order Para"/>
    <w:basedOn w:val="Default"/>
    <w:next w:val="Default"/>
    <w:rsid w:val="000863C5"/>
    <w:pPr>
      <w:widowControl w:val="0"/>
    </w:pPr>
    <w:rPr>
      <w:rFonts w:eastAsia="Calibri"/>
      <w:color w:val="auto"/>
    </w:rPr>
  </w:style>
  <w:style w:type="paragraph" w:customStyle="1" w:styleId="2ndOrderPara">
    <w:name w:val="2nd Order Para"/>
    <w:basedOn w:val="Default"/>
    <w:next w:val="Default"/>
    <w:rsid w:val="000863C5"/>
    <w:pPr>
      <w:widowControl w:val="0"/>
    </w:pPr>
    <w:rPr>
      <w:rFonts w:eastAsia="Calibri"/>
      <w:color w:val="auto"/>
    </w:rPr>
  </w:style>
  <w:style w:type="paragraph" w:customStyle="1" w:styleId="Normal-SIGN2">
    <w:name w:val="Normal-SIGN2"/>
    <w:basedOn w:val="Default"/>
    <w:next w:val="Default"/>
    <w:qFormat/>
    <w:rsid w:val="000863C5"/>
    <w:pPr>
      <w:widowControl w:val="0"/>
    </w:pPr>
    <w:rPr>
      <w:rFonts w:eastAsia="Calibri"/>
      <w:color w:val="auto"/>
    </w:rPr>
  </w:style>
  <w:style w:type="paragraph" w:customStyle="1" w:styleId="Normal-SIGN1">
    <w:name w:val="Normal-SIGN1"/>
    <w:basedOn w:val="Default"/>
    <w:next w:val="Default"/>
    <w:uiPriority w:val="99"/>
    <w:qFormat/>
    <w:rsid w:val="000863C5"/>
    <w:pPr>
      <w:widowControl w:val="0"/>
    </w:pPr>
    <w:rPr>
      <w:rFonts w:eastAsia="Calibri"/>
      <w:color w:val="auto"/>
    </w:rPr>
  </w:style>
  <w:style w:type="paragraph" w:customStyle="1" w:styleId="CM3">
    <w:name w:val="CM3"/>
    <w:basedOn w:val="Default"/>
    <w:next w:val="Default"/>
    <w:uiPriority w:val="99"/>
    <w:qFormat/>
    <w:rsid w:val="000863C5"/>
    <w:pPr>
      <w:widowControl w:val="0"/>
      <w:spacing w:line="553" w:lineRule="atLeast"/>
    </w:pPr>
    <w:rPr>
      <w:rFonts w:eastAsia="Calibri"/>
      <w:color w:val="auto"/>
    </w:rPr>
  </w:style>
  <w:style w:type="paragraph" w:customStyle="1" w:styleId="CM33">
    <w:name w:val="CM33"/>
    <w:basedOn w:val="Default"/>
    <w:next w:val="Default"/>
    <w:uiPriority w:val="99"/>
    <w:qFormat/>
    <w:rsid w:val="000863C5"/>
    <w:pPr>
      <w:widowControl w:val="0"/>
    </w:pPr>
    <w:rPr>
      <w:rFonts w:eastAsia="Calibri"/>
      <w:color w:val="auto"/>
    </w:rPr>
  </w:style>
  <w:style w:type="paragraph" w:customStyle="1" w:styleId="CM37">
    <w:name w:val="CM37"/>
    <w:basedOn w:val="Default"/>
    <w:next w:val="Default"/>
    <w:uiPriority w:val="99"/>
    <w:qFormat/>
    <w:rsid w:val="000863C5"/>
    <w:pPr>
      <w:widowControl w:val="0"/>
    </w:pPr>
    <w:rPr>
      <w:rFonts w:eastAsia="Calibri"/>
      <w:color w:val="auto"/>
    </w:rPr>
  </w:style>
  <w:style w:type="paragraph" w:customStyle="1" w:styleId="CM7">
    <w:name w:val="CM7"/>
    <w:basedOn w:val="Default"/>
    <w:next w:val="Default"/>
    <w:uiPriority w:val="99"/>
    <w:qFormat/>
    <w:rsid w:val="000863C5"/>
    <w:pPr>
      <w:widowControl w:val="0"/>
      <w:spacing w:line="553" w:lineRule="atLeast"/>
    </w:pPr>
    <w:rPr>
      <w:rFonts w:eastAsia="Calibri"/>
      <w:color w:val="auto"/>
    </w:rPr>
  </w:style>
  <w:style w:type="paragraph" w:customStyle="1" w:styleId="Brief-SecondarySource">
    <w:name w:val="Brief - Secondary Source"/>
    <w:basedOn w:val="Normal"/>
    <w:qFormat/>
    <w:rsid w:val="000863C5"/>
    <w:rPr>
      <w:rFonts w:eastAsia="Times New Roman"/>
      <w:sz w:val="14"/>
      <w:szCs w:val="20"/>
    </w:rPr>
  </w:style>
  <w:style w:type="paragraph" w:customStyle="1" w:styleId="Brief-Card">
    <w:name w:val="Brief - Card"/>
    <w:basedOn w:val="Normal"/>
    <w:uiPriority w:val="99"/>
    <w:qFormat/>
    <w:rsid w:val="000863C5"/>
    <w:rPr>
      <w:rFonts w:eastAsia="Times New Roman"/>
    </w:rPr>
  </w:style>
  <w:style w:type="paragraph" w:customStyle="1" w:styleId="Pa2">
    <w:name w:val="Pa2"/>
    <w:basedOn w:val="Default"/>
    <w:next w:val="Default"/>
    <w:uiPriority w:val="99"/>
    <w:qFormat/>
    <w:rsid w:val="000863C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863C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863C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863C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863C5"/>
    <w:pPr>
      <w:widowControl w:val="0"/>
    </w:pPr>
    <w:rPr>
      <w:rFonts w:ascii="Arial Black" w:hAnsi="Arial Black"/>
      <w:color w:val="auto"/>
    </w:rPr>
  </w:style>
  <w:style w:type="paragraph" w:customStyle="1" w:styleId="Cover1">
    <w:name w:val="Cover 1"/>
    <w:basedOn w:val="Normal"/>
    <w:next w:val="Normal"/>
    <w:uiPriority w:val="99"/>
    <w:qFormat/>
    <w:rsid w:val="000863C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863C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863C5"/>
    <w:pPr>
      <w:widowControl w:val="0"/>
    </w:pPr>
    <w:rPr>
      <w:color w:val="auto"/>
    </w:rPr>
  </w:style>
  <w:style w:type="paragraph" w:customStyle="1" w:styleId="Pa11">
    <w:name w:val="Pa11"/>
    <w:basedOn w:val="Normal"/>
    <w:next w:val="Normal"/>
    <w:uiPriority w:val="99"/>
    <w:qFormat/>
    <w:rsid w:val="000863C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863C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863C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0863C5"/>
    <w:pPr>
      <w:widowControl w:val="0"/>
    </w:pPr>
    <w:rPr>
      <w:rFonts w:eastAsia="Calibri"/>
      <w:color w:val="auto"/>
    </w:rPr>
  </w:style>
  <w:style w:type="paragraph" w:customStyle="1" w:styleId="CM5">
    <w:name w:val="CM5"/>
    <w:basedOn w:val="Default"/>
    <w:next w:val="Default"/>
    <w:qFormat/>
    <w:rsid w:val="000863C5"/>
    <w:pPr>
      <w:widowControl w:val="0"/>
      <w:spacing w:line="553" w:lineRule="atLeast"/>
    </w:pPr>
    <w:rPr>
      <w:rFonts w:eastAsia="Calibri"/>
      <w:color w:val="auto"/>
    </w:rPr>
  </w:style>
  <w:style w:type="paragraph" w:customStyle="1" w:styleId="CM28">
    <w:name w:val="CM28"/>
    <w:basedOn w:val="Default"/>
    <w:next w:val="Default"/>
    <w:uiPriority w:val="99"/>
    <w:qFormat/>
    <w:rsid w:val="000863C5"/>
    <w:pPr>
      <w:widowControl w:val="0"/>
    </w:pPr>
    <w:rPr>
      <w:rFonts w:eastAsia="Calibri"/>
      <w:color w:val="auto"/>
    </w:rPr>
  </w:style>
  <w:style w:type="paragraph" w:customStyle="1" w:styleId="CM8">
    <w:name w:val="CM8"/>
    <w:basedOn w:val="Default"/>
    <w:next w:val="Default"/>
    <w:uiPriority w:val="99"/>
    <w:qFormat/>
    <w:rsid w:val="000863C5"/>
    <w:pPr>
      <w:widowControl w:val="0"/>
    </w:pPr>
    <w:rPr>
      <w:rFonts w:eastAsia="Calibri"/>
      <w:color w:val="auto"/>
    </w:rPr>
  </w:style>
  <w:style w:type="paragraph" w:customStyle="1" w:styleId="CM6">
    <w:name w:val="CM6"/>
    <w:basedOn w:val="Default"/>
    <w:next w:val="Default"/>
    <w:uiPriority w:val="99"/>
    <w:qFormat/>
    <w:rsid w:val="000863C5"/>
    <w:pPr>
      <w:widowControl w:val="0"/>
      <w:spacing w:line="553" w:lineRule="atLeast"/>
    </w:pPr>
    <w:rPr>
      <w:rFonts w:eastAsia="Calibri"/>
      <w:color w:val="auto"/>
    </w:rPr>
  </w:style>
  <w:style w:type="paragraph" w:customStyle="1" w:styleId="CM22">
    <w:name w:val="CM22"/>
    <w:basedOn w:val="Default"/>
    <w:next w:val="Default"/>
    <w:uiPriority w:val="99"/>
    <w:qFormat/>
    <w:rsid w:val="000863C5"/>
    <w:pPr>
      <w:widowControl w:val="0"/>
    </w:pPr>
    <w:rPr>
      <w:rFonts w:eastAsia="Calibri"/>
      <w:color w:val="auto"/>
    </w:rPr>
  </w:style>
  <w:style w:type="paragraph" w:customStyle="1" w:styleId="DoubleUnderlined">
    <w:name w:val="Double Underlined"/>
    <w:basedOn w:val="Heading2"/>
    <w:autoRedefine/>
    <w:uiPriority w:val="99"/>
    <w:qFormat/>
    <w:rsid w:val="000863C5"/>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0863C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0863C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863C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863C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863C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863C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863C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863C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863C5"/>
  </w:style>
  <w:style w:type="paragraph" w:customStyle="1" w:styleId="StyleUnderliningTimesNewRomanBoldNounderlineKernat16">
    <w:name w:val="Style Underlining + Times New Roman Bold No underline Kern at 16..."/>
    <w:basedOn w:val="Normal"/>
    <w:uiPriority w:val="99"/>
    <w:qFormat/>
    <w:rsid w:val="000863C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863C5"/>
    <w:rPr>
      <w:rFonts w:eastAsia="Times New Roman"/>
      <w:b/>
      <w:bCs/>
      <w:kern w:val="32"/>
      <w:sz w:val="32"/>
      <w:szCs w:val="32"/>
    </w:rPr>
  </w:style>
  <w:style w:type="paragraph" w:customStyle="1" w:styleId="StyleBoldUnderliningKernat16pt">
    <w:name w:val="Style Bold Underlining + Kern at 16 pt"/>
    <w:uiPriority w:val="99"/>
    <w:qFormat/>
    <w:rsid w:val="000863C5"/>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0863C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863C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863C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863C5"/>
    <w:pPr>
      <w:ind w:left="400"/>
    </w:pPr>
    <w:rPr>
      <w:rFonts w:eastAsia="Times New Roman"/>
      <w:szCs w:val="20"/>
    </w:rPr>
  </w:style>
  <w:style w:type="paragraph" w:customStyle="1" w:styleId="Paste">
    <w:name w:val="Paste"/>
    <w:basedOn w:val="Normal"/>
    <w:qFormat/>
    <w:rsid w:val="000863C5"/>
    <w:rPr>
      <w:rFonts w:ascii="Arial Narrow" w:eastAsia="Times New Roman" w:hAnsi="Arial Narrow"/>
      <w:szCs w:val="20"/>
      <w:lang w:val="x-none" w:eastAsia="x-none"/>
    </w:rPr>
  </w:style>
  <w:style w:type="character" w:customStyle="1" w:styleId="UnderlineStyleChar">
    <w:name w:val="Underline Style Char"/>
    <w:link w:val="UnderlineStyle0"/>
    <w:locked/>
    <w:rsid w:val="000863C5"/>
    <w:rPr>
      <w:rFonts w:ascii="Georgia" w:eastAsia="Times New Roman" w:hAnsi="Georgia"/>
      <w:b/>
      <w:u w:val="single"/>
    </w:rPr>
  </w:style>
  <w:style w:type="paragraph" w:customStyle="1" w:styleId="UnderlineStyle0">
    <w:name w:val="Underline Style"/>
    <w:basedOn w:val="Normal"/>
    <w:link w:val="UnderlineStyleChar"/>
    <w:qFormat/>
    <w:rsid w:val="000863C5"/>
    <w:rPr>
      <w:rFonts w:ascii="Georgia" w:eastAsia="Times New Roman" w:hAnsi="Georgia"/>
      <w:b/>
      <w:u w:val="single"/>
    </w:rPr>
  </w:style>
  <w:style w:type="paragraph" w:customStyle="1" w:styleId="Normalization">
    <w:name w:val="Normalization"/>
    <w:basedOn w:val="Normal"/>
    <w:uiPriority w:val="99"/>
    <w:qFormat/>
    <w:rsid w:val="000863C5"/>
    <w:rPr>
      <w:rFonts w:eastAsia="Times New Roman"/>
      <w:sz w:val="18"/>
    </w:rPr>
  </w:style>
  <w:style w:type="paragraph" w:customStyle="1" w:styleId="BreifTitle">
    <w:name w:val="Breif Title"/>
    <w:basedOn w:val="Normal"/>
    <w:autoRedefine/>
    <w:uiPriority w:val="99"/>
    <w:qFormat/>
    <w:rsid w:val="000863C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863C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863C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863C5"/>
    <w:rPr>
      <w:rFonts w:eastAsia="Times New Roman"/>
      <w:color w:val="333333"/>
    </w:rPr>
  </w:style>
  <w:style w:type="paragraph" w:customStyle="1" w:styleId="StyleTagandCiteFranklinGothicDemi">
    <w:name w:val="Style Tag and Cite + Franklin Gothic Demi"/>
    <w:basedOn w:val="Normal"/>
    <w:autoRedefine/>
    <w:uiPriority w:val="99"/>
    <w:qFormat/>
    <w:rsid w:val="000863C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863C5"/>
    <w:rPr>
      <w:bCs/>
    </w:rPr>
  </w:style>
  <w:style w:type="paragraph" w:customStyle="1" w:styleId="tagCharCharCharCharCharCharChar">
    <w:name w:val="tag Char Char Char Char Char Char Char"/>
    <w:basedOn w:val="Normal"/>
    <w:uiPriority w:val="99"/>
    <w:qFormat/>
    <w:rsid w:val="000863C5"/>
    <w:rPr>
      <w:rFonts w:eastAsia="Times New Roman"/>
      <w:b/>
      <w:sz w:val="24"/>
      <w:szCs w:val="20"/>
    </w:rPr>
  </w:style>
  <w:style w:type="paragraph" w:customStyle="1" w:styleId="title-bold-medium">
    <w:name w:val="title-bold-medium"/>
    <w:basedOn w:val="Normal"/>
    <w:uiPriority w:val="99"/>
    <w:qFormat/>
    <w:rsid w:val="000863C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863C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863C5"/>
    <w:rPr>
      <w:rFonts w:ascii="Arial Narrow" w:eastAsia="Times New Roman" w:hAnsi="Arial Narrow"/>
      <w:b/>
      <w:sz w:val="24"/>
    </w:rPr>
  </w:style>
  <w:style w:type="paragraph" w:customStyle="1" w:styleId="BLOCKTITLE1">
    <w:name w:val="BLOCK TITLE"/>
    <w:basedOn w:val="Heading1"/>
    <w:uiPriority w:val="99"/>
    <w:qFormat/>
    <w:rsid w:val="000863C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863C5"/>
    <w:pPr>
      <w:widowControl w:val="0"/>
      <w:autoSpaceDE w:val="0"/>
      <w:autoSpaceDN w:val="0"/>
      <w:adjustRightInd w:val="0"/>
    </w:pPr>
    <w:rPr>
      <w:sz w:val="24"/>
      <w:szCs w:val="20"/>
    </w:rPr>
  </w:style>
  <w:style w:type="paragraph" w:customStyle="1" w:styleId="BriefTitle1">
    <w:name w:val="Brief Title 1"/>
    <w:basedOn w:val="Normal"/>
    <w:uiPriority w:val="99"/>
    <w:qFormat/>
    <w:rsid w:val="000863C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863C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863C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863C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863C5"/>
    <w:pPr>
      <w:spacing w:before="100" w:beforeAutospacing="1" w:after="100" w:afterAutospacing="1"/>
    </w:pPr>
    <w:rPr>
      <w:rFonts w:eastAsia="Times New Roman"/>
    </w:rPr>
  </w:style>
  <w:style w:type="paragraph" w:customStyle="1" w:styleId="ToRead">
    <w:name w:val="To Read"/>
    <w:basedOn w:val="Normal"/>
    <w:uiPriority w:val="99"/>
    <w:qFormat/>
    <w:rsid w:val="000863C5"/>
    <w:pPr>
      <w:ind w:left="720"/>
    </w:pPr>
    <w:rPr>
      <w:rFonts w:ascii="Verdana" w:eastAsia="Times New Roman" w:hAnsi="Verdana"/>
      <w:b/>
      <w:u w:val="single"/>
    </w:rPr>
  </w:style>
  <w:style w:type="paragraph" w:customStyle="1" w:styleId="Style1">
    <w:name w:val="Style 1"/>
    <w:basedOn w:val="Normal"/>
    <w:uiPriority w:val="99"/>
    <w:qFormat/>
    <w:rsid w:val="000863C5"/>
    <w:pPr>
      <w:widowControl w:val="0"/>
      <w:ind w:firstLine="216"/>
    </w:pPr>
    <w:rPr>
      <w:rFonts w:eastAsia="Times New Roman"/>
      <w:noProof/>
      <w:color w:val="000000"/>
      <w:szCs w:val="20"/>
    </w:rPr>
  </w:style>
  <w:style w:type="paragraph" w:customStyle="1" w:styleId="Style40">
    <w:name w:val="Style 4"/>
    <w:basedOn w:val="Normal"/>
    <w:uiPriority w:val="99"/>
    <w:qFormat/>
    <w:rsid w:val="000863C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863C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863C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863C5"/>
    <w:pPr>
      <w:ind w:left="1660"/>
    </w:pPr>
  </w:style>
  <w:style w:type="paragraph" w:customStyle="1" w:styleId="PageNumber1">
    <w:name w:val="Page Number1"/>
    <w:basedOn w:val="Normal"/>
    <w:next w:val="Normal"/>
    <w:uiPriority w:val="99"/>
    <w:qFormat/>
    <w:rsid w:val="000863C5"/>
    <w:rPr>
      <w:rFonts w:eastAsia="Times New Roman"/>
    </w:rPr>
  </w:style>
  <w:style w:type="paragraph" w:customStyle="1" w:styleId="Card1">
    <w:name w:val="Card1"/>
    <w:uiPriority w:val="99"/>
    <w:qFormat/>
    <w:rsid w:val="000863C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863C5"/>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863C5"/>
    <w:pPr>
      <w:ind w:left="288" w:right="288"/>
    </w:pPr>
    <w:rPr>
      <w:rFonts w:eastAsia="Times New Roman"/>
    </w:rPr>
  </w:style>
  <w:style w:type="paragraph" w:customStyle="1" w:styleId="CaseListNormal">
    <w:name w:val="Case List Normal"/>
    <w:basedOn w:val="Normal"/>
    <w:uiPriority w:val="99"/>
    <w:qFormat/>
    <w:rsid w:val="000863C5"/>
    <w:rPr>
      <w:rFonts w:ascii="Times" w:eastAsia="Times New Roman" w:hAnsi="Times"/>
      <w:szCs w:val="26"/>
    </w:rPr>
  </w:style>
  <w:style w:type="paragraph" w:customStyle="1" w:styleId="Body">
    <w:name w:val="Body"/>
    <w:basedOn w:val="Normal"/>
    <w:uiPriority w:val="99"/>
    <w:qFormat/>
    <w:rsid w:val="000863C5"/>
    <w:pPr>
      <w:outlineLvl w:val="3"/>
    </w:pPr>
    <w:rPr>
      <w:rFonts w:eastAsia="Times New Roman"/>
      <w:szCs w:val="20"/>
    </w:rPr>
  </w:style>
  <w:style w:type="paragraph" w:customStyle="1" w:styleId="3text">
    <w:name w:val="3text"/>
    <w:basedOn w:val="Normal"/>
    <w:uiPriority w:val="99"/>
    <w:qFormat/>
    <w:rsid w:val="000863C5"/>
    <w:pPr>
      <w:spacing w:before="100" w:beforeAutospacing="1" w:after="100" w:afterAutospacing="1"/>
    </w:pPr>
    <w:rPr>
      <w:rFonts w:eastAsia="Times New Roman"/>
      <w:sz w:val="24"/>
    </w:rPr>
  </w:style>
  <w:style w:type="paragraph" w:customStyle="1" w:styleId="TimesNewRoman12">
    <w:name w:val="TimesNewRoman12"/>
    <w:uiPriority w:val="99"/>
    <w:qFormat/>
    <w:rsid w:val="000863C5"/>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863C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863C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863C5"/>
    <w:rPr>
      <w:rFonts w:eastAsia="Times New Roman"/>
      <w:color w:val="000000"/>
      <w:sz w:val="18"/>
    </w:rPr>
  </w:style>
  <w:style w:type="paragraph" w:customStyle="1" w:styleId="text1">
    <w:name w:val="text1"/>
    <w:basedOn w:val="Normal"/>
    <w:autoRedefine/>
    <w:uiPriority w:val="99"/>
    <w:qFormat/>
    <w:rsid w:val="000863C5"/>
    <w:rPr>
      <w:rFonts w:eastAsia="Times New Roman"/>
      <w:szCs w:val="20"/>
    </w:rPr>
  </w:style>
  <w:style w:type="paragraph" w:customStyle="1" w:styleId="RepeatBlockHeading">
    <w:name w:val="Repeat Block Heading"/>
    <w:basedOn w:val="Normal"/>
    <w:autoRedefine/>
    <w:uiPriority w:val="99"/>
    <w:qFormat/>
    <w:rsid w:val="000863C5"/>
    <w:pPr>
      <w:jc w:val="center"/>
    </w:pPr>
    <w:rPr>
      <w:rFonts w:eastAsia="Times New Roman"/>
      <w:b/>
      <w:smallCaps/>
      <w:color w:val="000000"/>
      <w:sz w:val="24"/>
      <w:u w:val="thick"/>
    </w:rPr>
  </w:style>
  <w:style w:type="paragraph" w:customStyle="1" w:styleId="story-headline">
    <w:name w:val="story-headline"/>
    <w:basedOn w:val="Normal"/>
    <w:uiPriority w:val="99"/>
    <w:qFormat/>
    <w:rsid w:val="000863C5"/>
    <w:pPr>
      <w:spacing w:before="72" w:after="72"/>
    </w:pPr>
    <w:rPr>
      <w:rFonts w:eastAsia="Times New Roman"/>
      <w:b/>
      <w:bCs/>
      <w:sz w:val="26"/>
      <w:szCs w:val="26"/>
    </w:rPr>
  </w:style>
  <w:style w:type="paragraph" w:customStyle="1" w:styleId="story-body">
    <w:name w:val="story-body"/>
    <w:basedOn w:val="Normal"/>
    <w:uiPriority w:val="99"/>
    <w:qFormat/>
    <w:rsid w:val="000863C5"/>
    <w:pPr>
      <w:spacing w:before="100" w:beforeAutospacing="1" w:after="100" w:afterAutospacing="1"/>
    </w:pPr>
    <w:rPr>
      <w:rFonts w:eastAsia="Times New Roman"/>
    </w:rPr>
  </w:style>
  <w:style w:type="paragraph" w:customStyle="1" w:styleId="story-dateline">
    <w:name w:val="story-dateline"/>
    <w:basedOn w:val="Normal"/>
    <w:uiPriority w:val="99"/>
    <w:qFormat/>
    <w:rsid w:val="000863C5"/>
    <w:rPr>
      <w:rFonts w:eastAsia="Times New Roman"/>
      <w:b/>
      <w:bCs/>
    </w:rPr>
  </w:style>
  <w:style w:type="paragraph" w:customStyle="1" w:styleId="TextofCards">
    <w:name w:val="Text of Cards"/>
    <w:basedOn w:val="Normal"/>
    <w:uiPriority w:val="99"/>
    <w:qFormat/>
    <w:rsid w:val="000863C5"/>
    <w:rPr>
      <w:rFonts w:eastAsia="Times New Roman"/>
      <w:color w:val="000000"/>
      <w:spacing w:val="6"/>
      <w:szCs w:val="23"/>
    </w:rPr>
  </w:style>
  <w:style w:type="paragraph" w:customStyle="1" w:styleId="Corpotesto">
    <w:name w:val="Corpo testo"/>
    <w:basedOn w:val="Normal"/>
    <w:uiPriority w:val="99"/>
    <w:qFormat/>
    <w:rsid w:val="000863C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863C5"/>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0863C5"/>
    <w:rPr>
      <w:rFonts w:asciiTheme="minorHAnsi" w:eastAsia="Times New Roman" w:hAnsiTheme="minorHAnsi" w:cs="Calibri"/>
      <w:b/>
      <w:bCs/>
      <w:sz w:val="24"/>
      <w:szCs w:val="24"/>
    </w:rPr>
  </w:style>
  <w:style w:type="paragraph" w:customStyle="1" w:styleId="inside-copy">
    <w:name w:val="inside-copy"/>
    <w:basedOn w:val="Normal"/>
    <w:uiPriority w:val="99"/>
    <w:qFormat/>
    <w:rsid w:val="000863C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863C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863C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863C5"/>
    <w:rPr>
      <w:rFonts w:ascii="Arial" w:hAnsi="Arial"/>
      <w:b w:val="0"/>
      <w:caps w:val="0"/>
      <w:sz w:val="20"/>
    </w:rPr>
  </w:style>
  <w:style w:type="paragraph" w:customStyle="1" w:styleId="ProjectTitleLine">
    <w:name w:val="Project Title Line"/>
    <w:basedOn w:val="Normal"/>
    <w:next w:val="Normal"/>
    <w:autoRedefine/>
    <w:uiPriority w:val="99"/>
    <w:qFormat/>
    <w:rsid w:val="000863C5"/>
    <w:pPr>
      <w:jc w:val="center"/>
    </w:pPr>
    <w:rPr>
      <w:rFonts w:eastAsia="Times New Roman"/>
      <w:caps/>
      <w:szCs w:val="20"/>
    </w:rPr>
  </w:style>
  <w:style w:type="paragraph" w:customStyle="1" w:styleId="LanguageStrike">
    <w:name w:val="Language Strike"/>
    <w:basedOn w:val="Normal"/>
    <w:next w:val="Normal"/>
    <w:uiPriority w:val="99"/>
    <w:qFormat/>
    <w:rsid w:val="000863C5"/>
    <w:rPr>
      <w:rFonts w:ascii="Arial Narrow" w:eastAsia="Times New Roman" w:hAnsi="Arial Narrow"/>
      <w:strike/>
    </w:rPr>
  </w:style>
  <w:style w:type="paragraph" w:customStyle="1" w:styleId="NormalVerdana">
    <w:name w:val="Normal + Verdana"/>
    <w:aliases w:val="10 pt,White,Normal + Arial"/>
    <w:basedOn w:val="Normal"/>
    <w:uiPriority w:val="99"/>
    <w:qFormat/>
    <w:rsid w:val="000863C5"/>
    <w:rPr>
      <w:rFonts w:eastAsia="Times New Roman"/>
      <w:szCs w:val="20"/>
      <w:u w:val="single"/>
    </w:rPr>
  </w:style>
  <w:style w:type="paragraph" w:customStyle="1" w:styleId="Normal10pt">
    <w:name w:val="Normal + 10 pt"/>
    <w:basedOn w:val="Normal"/>
    <w:uiPriority w:val="99"/>
    <w:qFormat/>
    <w:rsid w:val="000863C5"/>
    <w:rPr>
      <w:rFonts w:eastAsia="Times New Roman"/>
      <w:szCs w:val="20"/>
    </w:rPr>
  </w:style>
  <w:style w:type="paragraph" w:customStyle="1" w:styleId="cardChar1Char">
    <w:name w:val="card Char1 Char"/>
    <w:basedOn w:val="Normal"/>
    <w:uiPriority w:val="99"/>
    <w:qFormat/>
    <w:rsid w:val="000863C5"/>
    <w:pPr>
      <w:ind w:left="288" w:right="288"/>
    </w:pPr>
    <w:rPr>
      <w:rFonts w:eastAsia="Times New Roman"/>
      <w:szCs w:val="20"/>
    </w:rPr>
  </w:style>
  <w:style w:type="paragraph" w:customStyle="1" w:styleId="CM12">
    <w:name w:val="CM12"/>
    <w:basedOn w:val="Default"/>
    <w:next w:val="Default"/>
    <w:uiPriority w:val="99"/>
    <w:qFormat/>
    <w:rsid w:val="000863C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863C5"/>
    <w:pPr>
      <w:widowControl w:val="0"/>
      <w:spacing w:after="480"/>
    </w:pPr>
    <w:rPr>
      <w:rFonts w:ascii="Granjon LT Std" w:hAnsi="Granjon LT Std"/>
      <w:color w:val="auto"/>
    </w:rPr>
  </w:style>
  <w:style w:type="paragraph" w:customStyle="1" w:styleId="CM10">
    <w:name w:val="CM10"/>
    <w:basedOn w:val="Default"/>
    <w:next w:val="Default"/>
    <w:uiPriority w:val="99"/>
    <w:qFormat/>
    <w:rsid w:val="000863C5"/>
    <w:pPr>
      <w:widowControl w:val="0"/>
      <w:spacing w:line="320" w:lineRule="atLeast"/>
    </w:pPr>
    <w:rPr>
      <w:rFonts w:ascii="Granjon LT Std" w:hAnsi="Granjon LT Std"/>
      <w:color w:val="auto"/>
    </w:rPr>
  </w:style>
  <w:style w:type="paragraph" w:customStyle="1" w:styleId="bold">
    <w:name w:val="bold"/>
    <w:basedOn w:val="Normal"/>
    <w:uiPriority w:val="99"/>
    <w:qFormat/>
    <w:rsid w:val="000863C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863C5"/>
    <w:rPr>
      <w:rFonts w:ascii="Arial Narrow" w:eastAsia="Times New Roman" w:hAnsi="Arial Narrow"/>
      <w:strike/>
      <w:szCs w:val="20"/>
    </w:rPr>
  </w:style>
  <w:style w:type="paragraph" w:customStyle="1" w:styleId="textbodyblack">
    <w:name w:val="textbodyblack"/>
    <w:basedOn w:val="Normal"/>
    <w:uiPriority w:val="99"/>
    <w:qFormat/>
    <w:rsid w:val="000863C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863C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863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863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863C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863C5"/>
    <w:rPr>
      <w:rFonts w:ascii="Georgia" w:eastAsia="Times New Roman" w:hAnsi="Georgia"/>
      <w:b/>
      <w:bCs/>
      <w:szCs w:val="16"/>
      <w:u w:val="single"/>
    </w:rPr>
  </w:style>
  <w:style w:type="paragraph" w:customStyle="1" w:styleId="CiteCorrected">
    <w:name w:val="Cite Corrected"/>
    <w:basedOn w:val="Normal"/>
    <w:link w:val="CiteCorrectedChar"/>
    <w:qFormat/>
    <w:rsid w:val="000863C5"/>
    <w:rPr>
      <w:rFonts w:ascii="Georgia" w:eastAsia="Times New Roman" w:hAnsi="Georgia"/>
      <w:b/>
      <w:bCs/>
      <w:szCs w:val="16"/>
      <w:u w:val="single"/>
    </w:rPr>
  </w:style>
  <w:style w:type="paragraph" w:customStyle="1" w:styleId="CardText2">
    <w:name w:val="Card Text 2"/>
    <w:basedOn w:val="CardText10"/>
    <w:link w:val="CardText2Char"/>
    <w:qFormat/>
    <w:rsid w:val="000863C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0863C5"/>
    <w:pPr>
      <w:ind w:left="288"/>
    </w:pPr>
    <w:rPr>
      <w:rFonts w:eastAsia="SimSun"/>
      <w:szCs w:val="20"/>
      <w:lang w:eastAsia="zh-CN"/>
    </w:rPr>
  </w:style>
  <w:style w:type="paragraph" w:customStyle="1" w:styleId="story-body-text">
    <w:name w:val="story-body-text"/>
    <w:basedOn w:val="Normal"/>
    <w:uiPriority w:val="99"/>
    <w:qFormat/>
    <w:rsid w:val="000863C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863C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863C5"/>
    <w:rPr>
      <w:u w:val="single"/>
    </w:rPr>
  </w:style>
  <w:style w:type="paragraph" w:customStyle="1" w:styleId="StyleCardText11ptUnderline">
    <w:name w:val="Style Card Text + 11 pt Underline"/>
    <w:link w:val="StyleCardText11ptUnderlineChar"/>
    <w:qFormat/>
    <w:rsid w:val="000863C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863C5"/>
    <w:rPr>
      <w:rFonts w:ascii="Georgia" w:hAnsi="Georgia"/>
      <w:sz w:val="16"/>
    </w:rPr>
  </w:style>
  <w:style w:type="paragraph" w:customStyle="1" w:styleId="StyleMinimizedText11pt">
    <w:name w:val="Style Minimized Text + 11 pt"/>
    <w:basedOn w:val="Normal"/>
    <w:link w:val="StyleMinimizedText11ptChar"/>
    <w:qFormat/>
    <w:rsid w:val="000863C5"/>
    <w:rPr>
      <w:rFonts w:ascii="Georgia" w:hAnsi="Georgia"/>
      <w:sz w:val="16"/>
    </w:rPr>
  </w:style>
  <w:style w:type="character" w:customStyle="1" w:styleId="StyleMinimizedText11pt1Char">
    <w:name w:val="Style Minimized Text + 11 pt1 Char"/>
    <w:basedOn w:val="DefaultParagraphFont"/>
    <w:link w:val="StyleMinimizedText11pt1"/>
    <w:locked/>
    <w:rsid w:val="000863C5"/>
    <w:rPr>
      <w:rFonts w:ascii="Georgia" w:hAnsi="Georgia"/>
      <w:sz w:val="16"/>
    </w:rPr>
  </w:style>
  <w:style w:type="paragraph" w:customStyle="1" w:styleId="StyleMinimizedText11pt1">
    <w:name w:val="Style Minimized Text + 11 pt1"/>
    <w:basedOn w:val="Normal"/>
    <w:link w:val="StyleMinimizedText11pt1Char"/>
    <w:qFormat/>
    <w:rsid w:val="000863C5"/>
    <w:rPr>
      <w:rFonts w:ascii="Georgia" w:hAnsi="Georgia"/>
      <w:sz w:val="16"/>
    </w:rPr>
  </w:style>
  <w:style w:type="character" w:customStyle="1" w:styleId="Debate-CardSmalltextF2Char">
    <w:name w:val="Debate- Card Small text F2 Char"/>
    <w:link w:val="Debate-CardSmalltextF2"/>
    <w:locked/>
    <w:rsid w:val="000863C5"/>
    <w:rPr>
      <w:rFonts w:ascii="Arial Narrow" w:hAnsi="Arial Narrow"/>
      <w:sz w:val="16"/>
    </w:rPr>
  </w:style>
  <w:style w:type="paragraph" w:customStyle="1" w:styleId="Debate-CardSmalltextF2">
    <w:name w:val="Debate- Card Small text F2"/>
    <w:basedOn w:val="Normal"/>
    <w:next w:val="Normal"/>
    <w:link w:val="Debate-CardSmalltextF2Char"/>
    <w:qFormat/>
    <w:rsid w:val="000863C5"/>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0863C5"/>
    <w:rPr>
      <w:rFonts w:ascii="Arial Narrow" w:hAnsi="Arial Narrow"/>
      <w:b/>
      <w:sz w:val="18"/>
      <w:u w:val="single"/>
    </w:rPr>
  </w:style>
  <w:style w:type="paragraph" w:customStyle="1" w:styleId="Debate-EmphasizedText-F5">
    <w:name w:val="Debate- Emphasized Text- F5"/>
    <w:basedOn w:val="Normal"/>
    <w:link w:val="Debate-EmphasizedText-F5Char"/>
    <w:qFormat/>
    <w:rsid w:val="000863C5"/>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0863C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863C5"/>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0863C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863C5"/>
    <w:rPr>
      <w:rFonts w:ascii="Times New Roman" w:eastAsia="Times New Roman" w:hAnsi="Times New Roman" w:cs="Calibri"/>
      <w:sz w:val="16"/>
    </w:rPr>
  </w:style>
  <w:style w:type="character" w:customStyle="1" w:styleId="CardStyleChar">
    <w:name w:val="Card Style Char"/>
    <w:link w:val="CardStyle"/>
    <w:locked/>
    <w:rsid w:val="000863C5"/>
    <w:rPr>
      <w:rFonts w:eastAsia="Times New Roman"/>
    </w:rPr>
  </w:style>
  <w:style w:type="paragraph" w:customStyle="1" w:styleId="emactive">
    <w:name w:val="emactive"/>
    <w:basedOn w:val="Normal"/>
    <w:uiPriority w:val="99"/>
    <w:qFormat/>
    <w:rsid w:val="000863C5"/>
    <w:pPr>
      <w:spacing w:before="100" w:beforeAutospacing="1" w:after="100" w:afterAutospacing="1"/>
    </w:pPr>
    <w:rPr>
      <w:rFonts w:eastAsia="Times New Roman"/>
      <w:sz w:val="24"/>
    </w:rPr>
  </w:style>
  <w:style w:type="paragraph" w:customStyle="1" w:styleId="emready">
    <w:name w:val="emready"/>
    <w:basedOn w:val="Normal"/>
    <w:uiPriority w:val="99"/>
    <w:qFormat/>
    <w:rsid w:val="000863C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863C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863C5"/>
    <w:rPr>
      <w:rFonts w:ascii="Georgia" w:eastAsia="Times New Roman" w:hAnsi="Georgia" w:cs="Times New Roman"/>
      <w:b/>
      <w:u w:val="single"/>
    </w:rPr>
  </w:style>
  <w:style w:type="character" w:customStyle="1" w:styleId="CardHighlightChar">
    <w:name w:val="Card Highlight Char"/>
    <w:link w:val="CardHighlight"/>
    <w:locked/>
    <w:rsid w:val="000863C5"/>
    <w:rPr>
      <w:rFonts w:eastAsia="Calibri" w:cs="Calibri"/>
      <w:u w:val="single"/>
      <w:shd w:val="clear" w:color="auto" w:fill="66FFFF"/>
    </w:rPr>
  </w:style>
  <w:style w:type="paragraph" w:customStyle="1" w:styleId="CardHighlight">
    <w:name w:val="Card Highlight"/>
    <w:basedOn w:val="Normal"/>
    <w:link w:val="CardHighlightChar"/>
    <w:qFormat/>
    <w:rsid w:val="000863C5"/>
    <w:pPr>
      <w:shd w:val="clear" w:color="auto" w:fill="66FFFF"/>
    </w:pPr>
    <w:rPr>
      <w:rFonts w:eastAsia="Calibri" w:cs="Calibri"/>
      <w:u w:val="single"/>
    </w:rPr>
  </w:style>
  <w:style w:type="character" w:customStyle="1" w:styleId="BlockHeaderHiddenChar">
    <w:name w:val="Block Header Hidden Char"/>
    <w:link w:val="BlockHeaderHidden"/>
    <w:locked/>
    <w:rsid w:val="000863C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863C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863C5"/>
    <w:pPr>
      <w:spacing w:before="100" w:beforeAutospacing="1" w:after="100" w:afterAutospacing="1"/>
    </w:pPr>
    <w:rPr>
      <w:rFonts w:eastAsia="Times New Roman"/>
      <w:sz w:val="24"/>
    </w:rPr>
  </w:style>
  <w:style w:type="paragraph" w:customStyle="1" w:styleId="norma">
    <w:name w:val="norma"/>
    <w:basedOn w:val="Heading3"/>
    <w:uiPriority w:val="99"/>
    <w:qFormat/>
    <w:rsid w:val="000863C5"/>
    <w:rPr>
      <w:rFonts w:eastAsia="MS Gothic" w:cs="Arial"/>
      <w:sz w:val="24"/>
    </w:rPr>
  </w:style>
  <w:style w:type="paragraph" w:customStyle="1" w:styleId="nromal">
    <w:name w:val="nromal"/>
    <w:basedOn w:val="Normal"/>
    <w:uiPriority w:val="99"/>
    <w:qFormat/>
    <w:rsid w:val="000863C5"/>
    <w:pPr>
      <w:keepNext/>
      <w:keepLines/>
      <w:spacing w:before="200"/>
      <w:outlineLvl w:val="3"/>
    </w:pPr>
    <w:rPr>
      <w:rFonts w:eastAsia="Times New Roman" w:cs="Cambria"/>
      <w:b/>
      <w:iCs/>
    </w:rPr>
  </w:style>
  <w:style w:type="paragraph" w:customStyle="1" w:styleId="natural">
    <w:name w:val="natural"/>
    <w:basedOn w:val="Normal"/>
    <w:uiPriority w:val="99"/>
    <w:qFormat/>
    <w:rsid w:val="000863C5"/>
    <w:pPr>
      <w:keepNext/>
      <w:keepLines/>
      <w:spacing w:before="200"/>
      <w:outlineLvl w:val="3"/>
    </w:pPr>
    <w:rPr>
      <w:rFonts w:eastAsia="Times New Roman"/>
      <w:b/>
      <w:iCs/>
    </w:rPr>
  </w:style>
  <w:style w:type="paragraph" w:customStyle="1" w:styleId="nroaml">
    <w:name w:val="nroaml"/>
    <w:basedOn w:val="Normal"/>
    <w:uiPriority w:val="99"/>
    <w:qFormat/>
    <w:rsid w:val="000863C5"/>
    <w:pPr>
      <w:keepNext/>
      <w:keepLines/>
      <w:spacing w:before="200"/>
      <w:outlineLvl w:val="3"/>
    </w:pPr>
    <w:rPr>
      <w:rFonts w:eastAsia="Times New Roman"/>
      <w:b/>
      <w:iCs/>
    </w:rPr>
  </w:style>
  <w:style w:type="paragraph" w:customStyle="1" w:styleId="noraml">
    <w:name w:val="noraml"/>
    <w:basedOn w:val="Normal"/>
    <w:uiPriority w:val="99"/>
    <w:qFormat/>
    <w:rsid w:val="000863C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863C5"/>
    <w:rPr>
      <w:rFonts w:ascii="Georgia" w:eastAsia="Calibri" w:hAnsi="Georgia"/>
      <w:sz w:val="16"/>
      <w:szCs w:val="16"/>
    </w:rPr>
  </w:style>
  <w:style w:type="paragraph" w:customStyle="1" w:styleId="SmallSizeParagraph">
    <w:name w:val="Small Size Paragraph"/>
    <w:basedOn w:val="Normal"/>
    <w:link w:val="SmallSizeParagraphChar"/>
    <w:qFormat/>
    <w:rsid w:val="000863C5"/>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863C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863C5"/>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0863C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863C5"/>
    <w:rPr>
      <w:rFonts w:ascii="Times New Roman" w:eastAsia="Times New Roman" w:hAnsi="Times New Roman" w:cs="Times New Roman"/>
      <w:strike/>
      <w:sz w:val="20"/>
    </w:rPr>
  </w:style>
  <w:style w:type="character" w:customStyle="1" w:styleId="CardT1Char">
    <w:name w:val="CardT1 Char"/>
    <w:link w:val="CardT1"/>
    <w:locked/>
    <w:rsid w:val="000863C5"/>
    <w:rPr>
      <w:rFonts w:ascii="Arial" w:eastAsia="Calibri" w:hAnsi="Arial" w:cs="Arial"/>
      <w:kern w:val="2"/>
      <w:sz w:val="14"/>
      <w:szCs w:val="14"/>
      <w:lang w:eastAsia="zh-TW"/>
    </w:rPr>
  </w:style>
  <w:style w:type="paragraph" w:customStyle="1" w:styleId="CardT1">
    <w:name w:val="CardT1"/>
    <w:basedOn w:val="Normal"/>
    <w:link w:val="CardT1Char"/>
    <w:qFormat/>
    <w:rsid w:val="000863C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863C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863C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863C5"/>
    <w:pPr>
      <w:spacing w:before="100" w:beforeAutospacing="1" w:after="100" w:afterAutospacing="1"/>
    </w:pPr>
    <w:rPr>
      <w:rFonts w:eastAsia="Times New Roman"/>
      <w:sz w:val="24"/>
    </w:rPr>
  </w:style>
  <w:style w:type="paragraph" w:customStyle="1" w:styleId="CiteReal">
    <w:name w:val="Cite Real"/>
    <w:basedOn w:val="Normal"/>
    <w:next w:val="Normal"/>
    <w:qFormat/>
    <w:rsid w:val="000863C5"/>
    <w:rPr>
      <w:rFonts w:eastAsia="MS Mincho"/>
      <w:b/>
      <w:sz w:val="24"/>
      <w:u w:val="single"/>
    </w:rPr>
  </w:style>
  <w:style w:type="paragraph" w:customStyle="1" w:styleId="2909F619802848F09E01365C32F34654">
    <w:name w:val="2909F619802848F09E01365C32F34654"/>
    <w:uiPriority w:val="99"/>
    <w:qFormat/>
    <w:rsid w:val="000863C5"/>
    <w:pPr>
      <w:spacing w:after="200" w:line="276" w:lineRule="auto"/>
    </w:pPr>
    <w:rPr>
      <w:rFonts w:eastAsia="Times New Roman" w:cs="Times New Roman"/>
      <w:lang w:eastAsia="ja-JP"/>
    </w:rPr>
  </w:style>
  <w:style w:type="character" w:customStyle="1" w:styleId="UnderlineSChar">
    <w:name w:val="Underline S Char"/>
    <w:link w:val="UnderlineS"/>
    <w:locked/>
    <w:rsid w:val="000863C5"/>
    <w:rPr>
      <w:rFonts w:ascii="Georgia" w:eastAsia="Calibri" w:hAnsi="Georgia"/>
      <w:u w:val="single"/>
      <w:lang w:val="x-none" w:eastAsia="zh-CN"/>
    </w:rPr>
  </w:style>
  <w:style w:type="paragraph" w:customStyle="1" w:styleId="UnderlineS">
    <w:name w:val="Underline S"/>
    <w:basedOn w:val="Normal"/>
    <w:link w:val="UnderlineSChar"/>
    <w:qFormat/>
    <w:rsid w:val="000863C5"/>
    <w:pPr>
      <w:spacing w:after="200"/>
    </w:pPr>
    <w:rPr>
      <w:rFonts w:ascii="Georgia" w:eastAsia="Calibri" w:hAnsi="Georgia"/>
      <w:u w:val="single"/>
      <w:lang w:val="x-none" w:eastAsia="zh-CN"/>
    </w:rPr>
  </w:style>
  <w:style w:type="character" w:customStyle="1" w:styleId="UnunderlinedChar">
    <w:name w:val="Ununderlined Char"/>
    <w:link w:val="Ununderlined"/>
    <w:locked/>
    <w:rsid w:val="000863C5"/>
    <w:rPr>
      <w:rFonts w:ascii="Georgia" w:eastAsia="SimSun" w:hAnsi="Georgia"/>
      <w:sz w:val="12"/>
    </w:rPr>
  </w:style>
  <w:style w:type="paragraph" w:customStyle="1" w:styleId="Ununderlined">
    <w:name w:val="Ununderlined"/>
    <w:basedOn w:val="Normal"/>
    <w:link w:val="UnunderlinedChar"/>
    <w:qFormat/>
    <w:rsid w:val="000863C5"/>
    <w:rPr>
      <w:rFonts w:ascii="Georgia" w:eastAsia="SimSun" w:hAnsi="Georgia"/>
      <w:sz w:val="12"/>
    </w:rPr>
  </w:style>
  <w:style w:type="character" w:customStyle="1" w:styleId="HighlightingChar">
    <w:name w:val="Highlighting Char"/>
    <w:link w:val="Highlighting"/>
    <w:locked/>
    <w:rsid w:val="000863C5"/>
    <w:rPr>
      <w:rFonts w:ascii="Georgia" w:eastAsia="SimSun" w:hAnsi="Georgia"/>
      <w:u w:val="thick"/>
    </w:rPr>
  </w:style>
  <w:style w:type="paragraph" w:customStyle="1" w:styleId="Highlighting">
    <w:name w:val="Highlighting"/>
    <w:basedOn w:val="Normal"/>
    <w:link w:val="HighlightingChar"/>
    <w:autoRedefine/>
    <w:qFormat/>
    <w:rsid w:val="000863C5"/>
    <w:rPr>
      <w:rFonts w:ascii="Georgia" w:eastAsia="SimSun" w:hAnsi="Georgia"/>
      <w:u w:val="thick"/>
    </w:rPr>
  </w:style>
  <w:style w:type="character" w:customStyle="1" w:styleId="CITEChar0">
    <w:name w:val="CITE Char"/>
    <w:link w:val="CITE"/>
    <w:locked/>
    <w:rsid w:val="000863C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863C5"/>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0863C5"/>
    <w:pPr>
      <w:spacing w:before="100" w:beforeAutospacing="1" w:after="100" w:afterAutospacing="1"/>
    </w:pPr>
    <w:rPr>
      <w:rFonts w:eastAsia="Times New Roman"/>
      <w:sz w:val="24"/>
      <w:lang w:eastAsia="zh-CN"/>
    </w:rPr>
  </w:style>
  <w:style w:type="paragraph" w:customStyle="1" w:styleId="Analytics">
    <w:name w:val="Analytics"/>
    <w:basedOn w:val="Normal"/>
    <w:rsid w:val="000863C5"/>
    <w:rPr>
      <w:rFonts w:eastAsia="Calibri"/>
      <w:b/>
      <w:sz w:val="24"/>
    </w:rPr>
  </w:style>
  <w:style w:type="paragraph" w:customStyle="1" w:styleId="D345FF3D873148C5AE3FBF3267827368">
    <w:name w:val="D345FF3D873148C5AE3FBF3267827368"/>
    <w:uiPriority w:val="99"/>
    <w:qFormat/>
    <w:rsid w:val="000863C5"/>
    <w:pPr>
      <w:spacing w:after="200" w:line="276" w:lineRule="auto"/>
    </w:pPr>
    <w:rPr>
      <w:rFonts w:eastAsia="Times New Roman" w:cs="Times New Roman"/>
      <w:lang w:eastAsia="ja-JP"/>
    </w:rPr>
  </w:style>
  <w:style w:type="character" w:customStyle="1" w:styleId="NormaltextCharChar">
    <w:name w:val="Normal text Char Char"/>
    <w:link w:val="Normaltext0"/>
    <w:locked/>
    <w:rsid w:val="000863C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863C5"/>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0863C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863C5"/>
    <w:rPr>
      <w:b/>
      <w:sz w:val="28"/>
    </w:rPr>
  </w:style>
  <w:style w:type="character" w:customStyle="1" w:styleId="SourcenameChar">
    <w:name w:val="Source name Char"/>
    <w:link w:val="Sourcename"/>
    <w:locked/>
    <w:rsid w:val="000863C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863C5"/>
    <w:rPr>
      <w:b/>
      <w:bCs/>
      <w:sz w:val="20"/>
    </w:rPr>
  </w:style>
  <w:style w:type="character" w:customStyle="1" w:styleId="underlinedcardChar">
    <w:name w:val="underlined card Char"/>
    <w:link w:val="underlinedcard0"/>
    <w:locked/>
    <w:rsid w:val="000863C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863C5"/>
    <w:rPr>
      <w:sz w:val="22"/>
      <w:u w:val="single"/>
    </w:rPr>
  </w:style>
  <w:style w:type="paragraph" w:customStyle="1" w:styleId="FullText">
    <w:name w:val="Full Text"/>
    <w:basedOn w:val="Normal"/>
    <w:uiPriority w:val="99"/>
    <w:qFormat/>
    <w:rsid w:val="000863C5"/>
    <w:rPr>
      <w:rFonts w:eastAsia="Times New Roman"/>
    </w:rPr>
  </w:style>
  <w:style w:type="character" w:customStyle="1" w:styleId="TextUnderlineChar">
    <w:name w:val="Text Underline Char"/>
    <w:link w:val="TextUnderline"/>
    <w:locked/>
    <w:rsid w:val="000863C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863C5"/>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0863C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863C5"/>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0863C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863C5"/>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0863C5"/>
    <w:pPr>
      <w:spacing w:before="240"/>
      <w:outlineLvl w:val="2"/>
    </w:pPr>
    <w:rPr>
      <w:rFonts w:eastAsia="Times New Roman"/>
      <w:b/>
    </w:rPr>
  </w:style>
  <w:style w:type="character" w:customStyle="1" w:styleId="CiteCardChar">
    <w:name w:val="Cite_Card Char"/>
    <w:link w:val="CiteCard0"/>
    <w:locked/>
    <w:rsid w:val="000863C5"/>
    <w:rPr>
      <w:rFonts w:ascii="Times New Roman" w:eastAsia="Times New Roman" w:hAnsi="Times New Roman" w:cs="Arial"/>
      <w:bCs/>
      <w:sz w:val="20"/>
      <w:szCs w:val="20"/>
    </w:rPr>
  </w:style>
  <w:style w:type="paragraph" w:customStyle="1" w:styleId="CiteCard0">
    <w:name w:val="Cite_Card"/>
    <w:link w:val="CiteCardChar"/>
    <w:qFormat/>
    <w:rsid w:val="000863C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863C5"/>
    <w:pPr>
      <w:widowControl w:val="0"/>
    </w:pPr>
    <w:rPr>
      <w:rFonts w:eastAsia="MS Mincho"/>
      <w:color w:val="auto"/>
    </w:rPr>
  </w:style>
  <w:style w:type="paragraph" w:customStyle="1" w:styleId="dropcap">
    <w:name w:val="dropcap"/>
    <w:basedOn w:val="Normal"/>
    <w:uiPriority w:val="99"/>
    <w:qFormat/>
    <w:rsid w:val="000863C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863C5"/>
    <w:rPr>
      <w:rFonts w:ascii="Georgia" w:eastAsia="Times New Roman" w:hAnsi="Georgia"/>
      <w:u w:val="single"/>
    </w:rPr>
  </w:style>
  <w:style w:type="paragraph" w:customStyle="1" w:styleId="StyleStyle49pt6">
    <w:name w:val="Style Style4 + 9 pt6"/>
    <w:basedOn w:val="Style4"/>
    <w:link w:val="StyleStyle49pt6Char"/>
    <w:qFormat/>
    <w:rsid w:val="000863C5"/>
    <w:rPr>
      <w:rFonts w:ascii="Georgia" w:hAnsi="Georgia"/>
    </w:rPr>
  </w:style>
  <w:style w:type="character" w:customStyle="1" w:styleId="UnderlineCharCharCharCharChar">
    <w:name w:val="Underline Char Char Char Char Char"/>
    <w:link w:val="UnderlineCharCharCharChar"/>
    <w:locked/>
    <w:rsid w:val="000863C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863C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863C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863C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863C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863C5"/>
    <w:rPr>
      <w:rFonts w:ascii="Georgia" w:hAnsi="Georgia" w:cs="Calibri"/>
      <w:b/>
      <w:bCs/>
      <w:u w:val="single"/>
    </w:rPr>
  </w:style>
  <w:style w:type="character" w:customStyle="1" w:styleId="DebatenoramlChar">
    <w:name w:val="Debatenoraml Char"/>
    <w:link w:val="Debatenoraml"/>
    <w:locked/>
    <w:rsid w:val="000863C5"/>
    <w:rPr>
      <w:rFonts w:ascii="Times New Roman" w:hAnsi="Times New Roman" w:cs="Times New Roman"/>
    </w:rPr>
  </w:style>
  <w:style w:type="paragraph" w:customStyle="1" w:styleId="Debatenoraml">
    <w:name w:val="Debatenoraml"/>
    <w:basedOn w:val="NoSpacing"/>
    <w:link w:val="DebatenoramlChar"/>
    <w:qFormat/>
    <w:rsid w:val="000863C5"/>
    <w:rPr>
      <w:rFonts w:eastAsiaTheme="minorEastAsia"/>
      <w:sz w:val="22"/>
      <w:szCs w:val="22"/>
    </w:rPr>
  </w:style>
  <w:style w:type="paragraph" w:customStyle="1" w:styleId="SynergyTag">
    <w:name w:val="SynergyTag"/>
    <w:basedOn w:val="Normal"/>
    <w:uiPriority w:val="99"/>
    <w:qFormat/>
    <w:rsid w:val="000863C5"/>
    <w:rPr>
      <w:rFonts w:eastAsia="Calibri"/>
      <w:b/>
    </w:rPr>
  </w:style>
  <w:style w:type="character" w:customStyle="1" w:styleId="QualsChar">
    <w:name w:val="Quals Char"/>
    <w:link w:val="Quals"/>
    <w:locked/>
    <w:rsid w:val="000863C5"/>
    <w:rPr>
      <w:rFonts w:ascii="Georgia" w:eastAsia="Calibri" w:hAnsi="Georgia"/>
      <w:sz w:val="18"/>
    </w:rPr>
  </w:style>
  <w:style w:type="paragraph" w:customStyle="1" w:styleId="Quals">
    <w:name w:val="Quals"/>
    <w:basedOn w:val="Normal"/>
    <w:link w:val="QualsChar"/>
    <w:qFormat/>
    <w:rsid w:val="000863C5"/>
    <w:rPr>
      <w:rFonts w:ascii="Georgia" w:eastAsia="Calibri" w:hAnsi="Georgia"/>
      <w:sz w:val="18"/>
    </w:rPr>
  </w:style>
  <w:style w:type="paragraph" w:customStyle="1" w:styleId="times">
    <w:name w:val="times"/>
    <w:basedOn w:val="Normal"/>
    <w:qFormat/>
    <w:rsid w:val="000863C5"/>
    <w:pPr>
      <w:spacing w:before="100" w:beforeAutospacing="1" w:after="100" w:afterAutospacing="1"/>
    </w:pPr>
    <w:rPr>
      <w:rFonts w:eastAsia="Times New Roman"/>
      <w:sz w:val="24"/>
    </w:rPr>
  </w:style>
  <w:style w:type="paragraph" w:customStyle="1" w:styleId="BodyA">
    <w:name w:val="Body A"/>
    <w:uiPriority w:val="99"/>
    <w:qFormat/>
    <w:rsid w:val="000863C5"/>
    <w:rPr>
      <w:rFonts w:ascii="Helvetica" w:eastAsia="ヒラギノ角ゴ Pro W3" w:hAnsi="Helvetica" w:cs="Times New Roman"/>
      <w:color w:val="000000"/>
      <w:sz w:val="24"/>
      <w:szCs w:val="20"/>
    </w:rPr>
  </w:style>
  <w:style w:type="character" w:customStyle="1" w:styleId="StarredChar">
    <w:name w:val="Starred Char"/>
    <w:link w:val="Starred"/>
    <w:locked/>
    <w:rsid w:val="000863C5"/>
    <w:rPr>
      <w:rFonts w:ascii="Georgia" w:eastAsia="Times New Roman" w:hAnsi="Georgia"/>
      <w:b/>
      <w:caps/>
      <w:szCs w:val="28"/>
      <w:u w:val="single"/>
    </w:rPr>
  </w:style>
  <w:style w:type="paragraph" w:customStyle="1" w:styleId="Starred">
    <w:name w:val="Starred"/>
    <w:basedOn w:val="Normal"/>
    <w:link w:val="StarredChar"/>
    <w:qFormat/>
    <w:rsid w:val="000863C5"/>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0863C5"/>
    <w:rPr>
      <w:rFonts w:ascii="Georgia" w:eastAsia="Times New Roman" w:hAnsi="Georgia"/>
      <w:b/>
      <w:caps/>
      <w:szCs w:val="28"/>
      <w:u w:val="single"/>
    </w:rPr>
  </w:style>
  <w:style w:type="paragraph" w:customStyle="1" w:styleId="NotStarred">
    <w:name w:val="NotStarred"/>
    <w:basedOn w:val="Normal"/>
    <w:link w:val="NotStarredChar"/>
    <w:qFormat/>
    <w:rsid w:val="000863C5"/>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0863C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863C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863C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0863C5"/>
    <w:rPr>
      <w:rFonts w:ascii="Georgia" w:eastAsia="Calibri" w:hAnsi="Georgia"/>
      <w:b/>
    </w:rPr>
  </w:style>
  <w:style w:type="paragraph" w:customStyle="1" w:styleId="H4Tag">
    <w:name w:val="H4 (Tag)"/>
    <w:basedOn w:val="Normal"/>
    <w:link w:val="H4TagChar1"/>
    <w:qFormat/>
    <w:rsid w:val="000863C5"/>
    <w:rPr>
      <w:rFonts w:ascii="Georgia" w:eastAsia="Calibri" w:hAnsi="Georgia"/>
      <w:b/>
    </w:rPr>
  </w:style>
  <w:style w:type="paragraph" w:customStyle="1" w:styleId="CM25">
    <w:name w:val="CM25"/>
    <w:basedOn w:val="Default"/>
    <w:next w:val="Default"/>
    <w:qFormat/>
    <w:rsid w:val="000863C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863C5"/>
    <w:rPr>
      <w:rFonts w:ascii="Georgia" w:hAnsi="Georgia"/>
      <w:b/>
    </w:rPr>
  </w:style>
  <w:style w:type="paragraph" w:customStyle="1" w:styleId="Debate-CardTagandCite-F6">
    <w:name w:val="Debate- Card Tag and Cite- F6"/>
    <w:basedOn w:val="Normal"/>
    <w:link w:val="Debate-CardTagandCite-F6Char"/>
    <w:qFormat/>
    <w:rsid w:val="000863C5"/>
    <w:pPr>
      <w:contextualSpacing/>
    </w:pPr>
    <w:rPr>
      <w:rFonts w:ascii="Georgia" w:hAnsi="Georgia"/>
      <w:b/>
    </w:rPr>
  </w:style>
  <w:style w:type="character" w:customStyle="1" w:styleId="CardtextChar4">
    <w:name w:val="Card text Char"/>
    <w:link w:val="Cardtext3"/>
    <w:locked/>
    <w:rsid w:val="000863C5"/>
    <w:rPr>
      <w:rFonts w:ascii="Arial Narrow" w:hAnsi="Arial Narrow"/>
      <w:u w:val="single"/>
    </w:rPr>
  </w:style>
  <w:style w:type="paragraph" w:customStyle="1" w:styleId="Cardtext3">
    <w:name w:val="Card text"/>
    <w:link w:val="CardtextChar4"/>
    <w:qFormat/>
    <w:rsid w:val="000863C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0863C5"/>
    <w:rPr>
      <w:rFonts w:ascii="Georgia" w:eastAsia="Times New Roman" w:hAnsi="Georgia"/>
      <w:b/>
      <w:szCs w:val="28"/>
      <w:u w:val="single"/>
    </w:rPr>
  </w:style>
  <w:style w:type="paragraph" w:customStyle="1" w:styleId="NewHeading2">
    <w:name w:val="NewHeading2"/>
    <w:basedOn w:val="Normal"/>
    <w:link w:val="NewHeading2Char"/>
    <w:qFormat/>
    <w:rsid w:val="000863C5"/>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0863C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863C5"/>
    <w:rPr>
      <w:rFonts w:eastAsia="Calibri"/>
    </w:rPr>
  </w:style>
  <w:style w:type="paragraph" w:customStyle="1" w:styleId="TagLine">
    <w:name w:val="Tag Line"/>
    <w:basedOn w:val="Normal"/>
    <w:next w:val="FullText"/>
    <w:uiPriority w:val="99"/>
    <w:qFormat/>
    <w:rsid w:val="000863C5"/>
    <w:rPr>
      <w:rFonts w:ascii="Arial Narrow" w:eastAsia="Times New Roman" w:hAnsi="Arial Narrow"/>
      <w:b/>
      <w:sz w:val="28"/>
    </w:rPr>
  </w:style>
  <w:style w:type="paragraph" w:customStyle="1" w:styleId="Card6pt">
    <w:name w:val="Card 6pt"/>
    <w:basedOn w:val="Normal"/>
    <w:uiPriority w:val="99"/>
    <w:qFormat/>
    <w:rsid w:val="000863C5"/>
    <w:pPr>
      <w:ind w:left="288" w:right="288"/>
    </w:pPr>
    <w:rPr>
      <w:rFonts w:eastAsia="Calibri"/>
      <w:color w:val="000000"/>
      <w:sz w:val="12"/>
      <w:szCs w:val="20"/>
    </w:rPr>
  </w:style>
  <w:style w:type="character" w:customStyle="1" w:styleId="FullCiteChar">
    <w:name w:val="Full Cite Char"/>
    <w:link w:val="FullCite"/>
    <w:locked/>
    <w:rsid w:val="000863C5"/>
    <w:rPr>
      <w:rFonts w:ascii="Garamond" w:eastAsia="Calibri" w:hAnsi="Garamond"/>
    </w:rPr>
  </w:style>
  <w:style w:type="paragraph" w:customStyle="1" w:styleId="FullCite">
    <w:name w:val="Full Cite"/>
    <w:basedOn w:val="Normal"/>
    <w:next w:val="Normal"/>
    <w:link w:val="FullCiteChar"/>
    <w:qFormat/>
    <w:rsid w:val="000863C5"/>
    <w:rPr>
      <w:rFonts w:ascii="Garamond" w:eastAsia="Calibri" w:hAnsi="Garamond"/>
    </w:rPr>
  </w:style>
  <w:style w:type="character" w:customStyle="1" w:styleId="StyleCardStyleBlackUnderlineChar">
    <w:name w:val="Style Card Style + Black Underline Char"/>
    <w:link w:val="StyleCardStyleBlackUnderline"/>
    <w:locked/>
    <w:rsid w:val="000863C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863C5"/>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0863C5"/>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0863C5"/>
    <w:rPr>
      <w:rFonts w:ascii="Century Gothic" w:eastAsia="Times New Roman" w:hAnsi="Century Gothic"/>
    </w:rPr>
  </w:style>
  <w:style w:type="character" w:customStyle="1" w:styleId="StylecardThickunderlineChar">
    <w:name w:val="Style card + Thick underline Char"/>
    <w:link w:val="StylecardThickunderline"/>
    <w:locked/>
    <w:rsid w:val="000863C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863C5"/>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0863C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863C5"/>
    <w:pPr>
      <w:ind w:left="288" w:right="288"/>
    </w:pPr>
    <w:rPr>
      <w:rFonts w:ascii="Georgia" w:eastAsia="SimSun" w:hAnsi="Georgia"/>
      <w:b/>
      <w:bCs/>
      <w:u w:val="single"/>
      <w:lang w:eastAsia="zh-CN"/>
    </w:rPr>
  </w:style>
  <w:style w:type="paragraph" w:customStyle="1" w:styleId="CM27">
    <w:name w:val="CM27"/>
    <w:basedOn w:val="Default"/>
    <w:next w:val="Default"/>
    <w:qFormat/>
    <w:rsid w:val="000863C5"/>
    <w:pPr>
      <w:spacing w:after="200" w:line="276" w:lineRule="auto"/>
    </w:pPr>
    <w:rPr>
      <w:rFonts w:eastAsia="Calibri"/>
      <w:color w:val="auto"/>
      <w:sz w:val="22"/>
    </w:rPr>
  </w:style>
  <w:style w:type="paragraph" w:customStyle="1" w:styleId="font-null">
    <w:name w:val="font-null"/>
    <w:basedOn w:val="Normal"/>
    <w:uiPriority w:val="99"/>
    <w:qFormat/>
    <w:rsid w:val="000863C5"/>
    <w:pPr>
      <w:spacing w:before="100" w:beforeAutospacing="1" w:after="100" w:afterAutospacing="1"/>
    </w:pPr>
    <w:rPr>
      <w:rFonts w:eastAsia="Times New Roman"/>
      <w:sz w:val="24"/>
    </w:rPr>
  </w:style>
  <w:style w:type="paragraph" w:customStyle="1" w:styleId="rteindent1">
    <w:name w:val="rteindent1"/>
    <w:basedOn w:val="Normal"/>
    <w:uiPriority w:val="99"/>
    <w:qFormat/>
    <w:rsid w:val="000863C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863C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863C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863C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863C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863C5"/>
    <w:pPr>
      <w:spacing w:before="100" w:beforeAutospacing="1" w:after="100" w:afterAutospacing="1"/>
    </w:pPr>
    <w:rPr>
      <w:rFonts w:eastAsia="Times New Roman"/>
      <w:sz w:val="24"/>
    </w:rPr>
  </w:style>
  <w:style w:type="paragraph" w:customStyle="1" w:styleId="class">
    <w:name w:val="class"/>
    <w:basedOn w:val="Normal"/>
    <w:uiPriority w:val="99"/>
    <w:qFormat/>
    <w:rsid w:val="000863C5"/>
    <w:pPr>
      <w:spacing w:before="100" w:beforeAutospacing="1" w:after="100" w:afterAutospacing="1"/>
    </w:pPr>
    <w:rPr>
      <w:rFonts w:eastAsia="Times New Roman"/>
      <w:sz w:val="24"/>
    </w:rPr>
  </w:style>
  <w:style w:type="character" w:customStyle="1" w:styleId="blocktitleChar">
    <w:name w:val="block title Char"/>
    <w:link w:val="blocktitle0"/>
    <w:locked/>
    <w:rsid w:val="000863C5"/>
    <w:rPr>
      <w:rFonts w:eastAsia="Calibri"/>
      <w:b/>
      <w:caps/>
      <w:sz w:val="28"/>
      <w:szCs w:val="28"/>
      <w:lang w:val="es-ES"/>
    </w:rPr>
  </w:style>
  <w:style w:type="paragraph" w:customStyle="1" w:styleId="Pa6">
    <w:name w:val="Pa6"/>
    <w:basedOn w:val="Normal"/>
    <w:next w:val="Normal"/>
    <w:uiPriority w:val="99"/>
    <w:qFormat/>
    <w:rsid w:val="000863C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863C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863C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863C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863C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863C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863C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863C5"/>
    <w:rPr>
      <w:rFonts w:ascii="Georgia" w:eastAsia="SimSun" w:hAnsi="Georgia"/>
      <w:b/>
      <w:bCs/>
    </w:rPr>
  </w:style>
  <w:style w:type="paragraph" w:customStyle="1" w:styleId="summary">
    <w:name w:val="summary"/>
    <w:basedOn w:val="Normal"/>
    <w:uiPriority w:val="99"/>
    <w:qFormat/>
    <w:rsid w:val="000863C5"/>
    <w:pPr>
      <w:spacing w:before="100" w:beforeAutospacing="1" w:after="100" w:afterAutospacing="1"/>
    </w:pPr>
    <w:rPr>
      <w:rFonts w:eastAsia="Times New Roman"/>
      <w:sz w:val="24"/>
    </w:rPr>
  </w:style>
  <w:style w:type="paragraph" w:customStyle="1" w:styleId="Caption2">
    <w:name w:val="Caption2"/>
    <w:basedOn w:val="Normal"/>
    <w:uiPriority w:val="99"/>
    <w:qFormat/>
    <w:rsid w:val="000863C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863C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863C5"/>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0863C5"/>
    <w:pPr>
      <w:jc w:val="center"/>
    </w:pPr>
    <w:rPr>
      <w:rFonts w:ascii="Book Antiqua" w:eastAsia="Times New Roman" w:hAnsi="Book Antiqua"/>
      <w:b/>
      <w:sz w:val="28"/>
    </w:rPr>
  </w:style>
  <w:style w:type="paragraph" w:customStyle="1" w:styleId="Little">
    <w:name w:val="Little"/>
    <w:basedOn w:val="Normal"/>
    <w:next w:val="Normal"/>
    <w:link w:val="LittleChar"/>
    <w:qFormat/>
    <w:rsid w:val="000863C5"/>
    <w:pPr>
      <w:ind w:left="288"/>
    </w:pPr>
    <w:rPr>
      <w:rFonts w:ascii="Garamond" w:eastAsia="Times New Roman" w:hAnsi="Garamond"/>
    </w:rPr>
  </w:style>
  <w:style w:type="paragraph" w:customStyle="1" w:styleId="AAAcard">
    <w:name w:val="AAAcard"/>
    <w:basedOn w:val="Normal"/>
    <w:uiPriority w:val="99"/>
    <w:qFormat/>
    <w:rsid w:val="000863C5"/>
    <w:pPr>
      <w:ind w:left="288" w:right="288"/>
    </w:pPr>
    <w:rPr>
      <w:rFonts w:eastAsia="Times New Roman"/>
    </w:rPr>
  </w:style>
  <w:style w:type="paragraph" w:customStyle="1" w:styleId="Caption3">
    <w:name w:val="Caption3"/>
    <w:basedOn w:val="Normal"/>
    <w:uiPriority w:val="99"/>
    <w:qFormat/>
    <w:rsid w:val="000863C5"/>
    <w:pPr>
      <w:spacing w:before="100" w:beforeAutospacing="1" w:after="100" w:afterAutospacing="1"/>
    </w:pPr>
    <w:rPr>
      <w:rFonts w:eastAsia="Times New Roman"/>
      <w:sz w:val="24"/>
    </w:rPr>
  </w:style>
  <w:style w:type="paragraph" w:customStyle="1" w:styleId="body-12-5">
    <w:name w:val="body-12-5"/>
    <w:basedOn w:val="Normal"/>
    <w:uiPriority w:val="99"/>
    <w:qFormat/>
    <w:rsid w:val="000863C5"/>
    <w:pPr>
      <w:spacing w:before="100" w:beforeAutospacing="1" w:after="100" w:afterAutospacing="1"/>
    </w:pPr>
    <w:rPr>
      <w:rFonts w:eastAsia="Times New Roman"/>
      <w:sz w:val="24"/>
    </w:rPr>
  </w:style>
  <w:style w:type="paragraph" w:customStyle="1" w:styleId="infuse">
    <w:name w:val="infuse"/>
    <w:basedOn w:val="Normal"/>
    <w:uiPriority w:val="99"/>
    <w:qFormat/>
    <w:rsid w:val="000863C5"/>
    <w:pPr>
      <w:spacing w:before="100" w:beforeAutospacing="1" w:after="100" w:afterAutospacing="1"/>
    </w:pPr>
    <w:rPr>
      <w:rFonts w:eastAsia="Times New Roman"/>
      <w:sz w:val="24"/>
    </w:rPr>
  </w:style>
  <w:style w:type="paragraph" w:customStyle="1" w:styleId="fontreg">
    <w:name w:val="font_reg"/>
    <w:basedOn w:val="Normal"/>
    <w:uiPriority w:val="99"/>
    <w:qFormat/>
    <w:rsid w:val="000863C5"/>
    <w:pPr>
      <w:spacing w:before="100" w:beforeAutospacing="1" w:after="100" w:afterAutospacing="1"/>
    </w:pPr>
    <w:rPr>
      <w:rFonts w:eastAsia="Times New Roman"/>
      <w:sz w:val="24"/>
    </w:rPr>
  </w:style>
  <w:style w:type="paragraph" w:customStyle="1" w:styleId="CITEF3">
    <w:name w:val="CITE F3"/>
    <w:uiPriority w:val="99"/>
    <w:qFormat/>
    <w:rsid w:val="000863C5"/>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863C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863C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863C5"/>
    <w:rPr>
      <w:rFonts w:eastAsia="Calibri" w:cs="Times New Roman"/>
      <w:sz w:val="20"/>
      <w:szCs w:val="20"/>
      <w:u w:val="single"/>
    </w:rPr>
  </w:style>
  <w:style w:type="paragraph" w:customStyle="1" w:styleId="StyleUnderlineTimesNewRoman">
    <w:name w:val="Style Underline + Times New Roman"/>
    <w:link w:val="StyleUnderlineTimesNewRomanChar"/>
    <w:qFormat/>
    <w:rsid w:val="000863C5"/>
    <w:pPr>
      <w:spacing w:after="200"/>
    </w:pPr>
    <w:rPr>
      <w:rFonts w:eastAsia="Calibri" w:cs="Times New Roman"/>
      <w:sz w:val="20"/>
      <w:szCs w:val="20"/>
      <w:u w:val="single"/>
    </w:rPr>
  </w:style>
  <w:style w:type="paragraph" w:customStyle="1" w:styleId="hotroute1">
    <w:name w:val="hot route!"/>
    <w:basedOn w:val="Normal"/>
    <w:qFormat/>
    <w:rsid w:val="000863C5"/>
    <w:pPr>
      <w:ind w:left="144"/>
    </w:pPr>
    <w:rPr>
      <w:rFonts w:ascii="Cambria" w:eastAsia="Calibri" w:hAnsi="Cambria"/>
      <w:sz w:val="24"/>
    </w:rPr>
  </w:style>
  <w:style w:type="paragraph" w:customStyle="1" w:styleId="FreeFormA">
    <w:name w:val="Free Form A"/>
    <w:autoRedefine/>
    <w:uiPriority w:val="99"/>
    <w:qFormat/>
    <w:rsid w:val="000863C5"/>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863C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863C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863C5"/>
    <w:rPr>
      <w:rFonts w:ascii="Times New Roman" w:eastAsia="Times New Roman" w:hAnsi="Times New Roman" w:cs="Times New Roman"/>
      <w:sz w:val="10"/>
    </w:rPr>
  </w:style>
  <w:style w:type="paragraph" w:customStyle="1" w:styleId="subheader">
    <w:name w:val="subheader"/>
    <w:basedOn w:val="Normal"/>
    <w:uiPriority w:val="99"/>
    <w:qFormat/>
    <w:rsid w:val="000863C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863C5"/>
    <w:pPr>
      <w:spacing w:before="100" w:beforeAutospacing="1" w:after="100" w:afterAutospacing="1"/>
    </w:pPr>
    <w:rPr>
      <w:rFonts w:eastAsia="Times New Roman"/>
      <w:sz w:val="24"/>
    </w:rPr>
  </w:style>
  <w:style w:type="paragraph" w:customStyle="1" w:styleId="more">
    <w:name w:val="more"/>
    <w:basedOn w:val="Normal"/>
    <w:uiPriority w:val="99"/>
    <w:qFormat/>
    <w:rsid w:val="000863C5"/>
    <w:pPr>
      <w:spacing w:before="100" w:beforeAutospacing="1" w:after="100" w:afterAutospacing="1"/>
    </w:pPr>
    <w:rPr>
      <w:rFonts w:eastAsia="Times New Roman"/>
      <w:sz w:val="24"/>
    </w:rPr>
  </w:style>
  <w:style w:type="paragraph" w:customStyle="1" w:styleId="story">
    <w:name w:val="story"/>
    <w:basedOn w:val="Normal"/>
    <w:uiPriority w:val="99"/>
    <w:qFormat/>
    <w:rsid w:val="000863C5"/>
    <w:pPr>
      <w:spacing w:before="100" w:beforeAutospacing="1" w:after="100" w:afterAutospacing="1"/>
    </w:pPr>
    <w:rPr>
      <w:rFonts w:eastAsia="Times New Roman"/>
      <w:sz w:val="24"/>
    </w:rPr>
  </w:style>
  <w:style w:type="paragraph" w:customStyle="1" w:styleId="H1numbered">
    <w:name w:val="H1 numbered"/>
    <w:basedOn w:val="Normal"/>
    <w:uiPriority w:val="99"/>
    <w:qFormat/>
    <w:rsid w:val="000863C5"/>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863C5"/>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863C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863C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863C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863C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863C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863C5"/>
    <w:pPr>
      <w:widowControl w:val="0"/>
      <w:spacing w:after="63"/>
    </w:pPr>
    <w:rPr>
      <w:rFonts w:ascii="Arial" w:hAnsi="Arial"/>
      <w:color w:val="auto"/>
    </w:rPr>
  </w:style>
  <w:style w:type="paragraph" w:customStyle="1" w:styleId="CM35">
    <w:name w:val="CM35"/>
    <w:basedOn w:val="Default"/>
    <w:next w:val="Default"/>
    <w:uiPriority w:val="99"/>
    <w:qFormat/>
    <w:rsid w:val="000863C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863C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863C5"/>
    <w:rPr>
      <w:rFonts w:eastAsia="Times New Roman" w:cs="Times New Roman"/>
      <w:sz w:val="20"/>
      <w:szCs w:val="20"/>
    </w:rPr>
  </w:style>
  <w:style w:type="paragraph" w:customStyle="1" w:styleId="StylecardCharCharChar11pt">
    <w:name w:val="Style card Char Char Char + 11 pt"/>
    <w:link w:val="StylecardCharCharChar11ptChar"/>
    <w:qFormat/>
    <w:rsid w:val="000863C5"/>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0863C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863C5"/>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863C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863C5"/>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863C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863C5"/>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863C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863C5"/>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863C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863C5"/>
    <w:rPr>
      <w:rFonts w:ascii="Georgia" w:hAnsi="Georgia"/>
      <w:lang w:val="x-none" w:eastAsia="x-none"/>
    </w:rPr>
  </w:style>
  <w:style w:type="character" w:customStyle="1" w:styleId="NormalFontChar">
    <w:name w:val="Normal Font Char"/>
    <w:link w:val="NormalFont"/>
    <w:locked/>
    <w:rsid w:val="000863C5"/>
    <w:rPr>
      <w:rFonts w:ascii="Times New Roman" w:eastAsia="Times New Roman" w:hAnsi="Times New Roman" w:cs="Times New Roman"/>
      <w:sz w:val="20"/>
      <w:szCs w:val="20"/>
    </w:rPr>
  </w:style>
  <w:style w:type="paragraph" w:customStyle="1" w:styleId="NormalFont">
    <w:name w:val="Normal Font"/>
    <w:link w:val="NormalFontChar"/>
    <w:qFormat/>
    <w:rsid w:val="000863C5"/>
    <w:rPr>
      <w:rFonts w:ascii="Times New Roman" w:eastAsia="Times New Roman" w:hAnsi="Times New Roman" w:cs="Times New Roman"/>
      <w:sz w:val="20"/>
      <w:szCs w:val="20"/>
    </w:rPr>
  </w:style>
  <w:style w:type="paragraph" w:customStyle="1" w:styleId="StyleSmall11pt">
    <w:name w:val="Style Small + 11 pt"/>
    <w:uiPriority w:val="99"/>
    <w:qFormat/>
    <w:rsid w:val="000863C5"/>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863C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863C5"/>
    <w:rPr>
      <w:u w:val="single"/>
      <w:lang w:val="x-none" w:eastAsia="x-none"/>
    </w:rPr>
  </w:style>
  <w:style w:type="character" w:customStyle="1" w:styleId="StyleNormalFont11ptBoldUnderlineChar">
    <w:name w:val="Style Normal Font + 11 pt Bold Underline Char"/>
    <w:link w:val="StyleNormalFont11ptBoldUnderline"/>
    <w:locked/>
    <w:rsid w:val="000863C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863C5"/>
    <w:rPr>
      <w:b/>
      <w:bCs/>
      <w:u w:val="single"/>
      <w:lang w:val="x-none" w:eastAsia="x-none"/>
    </w:rPr>
  </w:style>
  <w:style w:type="paragraph" w:customStyle="1" w:styleId="Smallfont0">
    <w:name w:val="Smallfont"/>
    <w:basedOn w:val="Normal"/>
    <w:uiPriority w:val="99"/>
    <w:qFormat/>
    <w:rsid w:val="000863C5"/>
    <w:rPr>
      <w:rFonts w:eastAsia="Times New Roman"/>
      <w:sz w:val="15"/>
    </w:rPr>
  </w:style>
  <w:style w:type="paragraph" w:customStyle="1" w:styleId="formatvorlage2">
    <w:name w:val="formatvorlage2"/>
    <w:basedOn w:val="Normal"/>
    <w:uiPriority w:val="99"/>
    <w:qFormat/>
    <w:rsid w:val="000863C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863C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863C5"/>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0863C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863C5"/>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0863C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863C5"/>
    <w:pPr>
      <w:ind w:left="144"/>
    </w:pPr>
    <w:rPr>
      <w:rFonts w:ascii="Georgia" w:eastAsia="Times New Roman" w:hAnsi="Georgia"/>
      <w:lang w:val="x-none" w:eastAsia="x-none"/>
    </w:rPr>
  </w:style>
  <w:style w:type="paragraph" w:customStyle="1" w:styleId="deck">
    <w:name w:val="deck"/>
    <w:basedOn w:val="Normal"/>
    <w:uiPriority w:val="99"/>
    <w:qFormat/>
    <w:rsid w:val="000863C5"/>
    <w:pPr>
      <w:spacing w:before="100" w:beforeAutospacing="1" w:after="100" w:afterAutospacing="1"/>
    </w:pPr>
    <w:rPr>
      <w:rFonts w:eastAsia="Times New Roman"/>
      <w:sz w:val="24"/>
    </w:rPr>
  </w:style>
  <w:style w:type="paragraph" w:customStyle="1" w:styleId="i1">
    <w:name w:val="i1"/>
    <w:basedOn w:val="Normal"/>
    <w:uiPriority w:val="99"/>
    <w:qFormat/>
    <w:rsid w:val="000863C5"/>
    <w:pPr>
      <w:spacing w:before="100" w:beforeAutospacing="1" w:after="100" w:afterAutospacing="1"/>
    </w:pPr>
    <w:rPr>
      <w:rFonts w:eastAsia="Times New Roman"/>
      <w:sz w:val="24"/>
    </w:rPr>
  </w:style>
  <w:style w:type="paragraph" w:customStyle="1" w:styleId="question">
    <w:name w:val="question"/>
    <w:basedOn w:val="Normal"/>
    <w:uiPriority w:val="99"/>
    <w:qFormat/>
    <w:rsid w:val="000863C5"/>
    <w:pPr>
      <w:spacing w:before="100" w:beforeAutospacing="1" w:after="100" w:afterAutospacing="1"/>
    </w:pPr>
    <w:rPr>
      <w:rFonts w:eastAsia="Times New Roman"/>
      <w:sz w:val="24"/>
    </w:rPr>
  </w:style>
  <w:style w:type="paragraph" w:customStyle="1" w:styleId="bodycopy">
    <w:name w:val="bodycopy"/>
    <w:basedOn w:val="Normal"/>
    <w:uiPriority w:val="99"/>
    <w:qFormat/>
    <w:rsid w:val="000863C5"/>
    <w:pPr>
      <w:spacing w:before="100" w:beforeAutospacing="1" w:after="100" w:afterAutospacing="1"/>
    </w:pPr>
    <w:rPr>
      <w:rFonts w:eastAsia="Times New Roman"/>
      <w:sz w:val="24"/>
    </w:rPr>
  </w:style>
  <w:style w:type="paragraph" w:customStyle="1" w:styleId="Fifth">
    <w:name w:val="Fifth"/>
    <w:basedOn w:val="Normal"/>
    <w:link w:val="FifthChar"/>
    <w:qFormat/>
    <w:rsid w:val="000863C5"/>
    <w:rPr>
      <w:rFonts w:eastAsia="Calibri"/>
    </w:rPr>
  </w:style>
  <w:style w:type="paragraph" w:customStyle="1" w:styleId="NoteLevel22">
    <w:name w:val="Note Level 22"/>
    <w:basedOn w:val="Normal"/>
    <w:next w:val="Normal"/>
    <w:uiPriority w:val="99"/>
    <w:qFormat/>
    <w:rsid w:val="000863C5"/>
    <w:pPr>
      <w:keepNext/>
      <w:ind w:left="288" w:right="288"/>
    </w:pPr>
    <w:rPr>
      <w:rFonts w:eastAsia="MS Gothic"/>
      <w:szCs w:val="20"/>
    </w:rPr>
  </w:style>
  <w:style w:type="paragraph" w:customStyle="1" w:styleId="wp-caption-text">
    <w:name w:val="wp-caption-text"/>
    <w:basedOn w:val="Normal"/>
    <w:qFormat/>
    <w:rsid w:val="000863C5"/>
    <w:pPr>
      <w:spacing w:before="100" w:beforeAutospacing="1" w:after="100" w:afterAutospacing="1"/>
    </w:pPr>
    <w:rPr>
      <w:rFonts w:eastAsia="Times New Roman"/>
      <w:sz w:val="24"/>
    </w:rPr>
  </w:style>
  <w:style w:type="paragraph" w:customStyle="1" w:styleId="svarticle">
    <w:name w:val="svarticle"/>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863C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863C5"/>
    <w:pPr>
      <w:spacing w:before="100" w:beforeAutospacing="1" w:after="100" w:afterAutospacing="1"/>
    </w:pPr>
  </w:style>
  <w:style w:type="paragraph" w:customStyle="1" w:styleId="description">
    <w:name w:val="description"/>
    <w:basedOn w:val="Normal"/>
    <w:uiPriority w:val="99"/>
    <w:qFormat/>
    <w:rsid w:val="000863C5"/>
    <w:pPr>
      <w:spacing w:before="100" w:beforeAutospacing="1" w:after="100" w:afterAutospacing="1"/>
    </w:pPr>
  </w:style>
  <w:style w:type="paragraph" w:customStyle="1" w:styleId="graf">
    <w:name w:val="graf"/>
    <w:basedOn w:val="Normal"/>
    <w:uiPriority w:val="99"/>
    <w:qFormat/>
    <w:rsid w:val="000863C5"/>
    <w:pPr>
      <w:spacing w:before="100" w:beforeAutospacing="1" w:after="100" w:afterAutospacing="1"/>
    </w:pPr>
  </w:style>
  <w:style w:type="paragraph" w:customStyle="1" w:styleId="column">
    <w:name w:val="column"/>
    <w:basedOn w:val="Normal"/>
    <w:uiPriority w:val="99"/>
    <w:qFormat/>
    <w:rsid w:val="000863C5"/>
    <w:pPr>
      <w:spacing w:before="100" w:beforeAutospacing="1" w:after="100" w:afterAutospacing="1"/>
    </w:pPr>
  </w:style>
  <w:style w:type="paragraph" w:customStyle="1" w:styleId="recirc-container">
    <w:name w:val="recirc-container"/>
    <w:basedOn w:val="Normal"/>
    <w:uiPriority w:val="99"/>
    <w:qFormat/>
    <w:rsid w:val="000863C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863C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863C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863C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863C5"/>
    <w:rPr>
      <w:rFonts w:ascii="Georgia" w:hAnsi="Georgia" w:hint="default"/>
      <w:i/>
      <w:iCs/>
      <w:color w:val="808080"/>
    </w:rPr>
  </w:style>
  <w:style w:type="character" w:customStyle="1" w:styleId="cardchar00">
    <w:name w:val="cardchar0"/>
    <w:basedOn w:val="DefaultParagraphFont"/>
    <w:rsid w:val="000863C5"/>
  </w:style>
  <w:style w:type="character" w:customStyle="1" w:styleId="UnderlineNon-bold">
    <w:name w:val="Underline Non - bold"/>
    <w:rsid w:val="000863C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863C5"/>
  </w:style>
  <w:style w:type="character" w:customStyle="1" w:styleId="StyleHeading4UnderlinedsmalltextGaramondChar">
    <w:name w:val="Style Heading 4Underlinedsmall text + Garamond Char"/>
    <w:link w:val="StyleHeading4UnderlinedsmalltextGaramond"/>
    <w:locked/>
    <w:rsid w:val="000863C5"/>
  </w:style>
  <w:style w:type="character" w:customStyle="1" w:styleId="Heading5Char2">
    <w:name w:val="Heading 5 Char2"/>
    <w:rsid w:val="000863C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863C5"/>
    <w:rPr>
      <w:rFonts w:ascii="Arial" w:hAnsi="Arial" w:cs="Arial"/>
      <w:vanish/>
      <w:sz w:val="16"/>
      <w:szCs w:val="16"/>
    </w:rPr>
  </w:style>
  <w:style w:type="paragraph" w:styleId="z-TopofForm">
    <w:name w:val="HTML Top of Form"/>
    <w:basedOn w:val="Normal"/>
    <w:next w:val="Normal"/>
    <w:link w:val="z-TopofFormChar"/>
    <w:hidden/>
    <w:uiPriority w:val="99"/>
    <w:unhideWhenUsed/>
    <w:rsid w:val="000863C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863C5"/>
    <w:rPr>
      <w:rFonts w:ascii="Arial" w:hAnsi="Arial" w:cs="Arial"/>
      <w:vanish/>
      <w:sz w:val="16"/>
      <w:szCs w:val="16"/>
    </w:rPr>
  </w:style>
  <w:style w:type="character" w:customStyle="1" w:styleId="z-BottomofFormChar">
    <w:name w:val="z-Bottom of Form Char"/>
    <w:basedOn w:val="DefaultParagraphFont"/>
    <w:link w:val="z-BottomofForm"/>
    <w:uiPriority w:val="99"/>
    <w:rsid w:val="000863C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863C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863C5"/>
    <w:rPr>
      <w:rFonts w:ascii="Arial" w:hAnsi="Arial" w:cs="Arial"/>
      <w:vanish/>
      <w:sz w:val="16"/>
      <w:szCs w:val="16"/>
    </w:rPr>
  </w:style>
  <w:style w:type="character" w:customStyle="1" w:styleId="Style2CharChar">
    <w:name w:val="Style2 Char Char"/>
    <w:rsid w:val="000863C5"/>
    <w:rPr>
      <w:u w:val="thick"/>
      <w:lang w:val="en-US" w:eastAsia="en-US" w:bidi="ar-SA"/>
    </w:rPr>
  </w:style>
  <w:style w:type="character" w:customStyle="1" w:styleId="authordate1">
    <w:name w:val="authordate"/>
    <w:rsid w:val="000863C5"/>
  </w:style>
  <w:style w:type="character" w:customStyle="1" w:styleId="underline0">
    <w:name w:val="%underline"/>
    <w:rsid w:val="000863C5"/>
    <w:rPr>
      <w:rFonts w:ascii="Times New Roman" w:hAnsi="Times New Roman" w:cs="Times New Roman" w:hint="default"/>
      <w:strike w:val="0"/>
      <w:dstrike w:val="0"/>
      <w:sz w:val="16"/>
      <w:u w:val="none"/>
      <w:effect w:val="none"/>
    </w:rPr>
  </w:style>
  <w:style w:type="character" w:customStyle="1" w:styleId="AUNDERLINE0">
    <w:name w:val="AUNDERLINE"/>
    <w:qFormat/>
    <w:rsid w:val="000863C5"/>
    <w:rPr>
      <w:rFonts w:ascii="Times New Roman" w:hAnsi="Times New Roman" w:cs="Times New Roman" w:hint="default"/>
      <w:sz w:val="20"/>
      <w:u w:val="single"/>
    </w:rPr>
  </w:style>
  <w:style w:type="character" w:customStyle="1" w:styleId="UnderlinedCharChar">
    <w:name w:val="Underlined Char Char"/>
    <w:rsid w:val="000863C5"/>
    <w:rPr>
      <w:rFonts w:ascii="Garamond" w:hAnsi="Garamond" w:hint="default"/>
      <w:szCs w:val="28"/>
      <w:u w:val="single"/>
      <w:lang w:val="en-US" w:eastAsia="en-US" w:bidi="ar-SA"/>
    </w:rPr>
  </w:style>
  <w:style w:type="character" w:customStyle="1" w:styleId="slug-doi">
    <w:name w:val="slug-doi"/>
    <w:basedOn w:val="DefaultParagraphFont"/>
    <w:rsid w:val="000863C5"/>
  </w:style>
  <w:style w:type="character" w:customStyle="1" w:styleId="af">
    <w:name w:val="af"/>
    <w:basedOn w:val="DefaultParagraphFont"/>
    <w:rsid w:val="000863C5"/>
  </w:style>
  <w:style w:type="character" w:customStyle="1" w:styleId="ab">
    <w:name w:val="ab"/>
    <w:basedOn w:val="DefaultParagraphFont"/>
    <w:rsid w:val="000863C5"/>
  </w:style>
  <w:style w:type="character" w:customStyle="1" w:styleId="em">
    <w:name w:val="em"/>
    <w:basedOn w:val="DefaultParagraphFont"/>
    <w:rsid w:val="000863C5"/>
  </w:style>
  <w:style w:type="character" w:customStyle="1" w:styleId="au">
    <w:name w:val="au"/>
    <w:basedOn w:val="DefaultParagraphFont"/>
    <w:rsid w:val="000863C5"/>
  </w:style>
  <w:style w:type="character" w:customStyle="1" w:styleId="ti">
    <w:name w:val="ti"/>
    <w:basedOn w:val="DefaultParagraphFont"/>
    <w:rsid w:val="000863C5"/>
  </w:style>
  <w:style w:type="character" w:customStyle="1" w:styleId="subheadblue">
    <w:name w:val="subhead_blue"/>
    <w:basedOn w:val="DefaultParagraphFont"/>
    <w:rsid w:val="000863C5"/>
  </w:style>
  <w:style w:type="character" w:customStyle="1" w:styleId="affiliation">
    <w:name w:val="affiliation"/>
    <w:basedOn w:val="DefaultParagraphFont"/>
    <w:rsid w:val="000863C5"/>
  </w:style>
  <w:style w:type="character" w:customStyle="1" w:styleId="slug-doi-wrapper">
    <w:name w:val="slug-doi-wrapper"/>
    <w:basedOn w:val="DefaultParagraphFont"/>
    <w:rsid w:val="000863C5"/>
  </w:style>
  <w:style w:type="character" w:customStyle="1" w:styleId="slug-metadata-noteahead-of-print">
    <w:name w:val="slug-metadata-note ahead-of-print"/>
    <w:basedOn w:val="DefaultParagraphFont"/>
    <w:rsid w:val="000863C5"/>
  </w:style>
  <w:style w:type="character" w:customStyle="1" w:styleId="slug-ahead-of-print-date">
    <w:name w:val="slug-ahead-of-print-date"/>
    <w:basedOn w:val="DefaultParagraphFont"/>
    <w:rsid w:val="000863C5"/>
  </w:style>
  <w:style w:type="character" w:customStyle="1" w:styleId="medium-bold">
    <w:name w:val="medium-bold"/>
    <w:basedOn w:val="DefaultParagraphFont"/>
    <w:rsid w:val="000863C5"/>
  </w:style>
  <w:style w:type="character" w:customStyle="1" w:styleId="updated-short-citation">
    <w:name w:val="updated-short-citation"/>
    <w:basedOn w:val="DefaultParagraphFont"/>
    <w:rsid w:val="000863C5"/>
  </w:style>
  <w:style w:type="character" w:customStyle="1" w:styleId="goohl0">
    <w:name w:val="goohl0"/>
    <w:basedOn w:val="DefaultParagraphFont"/>
    <w:rsid w:val="000863C5"/>
  </w:style>
  <w:style w:type="character" w:customStyle="1" w:styleId="CharChar6">
    <w:name w:val="Char Char6"/>
    <w:rsid w:val="000863C5"/>
    <w:rPr>
      <w:rFonts w:ascii="Arial" w:hAnsi="Arial" w:cs="Arial" w:hint="default"/>
      <w:bCs/>
      <w:sz w:val="16"/>
      <w:szCs w:val="26"/>
      <w:lang w:val="en-US" w:eastAsia="en-US" w:bidi="ar-SA"/>
    </w:rPr>
  </w:style>
  <w:style w:type="character" w:customStyle="1" w:styleId="TagCharChar1">
    <w:name w:val="Tag Char Char1"/>
    <w:rsid w:val="000863C5"/>
    <w:rPr>
      <w:b/>
      <w:bCs w:val="0"/>
      <w:sz w:val="24"/>
      <w:szCs w:val="24"/>
      <w:lang w:val="en-US" w:eastAsia="en-US" w:bidi="ar-SA"/>
    </w:rPr>
  </w:style>
  <w:style w:type="character" w:customStyle="1" w:styleId="12TimesNewRoman">
    <w:name w:val="12 Times New Roman"/>
    <w:rsid w:val="000863C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863C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863C5"/>
    <w:rPr>
      <w:rFonts w:ascii="Times New Roman" w:hAnsi="Times New Roman" w:cs="Times New Roman" w:hint="default"/>
      <w:strike w:val="0"/>
      <w:dstrike w:val="0"/>
      <w:sz w:val="14"/>
      <w:u w:val="none"/>
      <w:effect w:val="none"/>
    </w:rPr>
  </w:style>
  <w:style w:type="character" w:customStyle="1" w:styleId="F8-UnderlineBold">
    <w:name w:val="F8 - Underline/Bold"/>
    <w:rsid w:val="000863C5"/>
    <w:rPr>
      <w:rFonts w:ascii="Times New Roman" w:hAnsi="Times New Roman" w:cs="Times New Roman" w:hint="default"/>
      <w:b/>
      <w:bCs w:val="0"/>
      <w:sz w:val="20"/>
      <w:u w:val="single"/>
    </w:rPr>
  </w:style>
  <w:style w:type="character" w:customStyle="1" w:styleId="F7-SmallFont">
    <w:name w:val="F7 - Small Font"/>
    <w:rsid w:val="000863C5"/>
    <w:rPr>
      <w:rFonts w:ascii="Times New Roman" w:hAnsi="Times New Roman" w:cs="Times New Roman" w:hint="default"/>
      <w:sz w:val="14"/>
    </w:rPr>
  </w:style>
  <w:style w:type="character" w:customStyle="1" w:styleId="Brief-Bold">
    <w:name w:val="Brief - Bold"/>
    <w:rsid w:val="000863C5"/>
    <w:rPr>
      <w:rFonts w:ascii="Times New Roman" w:hAnsi="Times New Roman" w:cs="Times New Roman" w:hint="default"/>
      <w:b/>
      <w:bCs w:val="0"/>
    </w:rPr>
  </w:style>
  <w:style w:type="character" w:customStyle="1" w:styleId="Card-Underline">
    <w:name w:val="Card - Underline"/>
    <w:rsid w:val="000863C5"/>
    <w:rPr>
      <w:rFonts w:ascii="Times New Roman" w:hAnsi="Times New Roman" w:cs="Times New Roman" w:hint="default"/>
      <w:u w:val="single"/>
    </w:rPr>
  </w:style>
  <w:style w:type="character" w:customStyle="1" w:styleId="beriefunderline">
    <w:name w:val="berief = underline"/>
    <w:rsid w:val="000863C5"/>
    <w:rPr>
      <w:rFonts w:ascii="Times New Roman" w:eastAsia="Times New Roman" w:hAnsi="Times New Roman" w:cs="Times New Roman" w:hint="default"/>
      <w:sz w:val="20"/>
      <w:u w:val="single"/>
    </w:rPr>
  </w:style>
  <w:style w:type="character" w:customStyle="1" w:styleId="BoldText10pt">
    <w:name w:val="Bold Text 10 pt"/>
    <w:rsid w:val="000863C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0863C5"/>
    <w:rPr>
      <w:i/>
      <w:iCs w:val="0"/>
    </w:rPr>
  </w:style>
  <w:style w:type="character" w:customStyle="1" w:styleId="eoeaheader">
    <w:name w:val="eoea_header"/>
    <w:basedOn w:val="DefaultParagraphFont"/>
    <w:rsid w:val="000863C5"/>
  </w:style>
  <w:style w:type="character" w:customStyle="1" w:styleId="SC4208902">
    <w:name w:val="SC.4.208902"/>
    <w:rsid w:val="000863C5"/>
    <w:rPr>
      <w:rFonts w:ascii="Century" w:hAnsi="Century" w:cs="Century" w:hint="default"/>
      <w:color w:val="000000"/>
      <w:sz w:val="22"/>
      <w:szCs w:val="22"/>
    </w:rPr>
  </w:style>
  <w:style w:type="character" w:customStyle="1" w:styleId="SC4208915">
    <w:name w:val="SC.4.208915"/>
    <w:rsid w:val="000863C5"/>
    <w:rPr>
      <w:rFonts w:ascii="Century" w:hAnsi="Century" w:cs="Century" w:hint="default"/>
      <w:color w:val="000000"/>
      <w:sz w:val="13"/>
      <w:szCs w:val="13"/>
    </w:rPr>
  </w:style>
  <w:style w:type="character" w:customStyle="1" w:styleId="SC273764">
    <w:name w:val="SC.2.73764"/>
    <w:rsid w:val="000863C5"/>
    <w:rPr>
      <w:rFonts w:ascii="Century" w:hAnsi="Century" w:cs="Century" w:hint="default"/>
      <w:color w:val="000000"/>
      <w:sz w:val="72"/>
      <w:szCs w:val="72"/>
    </w:rPr>
  </w:style>
  <w:style w:type="character" w:customStyle="1" w:styleId="SC273779">
    <w:name w:val="SC.2.73779"/>
    <w:rsid w:val="000863C5"/>
    <w:rPr>
      <w:rFonts w:ascii="Century" w:hAnsi="Century" w:cs="Century" w:hint="default"/>
      <w:color w:val="000000"/>
      <w:sz w:val="40"/>
      <w:szCs w:val="40"/>
    </w:rPr>
  </w:style>
  <w:style w:type="character" w:customStyle="1" w:styleId="SC273763">
    <w:name w:val="SC.2.73763"/>
    <w:rsid w:val="000863C5"/>
    <w:rPr>
      <w:rFonts w:ascii="Century" w:hAnsi="Century" w:cs="Century" w:hint="default"/>
      <w:b/>
      <w:bCs/>
      <w:color w:val="000000"/>
    </w:rPr>
  </w:style>
  <w:style w:type="character" w:customStyle="1" w:styleId="SC4208910">
    <w:name w:val="SC.4.208910"/>
    <w:rsid w:val="000863C5"/>
    <w:rPr>
      <w:rFonts w:ascii="Century" w:hAnsi="Century" w:cs="Century" w:hint="default"/>
      <w:color w:val="000000"/>
      <w:sz w:val="28"/>
      <w:szCs w:val="28"/>
    </w:rPr>
  </w:style>
  <w:style w:type="character" w:customStyle="1" w:styleId="SC4208911">
    <w:name w:val="SC.4.208911"/>
    <w:rsid w:val="000863C5"/>
    <w:rPr>
      <w:rFonts w:ascii="Century" w:hAnsi="Century" w:cs="Century" w:hint="default"/>
      <w:color w:val="000000"/>
    </w:rPr>
  </w:style>
  <w:style w:type="character" w:customStyle="1" w:styleId="articlesubtitle">
    <w:name w:val="article_sub_title"/>
    <w:basedOn w:val="DefaultParagraphFont"/>
    <w:rsid w:val="000863C5"/>
  </w:style>
  <w:style w:type="character" w:customStyle="1" w:styleId="newsdate2">
    <w:name w:val="news_date2"/>
    <w:basedOn w:val="DefaultParagraphFont"/>
    <w:rsid w:val="000863C5"/>
  </w:style>
  <w:style w:type="character" w:customStyle="1" w:styleId="readarticleheader">
    <w:name w:val="readarticleheader"/>
    <w:basedOn w:val="DefaultParagraphFont"/>
    <w:rsid w:val="000863C5"/>
  </w:style>
  <w:style w:type="character" w:customStyle="1" w:styleId="UnderlineChar20">
    <w:name w:val="Underline Char2"/>
    <w:rsid w:val="000863C5"/>
    <w:rPr>
      <w:rFonts w:ascii="Trebuchet MS" w:hAnsi="Trebuchet MS" w:hint="default"/>
      <w:u w:val="thick"/>
      <w:lang w:val="en-US" w:eastAsia="zh-CN" w:bidi="ar-SA"/>
    </w:rPr>
  </w:style>
  <w:style w:type="character" w:customStyle="1" w:styleId="BoldUnderliningChar">
    <w:name w:val="Bold Underlining Char"/>
    <w:rsid w:val="000863C5"/>
    <w:rPr>
      <w:rFonts w:ascii="Arial Narrow" w:eastAsia="Times New Roman" w:hAnsi="Arial Narrow" w:hint="default"/>
      <w:b/>
      <w:bCs w:val="0"/>
      <w:szCs w:val="24"/>
      <w:u w:val="single"/>
      <w:lang w:val="en-GB" w:eastAsia="en-US" w:bidi="ar-SA"/>
    </w:rPr>
  </w:style>
  <w:style w:type="character" w:customStyle="1" w:styleId="medium-normal1">
    <w:name w:val="medium-normal1"/>
    <w:rsid w:val="000863C5"/>
    <w:rPr>
      <w:rFonts w:ascii="Arial" w:hAnsi="Arial" w:cs="Arial" w:hint="default"/>
      <w:b w:val="0"/>
      <w:bCs w:val="0"/>
      <w:i w:val="0"/>
      <w:iCs w:val="0"/>
      <w:sz w:val="20"/>
      <w:szCs w:val="20"/>
    </w:rPr>
  </w:style>
  <w:style w:type="character" w:customStyle="1" w:styleId="UnderlinedCardChar0">
    <w:name w:val="Underlined Card Char"/>
    <w:rsid w:val="000863C5"/>
    <w:rPr>
      <w:rFonts w:ascii="Palatino Linotype" w:hAnsi="Palatino Linotype" w:hint="default"/>
      <w:u w:val="single"/>
      <w:lang w:val="en-US" w:eastAsia="en-US" w:bidi="ar-SA"/>
    </w:rPr>
  </w:style>
  <w:style w:type="character" w:customStyle="1" w:styleId="char">
    <w:name w:val="char"/>
    <w:basedOn w:val="DefaultParagraphFont"/>
    <w:rsid w:val="000863C5"/>
  </w:style>
  <w:style w:type="character" w:customStyle="1" w:styleId="UnderlineCharCharCharCharCharChar">
    <w:name w:val="Underline Char Char Char Char Char Char"/>
    <w:rsid w:val="000863C5"/>
    <w:rPr>
      <w:rFonts w:ascii="Arial Narrow" w:hAnsi="Arial Narrow" w:hint="default"/>
      <w:szCs w:val="24"/>
      <w:u w:val="single"/>
      <w:lang w:val="en-US" w:eastAsia="en-US" w:bidi="ar-SA"/>
    </w:rPr>
  </w:style>
  <w:style w:type="character" w:customStyle="1" w:styleId="klink">
    <w:name w:val="klink"/>
    <w:basedOn w:val="DefaultParagraphFont"/>
    <w:rsid w:val="000863C5"/>
  </w:style>
  <w:style w:type="character" w:customStyle="1" w:styleId="date10">
    <w:name w:val="date1"/>
    <w:basedOn w:val="DefaultParagraphFont"/>
    <w:rsid w:val="000863C5"/>
  </w:style>
  <w:style w:type="character" w:customStyle="1" w:styleId="bolding1">
    <w:name w:val="bolding1"/>
    <w:rsid w:val="000863C5"/>
    <w:rPr>
      <w:b/>
      <w:bCs/>
    </w:rPr>
  </w:style>
  <w:style w:type="character" w:customStyle="1" w:styleId="bookoptions1">
    <w:name w:val="book_options1"/>
    <w:rsid w:val="000863C5"/>
    <w:rPr>
      <w:b/>
      <w:bCs/>
      <w:color w:val="333366"/>
    </w:rPr>
  </w:style>
  <w:style w:type="character" w:customStyle="1" w:styleId="descriptionblock">
    <w:name w:val="description block"/>
    <w:basedOn w:val="DefaultParagraphFont"/>
    <w:rsid w:val="000863C5"/>
  </w:style>
  <w:style w:type="character" w:customStyle="1" w:styleId="detailsboxblock">
    <w:name w:val="detailsbox block"/>
    <w:basedOn w:val="DefaultParagraphFont"/>
    <w:rsid w:val="000863C5"/>
  </w:style>
  <w:style w:type="character" w:customStyle="1" w:styleId="Char3">
    <w:name w:val="Char3"/>
    <w:rsid w:val="000863C5"/>
    <w:rPr>
      <w:rFonts w:ascii="Arial" w:hAnsi="Arial" w:cs="Arial" w:hint="default"/>
      <w:bCs/>
      <w:u w:val="thick"/>
      <w:lang w:val="en-US" w:eastAsia="en-US" w:bidi="ar-SA"/>
    </w:rPr>
  </w:style>
  <w:style w:type="character" w:customStyle="1" w:styleId="texto11">
    <w:name w:val="texto11"/>
    <w:rsid w:val="000863C5"/>
    <w:rPr>
      <w:rFonts w:ascii="Arial" w:hAnsi="Arial" w:cs="Arial" w:hint="default"/>
      <w:b w:val="0"/>
      <w:bCs w:val="0"/>
      <w:i w:val="0"/>
      <w:iCs w:val="0"/>
      <w:caps w:val="0"/>
      <w:color w:val="000000"/>
      <w:sz w:val="26"/>
      <w:szCs w:val="26"/>
    </w:rPr>
  </w:style>
  <w:style w:type="character" w:customStyle="1" w:styleId="CardTagChar">
    <w:name w:val="Card Tag Char"/>
    <w:rsid w:val="000863C5"/>
    <w:rPr>
      <w:rFonts w:ascii="Arial Narrow" w:hAnsi="Arial Narrow" w:hint="default"/>
      <w:b/>
      <w:bCs w:val="0"/>
      <w:sz w:val="24"/>
      <w:szCs w:val="24"/>
      <w:lang w:val="en-US" w:eastAsia="en-US" w:bidi="ar-SA"/>
    </w:rPr>
  </w:style>
  <w:style w:type="character" w:customStyle="1" w:styleId="DebateCiteCharCharChar">
    <w:name w:val="Debate Cite Char Char Char"/>
    <w:rsid w:val="000863C5"/>
    <w:rPr>
      <w:b/>
      <w:bCs w:val="0"/>
      <w:sz w:val="32"/>
      <w:szCs w:val="32"/>
      <w:lang w:val="en-US" w:eastAsia="en-US" w:bidi="ar-SA"/>
    </w:rPr>
  </w:style>
  <w:style w:type="character" w:customStyle="1" w:styleId="TagChar3">
    <w:name w:val="Tag Char3"/>
    <w:rsid w:val="000863C5"/>
    <w:rPr>
      <w:rFonts w:ascii="Palatino Linotype" w:hAnsi="Palatino Linotype" w:hint="default"/>
      <w:b/>
      <w:bCs w:val="0"/>
      <w:sz w:val="24"/>
      <w:szCs w:val="24"/>
      <w:lang w:val="en-US" w:eastAsia="en-US" w:bidi="ar-SA"/>
    </w:rPr>
  </w:style>
  <w:style w:type="character" w:customStyle="1" w:styleId="TagandCiteChar">
    <w:name w:val="Tag and Cite Char"/>
    <w:rsid w:val="000863C5"/>
    <w:rPr>
      <w:color w:val="333333"/>
      <w:sz w:val="22"/>
      <w:szCs w:val="22"/>
      <w:lang w:val="en-US" w:eastAsia="en-US" w:bidi="ar-SA"/>
    </w:rPr>
  </w:style>
  <w:style w:type="character" w:customStyle="1" w:styleId="Style10ptBold">
    <w:name w:val="Style 10 pt Bold"/>
    <w:rsid w:val="000863C5"/>
    <w:rPr>
      <w:b/>
      <w:bCs/>
      <w:sz w:val="20"/>
    </w:rPr>
  </w:style>
  <w:style w:type="character" w:customStyle="1" w:styleId="text9">
    <w:name w:val="text9"/>
    <w:basedOn w:val="DefaultParagraphFont"/>
    <w:rsid w:val="000863C5"/>
  </w:style>
  <w:style w:type="character" w:customStyle="1" w:styleId="text21">
    <w:name w:val="text21"/>
    <w:basedOn w:val="DefaultParagraphFont"/>
    <w:rsid w:val="000863C5"/>
  </w:style>
  <w:style w:type="character" w:customStyle="1" w:styleId="text19">
    <w:name w:val="text19"/>
    <w:basedOn w:val="DefaultParagraphFont"/>
    <w:rsid w:val="000863C5"/>
  </w:style>
  <w:style w:type="character" w:customStyle="1" w:styleId="term2">
    <w:name w:val="term2"/>
    <w:rsid w:val="000863C5"/>
    <w:rPr>
      <w:b/>
      <w:bCs/>
    </w:rPr>
  </w:style>
  <w:style w:type="character" w:customStyle="1" w:styleId="pmterms12">
    <w:name w:val="pmterms12"/>
    <w:rsid w:val="000863C5"/>
    <w:rPr>
      <w:b/>
      <w:bCs/>
      <w:i w:val="0"/>
      <w:iCs w:val="0"/>
      <w:color w:val="000000"/>
    </w:rPr>
  </w:style>
  <w:style w:type="character" w:customStyle="1" w:styleId="ToReadChar">
    <w:name w:val="To Read Char"/>
    <w:rsid w:val="000863C5"/>
    <w:rPr>
      <w:rFonts w:ascii="Verdana" w:hAnsi="Verdana" w:hint="default"/>
      <w:b/>
      <w:bCs w:val="0"/>
      <w:szCs w:val="24"/>
      <w:u w:val="single"/>
      <w:lang w:val="en-US" w:eastAsia="en-US" w:bidi="ar-SA"/>
    </w:rPr>
  </w:style>
  <w:style w:type="character" w:customStyle="1" w:styleId="ToReadCharChar">
    <w:name w:val="To Read Char Char"/>
    <w:rsid w:val="000863C5"/>
    <w:rPr>
      <w:rFonts w:ascii="Verdana" w:hAnsi="Verdana" w:hint="default"/>
      <w:b/>
      <w:bCs w:val="0"/>
      <w:szCs w:val="24"/>
      <w:u w:val="single"/>
      <w:lang w:val="en-US" w:eastAsia="en-US" w:bidi="ar-SA"/>
    </w:rPr>
  </w:style>
  <w:style w:type="character" w:customStyle="1" w:styleId="bio">
    <w:name w:val="bio"/>
    <w:basedOn w:val="DefaultParagraphFont"/>
    <w:rsid w:val="000863C5"/>
  </w:style>
  <w:style w:type="character" w:customStyle="1" w:styleId="storytextstyle">
    <w:name w:val="storytextstyle"/>
    <w:basedOn w:val="DefaultParagraphFont"/>
    <w:rsid w:val="000863C5"/>
  </w:style>
  <w:style w:type="character" w:customStyle="1" w:styleId="cardunderlinedCharChar">
    <w:name w:val="card underlined Char Char"/>
    <w:rsid w:val="000863C5"/>
    <w:rPr>
      <w:rFonts w:ascii="Arial" w:hAnsi="Arial" w:cs="Arial" w:hint="default"/>
      <w:sz w:val="22"/>
      <w:szCs w:val="24"/>
      <w:u w:val="single"/>
      <w:lang w:val="en-US" w:eastAsia="en-US" w:bidi="ar-SA"/>
    </w:rPr>
  </w:style>
  <w:style w:type="character" w:customStyle="1" w:styleId="Style2Char0">
    <w:name w:val="Style2 Char"/>
    <w:rsid w:val="000863C5"/>
    <w:rPr>
      <w:rFonts w:ascii="Book Antiqua" w:hAnsi="Book Antiqua" w:hint="default"/>
      <w:u w:val="thick"/>
      <w:lang w:val="en-US" w:eastAsia="en-US" w:bidi="ar-SA"/>
    </w:rPr>
  </w:style>
  <w:style w:type="character" w:customStyle="1" w:styleId="Style2Char1">
    <w:name w:val="Style2 Char1"/>
    <w:rsid w:val="000863C5"/>
    <w:rPr>
      <w:rFonts w:ascii="Book Antiqua" w:hAnsi="Book Antiqua" w:hint="default"/>
      <w:szCs w:val="24"/>
      <w:u w:val="thick"/>
      <w:lang w:val="en-US" w:eastAsia="en-US" w:bidi="ar-SA"/>
    </w:rPr>
  </w:style>
  <w:style w:type="character" w:customStyle="1" w:styleId="articlehead21">
    <w:name w:val="articlehead21"/>
    <w:rsid w:val="000863C5"/>
    <w:rPr>
      <w:rFonts w:ascii="Arial" w:hAnsi="Arial" w:cs="Arial" w:hint="default"/>
      <w:b/>
      <w:bCs/>
      <w:color w:val="660000"/>
      <w:sz w:val="20"/>
      <w:szCs w:val="20"/>
    </w:rPr>
  </w:style>
  <w:style w:type="character" w:customStyle="1" w:styleId="TagCiteChar1">
    <w:name w:val="Tag/Cite Char1"/>
    <w:rsid w:val="000863C5"/>
    <w:rPr>
      <w:b/>
      <w:bCs w:val="0"/>
      <w:lang w:val="en-US" w:eastAsia="en-US" w:bidi="ar-SA"/>
    </w:rPr>
  </w:style>
  <w:style w:type="character" w:customStyle="1" w:styleId="goohl2">
    <w:name w:val="goohl2"/>
    <w:basedOn w:val="DefaultParagraphFont"/>
    <w:rsid w:val="000863C5"/>
  </w:style>
  <w:style w:type="character" w:customStyle="1" w:styleId="CardCharChar0">
    <w:name w:val="Card Char Char"/>
    <w:rsid w:val="000863C5"/>
    <w:rPr>
      <w:lang w:val="en-US" w:eastAsia="en-US" w:bidi="ar-SA"/>
    </w:rPr>
  </w:style>
  <w:style w:type="character" w:customStyle="1" w:styleId="BriefTitle1Char">
    <w:name w:val="Brief Title 1 Char"/>
    <w:rsid w:val="000863C5"/>
    <w:rPr>
      <w:b/>
      <w:bCs w:val="0"/>
      <w:u w:val="single"/>
      <w:lang w:val="en-US" w:eastAsia="en-US" w:bidi="ar-SA"/>
    </w:rPr>
  </w:style>
  <w:style w:type="character" w:customStyle="1" w:styleId="TagCiteCharChar">
    <w:name w:val="Tag/Cite Char Char"/>
    <w:rsid w:val="000863C5"/>
    <w:rPr>
      <w:b/>
      <w:bCs w:val="0"/>
      <w:lang w:val="en-US" w:eastAsia="en-US" w:bidi="ar-SA"/>
    </w:rPr>
  </w:style>
  <w:style w:type="character" w:customStyle="1" w:styleId="btx">
    <w:name w:val="btx"/>
    <w:basedOn w:val="DefaultParagraphFont"/>
    <w:rsid w:val="000863C5"/>
  </w:style>
  <w:style w:type="character" w:customStyle="1" w:styleId="CardChar10">
    <w:name w:val="Card Char1"/>
    <w:rsid w:val="000863C5"/>
    <w:rPr>
      <w:lang w:val="en-US" w:eastAsia="en-US" w:bidi="ar-SA"/>
    </w:rPr>
  </w:style>
  <w:style w:type="character" w:customStyle="1" w:styleId="prodgeneral1">
    <w:name w:val="prodgeneral1"/>
    <w:rsid w:val="000863C5"/>
    <w:rPr>
      <w:rFonts w:ascii="Verdana" w:hAnsi="Verdana" w:hint="default"/>
      <w:b w:val="0"/>
      <w:bCs w:val="0"/>
      <w:caps w:val="0"/>
      <w:color w:val="000000"/>
      <w:spacing w:val="0"/>
      <w:sz w:val="16"/>
      <w:szCs w:val="16"/>
    </w:rPr>
  </w:style>
  <w:style w:type="character" w:customStyle="1" w:styleId="summary1">
    <w:name w:val="summary1"/>
    <w:rsid w:val="000863C5"/>
    <w:rPr>
      <w:rFonts w:ascii="Arial" w:hAnsi="Arial" w:cs="Arial" w:hint="default"/>
      <w:sz w:val="18"/>
      <w:szCs w:val="18"/>
    </w:rPr>
  </w:style>
  <w:style w:type="character" w:customStyle="1" w:styleId="text3">
    <w:name w:val="text3"/>
    <w:basedOn w:val="DefaultParagraphFont"/>
    <w:rsid w:val="000863C5"/>
  </w:style>
  <w:style w:type="character" w:customStyle="1" w:styleId="cardtextsmallChar">
    <w:name w:val="card text small Char"/>
    <w:rsid w:val="000863C5"/>
    <w:rPr>
      <w:rFonts w:ascii="Arial Narrow" w:hAnsi="Arial Narrow" w:hint="default"/>
      <w:sz w:val="16"/>
      <w:szCs w:val="24"/>
      <w:lang w:val="en-US" w:eastAsia="en-US" w:bidi="ar-SA"/>
    </w:rPr>
  </w:style>
  <w:style w:type="character" w:customStyle="1" w:styleId="countrytitle1">
    <w:name w:val="countrytitle1"/>
    <w:rsid w:val="000863C5"/>
    <w:rPr>
      <w:rFonts w:ascii="Verdana" w:hAnsi="Verdana" w:hint="default"/>
      <w:b/>
      <w:bCs/>
      <w:color w:val="293643"/>
      <w:sz w:val="24"/>
      <w:szCs w:val="24"/>
    </w:rPr>
  </w:style>
  <w:style w:type="character" w:customStyle="1" w:styleId="storyheader1">
    <w:name w:val="storyheader1"/>
    <w:rsid w:val="000863C5"/>
    <w:rPr>
      <w:rFonts w:ascii="Verdana" w:hAnsi="Verdana" w:hint="default"/>
      <w:b/>
      <w:bCs/>
      <w:color w:val="000000"/>
      <w:sz w:val="21"/>
      <w:szCs w:val="21"/>
    </w:rPr>
  </w:style>
  <w:style w:type="character" w:customStyle="1" w:styleId="cardunderlinedChar0">
    <w:name w:val="card underlined Char"/>
    <w:rsid w:val="000863C5"/>
    <w:rPr>
      <w:rFonts w:ascii="Arial" w:hAnsi="Arial" w:cs="Arial" w:hint="default"/>
      <w:sz w:val="22"/>
      <w:szCs w:val="24"/>
      <w:u w:val="single"/>
      <w:lang w:val="en-US" w:eastAsia="en-US" w:bidi="ar-SA"/>
    </w:rPr>
  </w:style>
  <w:style w:type="character" w:customStyle="1" w:styleId="article1">
    <w:name w:val="article1"/>
    <w:rsid w:val="000863C5"/>
    <w:rPr>
      <w:rFonts w:ascii="Verdana" w:hAnsi="Verdana" w:hint="default"/>
      <w:color w:val="333333"/>
      <w:sz w:val="16"/>
      <w:szCs w:val="16"/>
    </w:rPr>
  </w:style>
  <w:style w:type="character" w:customStyle="1" w:styleId="story-posted-date1">
    <w:name w:val="story-posted-date1"/>
    <w:rsid w:val="000863C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863C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863C5"/>
  </w:style>
  <w:style w:type="character" w:customStyle="1" w:styleId="textmedium">
    <w:name w:val="textmedium"/>
    <w:basedOn w:val="DefaultParagraphFont"/>
    <w:rsid w:val="000863C5"/>
  </w:style>
  <w:style w:type="character" w:customStyle="1" w:styleId="citation1">
    <w:name w:val="citation1"/>
    <w:rsid w:val="000863C5"/>
    <w:rPr>
      <w:rFonts w:ascii="Verdana" w:hAnsi="Verdana" w:hint="default"/>
      <w:sz w:val="17"/>
      <w:szCs w:val="17"/>
    </w:rPr>
  </w:style>
  <w:style w:type="character" w:customStyle="1" w:styleId="hithighlite">
    <w:name w:val="hithighlite"/>
    <w:basedOn w:val="DefaultParagraphFont"/>
    <w:rsid w:val="000863C5"/>
  </w:style>
  <w:style w:type="character" w:customStyle="1" w:styleId="articlecontent">
    <w:name w:val="articlecontent"/>
    <w:basedOn w:val="DefaultParagraphFont"/>
    <w:rsid w:val="000863C5"/>
  </w:style>
  <w:style w:type="character" w:customStyle="1" w:styleId="fource1">
    <w:name w:val="fource1"/>
    <w:rsid w:val="000863C5"/>
    <w:rPr>
      <w:sz w:val="34"/>
      <w:szCs w:val="34"/>
    </w:rPr>
  </w:style>
  <w:style w:type="character" w:customStyle="1" w:styleId="LanguageStrikeChar">
    <w:name w:val="Language Strike Char"/>
    <w:rsid w:val="000863C5"/>
    <w:rPr>
      <w:rFonts w:ascii="Arial Narrow" w:hAnsi="Arial Narrow" w:hint="default"/>
      <w:strike/>
      <w:szCs w:val="24"/>
      <w:lang w:val="en-US" w:eastAsia="en-US" w:bidi="ar-SA"/>
    </w:rPr>
  </w:style>
  <w:style w:type="character" w:customStyle="1" w:styleId="normal11">
    <w:name w:val="normal1"/>
    <w:basedOn w:val="DefaultParagraphFont"/>
    <w:rsid w:val="000863C5"/>
  </w:style>
  <w:style w:type="character" w:customStyle="1" w:styleId="ds">
    <w:name w:val="ds"/>
    <w:basedOn w:val="DefaultParagraphFont"/>
    <w:rsid w:val="000863C5"/>
  </w:style>
  <w:style w:type="character" w:customStyle="1" w:styleId="UnderliningChar1">
    <w:name w:val="Underlining Char1"/>
    <w:rsid w:val="000863C5"/>
    <w:rPr>
      <w:rFonts w:ascii="Arial Narrow" w:hAnsi="Arial Narrow" w:hint="default"/>
      <w:szCs w:val="24"/>
      <w:u w:val="single"/>
      <w:lang w:val="en-US" w:eastAsia="en-US" w:bidi="ar-SA"/>
    </w:rPr>
  </w:style>
  <w:style w:type="character" w:customStyle="1" w:styleId="UnderliningChar2">
    <w:name w:val="Underlining Char2"/>
    <w:rsid w:val="000863C5"/>
    <w:rPr>
      <w:rFonts w:ascii="Arial Narrow" w:hAnsi="Arial Narrow" w:hint="default"/>
      <w:szCs w:val="24"/>
      <w:u w:val="single"/>
      <w:lang w:val="en-US" w:eastAsia="en-US" w:bidi="ar-SA"/>
    </w:rPr>
  </w:style>
  <w:style w:type="character" w:customStyle="1" w:styleId="MicroTextChar1">
    <w:name w:val="MicroText Char1"/>
    <w:rsid w:val="000863C5"/>
    <w:rPr>
      <w:rFonts w:ascii="Arial Narrow" w:hAnsi="Arial Narrow" w:hint="default"/>
      <w:sz w:val="12"/>
      <w:szCs w:val="24"/>
      <w:lang w:val="en-US" w:eastAsia="en-US" w:bidi="ar-SA"/>
    </w:rPr>
  </w:style>
  <w:style w:type="character" w:customStyle="1" w:styleId="DefaultPara">
    <w:name w:val="Default Para"/>
    <w:rsid w:val="000863C5"/>
    <w:rPr>
      <w:sz w:val="20"/>
    </w:rPr>
  </w:style>
  <w:style w:type="character" w:customStyle="1" w:styleId="SYSHYPERTEXT">
    <w:name w:val="SYS_HYPERTEXT"/>
    <w:rsid w:val="000863C5"/>
    <w:rPr>
      <w:color w:val="0000FF"/>
      <w:u w:val="single"/>
    </w:rPr>
  </w:style>
  <w:style w:type="character" w:customStyle="1" w:styleId="Hyperlink1">
    <w:name w:val="Hyperlink1"/>
    <w:rsid w:val="000863C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863C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863C5"/>
    <w:rPr>
      <w:rFonts w:ascii="Arial Narrow" w:hAnsi="Arial Narrow" w:hint="default"/>
      <w:noProof w:val="0"/>
      <w:szCs w:val="24"/>
      <w:u w:val="single"/>
      <w:lang w:val="en-US" w:eastAsia="en-US" w:bidi="ar-SA"/>
    </w:rPr>
  </w:style>
  <w:style w:type="character" w:customStyle="1" w:styleId="BlockHeading1Char">
    <w:name w:val="Block Heading 1 Char"/>
    <w:rsid w:val="000863C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863C5"/>
    <w:rPr>
      <w:b/>
      <w:bCs w:val="0"/>
      <w:sz w:val="24"/>
      <w:szCs w:val="24"/>
      <w:u w:val="single"/>
      <w:lang w:val="en-US" w:eastAsia="en-US" w:bidi="ar-SA"/>
    </w:rPr>
  </w:style>
  <w:style w:type="character" w:customStyle="1" w:styleId="StyleTagTimesNewRomanChar">
    <w:name w:val="Style Tag + Times New Roman Char"/>
    <w:rsid w:val="000863C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863C5"/>
    <w:rPr>
      <w:rFonts w:ascii="Arial Narrow" w:hAnsi="Arial Narrow" w:cs="Arial" w:hint="default"/>
      <w:b/>
      <w:bCs/>
      <w:iCs/>
      <w:sz w:val="24"/>
      <w:szCs w:val="28"/>
      <w:lang w:val="en-US" w:eastAsia="en-US" w:bidi="ar-SA"/>
    </w:rPr>
  </w:style>
  <w:style w:type="character" w:customStyle="1" w:styleId="UnderliningCharChar">
    <w:name w:val="Underlining Char Char"/>
    <w:rsid w:val="000863C5"/>
    <w:rPr>
      <w:rFonts w:ascii="Arial Narrow" w:hAnsi="Arial Narrow" w:hint="default"/>
      <w:szCs w:val="24"/>
      <w:u w:val="single"/>
      <w:lang w:val="en-US" w:eastAsia="en-US" w:bidi="ar-SA"/>
    </w:rPr>
  </w:style>
  <w:style w:type="character" w:customStyle="1" w:styleId="StyleArialNarrow12ptBold">
    <w:name w:val="Style Arial Narrow 12 pt Bold"/>
    <w:rsid w:val="000863C5"/>
    <w:rPr>
      <w:rFonts w:ascii="Arial Narrow" w:hAnsi="Arial Narrow" w:hint="default"/>
      <w:b/>
      <w:bCs/>
      <w:sz w:val="24"/>
    </w:rPr>
  </w:style>
  <w:style w:type="character" w:customStyle="1" w:styleId="Style1CharChar">
    <w:name w:val="Style1 Char Char"/>
    <w:rsid w:val="000863C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863C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863C5"/>
    <w:rPr>
      <w:noProof w:val="0"/>
      <w:u w:val="single"/>
      <w:lang w:val="en-US" w:eastAsia="en-US" w:bidi="ar-SA"/>
    </w:rPr>
  </w:style>
  <w:style w:type="character" w:customStyle="1" w:styleId="UnderlinedCharChar1">
    <w:name w:val="Underlined Char Char1"/>
    <w:rsid w:val="000863C5"/>
    <w:rPr>
      <w:rFonts w:ascii="Bell MT" w:eastAsia="Times New Roman" w:hAnsi="Bell MT" w:hint="default"/>
      <w:bCs/>
      <w:iCs/>
      <w:sz w:val="22"/>
      <w:u w:val="single"/>
    </w:rPr>
  </w:style>
  <w:style w:type="character" w:customStyle="1" w:styleId="Heading2CharChar2">
    <w:name w:val="Heading 2 Char Char2"/>
    <w:rsid w:val="000863C5"/>
    <w:rPr>
      <w:rFonts w:ascii="Arial" w:hAnsi="Arial" w:cs="Arial" w:hint="default"/>
      <w:b/>
      <w:bCs/>
      <w:iCs/>
      <w:sz w:val="22"/>
      <w:szCs w:val="28"/>
      <w:lang w:val="en-US" w:eastAsia="en-US" w:bidi="ar-SA"/>
    </w:rPr>
  </w:style>
  <w:style w:type="character" w:customStyle="1" w:styleId="doctitle">
    <w:name w:val="doctitle"/>
    <w:rsid w:val="000863C5"/>
  </w:style>
  <w:style w:type="character" w:customStyle="1" w:styleId="cardtext-underlined0">
    <w:name w:val="card text- underlined"/>
    <w:rsid w:val="000863C5"/>
    <w:rPr>
      <w:rFonts w:ascii="Garamond" w:hAnsi="Garamond" w:hint="default"/>
      <w:u w:val="single"/>
    </w:rPr>
  </w:style>
  <w:style w:type="character" w:customStyle="1" w:styleId="BodyText1">
    <w:name w:val="Body Text1"/>
    <w:basedOn w:val="DefaultParagraphFont"/>
    <w:rsid w:val="000863C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863C5"/>
  </w:style>
  <w:style w:type="character" w:customStyle="1" w:styleId="BriefTitleChar">
    <w:name w:val="Brief Title Char"/>
    <w:basedOn w:val="DefaultParagraphFont"/>
    <w:rsid w:val="000863C5"/>
    <w:rPr>
      <w:b/>
      <w:bCs w:val="0"/>
      <w:sz w:val="24"/>
      <w:szCs w:val="24"/>
      <w:u w:val="single"/>
      <w:lang w:val="en-US" w:eastAsia="en-US" w:bidi="ar-SA"/>
    </w:rPr>
  </w:style>
  <w:style w:type="character" w:customStyle="1" w:styleId="BriefTitle2Char">
    <w:name w:val="Brief Title 2 Char"/>
    <w:basedOn w:val="BriefTitleChar"/>
    <w:rsid w:val="000863C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863C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863C5"/>
    <w:rPr>
      <w:rFonts w:ascii="Georgia" w:hAnsi="Georgia" w:hint="default"/>
      <w:b/>
      <w:bCs w:val="0"/>
      <w:sz w:val="24"/>
    </w:rPr>
  </w:style>
  <w:style w:type="character" w:customStyle="1" w:styleId="Emphasis20">
    <w:name w:val="Emphasis 2"/>
    <w:uiPriority w:val="1"/>
    <w:qFormat/>
    <w:rsid w:val="000863C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863C5"/>
    <w:rPr>
      <w:rFonts w:ascii="AGaramond" w:hAnsi="AGaramond" w:cs="AGaramond" w:hint="default"/>
      <w:color w:val="211D1E"/>
      <w:sz w:val="14"/>
      <w:szCs w:val="14"/>
    </w:rPr>
  </w:style>
  <w:style w:type="character" w:customStyle="1" w:styleId="CharacterStyle2">
    <w:name w:val="Character Style 2"/>
    <w:uiPriority w:val="99"/>
    <w:rsid w:val="000863C5"/>
    <w:rPr>
      <w:sz w:val="20"/>
      <w:szCs w:val="20"/>
    </w:rPr>
  </w:style>
  <w:style w:type="character" w:customStyle="1" w:styleId="cross-head">
    <w:name w:val="cross-head"/>
    <w:rsid w:val="000863C5"/>
  </w:style>
  <w:style w:type="character" w:customStyle="1" w:styleId="dateline">
    <w:name w:val="dateline"/>
    <w:rsid w:val="000863C5"/>
  </w:style>
  <w:style w:type="character" w:customStyle="1" w:styleId="Subtitle1">
    <w:name w:val="Subtitle1"/>
    <w:rsid w:val="000863C5"/>
  </w:style>
  <w:style w:type="character" w:customStyle="1" w:styleId="metaorigin">
    <w:name w:val="meta_origin"/>
    <w:rsid w:val="000863C5"/>
  </w:style>
  <w:style w:type="character" w:customStyle="1" w:styleId="mandelbrotrefrag">
    <w:name w:val="mandelbrot_refrag"/>
    <w:rsid w:val="000863C5"/>
  </w:style>
  <w:style w:type="character" w:customStyle="1" w:styleId="eminfo">
    <w:name w:val="eminfo"/>
    <w:rsid w:val="000863C5"/>
  </w:style>
  <w:style w:type="character" w:customStyle="1" w:styleId="emhighlight">
    <w:name w:val="emhighlight"/>
    <w:rsid w:val="000863C5"/>
  </w:style>
  <w:style w:type="character" w:customStyle="1" w:styleId="name">
    <w:name w:val="name"/>
    <w:rsid w:val="000863C5"/>
  </w:style>
  <w:style w:type="character" w:customStyle="1" w:styleId="tkrname">
    <w:name w:val="tkrname"/>
    <w:rsid w:val="000863C5"/>
  </w:style>
  <w:style w:type="character" w:customStyle="1" w:styleId="tkrchange">
    <w:name w:val="tkrchange"/>
    <w:rsid w:val="000863C5"/>
  </w:style>
  <w:style w:type="character" w:customStyle="1" w:styleId="source-org">
    <w:name w:val="source-org"/>
    <w:rsid w:val="000863C5"/>
  </w:style>
  <w:style w:type="character" w:customStyle="1" w:styleId="updated">
    <w:name w:val="updated"/>
    <w:rsid w:val="000863C5"/>
  </w:style>
  <w:style w:type="character" w:customStyle="1" w:styleId="last">
    <w:name w:val="last"/>
    <w:rsid w:val="000863C5"/>
  </w:style>
  <w:style w:type="character" w:customStyle="1" w:styleId="Style11ptBoldUnderline1">
    <w:name w:val="Style 11 pt Bold Underline1"/>
    <w:rsid w:val="000863C5"/>
    <w:rPr>
      <w:b/>
      <w:bCs/>
      <w:sz w:val="20"/>
      <w:u w:val="single"/>
    </w:rPr>
  </w:style>
  <w:style w:type="character" w:customStyle="1" w:styleId="StyleStyleunderlineBold11pt">
    <w:name w:val="Style Style underline + Bold + 11 pt"/>
    <w:rsid w:val="000863C5"/>
    <w:rPr>
      <w:bCs/>
      <w:sz w:val="20"/>
      <w:u w:val="single"/>
    </w:rPr>
  </w:style>
  <w:style w:type="character" w:customStyle="1" w:styleId="StyleunderlineAsianTimesNewRomanBold">
    <w:name w:val="Style underline + (Asian) Times New Roman Bold"/>
    <w:rsid w:val="000863C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863C5"/>
    <w:rPr>
      <w:b/>
      <w:bCs/>
      <w:sz w:val="20"/>
      <w:u w:val="single"/>
      <w:bdr w:val="single" w:sz="4" w:space="0" w:color="auto" w:frame="1"/>
    </w:rPr>
  </w:style>
  <w:style w:type="character" w:customStyle="1" w:styleId="A5">
    <w:name w:val="A5"/>
    <w:uiPriority w:val="99"/>
    <w:rsid w:val="000863C5"/>
    <w:rPr>
      <w:rFonts w:ascii="Times New Roman" w:hAnsi="Times New Roman" w:cs="Times New Roman" w:hint="default"/>
      <w:color w:val="000000"/>
      <w:sz w:val="13"/>
      <w:szCs w:val="13"/>
    </w:rPr>
  </w:style>
  <w:style w:type="character" w:customStyle="1" w:styleId="quotepeekbase">
    <w:name w:val="quotepeekbase"/>
    <w:rsid w:val="000863C5"/>
  </w:style>
  <w:style w:type="character" w:customStyle="1" w:styleId="cardChar11">
    <w:name w:val="card Char1"/>
    <w:rsid w:val="000863C5"/>
    <w:rPr>
      <w:rFonts w:ascii="Calibri" w:eastAsia="Calibri" w:hAnsi="Calibri" w:cs="Calibri" w:hint="default"/>
      <w:sz w:val="24"/>
      <w:szCs w:val="22"/>
      <w:lang w:val="x-none" w:eastAsia="x-none"/>
    </w:rPr>
  </w:style>
  <w:style w:type="character" w:customStyle="1" w:styleId="NormalCard">
    <w:name w:val="Normal Card"/>
    <w:uiPriority w:val="1"/>
    <w:qFormat/>
    <w:rsid w:val="000863C5"/>
    <w:rPr>
      <w:rFonts w:ascii="Times New Roman" w:hAnsi="Times New Roman" w:cs="Times New Roman" w:hint="default"/>
      <w:sz w:val="24"/>
    </w:rPr>
  </w:style>
  <w:style w:type="character" w:customStyle="1" w:styleId="HighlightedUnderline0">
    <w:name w:val="Highlighted Underline"/>
    <w:uiPriority w:val="1"/>
    <w:qFormat/>
    <w:rsid w:val="000863C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863C5"/>
    <w:rPr>
      <w:rFonts w:ascii="Times New Roman" w:hAnsi="Times New Roman" w:cs="Times New Roman" w:hint="default"/>
      <w:sz w:val="16"/>
      <w:szCs w:val="16"/>
    </w:rPr>
  </w:style>
  <w:style w:type="character" w:customStyle="1" w:styleId="timebox">
    <w:name w:val="timebox"/>
    <w:rsid w:val="000863C5"/>
  </w:style>
  <w:style w:type="character" w:customStyle="1" w:styleId="Heading2Subtext">
    <w:name w:val="Heading 2 Subtext"/>
    <w:rsid w:val="000863C5"/>
    <w:rPr>
      <w:rFonts w:ascii="Times New Roman" w:hAnsi="Times New Roman" w:cs="Times New Roman" w:hint="default"/>
      <w:sz w:val="16"/>
    </w:rPr>
  </w:style>
  <w:style w:type="character" w:customStyle="1" w:styleId="-SmallText-">
    <w:name w:val="-Small Text-"/>
    <w:rsid w:val="000863C5"/>
    <w:rPr>
      <w:rFonts w:ascii="Garamond" w:hAnsi="Garamond" w:hint="default"/>
      <w:sz w:val="16"/>
    </w:rPr>
  </w:style>
  <w:style w:type="character" w:customStyle="1" w:styleId="label">
    <w:name w:val="label"/>
    <w:rsid w:val="000863C5"/>
  </w:style>
  <w:style w:type="character" w:customStyle="1" w:styleId="BoldUnderlineCharChar">
    <w:name w:val="BoldUnderline Char Char"/>
    <w:rsid w:val="000863C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863C5"/>
  </w:style>
  <w:style w:type="character" w:customStyle="1" w:styleId="FontStyle477">
    <w:name w:val="Font Style477"/>
    <w:basedOn w:val="DefaultParagraphFont"/>
    <w:uiPriority w:val="99"/>
    <w:rsid w:val="000863C5"/>
    <w:rPr>
      <w:rFonts w:ascii="Times New Roman" w:hAnsi="Times New Roman" w:cs="Times New Roman" w:hint="default"/>
      <w:sz w:val="18"/>
      <w:szCs w:val="18"/>
    </w:rPr>
  </w:style>
  <w:style w:type="character" w:customStyle="1" w:styleId="FontStyle505">
    <w:name w:val="Font Style505"/>
    <w:basedOn w:val="DefaultParagraphFont"/>
    <w:uiPriority w:val="99"/>
    <w:rsid w:val="000863C5"/>
    <w:rPr>
      <w:rFonts w:ascii="Times New Roman" w:hAnsi="Times New Roman" w:cs="Times New Roman" w:hint="default"/>
      <w:sz w:val="18"/>
      <w:szCs w:val="18"/>
    </w:rPr>
  </w:style>
  <w:style w:type="character" w:customStyle="1" w:styleId="FontStyle514">
    <w:name w:val="Font Style514"/>
    <w:basedOn w:val="DefaultParagraphFont"/>
    <w:uiPriority w:val="99"/>
    <w:rsid w:val="000863C5"/>
    <w:rPr>
      <w:rFonts w:ascii="Times New Roman" w:hAnsi="Times New Roman" w:cs="Times New Roman" w:hint="default"/>
      <w:sz w:val="14"/>
      <w:szCs w:val="14"/>
    </w:rPr>
  </w:style>
  <w:style w:type="character" w:customStyle="1" w:styleId="FontStyle500">
    <w:name w:val="Font Style500"/>
    <w:basedOn w:val="DefaultParagraphFont"/>
    <w:uiPriority w:val="99"/>
    <w:rsid w:val="000863C5"/>
    <w:rPr>
      <w:rFonts w:ascii="Times New Roman" w:hAnsi="Times New Roman" w:cs="Times New Roman" w:hint="default"/>
      <w:b/>
      <w:bCs/>
      <w:sz w:val="16"/>
      <w:szCs w:val="16"/>
    </w:rPr>
  </w:style>
  <w:style w:type="character" w:customStyle="1" w:styleId="CardCite1">
    <w:name w:val="CardCite1"/>
    <w:qFormat/>
    <w:rsid w:val="000863C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863C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863C5"/>
    <w:rPr>
      <w:rFonts w:ascii="Times New Roman" w:hAnsi="Times New Roman" w:cs="Times New Roman" w:hint="default"/>
      <w:b/>
      <w:bCs/>
      <w:sz w:val="22"/>
      <w:szCs w:val="22"/>
    </w:rPr>
  </w:style>
  <w:style w:type="character" w:customStyle="1" w:styleId="CharacterStyle3">
    <w:name w:val="Character Style 3"/>
    <w:uiPriority w:val="99"/>
    <w:rsid w:val="000863C5"/>
    <w:rPr>
      <w:rFonts w:ascii="Bookman Old Style" w:hAnsi="Bookman Old Style" w:cs="Bookman Old Style" w:hint="default"/>
      <w:spacing w:val="-5"/>
      <w:sz w:val="18"/>
      <w:szCs w:val="18"/>
    </w:rPr>
  </w:style>
  <w:style w:type="character" w:customStyle="1" w:styleId="Style8pt1">
    <w:name w:val="Style 8 pt1"/>
    <w:rsid w:val="000863C5"/>
    <w:rPr>
      <w:rFonts w:ascii="Georgia" w:hAnsi="Georgia" w:hint="default"/>
      <w:sz w:val="16"/>
    </w:rPr>
  </w:style>
  <w:style w:type="character" w:customStyle="1" w:styleId="UnderlineStyleChar7">
    <w:name w:val="Underline Style Char7"/>
    <w:rsid w:val="000863C5"/>
    <w:rPr>
      <w:rFonts w:ascii="Garamond" w:hAnsi="Garamond" w:hint="default"/>
      <w:sz w:val="22"/>
      <w:szCs w:val="24"/>
      <w:u w:val="single"/>
      <w:lang w:val="en-US" w:eastAsia="en-US" w:bidi="ar-SA"/>
    </w:rPr>
  </w:style>
  <w:style w:type="character" w:customStyle="1" w:styleId="StyleArial6ptBold">
    <w:name w:val="Style Arial 6 pt Bold"/>
    <w:rsid w:val="000863C5"/>
    <w:rPr>
      <w:rFonts w:ascii="Arial" w:hAnsi="Arial" w:cs="Arial" w:hint="default"/>
      <w:bCs/>
      <w:sz w:val="12"/>
    </w:rPr>
  </w:style>
  <w:style w:type="character" w:customStyle="1" w:styleId="Heading2Char5">
    <w:name w:val="Heading 2 Char5"/>
    <w:rsid w:val="000863C5"/>
    <w:rPr>
      <w:rFonts w:ascii="Garamond" w:hAnsi="Garamond" w:cs="Arial" w:hint="default"/>
      <w:b/>
      <w:bCs/>
      <w:iCs/>
      <w:sz w:val="24"/>
      <w:szCs w:val="28"/>
      <w:lang w:val="en-US" w:eastAsia="en-US" w:bidi="ar-SA"/>
    </w:rPr>
  </w:style>
  <w:style w:type="character" w:customStyle="1" w:styleId="TagGreg">
    <w:name w:val="TagGreg"/>
    <w:uiPriority w:val="1"/>
    <w:qFormat/>
    <w:rsid w:val="000863C5"/>
    <w:rPr>
      <w:b/>
      <w:bCs w:val="0"/>
      <w:sz w:val="24"/>
    </w:rPr>
  </w:style>
  <w:style w:type="character" w:customStyle="1" w:styleId="StyleDebateUnderline10pt">
    <w:name w:val="Style Debate Underline + 10 pt"/>
    <w:rsid w:val="000863C5"/>
    <w:rPr>
      <w:rFonts w:ascii="Times New Roman" w:hAnsi="Times New Roman" w:cs="Times New Roman" w:hint="default"/>
      <w:sz w:val="20"/>
      <w:szCs w:val="20"/>
      <w:u w:val="single"/>
    </w:rPr>
  </w:style>
  <w:style w:type="character" w:customStyle="1" w:styleId="underlinedCharChar0">
    <w:name w:val="underlined Char Char"/>
    <w:locked/>
    <w:rsid w:val="000863C5"/>
    <w:rPr>
      <w:u w:val="single"/>
    </w:rPr>
  </w:style>
  <w:style w:type="character" w:customStyle="1" w:styleId="SourceBold">
    <w:name w:val="Source Bold"/>
    <w:rsid w:val="000863C5"/>
    <w:rPr>
      <w:rFonts w:ascii="Arial Narrow" w:hAnsi="Arial Narrow" w:hint="default"/>
      <w:b/>
      <w:bCs w:val="0"/>
      <w:strike w:val="0"/>
      <w:dstrike w:val="0"/>
      <w:sz w:val="24"/>
      <w:u w:val="none"/>
      <w:effect w:val="none"/>
    </w:rPr>
  </w:style>
  <w:style w:type="character" w:customStyle="1" w:styleId="2xBoldUnderline">
    <w:name w:val="2x_Bold_Underline"/>
    <w:rsid w:val="000863C5"/>
    <w:rPr>
      <w:b/>
      <w:bCs/>
      <w:sz w:val="24"/>
      <w:u w:val="thick"/>
    </w:rPr>
  </w:style>
  <w:style w:type="character" w:customStyle="1" w:styleId="Dottedunderline">
    <w:name w:val="Dotted underline"/>
    <w:rsid w:val="000863C5"/>
    <w:rPr>
      <w:u w:val="dotted"/>
    </w:rPr>
  </w:style>
  <w:style w:type="character" w:customStyle="1" w:styleId="readChar">
    <w:name w:val="read Char"/>
    <w:rsid w:val="000863C5"/>
    <w:rPr>
      <w:szCs w:val="22"/>
      <w:u w:val="single"/>
      <w:lang w:val="en-US" w:eastAsia="en-US" w:bidi="ar-SA"/>
    </w:rPr>
  </w:style>
  <w:style w:type="character" w:customStyle="1" w:styleId="underlining0">
    <w:name w:val="underlining"/>
    <w:rsid w:val="000863C5"/>
    <w:rPr>
      <w:u w:val="single"/>
    </w:rPr>
  </w:style>
  <w:style w:type="character" w:customStyle="1" w:styleId="btitle">
    <w:name w:val="btitle"/>
    <w:rsid w:val="000863C5"/>
  </w:style>
  <w:style w:type="character" w:customStyle="1" w:styleId="green">
    <w:name w:val="green"/>
    <w:rsid w:val="000863C5"/>
  </w:style>
  <w:style w:type="character" w:customStyle="1" w:styleId="BodyText20">
    <w:name w:val="Body Text2"/>
    <w:rsid w:val="000863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863C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863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863C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863C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863C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863C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863C5"/>
    <w:rPr>
      <w:rFonts w:ascii="Sylfaen" w:hAnsi="Sylfaen" w:cs="Sylfaen" w:hint="default"/>
      <w:i/>
      <w:iCs/>
      <w:strike w:val="0"/>
      <w:dstrike w:val="0"/>
      <w:sz w:val="19"/>
      <w:szCs w:val="19"/>
      <w:u w:val="none"/>
      <w:effect w:val="none"/>
      <w:shd w:val="clear" w:color="auto" w:fill="FFFFFF"/>
    </w:rPr>
  </w:style>
  <w:style w:type="character" w:customStyle="1" w:styleId="1">
    <w:name w:val="1"/>
    <w:rsid w:val="000863C5"/>
    <w:rPr>
      <w:rFonts w:ascii="Arial" w:hAnsi="Arial" w:cs="Arial" w:hint="default"/>
      <w:bCs/>
      <w:sz w:val="20"/>
      <w:u w:val="single"/>
      <w:lang w:val="en-US" w:eastAsia="en-US" w:bidi="ar-SA"/>
    </w:rPr>
  </w:style>
  <w:style w:type="character" w:customStyle="1" w:styleId="CharChar31">
    <w:name w:val="Char Char31"/>
    <w:rsid w:val="000863C5"/>
    <w:rPr>
      <w:rFonts w:ascii="Arial" w:hAnsi="Arial" w:cs="Arial" w:hint="default"/>
      <w:b/>
      <w:bCs/>
      <w:iCs/>
      <w:lang w:val="en-US" w:eastAsia="en-US" w:bidi="ar-SA"/>
    </w:rPr>
  </w:style>
  <w:style w:type="character" w:customStyle="1" w:styleId="Subtitle2">
    <w:name w:val="Subtitle2"/>
    <w:rsid w:val="000863C5"/>
  </w:style>
  <w:style w:type="character" w:customStyle="1" w:styleId="drop">
    <w:name w:val="drop"/>
    <w:rsid w:val="000863C5"/>
  </w:style>
  <w:style w:type="character" w:customStyle="1" w:styleId="bioline">
    <w:name w:val="bioline"/>
    <w:rsid w:val="000863C5"/>
  </w:style>
  <w:style w:type="character" w:customStyle="1" w:styleId="articletitle0">
    <w:name w:val="article_title"/>
    <w:rsid w:val="000863C5"/>
  </w:style>
  <w:style w:type="character" w:customStyle="1" w:styleId="A4">
    <w:name w:val="A4"/>
    <w:uiPriority w:val="99"/>
    <w:rsid w:val="000863C5"/>
    <w:rPr>
      <w:color w:val="000000"/>
    </w:rPr>
  </w:style>
  <w:style w:type="character" w:customStyle="1" w:styleId="s2">
    <w:name w:val="s2"/>
    <w:rsid w:val="000863C5"/>
  </w:style>
  <w:style w:type="character" w:customStyle="1" w:styleId="s4">
    <w:name w:val="s4"/>
    <w:rsid w:val="000863C5"/>
  </w:style>
  <w:style w:type="character" w:customStyle="1" w:styleId="s5">
    <w:name w:val="s5"/>
    <w:rsid w:val="000863C5"/>
  </w:style>
  <w:style w:type="character" w:customStyle="1" w:styleId="cap">
    <w:name w:val="cap"/>
    <w:rsid w:val="000863C5"/>
  </w:style>
  <w:style w:type="character" w:customStyle="1" w:styleId="rightsnotice">
    <w:name w:val="rightsnotice"/>
    <w:rsid w:val="000863C5"/>
  </w:style>
  <w:style w:type="character" w:customStyle="1" w:styleId="Caption1">
    <w:name w:val="Caption1"/>
    <w:rsid w:val="000863C5"/>
  </w:style>
  <w:style w:type="character" w:customStyle="1" w:styleId="credit">
    <w:name w:val="credit"/>
    <w:rsid w:val="000863C5"/>
  </w:style>
  <w:style w:type="character" w:customStyle="1" w:styleId="scaps">
    <w:name w:val="scaps"/>
    <w:rsid w:val="000863C5"/>
  </w:style>
  <w:style w:type="character" w:customStyle="1" w:styleId="current-article">
    <w:name w:val="current-article"/>
    <w:rsid w:val="000863C5"/>
  </w:style>
  <w:style w:type="character" w:customStyle="1" w:styleId="related-current-indicator">
    <w:name w:val="related-current-indicator"/>
    <w:rsid w:val="000863C5"/>
  </w:style>
  <w:style w:type="character" w:customStyle="1" w:styleId="bylclear">
    <w:name w:val="bylclear"/>
    <w:rsid w:val="000863C5"/>
  </w:style>
  <w:style w:type="character" w:customStyle="1" w:styleId="timestamp">
    <w:name w:val="timestamp"/>
    <w:rsid w:val="000863C5"/>
  </w:style>
  <w:style w:type="character" w:customStyle="1" w:styleId="comments">
    <w:name w:val="comments"/>
    <w:rsid w:val="000863C5"/>
  </w:style>
  <w:style w:type="character" w:customStyle="1" w:styleId="essaytext">
    <w:name w:val="essaytext"/>
    <w:rsid w:val="000863C5"/>
  </w:style>
  <w:style w:type="character" w:customStyle="1" w:styleId="username">
    <w:name w:val="username"/>
    <w:rsid w:val="000863C5"/>
  </w:style>
  <w:style w:type="character" w:customStyle="1" w:styleId="toplinks">
    <w:name w:val="toplinks"/>
    <w:rsid w:val="000863C5"/>
  </w:style>
  <w:style w:type="character" w:customStyle="1" w:styleId="A3">
    <w:name w:val="A3"/>
    <w:uiPriority w:val="99"/>
    <w:rsid w:val="000863C5"/>
    <w:rPr>
      <w:rFonts w:ascii="Perpetua" w:hAnsi="Perpetua" w:cs="Perpetua" w:hint="default"/>
      <w:color w:val="000000"/>
      <w:sz w:val="15"/>
      <w:szCs w:val="15"/>
    </w:rPr>
  </w:style>
  <w:style w:type="character" w:customStyle="1" w:styleId="see">
    <w:name w:val="see"/>
    <w:rsid w:val="000863C5"/>
  </w:style>
  <w:style w:type="character" w:customStyle="1" w:styleId="first-letter">
    <w:name w:val="first-letter"/>
    <w:rsid w:val="000863C5"/>
  </w:style>
  <w:style w:type="character" w:customStyle="1" w:styleId="focusparagraph">
    <w:name w:val="focusparagraph"/>
    <w:rsid w:val="000863C5"/>
  </w:style>
  <w:style w:type="character" w:customStyle="1" w:styleId="lightblue">
    <w:name w:val="lightblue"/>
    <w:rsid w:val="000863C5"/>
  </w:style>
  <w:style w:type="character" w:customStyle="1" w:styleId="StyleUnderlineCharChar9pt">
    <w:name w:val="Style Underline Char Char + 9 pt"/>
    <w:rsid w:val="000863C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863C5"/>
  </w:style>
  <w:style w:type="character" w:customStyle="1" w:styleId="Title10">
    <w:name w:val="Title1"/>
    <w:rsid w:val="000863C5"/>
  </w:style>
  <w:style w:type="character" w:customStyle="1" w:styleId="BoldandUnderlineCharCharCharChar">
    <w:name w:val="Bold and Underline Char Char Char Char"/>
    <w:rsid w:val="000863C5"/>
    <w:rPr>
      <w:b/>
      <w:bCs w:val="0"/>
      <w:noProof w:val="0"/>
      <w:u w:val="single"/>
      <w:lang w:val="en-US" w:eastAsia="en-US" w:bidi="ar-SA"/>
    </w:rPr>
  </w:style>
  <w:style w:type="character" w:customStyle="1" w:styleId="FontStyle29">
    <w:name w:val="Font Style29"/>
    <w:uiPriority w:val="99"/>
    <w:rsid w:val="000863C5"/>
    <w:rPr>
      <w:rFonts w:ascii="Arial" w:hAnsi="Arial" w:cs="Arial" w:hint="default"/>
      <w:sz w:val="14"/>
      <w:szCs w:val="14"/>
    </w:rPr>
  </w:style>
  <w:style w:type="character" w:customStyle="1" w:styleId="CardsUnderlined">
    <w:name w:val="Cards Underlined"/>
    <w:rsid w:val="000863C5"/>
    <w:rPr>
      <w:rFonts w:ascii="Helvetica" w:hAnsi="Helvetica" w:cs="Helvetica" w:hint="default"/>
      <w:sz w:val="22"/>
      <w:szCs w:val="24"/>
      <w:u w:val="thick"/>
    </w:rPr>
  </w:style>
  <w:style w:type="character" w:customStyle="1" w:styleId="titles">
    <w:name w:val="titles"/>
    <w:rsid w:val="000863C5"/>
  </w:style>
  <w:style w:type="character" w:customStyle="1" w:styleId="articletext0">
    <w:name w:val="article_text"/>
    <w:rsid w:val="000863C5"/>
  </w:style>
  <w:style w:type="character" w:customStyle="1" w:styleId="contentauthor">
    <w:name w:val="contentauthor"/>
    <w:rsid w:val="000863C5"/>
  </w:style>
  <w:style w:type="character" w:customStyle="1" w:styleId="subarticleheader">
    <w:name w:val="subarticleheader"/>
    <w:rsid w:val="000863C5"/>
  </w:style>
  <w:style w:type="character" w:customStyle="1" w:styleId="spelle">
    <w:name w:val="spelle"/>
    <w:rsid w:val="000863C5"/>
  </w:style>
  <w:style w:type="character" w:customStyle="1" w:styleId="grame">
    <w:name w:val="grame"/>
    <w:rsid w:val="000863C5"/>
  </w:style>
  <w:style w:type="character" w:customStyle="1" w:styleId="newstitle1">
    <w:name w:val="newstitle1"/>
    <w:rsid w:val="000863C5"/>
  </w:style>
  <w:style w:type="character" w:customStyle="1" w:styleId="copy">
    <w:name w:val="copy"/>
    <w:rsid w:val="000863C5"/>
  </w:style>
  <w:style w:type="character" w:customStyle="1" w:styleId="topheadline">
    <w:name w:val="topheadline"/>
    <w:rsid w:val="000863C5"/>
  </w:style>
  <w:style w:type="character" w:customStyle="1" w:styleId="Stylereduce27pt">
    <w:name w:val="Style reduce2 + 7 pt"/>
    <w:rsid w:val="000863C5"/>
    <w:rPr>
      <w:rFonts w:ascii="Times New Roman" w:hAnsi="Times New Roman" w:cs="Arial" w:hint="default"/>
      <w:color w:val="000000"/>
      <w:sz w:val="14"/>
      <w:szCs w:val="22"/>
    </w:rPr>
  </w:style>
  <w:style w:type="character" w:customStyle="1" w:styleId="srtitle">
    <w:name w:val="srtitle"/>
    <w:rsid w:val="000863C5"/>
  </w:style>
  <w:style w:type="character" w:customStyle="1" w:styleId="st1">
    <w:name w:val="st1"/>
    <w:rsid w:val="000863C5"/>
  </w:style>
  <w:style w:type="character" w:customStyle="1" w:styleId="StyleStyleGaramond">
    <w:name w:val="Style Style Garamond +"/>
    <w:rsid w:val="000863C5"/>
    <w:rPr>
      <w:rFonts w:ascii="Garamond" w:hAnsi="Garamond" w:cs="Times New Roman" w:hint="default"/>
      <w:sz w:val="20"/>
    </w:rPr>
  </w:style>
  <w:style w:type="character" w:customStyle="1" w:styleId="quotechar0">
    <w:name w:val="quotechar"/>
    <w:rsid w:val="000863C5"/>
  </w:style>
  <w:style w:type="character" w:customStyle="1" w:styleId="boldunderline0">
    <w:name w:val="boldunderline"/>
    <w:rsid w:val="000863C5"/>
  </w:style>
  <w:style w:type="character" w:customStyle="1" w:styleId="A8">
    <w:name w:val="A8"/>
    <w:rsid w:val="000863C5"/>
    <w:rPr>
      <w:rFonts w:ascii="Scala" w:hAnsi="Scala" w:cs="Scala" w:hint="default"/>
      <w:color w:val="000000"/>
      <w:sz w:val="15"/>
      <w:szCs w:val="15"/>
    </w:rPr>
  </w:style>
  <w:style w:type="character" w:customStyle="1" w:styleId="A0">
    <w:name w:val="A0"/>
    <w:uiPriority w:val="99"/>
    <w:rsid w:val="000863C5"/>
    <w:rPr>
      <w:rFonts w:ascii="Scala" w:hAnsi="Scala" w:cs="Scala" w:hint="default"/>
      <w:color w:val="000000"/>
      <w:sz w:val="16"/>
      <w:szCs w:val="16"/>
    </w:rPr>
  </w:style>
  <w:style w:type="character" w:customStyle="1" w:styleId="Date11">
    <w:name w:val="Date11"/>
    <w:rsid w:val="000863C5"/>
  </w:style>
  <w:style w:type="character" w:customStyle="1" w:styleId="Boxout">
    <w:name w:val="Box out"/>
    <w:uiPriority w:val="1"/>
    <w:qFormat/>
    <w:rsid w:val="000863C5"/>
    <w:rPr>
      <w:rFonts w:ascii="Tahoma" w:hAnsi="Tahoma" w:cs="Tahoma" w:hint="default"/>
      <w:b/>
      <w:bCs w:val="0"/>
      <w:sz w:val="20"/>
      <w:u w:val="single"/>
      <w:bdr w:val="none" w:sz="0" w:space="0" w:color="auto" w:frame="1"/>
      <w:shd w:val="clear" w:color="auto" w:fill="A9E8F5"/>
    </w:rPr>
  </w:style>
  <w:style w:type="character" w:customStyle="1" w:styleId="metad">
    <w:name w:val="metad"/>
    <w:rsid w:val="000863C5"/>
  </w:style>
  <w:style w:type="character" w:customStyle="1" w:styleId="sifr-alternate">
    <w:name w:val="sifr-alternate"/>
    <w:rsid w:val="000863C5"/>
  </w:style>
  <w:style w:type="character" w:customStyle="1" w:styleId="justify1">
    <w:name w:val="justify1"/>
    <w:rsid w:val="000863C5"/>
  </w:style>
  <w:style w:type="character" w:customStyle="1" w:styleId="artbody1">
    <w:name w:val="art_body1"/>
    <w:rsid w:val="000863C5"/>
    <w:rPr>
      <w:rFonts w:ascii="Arial" w:hAnsi="Arial" w:cs="Arial" w:hint="default"/>
    </w:rPr>
  </w:style>
  <w:style w:type="character" w:customStyle="1" w:styleId="A1">
    <w:name w:val="A1"/>
    <w:uiPriority w:val="99"/>
    <w:rsid w:val="000863C5"/>
    <w:rPr>
      <w:rFonts w:ascii="Book Antiqua" w:hAnsi="Book Antiqua" w:cs="Book Antiqua" w:hint="default"/>
      <w:color w:val="221E1F"/>
      <w:sz w:val="22"/>
      <w:szCs w:val="22"/>
    </w:rPr>
  </w:style>
  <w:style w:type="character" w:customStyle="1" w:styleId="reality">
    <w:name w:val="reality"/>
    <w:rsid w:val="000863C5"/>
  </w:style>
  <w:style w:type="character" w:customStyle="1" w:styleId="text2">
    <w:name w:val="text2"/>
    <w:rsid w:val="000863C5"/>
  </w:style>
  <w:style w:type="character" w:customStyle="1" w:styleId="StyleUnderlineChar2CharChar11pt">
    <w:name w:val="Style Underline Char2 Char Char + 11 pt"/>
    <w:rsid w:val="000863C5"/>
    <w:rPr>
      <w:rFonts w:ascii="Times New Roman" w:hAnsi="Times New Roman" w:cs="Times New Roman" w:hint="default"/>
      <w:sz w:val="20"/>
      <w:u w:val="single"/>
    </w:rPr>
  </w:style>
  <w:style w:type="character" w:customStyle="1" w:styleId="StyleStyleBoldUnderline11pt">
    <w:name w:val="Style Style Bold Underline + 11 pt"/>
    <w:rsid w:val="000863C5"/>
    <w:rPr>
      <w:b/>
      <w:bCs/>
      <w:sz w:val="20"/>
      <w:u w:val="single"/>
    </w:rPr>
  </w:style>
  <w:style w:type="character" w:customStyle="1" w:styleId="articlehead2">
    <w:name w:val="articlehead2"/>
    <w:rsid w:val="000863C5"/>
  </w:style>
  <w:style w:type="character" w:customStyle="1" w:styleId="pronset">
    <w:name w:val="pronset"/>
    <w:rsid w:val="000863C5"/>
  </w:style>
  <w:style w:type="character" w:customStyle="1" w:styleId="prondelim">
    <w:name w:val="prondelim"/>
    <w:rsid w:val="000863C5"/>
  </w:style>
  <w:style w:type="character" w:customStyle="1" w:styleId="prontoggle">
    <w:name w:val="pron_toggle"/>
    <w:rsid w:val="000863C5"/>
  </w:style>
  <w:style w:type="character" w:customStyle="1" w:styleId="boldface">
    <w:name w:val="boldface"/>
    <w:rsid w:val="000863C5"/>
  </w:style>
  <w:style w:type="character" w:customStyle="1" w:styleId="secondary-bf">
    <w:name w:val="secondary-bf"/>
    <w:rsid w:val="000863C5"/>
  </w:style>
  <w:style w:type="table" w:styleId="ColorfulGrid-Accent1">
    <w:name w:val="Colorful Grid Accent 1"/>
    <w:basedOn w:val="TableNormal"/>
    <w:link w:val="ColorfulGrid-Accent1Char"/>
    <w:uiPriority w:val="29"/>
    <w:unhideWhenUsed/>
    <w:rsid w:val="000863C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863C5"/>
    <w:rPr>
      <w:rFonts w:ascii="Times New Roman" w:hAnsi="Times New Roman" w:cs="Times New Roman" w:hint="default"/>
      <w:iCs/>
      <w:color w:val="000000"/>
      <w:sz w:val="16"/>
    </w:rPr>
  </w:style>
  <w:style w:type="character" w:customStyle="1" w:styleId="Boxout0">
    <w:name w:val="Boxout"/>
    <w:uiPriority w:val="1"/>
    <w:qFormat/>
    <w:rsid w:val="000863C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863C5"/>
  </w:style>
  <w:style w:type="character" w:customStyle="1" w:styleId="pg">
    <w:name w:val="pg"/>
    <w:rsid w:val="000863C5"/>
  </w:style>
  <w:style w:type="character" w:customStyle="1" w:styleId="detailtitle">
    <w:name w:val="detailtitle"/>
    <w:rsid w:val="000863C5"/>
  </w:style>
  <w:style w:type="character" w:customStyle="1" w:styleId="storydate">
    <w:name w:val="storydate"/>
    <w:rsid w:val="000863C5"/>
  </w:style>
  <w:style w:type="character" w:customStyle="1" w:styleId="preloadwrap">
    <w:name w:val="preloadwrap"/>
    <w:rsid w:val="000863C5"/>
  </w:style>
  <w:style w:type="character" w:customStyle="1" w:styleId="creditwrap">
    <w:name w:val="creditwrap"/>
    <w:rsid w:val="000863C5"/>
  </w:style>
  <w:style w:type="character" w:customStyle="1" w:styleId="DefaultChar1">
    <w:name w:val="Default Char1"/>
    <w:rsid w:val="000863C5"/>
    <w:rPr>
      <w:noProof w:val="0"/>
      <w:color w:val="000000"/>
      <w:lang w:val="en-US" w:eastAsia="en-US" w:bidi="ar-SA"/>
    </w:rPr>
  </w:style>
  <w:style w:type="character" w:customStyle="1" w:styleId="textunderlineChar0">
    <w:name w:val="text underline Char"/>
    <w:rsid w:val="000863C5"/>
    <w:rPr>
      <w:sz w:val="24"/>
      <w:szCs w:val="22"/>
      <w:u w:val="thick"/>
      <w:lang w:val="en-US" w:eastAsia="en-US" w:bidi="ar-SA"/>
    </w:rPr>
  </w:style>
  <w:style w:type="character" w:customStyle="1" w:styleId="BoldChar">
    <w:name w:val="Bold Char"/>
    <w:rsid w:val="000863C5"/>
    <w:rPr>
      <w:rFonts w:ascii="Times New Roman" w:eastAsia="Times New Roman" w:hAnsi="Times New Roman" w:cs="Times New Roman" w:hint="default"/>
      <w:b/>
      <w:bCs w:val="0"/>
      <w:szCs w:val="24"/>
    </w:rPr>
  </w:style>
  <w:style w:type="character" w:customStyle="1" w:styleId="pmterms31">
    <w:name w:val="pmterms31"/>
    <w:rsid w:val="000863C5"/>
    <w:rPr>
      <w:b/>
      <w:bCs/>
      <w:i w:val="0"/>
      <w:iCs w:val="0"/>
      <w:color w:val="000000"/>
    </w:rPr>
  </w:style>
  <w:style w:type="character" w:customStyle="1" w:styleId="copyrightdescription">
    <w:name w:val="copyrightdescription"/>
    <w:rsid w:val="000863C5"/>
  </w:style>
  <w:style w:type="character" w:customStyle="1" w:styleId="ft01">
    <w:name w:val="ft01"/>
    <w:rsid w:val="000863C5"/>
    <w:rPr>
      <w:rFonts w:ascii="Times" w:hAnsi="Times" w:cs="Times" w:hint="default"/>
      <w:color w:val="000000"/>
      <w:sz w:val="14"/>
      <w:szCs w:val="14"/>
    </w:rPr>
  </w:style>
  <w:style w:type="character" w:customStyle="1" w:styleId="ft11">
    <w:name w:val="ft11"/>
    <w:rsid w:val="000863C5"/>
    <w:rPr>
      <w:rFonts w:ascii="Times" w:hAnsi="Times" w:cs="Times" w:hint="default"/>
      <w:color w:val="000000"/>
      <w:sz w:val="17"/>
      <w:szCs w:val="17"/>
    </w:rPr>
  </w:style>
  <w:style w:type="character" w:customStyle="1" w:styleId="ft21">
    <w:name w:val="ft21"/>
    <w:rsid w:val="000863C5"/>
    <w:rPr>
      <w:rFonts w:ascii="Times" w:hAnsi="Times" w:cs="Times" w:hint="default"/>
      <w:color w:val="000000"/>
      <w:sz w:val="15"/>
      <w:szCs w:val="15"/>
    </w:rPr>
  </w:style>
  <w:style w:type="character" w:customStyle="1" w:styleId="ft31">
    <w:name w:val="ft31"/>
    <w:rsid w:val="000863C5"/>
    <w:rPr>
      <w:rFonts w:ascii="Times" w:hAnsi="Times" w:cs="Times" w:hint="default"/>
      <w:color w:val="000000"/>
      <w:sz w:val="15"/>
      <w:szCs w:val="15"/>
    </w:rPr>
  </w:style>
  <w:style w:type="character" w:customStyle="1" w:styleId="dquo">
    <w:name w:val="dquo"/>
    <w:rsid w:val="000863C5"/>
  </w:style>
  <w:style w:type="character" w:customStyle="1" w:styleId="caps2">
    <w:name w:val="caps2"/>
    <w:rsid w:val="000863C5"/>
  </w:style>
  <w:style w:type="character" w:customStyle="1" w:styleId="CardsFont12ptCharCharCharChar">
    <w:name w:val="Cards + Font: 12 pt Char Char Char Char"/>
    <w:rsid w:val="000863C5"/>
    <w:rPr>
      <w:sz w:val="24"/>
      <w:szCs w:val="24"/>
      <w:u w:val="thick"/>
      <w:lang w:val="en-US" w:eastAsia="en-US" w:bidi="ar-SA"/>
    </w:rPr>
  </w:style>
  <w:style w:type="character" w:customStyle="1" w:styleId="ccs">
    <w:name w:val="c cs"/>
    <w:rsid w:val="000863C5"/>
  </w:style>
  <w:style w:type="character" w:customStyle="1" w:styleId="UnderlinedEvChar">
    <w:name w:val="Underlined Ev Char"/>
    <w:rsid w:val="000863C5"/>
    <w:rPr>
      <w:rFonts w:ascii="Times New Roman" w:eastAsia="Times New Roman" w:hAnsi="Times New Roman" w:cs="Times New Roman" w:hint="default"/>
      <w:szCs w:val="24"/>
      <w:u w:val="single"/>
    </w:rPr>
  </w:style>
  <w:style w:type="character" w:customStyle="1" w:styleId="dropshadow">
    <w:name w:val="dropshadow"/>
    <w:rsid w:val="000863C5"/>
  </w:style>
  <w:style w:type="character" w:customStyle="1" w:styleId="d05ws">
    <w:name w:val="d05ws"/>
    <w:rsid w:val="000863C5"/>
  </w:style>
  <w:style w:type="character" w:customStyle="1" w:styleId="rzibod">
    <w:name w:val="rzibod"/>
    <w:rsid w:val="000863C5"/>
  </w:style>
  <w:style w:type="character" w:customStyle="1" w:styleId="StyleBold1">
    <w:name w:val="Style Bold1"/>
    <w:rsid w:val="000863C5"/>
    <w:rPr>
      <w:rFonts w:ascii="Georgia" w:hAnsi="Georgia" w:hint="default"/>
      <w:b/>
      <w:bCs/>
      <w:sz w:val="22"/>
    </w:rPr>
  </w:style>
  <w:style w:type="character" w:customStyle="1" w:styleId="headertext">
    <w:name w:val="headertext"/>
    <w:rsid w:val="000863C5"/>
  </w:style>
  <w:style w:type="character" w:customStyle="1" w:styleId="endnote-reference">
    <w:name w:val="endnote-reference"/>
    <w:rsid w:val="000863C5"/>
  </w:style>
  <w:style w:type="character" w:customStyle="1" w:styleId="officialsname">
    <w:name w:val="official_s_name"/>
    <w:rsid w:val="000863C5"/>
  </w:style>
  <w:style w:type="character" w:customStyle="1" w:styleId="audience">
    <w:name w:val="audience"/>
    <w:rsid w:val="000863C5"/>
  </w:style>
  <w:style w:type="character" w:customStyle="1" w:styleId="A7">
    <w:name w:val="A7"/>
    <w:uiPriority w:val="99"/>
    <w:rsid w:val="000863C5"/>
    <w:rPr>
      <w:rFonts w:ascii="Myriad Pro" w:hAnsi="Myriad Pro" w:cs="Myriad Pro" w:hint="default"/>
      <w:color w:val="0066B1"/>
      <w:sz w:val="22"/>
      <w:szCs w:val="22"/>
    </w:rPr>
  </w:style>
  <w:style w:type="character" w:customStyle="1" w:styleId="normalchar">
    <w:name w:val="normal__char"/>
    <w:rsid w:val="000863C5"/>
  </w:style>
  <w:style w:type="character" w:customStyle="1" w:styleId="hyperlink002cheading0020100200028block0020title0029char">
    <w:name w:val="hyperlink_002cheading_00201_0020_0028block_0020title_0029__char"/>
    <w:rsid w:val="000863C5"/>
  </w:style>
  <w:style w:type="character" w:customStyle="1" w:styleId="underline002cstyle0020bold0020underlinechar">
    <w:name w:val="underline_002cstyle_0020bold_0020underline__char"/>
    <w:rsid w:val="000863C5"/>
  </w:style>
  <w:style w:type="character" w:customStyle="1" w:styleId="copyboldblack">
    <w:name w:val="copyboldblack"/>
    <w:rsid w:val="000863C5"/>
  </w:style>
  <w:style w:type="character" w:customStyle="1" w:styleId="copybold">
    <w:name w:val="copybold"/>
    <w:rsid w:val="000863C5"/>
  </w:style>
  <w:style w:type="character" w:customStyle="1" w:styleId="author-date0">
    <w:name w:val="author-date"/>
    <w:rsid w:val="000863C5"/>
  </w:style>
  <w:style w:type="character" w:customStyle="1" w:styleId="hidden">
    <w:name w:val="hidden"/>
    <w:rsid w:val="000863C5"/>
  </w:style>
  <w:style w:type="character" w:customStyle="1" w:styleId="articlebegin">
    <w:name w:val="articlebegin"/>
    <w:rsid w:val="000863C5"/>
  </w:style>
  <w:style w:type="character" w:customStyle="1" w:styleId="mediaoverlay">
    <w:name w:val="mediaoverlay"/>
    <w:rsid w:val="000863C5"/>
  </w:style>
  <w:style w:type="character" w:customStyle="1" w:styleId="blogcaption">
    <w:name w:val="blog_caption"/>
    <w:rsid w:val="000863C5"/>
  </w:style>
  <w:style w:type="character" w:customStyle="1" w:styleId="commnet-abuzz">
    <w:name w:val="commnet-abuzz"/>
    <w:rsid w:val="000863C5"/>
  </w:style>
  <w:style w:type="character" w:customStyle="1" w:styleId="fbconnectbuttontext">
    <w:name w:val="fbconnectbutton_text"/>
    <w:rsid w:val="000863C5"/>
  </w:style>
  <w:style w:type="character" w:customStyle="1" w:styleId="fbsharecountinner">
    <w:name w:val="fb_share_count_inner"/>
    <w:rsid w:val="000863C5"/>
  </w:style>
  <w:style w:type="character" w:customStyle="1" w:styleId="stbuttontext">
    <w:name w:val="stbuttontext"/>
    <w:rsid w:val="000863C5"/>
  </w:style>
  <w:style w:type="character" w:customStyle="1" w:styleId="source">
    <w:name w:val="source"/>
    <w:rsid w:val="000863C5"/>
  </w:style>
  <w:style w:type="character" w:customStyle="1" w:styleId="pubdate">
    <w:name w:val="pubdate"/>
    <w:rsid w:val="000863C5"/>
  </w:style>
  <w:style w:type="character" w:customStyle="1" w:styleId="grey">
    <w:name w:val="grey"/>
    <w:rsid w:val="000863C5"/>
  </w:style>
  <w:style w:type="character" w:customStyle="1" w:styleId="postdate">
    <w:name w:val="post_date"/>
    <w:rsid w:val="000863C5"/>
  </w:style>
  <w:style w:type="character" w:customStyle="1" w:styleId="bdx">
    <w:name w:val="bdx"/>
    <w:rsid w:val="000863C5"/>
  </w:style>
  <w:style w:type="character" w:customStyle="1" w:styleId="bdl">
    <w:name w:val="bdl"/>
    <w:rsid w:val="000863C5"/>
  </w:style>
  <w:style w:type="character" w:customStyle="1" w:styleId="breadcrumbitemcurrent">
    <w:name w:val="breadcrumbitemcurrent"/>
    <w:rsid w:val="000863C5"/>
  </w:style>
  <w:style w:type="character" w:customStyle="1" w:styleId="bbl">
    <w:name w:val="bbl"/>
    <w:rsid w:val="000863C5"/>
  </w:style>
  <w:style w:type="character" w:customStyle="1" w:styleId="Date2">
    <w:name w:val="Date2"/>
    <w:rsid w:val="000863C5"/>
  </w:style>
  <w:style w:type="character" w:customStyle="1" w:styleId="company">
    <w:name w:val="company"/>
    <w:rsid w:val="000863C5"/>
  </w:style>
  <w:style w:type="character" w:customStyle="1" w:styleId="itxtnewhookspan">
    <w:name w:val="itxtnewhookspan"/>
    <w:rsid w:val="000863C5"/>
  </w:style>
  <w:style w:type="character" w:customStyle="1" w:styleId="gstxthlt">
    <w:name w:val="gstxt_hlt"/>
    <w:rsid w:val="000863C5"/>
  </w:style>
  <w:style w:type="character" w:customStyle="1" w:styleId="SubtleEmphasis1">
    <w:name w:val="Subtle Emphasis1"/>
    <w:uiPriority w:val="19"/>
    <w:qFormat/>
    <w:rsid w:val="000863C5"/>
    <w:rPr>
      <w:rFonts w:ascii="Times New Roman" w:hAnsi="Times New Roman" w:cs="Times New Roman" w:hint="default"/>
      <w:b/>
      <w:bCs w:val="0"/>
      <w:iCs/>
      <w:color w:val="auto"/>
      <w:sz w:val="22"/>
    </w:rPr>
  </w:style>
  <w:style w:type="character" w:customStyle="1" w:styleId="StyleBoldRed">
    <w:name w:val="Style Bold Red"/>
    <w:rsid w:val="000863C5"/>
    <w:rPr>
      <w:b/>
      <w:bCs/>
      <w:color w:val="auto"/>
    </w:rPr>
  </w:style>
  <w:style w:type="character" w:customStyle="1" w:styleId="StyleTimesNewRoman8pt">
    <w:name w:val="Style Times New Roman 8 pt"/>
    <w:rsid w:val="000863C5"/>
    <w:rPr>
      <w:rFonts w:ascii="Georgia" w:hAnsi="Georgia" w:hint="default"/>
      <w:sz w:val="16"/>
    </w:rPr>
  </w:style>
  <w:style w:type="character" w:customStyle="1" w:styleId="StyleStyle7pt8pt">
    <w:name w:val="Style Style 7 pt + 8 pt"/>
    <w:rsid w:val="000863C5"/>
    <w:rPr>
      <w:sz w:val="16"/>
    </w:rPr>
  </w:style>
  <w:style w:type="character" w:customStyle="1" w:styleId="StyleStyleThickunderlineBold1">
    <w:name w:val="Style Style Thick underline + Bold1"/>
    <w:rsid w:val="000863C5"/>
    <w:rPr>
      <w:b/>
      <w:bCs/>
      <w:u w:val="thick"/>
    </w:rPr>
  </w:style>
  <w:style w:type="character" w:customStyle="1" w:styleId="StyleUnderline2">
    <w:name w:val="Style Underline2"/>
    <w:rsid w:val="000863C5"/>
    <w:rPr>
      <w:u w:val="single"/>
    </w:rPr>
  </w:style>
  <w:style w:type="character" w:customStyle="1" w:styleId="ShrinkText">
    <w:name w:val="Shrink Text"/>
    <w:rsid w:val="000863C5"/>
    <w:rPr>
      <w:sz w:val="16"/>
    </w:rPr>
  </w:style>
  <w:style w:type="character" w:customStyle="1" w:styleId="smallcaps">
    <w:name w:val="smallcaps"/>
    <w:rsid w:val="000863C5"/>
  </w:style>
  <w:style w:type="character" w:customStyle="1" w:styleId="goldbldtext">
    <w:name w:val="goldbldtext"/>
    <w:rsid w:val="000863C5"/>
  </w:style>
  <w:style w:type="character" w:customStyle="1" w:styleId="cardshighlight0">
    <w:name w:val="cardshighlight"/>
    <w:rsid w:val="000863C5"/>
  </w:style>
  <w:style w:type="character" w:customStyle="1" w:styleId="cardsfont12pt1">
    <w:name w:val="cardsfont12pt"/>
    <w:rsid w:val="000863C5"/>
  </w:style>
  <w:style w:type="character" w:customStyle="1" w:styleId="ft1">
    <w:name w:val="ft1"/>
    <w:rsid w:val="000863C5"/>
  </w:style>
  <w:style w:type="character" w:customStyle="1" w:styleId="ft6">
    <w:name w:val="ft6"/>
    <w:rsid w:val="000863C5"/>
  </w:style>
  <w:style w:type="character" w:customStyle="1" w:styleId="kicker">
    <w:name w:val="kicker"/>
    <w:rsid w:val="000863C5"/>
  </w:style>
  <w:style w:type="character" w:customStyle="1" w:styleId="backcontent">
    <w:name w:val="backcontent"/>
    <w:rsid w:val="000863C5"/>
  </w:style>
  <w:style w:type="character" w:customStyle="1" w:styleId="daystmp">
    <w:name w:val="daystmp"/>
    <w:rsid w:val="000863C5"/>
  </w:style>
  <w:style w:type="character" w:customStyle="1" w:styleId="cardsfont12ptchar">
    <w:name w:val="cardsfont12ptchar"/>
    <w:rsid w:val="000863C5"/>
  </w:style>
  <w:style w:type="character" w:customStyle="1" w:styleId="gal">
    <w:name w:val="gal"/>
    <w:rsid w:val="000863C5"/>
  </w:style>
  <w:style w:type="character" w:customStyle="1" w:styleId="submitted">
    <w:name w:val="submitted"/>
    <w:rsid w:val="000863C5"/>
  </w:style>
  <w:style w:type="character" w:customStyle="1" w:styleId="imagedateline">
    <w:name w:val="image_dateline"/>
    <w:rsid w:val="000863C5"/>
  </w:style>
  <w:style w:type="character" w:customStyle="1" w:styleId="authordatecharchar">
    <w:name w:val="authordatecharchar"/>
    <w:rsid w:val="000863C5"/>
  </w:style>
  <w:style w:type="character" w:customStyle="1" w:styleId="style1char0">
    <w:name w:val="style1char"/>
    <w:rsid w:val="000863C5"/>
  </w:style>
  <w:style w:type="character" w:customStyle="1" w:styleId="tagcharchar0">
    <w:name w:val="tagcharchar"/>
    <w:rsid w:val="000863C5"/>
  </w:style>
  <w:style w:type="character" w:customStyle="1" w:styleId="underlinedcharchar2">
    <w:name w:val="underlinedcharchar"/>
    <w:rsid w:val="000863C5"/>
  </w:style>
  <w:style w:type="character" w:customStyle="1" w:styleId="BoxedChar">
    <w:name w:val="Boxed Char"/>
    <w:rsid w:val="000863C5"/>
    <w:rPr>
      <w:rFonts w:ascii="Arial Narrow" w:hAnsi="Arial Narrow" w:hint="default"/>
      <w:b/>
      <w:bCs w:val="0"/>
      <w:sz w:val="18"/>
      <w:bdr w:val="single" w:sz="6" w:space="0" w:color="auto" w:frame="1"/>
    </w:rPr>
  </w:style>
  <w:style w:type="character" w:customStyle="1" w:styleId="Style11ptUnderline2">
    <w:name w:val="Style 11 pt Underline2"/>
    <w:rsid w:val="000863C5"/>
    <w:rPr>
      <w:sz w:val="20"/>
      <w:u w:val="single"/>
    </w:rPr>
  </w:style>
  <w:style w:type="character" w:customStyle="1" w:styleId="Style11ptBoldUnderline2">
    <w:name w:val="Style 11 pt Bold Underline2"/>
    <w:rsid w:val="000863C5"/>
    <w:rPr>
      <w:b/>
      <w:bCs/>
      <w:sz w:val="20"/>
      <w:u w:val="single"/>
    </w:rPr>
  </w:style>
  <w:style w:type="character" w:customStyle="1" w:styleId="nw">
    <w:name w:val="nw"/>
    <w:rsid w:val="000863C5"/>
  </w:style>
  <w:style w:type="character" w:customStyle="1" w:styleId="Styleunderline11ptBoldBorderSinglesolidlineAuto">
    <w:name w:val="Style underline + 11 pt Bold Border: : (Single solid line Auto ..."/>
    <w:rsid w:val="000863C5"/>
    <w:rPr>
      <w:b/>
      <w:bCs/>
      <w:sz w:val="20"/>
      <w:u w:val="single"/>
      <w:bdr w:val="single" w:sz="4" w:space="0" w:color="auto" w:frame="1"/>
    </w:rPr>
  </w:style>
  <w:style w:type="character" w:customStyle="1" w:styleId="cardCharCharChar1">
    <w:name w:val="card Char Char Char1"/>
    <w:rsid w:val="000863C5"/>
    <w:rPr>
      <w:lang w:val="en-US" w:eastAsia="en-US" w:bidi="ar-SA"/>
    </w:rPr>
  </w:style>
  <w:style w:type="character" w:customStyle="1" w:styleId="authors1">
    <w:name w:val="authors1"/>
    <w:rsid w:val="000863C5"/>
    <w:rPr>
      <w:rFonts w:ascii="Verdana" w:hAnsi="Verdana" w:hint="default"/>
      <w:b/>
      <w:bCs/>
      <w:color w:val="006699"/>
      <w:sz w:val="20"/>
      <w:szCs w:val="20"/>
    </w:rPr>
  </w:style>
  <w:style w:type="character" w:customStyle="1" w:styleId="headlinesectionlarge">
    <w:name w:val="headline_section_large"/>
    <w:rsid w:val="000863C5"/>
  </w:style>
  <w:style w:type="character" w:customStyle="1" w:styleId="Styleunderline11ptBlack">
    <w:name w:val="Style underline + 11 pt Black"/>
    <w:rsid w:val="000863C5"/>
    <w:rPr>
      <w:color w:val="000000"/>
      <w:sz w:val="20"/>
      <w:u w:val="single"/>
    </w:rPr>
  </w:style>
  <w:style w:type="character" w:customStyle="1" w:styleId="Styleunderline11ptBoldBlack">
    <w:name w:val="Style underline + 11 pt Bold Black"/>
    <w:rsid w:val="000863C5"/>
    <w:rPr>
      <w:b/>
      <w:bCs/>
      <w:color w:val="000000"/>
      <w:sz w:val="20"/>
      <w:u w:val="single"/>
    </w:rPr>
  </w:style>
  <w:style w:type="character" w:customStyle="1" w:styleId="Style11ptBoldBlackUnderline">
    <w:name w:val="Style 11 pt Bold Black Underline"/>
    <w:rsid w:val="000863C5"/>
    <w:rPr>
      <w:b/>
      <w:bCs/>
      <w:color w:val="000000"/>
      <w:sz w:val="20"/>
      <w:u w:val="single"/>
    </w:rPr>
  </w:style>
  <w:style w:type="character" w:customStyle="1" w:styleId="Style11ptBoldBlackUnderlineBorderSinglesolidline">
    <w:name w:val="Style 11 pt Bold Black Underline Border: : (Single solid line ..."/>
    <w:rsid w:val="000863C5"/>
    <w:rPr>
      <w:b/>
      <w:bCs/>
      <w:color w:val="000000"/>
      <w:sz w:val="20"/>
      <w:u w:val="single"/>
      <w:bdr w:val="single" w:sz="4" w:space="0" w:color="auto" w:frame="1"/>
    </w:rPr>
  </w:style>
  <w:style w:type="character" w:customStyle="1" w:styleId="StyleLatinMeridien-Italic11ptItalicUnderline">
    <w:name w:val="Style (Latin) Meridien-Italic 11 pt Italic Underline"/>
    <w:rsid w:val="000863C5"/>
    <w:rPr>
      <w:rFonts w:ascii="Meridien-Italic" w:hAnsi="Meridien-Italic" w:hint="default"/>
      <w:i/>
      <w:iCs/>
      <w:sz w:val="20"/>
      <w:u w:val="single"/>
    </w:rPr>
  </w:style>
  <w:style w:type="character" w:customStyle="1" w:styleId="Citation-AuthorDate">
    <w:name w:val="Citation - Author/Date"/>
    <w:rsid w:val="000863C5"/>
    <w:rPr>
      <w:b/>
      <w:bCs w:val="0"/>
      <w:smallCaps/>
      <w:sz w:val="24"/>
      <w:u w:val="single"/>
    </w:rPr>
  </w:style>
  <w:style w:type="character" w:customStyle="1" w:styleId="underlinestylechar0">
    <w:name w:val="underlinestylechar"/>
    <w:rsid w:val="000863C5"/>
  </w:style>
  <w:style w:type="character" w:customStyle="1" w:styleId="highlight">
    <w:name w:val="highlight"/>
    <w:rsid w:val="000863C5"/>
  </w:style>
  <w:style w:type="character" w:customStyle="1" w:styleId="DottedUnderline0">
    <w:name w:val="Dotted Underline"/>
    <w:rsid w:val="000863C5"/>
    <w:rPr>
      <w:rFonts w:ascii="Times New Roman" w:hAnsi="Times New Roman" w:cs="Times New Roman" w:hint="default"/>
      <w:sz w:val="20"/>
      <w:u w:val="dottedHeavy"/>
    </w:rPr>
  </w:style>
  <w:style w:type="character" w:customStyle="1" w:styleId="titleauthoretc">
    <w:name w:val="titleauthoretc"/>
    <w:rsid w:val="000863C5"/>
  </w:style>
  <w:style w:type="character" w:customStyle="1" w:styleId="labeltext">
    <w:name w:val="labeltext"/>
    <w:rsid w:val="000863C5"/>
  </w:style>
  <w:style w:type="character" w:customStyle="1" w:styleId="viewlink">
    <w:name w:val="viewlink"/>
    <w:rsid w:val="000863C5"/>
  </w:style>
  <w:style w:type="character" w:customStyle="1" w:styleId="share">
    <w:name w:val="share"/>
    <w:rsid w:val="000863C5"/>
  </w:style>
  <w:style w:type="character" w:customStyle="1" w:styleId="inlinkchart">
    <w:name w:val="inlink_chart"/>
    <w:rsid w:val="000863C5"/>
  </w:style>
  <w:style w:type="character" w:customStyle="1" w:styleId="underLight">
    <w:name w:val="underLight"/>
    <w:uiPriority w:val="1"/>
    <w:qFormat/>
    <w:rsid w:val="000863C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863C5"/>
  </w:style>
  <w:style w:type="character" w:customStyle="1" w:styleId="author-rss">
    <w:name w:val="author-rss"/>
    <w:rsid w:val="000863C5"/>
  </w:style>
  <w:style w:type="character" w:customStyle="1" w:styleId="fbsharecountwrapper">
    <w:name w:val="fb_share_count_wrapper"/>
    <w:rsid w:val="000863C5"/>
  </w:style>
  <w:style w:type="character" w:customStyle="1" w:styleId="fbbuttontext">
    <w:name w:val="fb_button_text"/>
    <w:rsid w:val="000863C5"/>
  </w:style>
  <w:style w:type="character" w:customStyle="1" w:styleId="hw">
    <w:name w:val="hw"/>
    <w:rsid w:val="000863C5"/>
  </w:style>
  <w:style w:type="character" w:customStyle="1" w:styleId="linktotop">
    <w:name w:val="linktotop"/>
    <w:rsid w:val="000863C5"/>
  </w:style>
  <w:style w:type="character" w:customStyle="1" w:styleId="maintextbldleft">
    <w:name w:val="maintextbldleft"/>
    <w:rsid w:val="000863C5"/>
  </w:style>
  <w:style w:type="character" w:customStyle="1" w:styleId="maintextleft">
    <w:name w:val="maintextleft"/>
    <w:rsid w:val="000863C5"/>
  </w:style>
  <w:style w:type="character" w:customStyle="1" w:styleId="descriptionstyle1block">
    <w:name w:val="description style1 block"/>
    <w:rsid w:val="000863C5"/>
  </w:style>
  <w:style w:type="character" w:customStyle="1" w:styleId="gutter-right-1">
    <w:name w:val="gutter-right-1"/>
    <w:basedOn w:val="DefaultParagraphFont"/>
    <w:rsid w:val="000863C5"/>
  </w:style>
  <w:style w:type="character" w:customStyle="1" w:styleId="ssl3">
    <w:name w:val="ss_l3"/>
    <w:rsid w:val="000863C5"/>
  </w:style>
  <w:style w:type="character" w:customStyle="1" w:styleId="FontStyle39">
    <w:name w:val="Font Style39"/>
    <w:uiPriority w:val="99"/>
    <w:rsid w:val="000863C5"/>
    <w:rPr>
      <w:rFonts w:ascii="Constantia" w:hAnsi="Constantia" w:cs="Constantia" w:hint="default"/>
      <w:b/>
      <w:bCs/>
      <w:sz w:val="18"/>
      <w:szCs w:val="18"/>
    </w:rPr>
  </w:style>
  <w:style w:type="character" w:customStyle="1" w:styleId="6">
    <w:name w:val="6"/>
    <w:rsid w:val="000863C5"/>
    <w:rPr>
      <w:rFonts w:ascii="Arial" w:hAnsi="Arial" w:cs="Arial" w:hint="default"/>
      <w:bCs/>
      <w:sz w:val="20"/>
      <w:u w:val="single"/>
      <w:lang w:val="en-US" w:eastAsia="en-US" w:bidi="ar-SA"/>
    </w:rPr>
  </w:style>
  <w:style w:type="character" w:customStyle="1" w:styleId="Header11">
    <w:name w:val="Header11"/>
    <w:rsid w:val="000863C5"/>
  </w:style>
  <w:style w:type="character" w:customStyle="1" w:styleId="posa">
    <w:name w:val="pos(a)"/>
    <w:basedOn w:val="DefaultParagraphFont"/>
    <w:rsid w:val="000863C5"/>
  </w:style>
  <w:style w:type="character" w:customStyle="1" w:styleId="u-hiddeninnarrowenv">
    <w:name w:val="u-hiddeninnarrowenv"/>
    <w:basedOn w:val="DefaultParagraphFont"/>
    <w:rsid w:val="000863C5"/>
  </w:style>
  <w:style w:type="character" w:customStyle="1" w:styleId="followbutton-bird">
    <w:name w:val="followbutton-bird"/>
    <w:basedOn w:val="DefaultParagraphFont"/>
    <w:rsid w:val="000863C5"/>
  </w:style>
  <w:style w:type="character" w:customStyle="1" w:styleId="tweetauthor-name">
    <w:name w:val="tweetauthor-name"/>
    <w:basedOn w:val="DefaultParagraphFont"/>
    <w:rsid w:val="000863C5"/>
  </w:style>
  <w:style w:type="character" w:customStyle="1" w:styleId="tweetauthor-verifiedbadge">
    <w:name w:val="tweetauthor-verifiedbadge"/>
    <w:basedOn w:val="DefaultParagraphFont"/>
    <w:rsid w:val="000863C5"/>
  </w:style>
  <w:style w:type="character" w:customStyle="1" w:styleId="tweetauthor-screenname">
    <w:name w:val="tweetauthor-screenname"/>
    <w:basedOn w:val="DefaultParagraphFont"/>
    <w:rsid w:val="000863C5"/>
  </w:style>
  <w:style w:type="character" w:customStyle="1" w:styleId="u-hiddenvisually">
    <w:name w:val="u-hiddenvisually"/>
    <w:basedOn w:val="DefaultParagraphFont"/>
    <w:rsid w:val="000863C5"/>
  </w:style>
  <w:style w:type="character" w:customStyle="1" w:styleId="tweetaction-stat">
    <w:name w:val="tweetaction-stat"/>
    <w:basedOn w:val="DefaultParagraphFont"/>
    <w:rsid w:val="000863C5"/>
  </w:style>
  <w:style w:type="character" w:customStyle="1" w:styleId="related">
    <w:name w:val="related"/>
    <w:basedOn w:val="DefaultParagraphFont"/>
    <w:rsid w:val="000863C5"/>
  </w:style>
  <w:style w:type="character" w:customStyle="1" w:styleId="related-content">
    <w:name w:val="related-content"/>
    <w:basedOn w:val="DefaultParagraphFont"/>
    <w:rsid w:val="000863C5"/>
  </w:style>
  <w:style w:type="character" w:customStyle="1" w:styleId="name-of-author">
    <w:name w:val="name-of-author"/>
    <w:basedOn w:val="DefaultParagraphFont"/>
    <w:rsid w:val="000863C5"/>
  </w:style>
  <w:style w:type="character" w:customStyle="1" w:styleId="first-name">
    <w:name w:val="first-name"/>
    <w:basedOn w:val="DefaultParagraphFont"/>
    <w:rsid w:val="000863C5"/>
  </w:style>
  <w:style w:type="character" w:customStyle="1" w:styleId="last-name">
    <w:name w:val="last-name"/>
    <w:basedOn w:val="DefaultParagraphFont"/>
    <w:rsid w:val="000863C5"/>
  </w:style>
  <w:style w:type="character" w:customStyle="1" w:styleId="caption10">
    <w:name w:val="caption1"/>
    <w:basedOn w:val="DefaultParagraphFont"/>
    <w:rsid w:val="000863C5"/>
  </w:style>
  <w:style w:type="character" w:customStyle="1" w:styleId="recirc-text">
    <w:name w:val="&quot;recirc-text”"/>
    <w:basedOn w:val="DefaultParagraphFont"/>
    <w:rsid w:val="000863C5"/>
  </w:style>
  <w:style w:type="character" w:customStyle="1" w:styleId="video-icon">
    <w:name w:val="video-icon"/>
    <w:basedOn w:val="DefaultParagraphFont"/>
    <w:rsid w:val="000863C5"/>
  </w:style>
  <w:style w:type="character" w:customStyle="1" w:styleId="powa-shot-play-btn-text">
    <w:name w:val="powa-shot-play-btn-text"/>
    <w:basedOn w:val="DefaultParagraphFont"/>
    <w:rsid w:val="000863C5"/>
  </w:style>
  <w:style w:type="character" w:customStyle="1" w:styleId="powa-shot-click">
    <w:name w:val="powa-shot-click"/>
    <w:basedOn w:val="DefaultParagraphFont"/>
    <w:rsid w:val="000863C5"/>
  </w:style>
  <w:style w:type="character" w:customStyle="1" w:styleId="wpv-blurb">
    <w:name w:val="wpv-blurb"/>
    <w:basedOn w:val="DefaultParagraphFont"/>
    <w:rsid w:val="000863C5"/>
  </w:style>
  <w:style w:type="character" w:customStyle="1" w:styleId="pb-caption">
    <w:name w:val="pb-caption"/>
    <w:basedOn w:val="DefaultParagraphFont"/>
    <w:rsid w:val="000863C5"/>
  </w:style>
  <w:style w:type="character" w:customStyle="1" w:styleId="Heading5Char1">
    <w:name w:val="Heading 5 Char1"/>
    <w:aliases w:val="Text Char1"/>
    <w:basedOn w:val="DefaultParagraphFont"/>
    <w:semiHidden/>
    <w:rsid w:val="000863C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863C5"/>
    <w:rPr>
      <w:vertAlign w:val="baseline"/>
    </w:rPr>
  </w:style>
  <w:style w:type="character" w:customStyle="1" w:styleId="Heading7Char1">
    <w:name w:val="Heading 7 Char1"/>
    <w:basedOn w:val="DefaultParagraphFont"/>
    <w:semiHidden/>
    <w:rsid w:val="000863C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863C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863C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863C5"/>
    <w:rPr>
      <w:rFonts w:ascii="Calibri" w:hAnsi="Calibri" w:cs="Calibri"/>
    </w:rPr>
  </w:style>
  <w:style w:type="numbering" w:customStyle="1" w:styleId="NoList2">
    <w:name w:val="No List2"/>
    <w:next w:val="NoList"/>
    <w:uiPriority w:val="99"/>
    <w:semiHidden/>
    <w:unhideWhenUsed/>
    <w:rsid w:val="000863C5"/>
  </w:style>
  <w:style w:type="numbering" w:customStyle="1" w:styleId="NoList3">
    <w:name w:val="No List3"/>
    <w:next w:val="NoList"/>
    <w:uiPriority w:val="99"/>
    <w:semiHidden/>
    <w:unhideWhenUsed/>
    <w:rsid w:val="000863C5"/>
  </w:style>
  <w:style w:type="numbering" w:customStyle="1" w:styleId="NoList4">
    <w:name w:val="No List4"/>
    <w:next w:val="NoList"/>
    <w:uiPriority w:val="99"/>
    <w:semiHidden/>
    <w:unhideWhenUsed/>
    <w:rsid w:val="000863C5"/>
  </w:style>
  <w:style w:type="numbering" w:customStyle="1" w:styleId="NoList5">
    <w:name w:val="No List5"/>
    <w:next w:val="NoList"/>
    <w:semiHidden/>
    <w:unhideWhenUsed/>
    <w:rsid w:val="000863C5"/>
  </w:style>
  <w:style w:type="paragraph" w:styleId="BlockText">
    <w:name w:val="Block Text"/>
    <w:basedOn w:val="Normal"/>
    <w:rsid w:val="000863C5"/>
    <w:pPr>
      <w:ind w:left="229" w:right="229"/>
    </w:pPr>
    <w:rPr>
      <w:rFonts w:ascii="Verdana" w:eastAsia="Times New Roman" w:hAnsi="Verdana"/>
      <w:szCs w:val="20"/>
    </w:rPr>
  </w:style>
  <w:style w:type="paragraph" w:styleId="NormalIndent">
    <w:name w:val="Normal Indent"/>
    <w:basedOn w:val="Normal"/>
    <w:rsid w:val="000863C5"/>
    <w:pPr>
      <w:ind w:left="720"/>
    </w:pPr>
    <w:rPr>
      <w:rFonts w:eastAsia="Times New Roman"/>
      <w:szCs w:val="20"/>
    </w:rPr>
  </w:style>
  <w:style w:type="paragraph" w:styleId="EnvelopeReturn">
    <w:name w:val="envelope return"/>
    <w:basedOn w:val="Normal"/>
    <w:rsid w:val="000863C5"/>
    <w:rPr>
      <w:rFonts w:eastAsia="Times New Roman"/>
      <w:sz w:val="24"/>
      <w:szCs w:val="20"/>
    </w:rPr>
  </w:style>
  <w:style w:type="paragraph" w:styleId="EnvelopeAddress">
    <w:name w:val="envelope address"/>
    <w:basedOn w:val="Normal"/>
    <w:rsid w:val="000863C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863C5"/>
  </w:style>
  <w:style w:type="numbering" w:customStyle="1" w:styleId="NoList7">
    <w:name w:val="No List7"/>
    <w:next w:val="NoList"/>
    <w:semiHidden/>
    <w:unhideWhenUsed/>
    <w:rsid w:val="000863C5"/>
  </w:style>
  <w:style w:type="paragraph" w:styleId="ListBullet">
    <w:name w:val="List Bullet"/>
    <w:basedOn w:val="Normal"/>
    <w:link w:val="ListBulletChar"/>
    <w:uiPriority w:val="99"/>
    <w:unhideWhenUsed/>
    <w:rsid w:val="000863C5"/>
    <w:pPr>
      <w:tabs>
        <w:tab w:val="num" w:pos="360"/>
      </w:tabs>
      <w:ind w:left="360" w:hanging="360"/>
      <w:contextualSpacing/>
    </w:pPr>
    <w:rPr>
      <w:rFonts w:eastAsia="Calibri"/>
    </w:rPr>
  </w:style>
  <w:style w:type="table" w:styleId="MediumGrid1">
    <w:name w:val="Medium Grid 1"/>
    <w:basedOn w:val="TableNormal"/>
    <w:uiPriority w:val="67"/>
    <w:rsid w:val="000863C5"/>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863C5"/>
    <w:rPr>
      <w:rFonts w:ascii="Arial Narrow" w:eastAsia="SimSun" w:hAnsi="Arial Narrow" w:cs="Calibri"/>
      <w:sz w:val="20"/>
    </w:rPr>
  </w:style>
  <w:style w:type="numbering" w:customStyle="1" w:styleId="NoList11">
    <w:name w:val="No List11"/>
    <w:next w:val="NoList"/>
    <w:uiPriority w:val="99"/>
    <w:semiHidden/>
    <w:unhideWhenUsed/>
    <w:rsid w:val="000863C5"/>
  </w:style>
  <w:style w:type="numbering" w:customStyle="1" w:styleId="NoList111">
    <w:name w:val="No List111"/>
    <w:next w:val="NoList"/>
    <w:uiPriority w:val="99"/>
    <w:semiHidden/>
    <w:unhideWhenUsed/>
    <w:rsid w:val="000863C5"/>
  </w:style>
  <w:style w:type="numbering" w:customStyle="1" w:styleId="NoList1111">
    <w:name w:val="No List1111"/>
    <w:next w:val="NoList"/>
    <w:uiPriority w:val="99"/>
    <w:semiHidden/>
    <w:unhideWhenUsed/>
    <w:rsid w:val="000863C5"/>
  </w:style>
  <w:style w:type="numbering" w:customStyle="1" w:styleId="NoList11111">
    <w:name w:val="No List11111"/>
    <w:next w:val="NoList"/>
    <w:uiPriority w:val="99"/>
    <w:semiHidden/>
    <w:unhideWhenUsed/>
    <w:rsid w:val="000863C5"/>
  </w:style>
  <w:style w:type="numbering" w:customStyle="1" w:styleId="NoList111111">
    <w:name w:val="No List111111"/>
    <w:next w:val="NoList"/>
    <w:uiPriority w:val="99"/>
    <w:semiHidden/>
    <w:unhideWhenUsed/>
    <w:rsid w:val="000863C5"/>
  </w:style>
  <w:style w:type="numbering" w:customStyle="1" w:styleId="NoList1111111">
    <w:name w:val="No List1111111"/>
    <w:next w:val="NoList"/>
    <w:uiPriority w:val="99"/>
    <w:semiHidden/>
    <w:unhideWhenUsed/>
    <w:rsid w:val="000863C5"/>
  </w:style>
  <w:style w:type="numbering" w:customStyle="1" w:styleId="NoList11111111">
    <w:name w:val="No List11111111"/>
    <w:next w:val="NoList"/>
    <w:uiPriority w:val="99"/>
    <w:semiHidden/>
    <w:unhideWhenUsed/>
    <w:rsid w:val="000863C5"/>
  </w:style>
  <w:style w:type="numbering" w:customStyle="1" w:styleId="NoList111111111">
    <w:name w:val="No List111111111"/>
    <w:next w:val="NoList"/>
    <w:uiPriority w:val="99"/>
    <w:semiHidden/>
    <w:unhideWhenUsed/>
    <w:rsid w:val="000863C5"/>
  </w:style>
  <w:style w:type="numbering" w:customStyle="1" w:styleId="NoList1111111111">
    <w:name w:val="No List1111111111"/>
    <w:next w:val="NoList"/>
    <w:uiPriority w:val="99"/>
    <w:semiHidden/>
    <w:unhideWhenUsed/>
    <w:rsid w:val="000863C5"/>
  </w:style>
  <w:style w:type="numbering" w:customStyle="1" w:styleId="NoList11111111111">
    <w:name w:val="No List11111111111"/>
    <w:next w:val="NoList"/>
    <w:uiPriority w:val="99"/>
    <w:semiHidden/>
    <w:unhideWhenUsed/>
    <w:rsid w:val="000863C5"/>
  </w:style>
  <w:style w:type="numbering" w:customStyle="1" w:styleId="NoList111111111111">
    <w:name w:val="No List111111111111"/>
    <w:next w:val="NoList"/>
    <w:uiPriority w:val="99"/>
    <w:semiHidden/>
    <w:unhideWhenUsed/>
    <w:rsid w:val="000863C5"/>
  </w:style>
  <w:style w:type="numbering" w:customStyle="1" w:styleId="NoList1111111111111">
    <w:name w:val="No List1111111111111"/>
    <w:next w:val="NoList"/>
    <w:uiPriority w:val="99"/>
    <w:semiHidden/>
    <w:unhideWhenUsed/>
    <w:rsid w:val="000863C5"/>
  </w:style>
  <w:style w:type="numbering" w:customStyle="1" w:styleId="NoList11111111111111">
    <w:name w:val="No List11111111111111"/>
    <w:next w:val="NoList"/>
    <w:uiPriority w:val="99"/>
    <w:semiHidden/>
    <w:unhideWhenUsed/>
    <w:rsid w:val="000863C5"/>
  </w:style>
  <w:style w:type="numbering" w:customStyle="1" w:styleId="NoList111111111111111">
    <w:name w:val="No List111111111111111"/>
    <w:next w:val="NoList"/>
    <w:uiPriority w:val="99"/>
    <w:semiHidden/>
    <w:unhideWhenUsed/>
    <w:rsid w:val="000863C5"/>
  </w:style>
  <w:style w:type="numbering" w:customStyle="1" w:styleId="NoList1111111111111111">
    <w:name w:val="No List1111111111111111"/>
    <w:next w:val="NoList"/>
    <w:uiPriority w:val="99"/>
    <w:semiHidden/>
    <w:unhideWhenUsed/>
    <w:rsid w:val="000863C5"/>
  </w:style>
  <w:style w:type="numbering" w:customStyle="1" w:styleId="NoList11111111111111111">
    <w:name w:val="No List11111111111111111"/>
    <w:next w:val="NoList"/>
    <w:uiPriority w:val="99"/>
    <w:semiHidden/>
    <w:unhideWhenUsed/>
    <w:rsid w:val="000863C5"/>
  </w:style>
  <w:style w:type="character" w:customStyle="1" w:styleId="FontStyle220">
    <w:name w:val="Font Style220"/>
    <w:basedOn w:val="DefaultParagraphFont"/>
    <w:uiPriority w:val="99"/>
    <w:rsid w:val="000863C5"/>
    <w:rPr>
      <w:rFonts w:ascii="Candara" w:hAnsi="Candara" w:cs="Candara" w:hint="default"/>
      <w:i/>
      <w:iCs/>
      <w:sz w:val="18"/>
      <w:szCs w:val="18"/>
    </w:rPr>
  </w:style>
  <w:style w:type="character" w:customStyle="1" w:styleId="FontStyle290">
    <w:name w:val="Font Style290"/>
    <w:basedOn w:val="DefaultParagraphFont"/>
    <w:uiPriority w:val="99"/>
    <w:rsid w:val="000863C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863C5"/>
    <w:rPr>
      <w:rFonts w:ascii="Arial" w:hAnsi="Arial" w:cs="Arial"/>
      <w:b/>
      <w:bCs/>
      <w:sz w:val="16"/>
      <w:szCs w:val="16"/>
    </w:rPr>
  </w:style>
  <w:style w:type="paragraph" w:customStyle="1" w:styleId="analytic0">
    <w:name w:val="analytic"/>
    <w:basedOn w:val="Normal"/>
    <w:link w:val="analyticChar0"/>
    <w:uiPriority w:val="4"/>
    <w:qFormat/>
    <w:rsid w:val="000863C5"/>
    <w:pPr>
      <w:spacing w:before="120"/>
    </w:pPr>
    <w:rPr>
      <w:b/>
      <w:sz w:val="20"/>
    </w:rPr>
  </w:style>
  <w:style w:type="character" w:customStyle="1" w:styleId="analyticChar0">
    <w:name w:val="analytic Char"/>
    <w:basedOn w:val="DefaultParagraphFont"/>
    <w:link w:val="analytic0"/>
    <w:uiPriority w:val="4"/>
    <w:rsid w:val="000863C5"/>
    <w:rPr>
      <w:b/>
      <w:sz w:val="20"/>
    </w:rPr>
  </w:style>
  <w:style w:type="character" w:customStyle="1" w:styleId="m-5498913268213319940gmail-styleunderline">
    <w:name w:val="m_-5498913268213319940gmail-styleunderline"/>
    <w:basedOn w:val="DefaultParagraphFont"/>
    <w:rsid w:val="000863C5"/>
  </w:style>
  <w:style w:type="paragraph" w:customStyle="1" w:styleId="speakable">
    <w:name w:val="speakable"/>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863C5"/>
  </w:style>
  <w:style w:type="character" w:customStyle="1" w:styleId="copyright">
    <w:name w:val="copyright"/>
    <w:basedOn w:val="DefaultParagraphFont"/>
    <w:rsid w:val="000863C5"/>
  </w:style>
  <w:style w:type="character" w:customStyle="1" w:styleId="TagCharCharCharChar">
    <w:name w:val="Tag Char Char Char Char"/>
    <w:basedOn w:val="DefaultParagraphFont"/>
    <w:rsid w:val="000863C5"/>
    <w:rPr>
      <w:rFonts w:ascii="Calibri" w:hAnsi="Calibri" w:cs="Calibri"/>
      <w:b/>
      <w:sz w:val="24"/>
    </w:rPr>
  </w:style>
  <w:style w:type="paragraph" w:customStyle="1" w:styleId="g-body">
    <w:name w:val="g-body"/>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863C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863C5"/>
    <w:pPr>
      <w:spacing w:before="100" w:beforeAutospacing="1" w:after="100" w:afterAutospacing="1"/>
    </w:pPr>
    <w:rPr>
      <w:sz w:val="24"/>
    </w:rPr>
  </w:style>
  <w:style w:type="paragraph" w:customStyle="1" w:styleId="style41">
    <w:name w:val="style4"/>
    <w:basedOn w:val="Normal"/>
    <w:uiPriority w:val="99"/>
    <w:qFormat/>
    <w:rsid w:val="000863C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0863C5"/>
    <w:pPr>
      <w:spacing w:before="100" w:beforeAutospacing="1" w:after="100" w:afterAutospacing="1"/>
    </w:pPr>
    <w:rPr>
      <w:rFonts w:ascii="Times New Roman" w:hAnsi="Times New Roman"/>
      <w:sz w:val="24"/>
    </w:rPr>
  </w:style>
  <w:style w:type="character" w:customStyle="1" w:styleId="adtext">
    <w:name w:val="adtext"/>
    <w:basedOn w:val="DefaultParagraphFont"/>
    <w:rsid w:val="000863C5"/>
  </w:style>
  <w:style w:type="character" w:customStyle="1" w:styleId="UL-Bold">
    <w:name w:val="UL-Bold"/>
    <w:basedOn w:val="DefaultParagraphFont"/>
    <w:rsid w:val="000863C5"/>
    <w:rPr>
      <w:u w:val="thick"/>
    </w:rPr>
  </w:style>
  <w:style w:type="character" w:customStyle="1" w:styleId="UL-None">
    <w:name w:val="UL-None"/>
    <w:basedOn w:val="DefaultParagraphFont"/>
    <w:rsid w:val="000863C5"/>
    <w:rPr>
      <w:strike w:val="0"/>
      <w:dstrike w:val="0"/>
      <w:u w:val="none"/>
      <w:effect w:val="none"/>
    </w:rPr>
  </w:style>
  <w:style w:type="character" w:customStyle="1" w:styleId="gl">
    <w:name w:val="gl"/>
    <w:basedOn w:val="DefaultParagraphFont"/>
    <w:rsid w:val="000863C5"/>
  </w:style>
  <w:style w:type="character" w:customStyle="1" w:styleId="qu730rj69h">
    <w:name w:val="qu730rj69h"/>
    <w:basedOn w:val="DefaultParagraphFont"/>
    <w:rsid w:val="000863C5"/>
  </w:style>
  <w:style w:type="paragraph" w:customStyle="1" w:styleId="optext">
    <w:name w:val="optext"/>
    <w:basedOn w:val="Normal"/>
    <w:uiPriority w:val="99"/>
    <w:qFormat/>
    <w:rsid w:val="000863C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0863C5"/>
  </w:style>
  <w:style w:type="character" w:customStyle="1" w:styleId="icr880">
    <w:name w:val="icr880"/>
    <w:basedOn w:val="DefaultParagraphFont"/>
    <w:rsid w:val="000863C5"/>
  </w:style>
  <w:style w:type="character" w:customStyle="1" w:styleId="hx23q54">
    <w:name w:val="hx23q54"/>
    <w:basedOn w:val="DefaultParagraphFont"/>
    <w:rsid w:val="000863C5"/>
  </w:style>
  <w:style w:type="character" w:customStyle="1" w:styleId="m-5348258726587825636gmail-style13ptbold">
    <w:name w:val="m_-5348258726587825636gmail-style13ptbold"/>
    <w:basedOn w:val="DefaultParagraphFont"/>
    <w:rsid w:val="000863C5"/>
  </w:style>
  <w:style w:type="character" w:customStyle="1" w:styleId="m-5348258726587825636gmail-styleunderline">
    <w:name w:val="m_-5348258726587825636gmail-styleunderline"/>
    <w:basedOn w:val="DefaultParagraphFont"/>
    <w:rsid w:val="000863C5"/>
  </w:style>
  <w:style w:type="character" w:customStyle="1" w:styleId="UnderlineCharChar1">
    <w:name w:val="Underline Char Char1"/>
    <w:basedOn w:val="DefaultParagraphFont"/>
    <w:rsid w:val="000863C5"/>
    <w:rPr>
      <w:u w:val="single"/>
      <w:lang w:val="en-US" w:eastAsia="en-US" w:bidi="ar-SA"/>
    </w:rPr>
  </w:style>
  <w:style w:type="character" w:customStyle="1" w:styleId="m4385445901877740177gmail-styleunderline">
    <w:name w:val="m_4385445901877740177gmail-styleunderline"/>
    <w:basedOn w:val="DefaultParagraphFont"/>
    <w:rsid w:val="000863C5"/>
  </w:style>
  <w:style w:type="character" w:customStyle="1" w:styleId="CardsFont12ptCharChar">
    <w:name w:val="Cards + Font: 12 pt Char Char"/>
    <w:basedOn w:val="DefaultParagraphFont"/>
    <w:rsid w:val="000863C5"/>
    <w:rPr>
      <w:sz w:val="24"/>
      <w:szCs w:val="24"/>
      <w:u w:val="thick"/>
      <w:lang w:val="en-US" w:eastAsia="en-US" w:bidi="ar-SA"/>
    </w:rPr>
  </w:style>
  <w:style w:type="character" w:customStyle="1" w:styleId="NothingChar1">
    <w:name w:val="Nothing Char1"/>
    <w:basedOn w:val="DefaultParagraphFont"/>
    <w:rsid w:val="000863C5"/>
    <w:rPr>
      <w:lang w:val="en-US" w:eastAsia="en-US" w:bidi="ar-SA"/>
    </w:rPr>
  </w:style>
  <w:style w:type="paragraph" w:customStyle="1" w:styleId="useless">
    <w:name w:val="useless"/>
    <w:basedOn w:val="Normal"/>
    <w:uiPriority w:val="99"/>
    <w:qFormat/>
    <w:rsid w:val="000863C5"/>
    <w:rPr>
      <w:rFonts w:ascii="Times New Roman" w:eastAsia="Times New Roman" w:hAnsi="Times New Roman"/>
      <w:sz w:val="12"/>
    </w:rPr>
  </w:style>
  <w:style w:type="character" w:customStyle="1" w:styleId="DDIUnderline">
    <w:name w:val="DDI Underline"/>
    <w:qFormat/>
    <w:rsid w:val="000863C5"/>
    <w:rPr>
      <w:rFonts w:ascii="Times New Roman" w:hAnsi="Times New Roman"/>
      <w:sz w:val="24"/>
      <w:u w:val="single"/>
    </w:rPr>
  </w:style>
  <w:style w:type="character" w:customStyle="1" w:styleId="Char1">
    <w:name w:val="Char1"/>
    <w:basedOn w:val="DefaultParagraphFont"/>
    <w:rsid w:val="000863C5"/>
    <w:rPr>
      <w:rFonts w:cs="Arial"/>
      <w:b/>
      <w:bCs/>
      <w:iCs/>
      <w:sz w:val="24"/>
      <w:szCs w:val="28"/>
      <w:lang w:val="en-US" w:eastAsia="en-US" w:bidi="ar-SA"/>
    </w:rPr>
  </w:style>
  <w:style w:type="paragraph" w:customStyle="1" w:styleId="ALLCAPS">
    <w:name w:val="ALL CAPS"/>
    <w:basedOn w:val="Normal"/>
    <w:link w:val="ALLCAPSChar"/>
    <w:rsid w:val="000863C5"/>
    <w:rPr>
      <w:rFonts w:ascii="Times New Roman" w:eastAsia="Times New Roman" w:hAnsi="Times New Roman"/>
      <w:b/>
      <w:caps/>
    </w:rPr>
  </w:style>
  <w:style w:type="character" w:customStyle="1" w:styleId="ALLCAPSChar">
    <w:name w:val="ALL CAPS Char"/>
    <w:basedOn w:val="DefaultParagraphFont"/>
    <w:link w:val="ALLCAPS"/>
    <w:rsid w:val="000863C5"/>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0863C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0863C5"/>
    <w:rPr>
      <w:rFonts w:ascii="Times New Roman" w:eastAsia="Times New Roman" w:hAnsi="Times New Roman"/>
      <w:b/>
      <w:sz w:val="24"/>
    </w:rPr>
  </w:style>
  <w:style w:type="character" w:customStyle="1" w:styleId="10ptnotbold">
    <w:name w:val="10ptnotbold"/>
    <w:basedOn w:val="DefaultParagraphFont"/>
    <w:rsid w:val="000863C5"/>
    <w:rPr>
      <w:sz w:val="20"/>
    </w:rPr>
  </w:style>
  <w:style w:type="character" w:customStyle="1" w:styleId="Cites-AuthorDate">
    <w:name w:val="Cites-Author/Date"/>
    <w:rsid w:val="000863C5"/>
    <w:rPr>
      <w:rFonts w:ascii="Helvetica" w:hAnsi="Helvetica"/>
      <w:b/>
      <w:sz w:val="22"/>
      <w:szCs w:val="24"/>
      <w:u w:val="thick"/>
    </w:rPr>
  </w:style>
  <w:style w:type="paragraph" w:customStyle="1" w:styleId="CiteTag">
    <w:name w:val="Cite/Tag"/>
    <w:basedOn w:val="Normal"/>
    <w:uiPriority w:val="99"/>
    <w:qFormat/>
    <w:rsid w:val="000863C5"/>
    <w:rPr>
      <w:rFonts w:ascii="Times New Roman" w:eastAsia="Cambria" w:hAnsi="Times New Roman"/>
      <w:b/>
    </w:rPr>
  </w:style>
  <w:style w:type="character" w:customStyle="1" w:styleId="CardsFont6ptChar1">
    <w:name w:val="Cards + Font: 6 pt Char1"/>
    <w:basedOn w:val="CardsChar"/>
    <w:link w:val="CardsFont6pt"/>
    <w:rsid w:val="000863C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863C5"/>
  </w:style>
  <w:style w:type="character" w:customStyle="1" w:styleId="m489902567989944824gmail-styleunderline">
    <w:name w:val="m_489902567989944824gmail-styleunderline"/>
    <w:basedOn w:val="DefaultParagraphFont"/>
    <w:rsid w:val="000863C5"/>
  </w:style>
  <w:style w:type="character" w:customStyle="1" w:styleId="UnresolvedMention2">
    <w:name w:val="Unresolved Mention2"/>
    <w:basedOn w:val="DefaultParagraphFont"/>
    <w:uiPriority w:val="99"/>
    <w:semiHidden/>
    <w:rsid w:val="000863C5"/>
    <w:rPr>
      <w:color w:val="808080"/>
      <w:shd w:val="clear" w:color="auto" w:fill="E6E6E6"/>
    </w:rPr>
  </w:style>
  <w:style w:type="character" w:customStyle="1" w:styleId="swauthor">
    <w:name w:val="sw_author"/>
    <w:rsid w:val="000863C5"/>
  </w:style>
  <w:style w:type="character" w:customStyle="1" w:styleId="UnderlineCharChar3">
    <w:name w:val="Underline Char Char3"/>
    <w:rsid w:val="000863C5"/>
    <w:rPr>
      <w:szCs w:val="24"/>
      <w:u w:val="single"/>
      <w:lang w:val="en-US" w:eastAsia="en-US" w:bidi="ar-SA"/>
    </w:rPr>
  </w:style>
  <w:style w:type="character" w:customStyle="1" w:styleId="tl8wme">
    <w:name w:val="tl8wme"/>
    <w:basedOn w:val="DefaultParagraphFont"/>
    <w:rsid w:val="000863C5"/>
  </w:style>
  <w:style w:type="character" w:customStyle="1" w:styleId="Mention3">
    <w:name w:val="Mention3"/>
    <w:basedOn w:val="DefaultParagraphFont"/>
    <w:uiPriority w:val="99"/>
    <w:semiHidden/>
    <w:unhideWhenUsed/>
    <w:rsid w:val="000863C5"/>
    <w:rPr>
      <w:color w:val="2B579A"/>
      <w:shd w:val="clear" w:color="auto" w:fill="E6E6E6"/>
    </w:rPr>
  </w:style>
  <w:style w:type="character" w:customStyle="1" w:styleId="m-5251091010484660064gmail-style13ptbold">
    <w:name w:val="m_-5251091010484660064gmail-style13ptbold"/>
    <w:basedOn w:val="DefaultParagraphFont"/>
    <w:rsid w:val="000863C5"/>
  </w:style>
  <w:style w:type="character" w:customStyle="1" w:styleId="m-5251091010484660064gmail-styleunderline">
    <w:name w:val="m_-5251091010484660064gmail-styleunderline"/>
    <w:basedOn w:val="DefaultParagraphFont"/>
    <w:rsid w:val="000863C5"/>
  </w:style>
  <w:style w:type="character" w:customStyle="1" w:styleId="tablecaption">
    <w:name w:val="tablecaption"/>
    <w:basedOn w:val="DefaultParagraphFont"/>
    <w:rsid w:val="000863C5"/>
  </w:style>
  <w:style w:type="character" w:customStyle="1" w:styleId="StyleLatinHelvetica105ptBlack">
    <w:name w:val="Style (Latin) Helvetica 10.5 pt Black"/>
    <w:basedOn w:val="DefaultParagraphFont"/>
    <w:rsid w:val="000863C5"/>
    <w:rPr>
      <w:rFonts w:ascii="Times New Roman" w:hAnsi="Times New Roman"/>
      <w:color w:val="000000"/>
      <w:sz w:val="21"/>
    </w:rPr>
  </w:style>
  <w:style w:type="character" w:customStyle="1" w:styleId="m-413333960618644972gmail-style13ptbold">
    <w:name w:val="m_-413333960618644972gmail-style13ptbold"/>
    <w:basedOn w:val="DefaultParagraphFont"/>
    <w:rsid w:val="000863C5"/>
  </w:style>
  <w:style w:type="character" w:customStyle="1" w:styleId="m-413333960618644972gmail-styleunderline">
    <w:name w:val="m_-413333960618644972gmail-styleunderline"/>
    <w:basedOn w:val="DefaultParagraphFont"/>
    <w:rsid w:val="000863C5"/>
  </w:style>
  <w:style w:type="character" w:customStyle="1" w:styleId="m8314098763611656848gmail-stylestylebold12pt">
    <w:name w:val="m_8314098763611656848gmail-stylestylebold12pt"/>
    <w:basedOn w:val="DefaultParagraphFont"/>
    <w:rsid w:val="000863C5"/>
  </w:style>
  <w:style w:type="character" w:customStyle="1" w:styleId="m8314098763611656848gmail-styleboldunderline">
    <w:name w:val="m_8314098763611656848gmail-styleboldunderline"/>
    <w:basedOn w:val="DefaultParagraphFont"/>
    <w:rsid w:val="000863C5"/>
  </w:style>
  <w:style w:type="paragraph" w:customStyle="1" w:styleId="Spacer">
    <w:name w:val="Spacer"/>
    <w:basedOn w:val="Heading1"/>
    <w:link w:val="SpacerChar"/>
    <w:autoRedefine/>
    <w:uiPriority w:val="4"/>
    <w:qFormat/>
    <w:rsid w:val="000863C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863C5"/>
    <w:rPr>
      <w:rFonts w:eastAsiaTheme="majorEastAsia" w:cstheme="majorBidi"/>
      <w:b/>
      <w:bCs/>
      <w:sz w:val="24"/>
      <w:szCs w:val="32"/>
    </w:rPr>
  </w:style>
  <w:style w:type="paragraph" w:customStyle="1" w:styleId="msonormal0">
    <w:name w:val="msonormal"/>
    <w:basedOn w:val="Normal"/>
    <w:rsid w:val="000863C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863C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863C5"/>
    <w:rPr>
      <w:rFonts w:ascii="Georgia" w:eastAsia="Times New Roman" w:hAnsi="Georgia" w:cs="Arial" w:hint="default"/>
      <w:b/>
      <w:bCs/>
      <w:kern w:val="32"/>
      <w:sz w:val="28"/>
      <w:szCs w:val="32"/>
    </w:rPr>
  </w:style>
  <w:style w:type="character" w:customStyle="1" w:styleId="SmallChar0">
    <w:name w:val="Small Char"/>
    <w:qFormat/>
    <w:rsid w:val="000863C5"/>
    <w:rPr>
      <w:rFonts w:ascii="Arial Narrow" w:hAnsi="Arial Narrow" w:cs="Times New Roman"/>
      <w:color w:val="000000"/>
      <w:sz w:val="16"/>
    </w:rPr>
  </w:style>
  <w:style w:type="character" w:customStyle="1" w:styleId="CiteReal0">
    <w:name w:val="CiteReal"/>
    <w:uiPriority w:val="1"/>
    <w:qFormat/>
    <w:rsid w:val="000863C5"/>
    <w:rPr>
      <w:rFonts w:ascii="Arial" w:hAnsi="Arial"/>
      <w:b/>
      <w:sz w:val="24"/>
      <w:u w:val="single"/>
    </w:rPr>
  </w:style>
  <w:style w:type="character" w:customStyle="1" w:styleId="dropcap1">
    <w:name w:val="dropcap1"/>
    <w:rsid w:val="000863C5"/>
  </w:style>
  <w:style w:type="paragraph" w:customStyle="1" w:styleId="Style31">
    <w:name w:val="Style31"/>
    <w:basedOn w:val="Normal"/>
    <w:uiPriority w:val="99"/>
    <w:rsid w:val="000863C5"/>
    <w:pPr>
      <w:spacing w:line="197" w:lineRule="exact"/>
      <w:jc w:val="both"/>
    </w:pPr>
    <w:rPr>
      <w:rFonts w:ascii="Palatino Linotype" w:hAnsi="Palatino Linotype" w:cs="Palatino Linotype"/>
    </w:rPr>
  </w:style>
  <w:style w:type="paragraph" w:customStyle="1" w:styleId="Style42">
    <w:name w:val="Style42"/>
    <w:basedOn w:val="Normal"/>
    <w:uiPriority w:val="99"/>
    <w:rsid w:val="000863C5"/>
    <w:pPr>
      <w:spacing w:line="202" w:lineRule="exact"/>
      <w:jc w:val="both"/>
    </w:pPr>
    <w:rPr>
      <w:rFonts w:ascii="Palatino Linotype" w:hAnsi="Palatino Linotype" w:cs="Palatino Linotype"/>
    </w:rPr>
  </w:style>
  <w:style w:type="paragraph" w:customStyle="1" w:styleId="Style51">
    <w:name w:val="Style51"/>
    <w:basedOn w:val="Normal"/>
    <w:uiPriority w:val="99"/>
    <w:rsid w:val="000863C5"/>
    <w:pPr>
      <w:spacing w:line="200" w:lineRule="exact"/>
      <w:jc w:val="both"/>
    </w:pPr>
    <w:rPr>
      <w:rFonts w:ascii="Palatino Linotype" w:hAnsi="Palatino Linotype" w:cs="Palatino Linotype"/>
    </w:rPr>
  </w:style>
  <w:style w:type="character" w:customStyle="1" w:styleId="FontStyle72">
    <w:name w:val="Font Style72"/>
    <w:uiPriority w:val="99"/>
    <w:rsid w:val="000863C5"/>
    <w:rPr>
      <w:rFonts w:ascii="Cambria" w:hAnsi="Cambria" w:cs="Cambria" w:hint="default"/>
      <w:sz w:val="16"/>
      <w:szCs w:val="16"/>
    </w:rPr>
  </w:style>
  <w:style w:type="character" w:customStyle="1" w:styleId="FontStyle73">
    <w:name w:val="Font Style73"/>
    <w:uiPriority w:val="99"/>
    <w:rsid w:val="000863C5"/>
    <w:rPr>
      <w:rFonts w:ascii="Cambria" w:hAnsi="Cambria" w:cs="Cambria" w:hint="default"/>
      <w:i/>
      <w:iCs/>
      <w:sz w:val="16"/>
      <w:szCs w:val="16"/>
    </w:rPr>
  </w:style>
  <w:style w:type="character" w:customStyle="1" w:styleId="UnderlinestyleChar2">
    <w:name w:val="Underline style Char2"/>
    <w:rsid w:val="000863C5"/>
    <w:rPr>
      <w:sz w:val="22"/>
      <w:szCs w:val="24"/>
      <w:u w:val="single"/>
      <w:lang w:val="en-US" w:eastAsia="en-US" w:bidi="ar-SA"/>
    </w:rPr>
  </w:style>
  <w:style w:type="paragraph" w:customStyle="1" w:styleId="CitationCharChar">
    <w:name w:val="Citation Char Char"/>
    <w:basedOn w:val="Normal"/>
    <w:uiPriority w:val="6"/>
    <w:qFormat/>
    <w:rsid w:val="000863C5"/>
    <w:pPr>
      <w:ind w:left="1440" w:right="1440"/>
    </w:pPr>
    <w:rPr>
      <w:rFonts w:ascii="Cambria" w:eastAsia="Verdana" w:hAnsi="Cambria" w:cs="Cambria"/>
      <w:szCs w:val="20"/>
      <w:u w:val="single"/>
    </w:rPr>
  </w:style>
  <w:style w:type="character" w:customStyle="1" w:styleId="FontStyle49">
    <w:name w:val="Font Style49"/>
    <w:uiPriority w:val="99"/>
    <w:rsid w:val="000863C5"/>
    <w:rPr>
      <w:rFonts w:ascii="Cambria" w:hAnsi="Cambria" w:cs="Cambria"/>
      <w:sz w:val="20"/>
      <w:szCs w:val="20"/>
    </w:rPr>
  </w:style>
  <w:style w:type="character" w:customStyle="1" w:styleId="FontStyle50">
    <w:name w:val="Font Style50"/>
    <w:uiPriority w:val="99"/>
    <w:rsid w:val="000863C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863C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863C5"/>
    <w:rPr>
      <w:rFonts w:ascii="Cambria" w:eastAsia="Cambria" w:hAnsi="Cambria" w:cs="Cambria"/>
      <w:spacing w:val="-3"/>
      <w:szCs w:val="20"/>
    </w:rPr>
  </w:style>
  <w:style w:type="character" w:customStyle="1" w:styleId="kn">
    <w:name w:val="kn"/>
    <w:basedOn w:val="DefaultParagraphFont"/>
    <w:rsid w:val="000863C5"/>
  </w:style>
  <w:style w:type="character" w:customStyle="1" w:styleId="StyleStyleUnderlineUnderlineStyleBoldUnderlineIntenseEmphas">
    <w:name w:val="Style Style UnderlineUnderlineStyle Bold UnderlineIntense Emphas..."/>
    <w:basedOn w:val="DefaultParagraphFont"/>
    <w:rsid w:val="000863C5"/>
    <w:rPr>
      <w:b/>
      <w:bCs/>
      <w:sz w:val="26"/>
      <w:u w:val="single"/>
    </w:rPr>
  </w:style>
  <w:style w:type="character" w:customStyle="1" w:styleId="articoloinside">
    <w:name w:val="articolo_inside"/>
    <w:rsid w:val="000863C5"/>
  </w:style>
  <w:style w:type="paragraph" w:customStyle="1" w:styleId="pagetools">
    <w:name w:val="pagetools"/>
    <w:basedOn w:val="Normal"/>
    <w:rsid w:val="000863C5"/>
    <w:pPr>
      <w:spacing w:before="100" w:beforeAutospacing="1" w:after="100" w:afterAutospacing="1"/>
    </w:pPr>
    <w:rPr>
      <w:rFonts w:ascii="Cambria" w:eastAsia="Cambria" w:hAnsi="Cambria"/>
      <w:sz w:val="24"/>
    </w:rPr>
  </w:style>
  <w:style w:type="character" w:customStyle="1" w:styleId="desc">
    <w:name w:val="desc"/>
    <w:basedOn w:val="DefaultParagraphFont"/>
    <w:rsid w:val="000863C5"/>
  </w:style>
  <w:style w:type="character" w:customStyle="1" w:styleId="job">
    <w:name w:val="job"/>
    <w:basedOn w:val="DefaultParagraphFont"/>
    <w:rsid w:val="000863C5"/>
  </w:style>
  <w:style w:type="character" w:customStyle="1" w:styleId="publisher">
    <w:name w:val="publisher"/>
    <w:basedOn w:val="DefaultParagraphFont"/>
    <w:rsid w:val="000863C5"/>
  </w:style>
  <w:style w:type="character" w:customStyle="1" w:styleId="pubyear">
    <w:name w:val="pubyear"/>
    <w:basedOn w:val="DefaultParagraphFont"/>
    <w:rsid w:val="000863C5"/>
  </w:style>
  <w:style w:type="character" w:customStyle="1" w:styleId="pubcity">
    <w:name w:val="pubcity"/>
    <w:basedOn w:val="DefaultParagraphFont"/>
    <w:rsid w:val="000863C5"/>
  </w:style>
  <w:style w:type="character" w:customStyle="1" w:styleId="bodycontentlink">
    <w:name w:val="bodycontentlink"/>
    <w:basedOn w:val="DefaultParagraphFont"/>
    <w:rsid w:val="000863C5"/>
  </w:style>
  <w:style w:type="paragraph" w:customStyle="1" w:styleId="C-Text">
    <w:name w:val="C-Text"/>
    <w:basedOn w:val="Normal"/>
    <w:rsid w:val="000863C5"/>
    <w:pPr>
      <w:tabs>
        <w:tab w:val="num" w:pos="720"/>
      </w:tabs>
      <w:ind w:left="720" w:hanging="360"/>
    </w:pPr>
    <w:rPr>
      <w:rFonts w:ascii="Book Antiqua" w:hAnsi="Book Antiqua"/>
      <w:sz w:val="24"/>
    </w:rPr>
  </w:style>
  <w:style w:type="character" w:customStyle="1" w:styleId="ecdate">
    <w:name w:val="ec_date"/>
    <w:basedOn w:val="DefaultParagraphFont"/>
    <w:rsid w:val="000863C5"/>
    <w:rPr>
      <w:rFonts w:ascii="Symbol" w:hAnsi="Symbol" w:hint="default"/>
      <w:sz w:val="20"/>
      <w:szCs w:val="20"/>
      <w:shd w:val="clear" w:color="auto" w:fill="FFFFFF"/>
    </w:rPr>
  </w:style>
  <w:style w:type="paragraph" w:customStyle="1" w:styleId="ecmsonormal">
    <w:name w:val="ec_msonormal"/>
    <w:basedOn w:val="Normal"/>
    <w:rsid w:val="000863C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863C5"/>
  </w:style>
  <w:style w:type="character" w:customStyle="1" w:styleId="articleheadline">
    <w:name w:val="articleheadline"/>
    <w:basedOn w:val="DefaultParagraphFont"/>
    <w:rsid w:val="000863C5"/>
  </w:style>
  <w:style w:type="paragraph" w:customStyle="1" w:styleId="u-intro">
    <w:name w:val="u-intro"/>
    <w:basedOn w:val="Normal"/>
    <w:rsid w:val="000863C5"/>
    <w:pPr>
      <w:spacing w:before="100" w:beforeAutospacing="1" w:after="100" w:afterAutospacing="1"/>
    </w:pPr>
    <w:rPr>
      <w:sz w:val="24"/>
    </w:rPr>
  </w:style>
  <w:style w:type="character" w:customStyle="1" w:styleId="u-byline">
    <w:name w:val="u-byline"/>
    <w:basedOn w:val="DefaultParagraphFont"/>
    <w:rsid w:val="000863C5"/>
  </w:style>
  <w:style w:type="character" w:customStyle="1" w:styleId="articlebya">
    <w:name w:val="articleby_a"/>
    <w:basedOn w:val="DefaultParagraphFont"/>
    <w:rsid w:val="000863C5"/>
  </w:style>
  <w:style w:type="character" w:customStyle="1" w:styleId="popupwinby">
    <w:name w:val="popupwinby"/>
    <w:basedOn w:val="DefaultParagraphFont"/>
    <w:rsid w:val="000863C5"/>
  </w:style>
  <w:style w:type="character" w:customStyle="1" w:styleId="storyheader">
    <w:name w:val="storyheader"/>
    <w:basedOn w:val="DefaultParagraphFont"/>
    <w:rsid w:val="000863C5"/>
  </w:style>
  <w:style w:type="character" w:customStyle="1" w:styleId="marron">
    <w:name w:val="marron"/>
    <w:basedOn w:val="DefaultParagraphFont"/>
    <w:rsid w:val="000863C5"/>
  </w:style>
  <w:style w:type="paragraph" w:customStyle="1" w:styleId="StyleNormalWeb10pt">
    <w:name w:val="Style Normal (Web) + 10 pt"/>
    <w:basedOn w:val="NormalWeb"/>
    <w:next w:val="Normal"/>
    <w:rsid w:val="000863C5"/>
    <w:rPr>
      <w:rFonts w:ascii="Bookman Old Style" w:eastAsiaTheme="minorHAnsi" w:hAnsi="Bookman Old Style"/>
      <w:sz w:val="20"/>
      <w:lang w:bidi="ar-SA"/>
    </w:rPr>
  </w:style>
  <w:style w:type="character" w:customStyle="1" w:styleId="StyleNormalWeb10ptChar">
    <w:name w:val="Style Normal (Web) + 10 pt Char"/>
    <w:basedOn w:val="DefaultParagraphFont"/>
    <w:rsid w:val="000863C5"/>
    <w:rPr>
      <w:szCs w:val="24"/>
      <w:lang w:val="en-US" w:eastAsia="en-US" w:bidi="ar-SA"/>
    </w:rPr>
  </w:style>
  <w:style w:type="paragraph" w:customStyle="1" w:styleId="TagCiteShells">
    <w:name w:val="Tag/Cite/Shells"/>
    <w:basedOn w:val="Normal"/>
    <w:rsid w:val="000863C5"/>
    <w:rPr>
      <w:b/>
    </w:rPr>
  </w:style>
  <w:style w:type="paragraph" w:customStyle="1" w:styleId="DefinitionTerm">
    <w:name w:val="Definition Term"/>
    <w:basedOn w:val="Normal"/>
    <w:next w:val="Normal"/>
    <w:rsid w:val="000863C5"/>
    <w:rPr>
      <w:snapToGrid w:val="0"/>
      <w:sz w:val="24"/>
    </w:rPr>
  </w:style>
  <w:style w:type="character" w:customStyle="1" w:styleId="Style3CharChar">
    <w:name w:val="Style3 Char Char"/>
    <w:basedOn w:val="DefaultParagraphFont"/>
    <w:rsid w:val="000863C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863C5"/>
    <w:pPr>
      <w:spacing w:after="60"/>
    </w:pPr>
    <w:rPr>
      <w:rFonts w:eastAsia="Segoe UI" w:cs="Cambria"/>
      <w:caps/>
      <w:sz w:val="20"/>
      <w:lang w:eastAsia="zh-CN"/>
    </w:rPr>
  </w:style>
  <w:style w:type="character" w:customStyle="1" w:styleId="NormalChar0">
    <w:name w:val="Normal Char"/>
    <w:basedOn w:val="DefaultParagraphFont"/>
    <w:rsid w:val="000863C5"/>
    <w:rPr>
      <w:lang w:eastAsia="en-US"/>
    </w:rPr>
  </w:style>
  <w:style w:type="character" w:customStyle="1" w:styleId="BoldUnderlineChar2">
    <w:name w:val="Bold + Underline Char"/>
    <w:basedOn w:val="DefaultParagraphFont"/>
    <w:rsid w:val="000863C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863C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0863C5"/>
  </w:style>
  <w:style w:type="character" w:customStyle="1" w:styleId="CharacterStyle7">
    <w:name w:val="Character Style 7"/>
    <w:rsid w:val="000863C5"/>
    <w:rPr>
      <w:rFonts w:ascii="Trebuchet MS" w:hAnsi="Trebuchet MS" w:cs="Trebuchet MS"/>
      <w:sz w:val="20"/>
      <w:szCs w:val="20"/>
      <w:u w:val="single"/>
    </w:rPr>
  </w:style>
  <w:style w:type="character" w:customStyle="1" w:styleId="StyleStyle4Char">
    <w:name w:val="Style Style4 + Char"/>
    <w:basedOn w:val="DefaultParagraphFont"/>
    <w:rsid w:val="000863C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863C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863C5"/>
    <w:rPr>
      <w:rFonts w:ascii="Symbol" w:hAnsi="Symbol"/>
      <w:sz w:val="21"/>
      <w:szCs w:val="21"/>
      <w:u w:val="thick"/>
    </w:rPr>
  </w:style>
  <w:style w:type="character" w:customStyle="1" w:styleId="UnderlinedEvidenceCharChar">
    <w:name w:val="Underlined Evidence Char Char"/>
    <w:basedOn w:val="DefaultParagraphFont"/>
    <w:rsid w:val="000863C5"/>
    <w:rPr>
      <w:rFonts w:ascii="Symbol" w:hAnsi="Symbol"/>
      <w:sz w:val="21"/>
      <w:szCs w:val="21"/>
      <w:u w:val="thick"/>
      <w:lang w:val="en-US" w:eastAsia="en-US" w:bidi="ar-SA"/>
    </w:rPr>
  </w:style>
  <w:style w:type="character" w:styleId="PlaceholderText">
    <w:name w:val="Placeholder Text"/>
    <w:basedOn w:val="DefaultParagraphFont"/>
    <w:uiPriority w:val="99"/>
    <w:rsid w:val="000863C5"/>
    <w:rPr>
      <w:color w:val="808080"/>
    </w:rPr>
  </w:style>
  <w:style w:type="paragraph" w:customStyle="1" w:styleId="Cite8">
    <w:name w:val="Cite8"/>
    <w:basedOn w:val="Normal"/>
    <w:autoRedefine/>
    <w:qFormat/>
    <w:rsid w:val="000863C5"/>
    <w:rPr>
      <w:rFonts w:ascii="Trebuchet MS" w:eastAsia="Verdana" w:hAnsi="Trebuchet MS" w:cs="Cambria"/>
    </w:rPr>
  </w:style>
  <w:style w:type="paragraph" w:customStyle="1" w:styleId="8font">
    <w:name w:val="8font"/>
    <w:basedOn w:val="Normal"/>
    <w:next w:val="Normal"/>
    <w:autoRedefine/>
    <w:rsid w:val="000863C5"/>
    <w:rPr>
      <w:rFonts w:eastAsia="Cambria Math" w:cs="Cambria"/>
      <w:szCs w:val="16"/>
    </w:rPr>
  </w:style>
  <w:style w:type="character" w:customStyle="1" w:styleId="NoterefInText">
    <w:name w:val="_NoterefInText"/>
    <w:uiPriority w:val="99"/>
    <w:rsid w:val="000863C5"/>
    <w:rPr>
      <w:rFonts w:cs="AKDPE C+ Utopia"/>
      <w:color w:val="000000"/>
    </w:rPr>
  </w:style>
  <w:style w:type="character" w:customStyle="1" w:styleId="postauthor">
    <w:name w:val="postauthor"/>
    <w:basedOn w:val="DefaultParagraphFont"/>
    <w:rsid w:val="000863C5"/>
  </w:style>
  <w:style w:type="paragraph" w:customStyle="1" w:styleId="notes-source-hasnotes">
    <w:name w:val="notes-source-hasnotes"/>
    <w:basedOn w:val="Normal"/>
    <w:rsid w:val="000863C5"/>
    <w:pPr>
      <w:spacing w:before="100" w:beforeAutospacing="1" w:after="100" w:afterAutospacing="1"/>
    </w:pPr>
    <w:rPr>
      <w:rFonts w:ascii="Tahoma" w:hAnsi="Tahoma"/>
      <w:szCs w:val="20"/>
    </w:rPr>
  </w:style>
  <w:style w:type="character" w:customStyle="1" w:styleId="span">
    <w:name w:val="span"/>
    <w:basedOn w:val="DefaultParagraphFont"/>
    <w:rsid w:val="000863C5"/>
  </w:style>
  <w:style w:type="character" w:customStyle="1" w:styleId="maintitle">
    <w:name w:val="maintitle"/>
    <w:basedOn w:val="DefaultParagraphFont"/>
    <w:rsid w:val="000863C5"/>
  </w:style>
  <w:style w:type="character" w:customStyle="1" w:styleId="thirdparty-logo">
    <w:name w:val="thirdparty-logo"/>
    <w:basedOn w:val="DefaultParagraphFont"/>
    <w:rsid w:val="000863C5"/>
  </w:style>
  <w:style w:type="character" w:customStyle="1" w:styleId="posted">
    <w:name w:val="posted"/>
    <w:basedOn w:val="DefaultParagraphFont"/>
    <w:rsid w:val="000863C5"/>
  </w:style>
  <w:style w:type="character" w:customStyle="1" w:styleId="ticker">
    <w:name w:val="ticker"/>
    <w:basedOn w:val="DefaultParagraphFont"/>
    <w:rsid w:val="000863C5"/>
  </w:style>
  <w:style w:type="paragraph" w:customStyle="1" w:styleId="articlemeta">
    <w:name w:val="articlemeta"/>
    <w:basedOn w:val="Normal"/>
    <w:rsid w:val="000863C5"/>
    <w:pPr>
      <w:spacing w:before="100" w:beforeAutospacing="1" w:after="100" w:afterAutospacing="1"/>
    </w:pPr>
    <w:rPr>
      <w:rFonts w:ascii="Tahoma" w:hAnsi="Tahoma"/>
      <w:szCs w:val="20"/>
    </w:rPr>
  </w:style>
  <w:style w:type="character" w:customStyle="1" w:styleId="vcard">
    <w:name w:val="vcard"/>
    <w:basedOn w:val="DefaultParagraphFont"/>
    <w:rsid w:val="000863C5"/>
  </w:style>
  <w:style w:type="character" w:customStyle="1" w:styleId="print-footnote">
    <w:name w:val="print-footnote"/>
    <w:basedOn w:val="DefaultParagraphFont"/>
    <w:rsid w:val="000863C5"/>
  </w:style>
  <w:style w:type="character" w:customStyle="1" w:styleId="datestring">
    <w:name w:val="datestring"/>
    <w:basedOn w:val="DefaultParagraphFont"/>
    <w:rsid w:val="000863C5"/>
  </w:style>
  <w:style w:type="paragraph" w:customStyle="1" w:styleId="noindent0">
    <w:name w:val="no_indent"/>
    <w:basedOn w:val="Normal"/>
    <w:rsid w:val="000863C5"/>
    <w:pPr>
      <w:spacing w:before="100" w:beforeAutospacing="1" w:after="100" w:afterAutospacing="1"/>
    </w:pPr>
    <w:rPr>
      <w:rFonts w:ascii="Tahoma" w:hAnsi="Tahoma"/>
      <w:szCs w:val="20"/>
    </w:rPr>
  </w:style>
  <w:style w:type="character" w:customStyle="1" w:styleId="email">
    <w:name w:val="email"/>
    <w:basedOn w:val="DefaultParagraphFont"/>
    <w:rsid w:val="000863C5"/>
  </w:style>
  <w:style w:type="paragraph" w:customStyle="1" w:styleId="left">
    <w:name w:val="left"/>
    <w:basedOn w:val="Normal"/>
    <w:rsid w:val="000863C5"/>
    <w:pPr>
      <w:spacing w:before="100" w:beforeAutospacing="1" w:after="100" w:afterAutospacing="1"/>
    </w:pPr>
    <w:rPr>
      <w:rFonts w:ascii="Tahoma" w:hAnsi="Tahoma"/>
      <w:szCs w:val="20"/>
    </w:rPr>
  </w:style>
  <w:style w:type="paragraph" w:customStyle="1" w:styleId="right">
    <w:name w:val="right"/>
    <w:basedOn w:val="Normal"/>
    <w:rsid w:val="000863C5"/>
    <w:pPr>
      <w:spacing w:before="100" w:beforeAutospacing="1" w:after="100" w:afterAutospacing="1"/>
    </w:pPr>
    <w:rPr>
      <w:rFonts w:ascii="Tahoma" w:hAnsi="Tahoma"/>
      <w:szCs w:val="20"/>
    </w:rPr>
  </w:style>
  <w:style w:type="character" w:customStyle="1" w:styleId="gptad">
    <w:name w:val="gptad"/>
    <w:basedOn w:val="DefaultParagraphFont"/>
    <w:rsid w:val="000863C5"/>
  </w:style>
  <w:style w:type="paragraph" w:customStyle="1" w:styleId="creditpostedmodified">
    <w:name w:val="credit_posted_modified"/>
    <w:basedOn w:val="Normal"/>
    <w:rsid w:val="000863C5"/>
    <w:pPr>
      <w:spacing w:before="100" w:beforeAutospacing="1" w:after="100" w:afterAutospacing="1"/>
    </w:pPr>
    <w:rPr>
      <w:rFonts w:ascii="Tahoma" w:hAnsi="Tahoma"/>
      <w:szCs w:val="20"/>
    </w:rPr>
  </w:style>
  <w:style w:type="character" w:customStyle="1" w:styleId="creditline">
    <w:name w:val="creditline"/>
    <w:basedOn w:val="DefaultParagraphFont"/>
    <w:rsid w:val="000863C5"/>
  </w:style>
  <w:style w:type="character" w:customStyle="1" w:styleId="grd">
    <w:name w:val="grd"/>
    <w:basedOn w:val="DefaultParagraphFont"/>
    <w:rsid w:val="000863C5"/>
  </w:style>
  <w:style w:type="paragraph" w:customStyle="1" w:styleId="hs-text-container">
    <w:name w:val="hs-text-container"/>
    <w:basedOn w:val="Normal"/>
    <w:rsid w:val="000863C5"/>
    <w:pPr>
      <w:spacing w:before="100" w:beforeAutospacing="1" w:after="100" w:afterAutospacing="1"/>
    </w:pPr>
    <w:rPr>
      <w:rFonts w:ascii="Tahoma" w:hAnsi="Tahoma"/>
      <w:szCs w:val="20"/>
    </w:rPr>
  </w:style>
  <w:style w:type="character" w:customStyle="1" w:styleId="created">
    <w:name w:val="created"/>
    <w:basedOn w:val="DefaultParagraphFont"/>
    <w:rsid w:val="000863C5"/>
  </w:style>
  <w:style w:type="character" w:customStyle="1" w:styleId="changed">
    <w:name w:val="changed"/>
    <w:basedOn w:val="DefaultParagraphFont"/>
    <w:rsid w:val="000863C5"/>
  </w:style>
  <w:style w:type="character" w:customStyle="1" w:styleId="article-author-name">
    <w:name w:val="article-author-name"/>
    <w:basedOn w:val="DefaultParagraphFont"/>
    <w:rsid w:val="000863C5"/>
  </w:style>
  <w:style w:type="character" w:customStyle="1" w:styleId="bioexcerpt">
    <w:name w:val="bio_excerpt"/>
    <w:basedOn w:val="DefaultParagraphFont"/>
    <w:rsid w:val="000863C5"/>
  </w:style>
  <w:style w:type="character" w:customStyle="1" w:styleId="commentcount">
    <w:name w:val="comment_count"/>
    <w:basedOn w:val="DefaultParagraphFont"/>
    <w:rsid w:val="000863C5"/>
  </w:style>
  <w:style w:type="character" w:customStyle="1" w:styleId="searchtermshighlighted">
    <w:name w:val="searchtermshighlighted"/>
    <w:basedOn w:val="DefaultParagraphFont"/>
    <w:rsid w:val="000863C5"/>
  </w:style>
  <w:style w:type="character" w:customStyle="1" w:styleId="contributornametrigger">
    <w:name w:val="contributornametrigger"/>
    <w:basedOn w:val="DefaultParagraphFont"/>
    <w:rsid w:val="000863C5"/>
  </w:style>
  <w:style w:type="character" w:customStyle="1" w:styleId="bylinepipe">
    <w:name w:val="bylinepipe"/>
    <w:basedOn w:val="DefaultParagraphFont"/>
    <w:rsid w:val="000863C5"/>
  </w:style>
  <w:style w:type="character" w:customStyle="1" w:styleId="lucenesearchresulturlb">
    <w:name w:val="lucene_search_result_url_b"/>
    <w:basedOn w:val="DefaultParagraphFont"/>
    <w:rsid w:val="000863C5"/>
  </w:style>
  <w:style w:type="character" w:customStyle="1" w:styleId="faculty-title">
    <w:name w:val="faculty-title"/>
    <w:basedOn w:val="DefaultParagraphFont"/>
    <w:rsid w:val="000863C5"/>
  </w:style>
  <w:style w:type="character" w:customStyle="1" w:styleId="count">
    <w:name w:val="count"/>
    <w:basedOn w:val="DefaultParagraphFont"/>
    <w:rsid w:val="000863C5"/>
  </w:style>
  <w:style w:type="character" w:customStyle="1" w:styleId="volume">
    <w:name w:val="volume"/>
    <w:basedOn w:val="DefaultParagraphFont"/>
    <w:rsid w:val="000863C5"/>
  </w:style>
  <w:style w:type="character" w:customStyle="1" w:styleId="issue">
    <w:name w:val="issue"/>
    <w:basedOn w:val="DefaultParagraphFont"/>
    <w:rsid w:val="000863C5"/>
  </w:style>
  <w:style w:type="character" w:customStyle="1" w:styleId="pages">
    <w:name w:val="pages"/>
    <w:basedOn w:val="DefaultParagraphFont"/>
    <w:rsid w:val="000863C5"/>
  </w:style>
  <w:style w:type="character" w:customStyle="1" w:styleId="field-content">
    <w:name w:val="field-content"/>
    <w:basedOn w:val="DefaultParagraphFont"/>
    <w:rsid w:val="000863C5"/>
  </w:style>
  <w:style w:type="character" w:customStyle="1" w:styleId="person">
    <w:name w:val="person"/>
    <w:basedOn w:val="DefaultParagraphFont"/>
    <w:rsid w:val="000863C5"/>
  </w:style>
  <w:style w:type="character" w:customStyle="1" w:styleId="corresponding">
    <w:name w:val="corresponding"/>
    <w:basedOn w:val="DefaultParagraphFont"/>
    <w:rsid w:val="000863C5"/>
  </w:style>
  <w:style w:type="character" w:customStyle="1" w:styleId="entry-date">
    <w:name w:val="entry-date"/>
    <w:basedOn w:val="DefaultParagraphFont"/>
    <w:rsid w:val="000863C5"/>
  </w:style>
  <w:style w:type="paragraph" w:customStyle="1" w:styleId="entry-meta">
    <w:name w:val="entry-meta"/>
    <w:basedOn w:val="Normal"/>
    <w:rsid w:val="000863C5"/>
    <w:pPr>
      <w:spacing w:before="100" w:beforeAutospacing="1" w:after="100" w:afterAutospacing="1"/>
    </w:pPr>
    <w:rPr>
      <w:rFonts w:ascii="Tahoma" w:hAnsi="Tahoma"/>
      <w:szCs w:val="20"/>
    </w:rPr>
  </w:style>
  <w:style w:type="character" w:customStyle="1" w:styleId="post-time">
    <w:name w:val="post-time"/>
    <w:basedOn w:val="DefaultParagraphFont"/>
    <w:rsid w:val="000863C5"/>
  </w:style>
  <w:style w:type="character" w:customStyle="1" w:styleId="post-category">
    <w:name w:val="post-category"/>
    <w:basedOn w:val="DefaultParagraphFont"/>
    <w:rsid w:val="000863C5"/>
  </w:style>
  <w:style w:type="character" w:customStyle="1" w:styleId="post-author">
    <w:name w:val="post-author"/>
    <w:basedOn w:val="DefaultParagraphFont"/>
    <w:rsid w:val="000863C5"/>
  </w:style>
  <w:style w:type="character" w:customStyle="1" w:styleId="A10">
    <w:name w:val="A10"/>
    <w:uiPriority w:val="99"/>
    <w:rsid w:val="000863C5"/>
    <w:rPr>
      <w:rFonts w:cs="MS Mincho"/>
      <w:color w:val="000000"/>
      <w:sz w:val="11"/>
      <w:szCs w:val="11"/>
    </w:rPr>
  </w:style>
  <w:style w:type="paragraph" w:customStyle="1" w:styleId="Pa10">
    <w:name w:val="Pa10"/>
    <w:basedOn w:val="Default"/>
    <w:next w:val="Default"/>
    <w:uiPriority w:val="99"/>
    <w:rsid w:val="000863C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863C5"/>
    <w:pPr>
      <w:widowControl w:val="0"/>
      <w:spacing w:line="241" w:lineRule="atLeast"/>
    </w:pPr>
    <w:rPr>
      <w:rFonts w:ascii="Verdana" w:eastAsiaTheme="minorEastAsia" w:hAnsi="Verdana" w:cs="Cambria"/>
      <w:color w:val="auto"/>
    </w:rPr>
  </w:style>
  <w:style w:type="character" w:customStyle="1" w:styleId="A9">
    <w:name w:val="A9"/>
    <w:uiPriority w:val="99"/>
    <w:rsid w:val="000863C5"/>
    <w:rPr>
      <w:rFonts w:cs="MS Mincho"/>
      <w:color w:val="000000"/>
      <w:sz w:val="14"/>
      <w:szCs w:val="14"/>
    </w:rPr>
  </w:style>
  <w:style w:type="paragraph" w:customStyle="1" w:styleId="articledetails">
    <w:name w:val="articledetails"/>
    <w:basedOn w:val="Normal"/>
    <w:rsid w:val="000863C5"/>
    <w:pPr>
      <w:spacing w:before="100" w:beforeAutospacing="1" w:after="100" w:afterAutospacing="1"/>
    </w:pPr>
    <w:rPr>
      <w:rFonts w:ascii="Tahoma" w:hAnsi="Tahoma"/>
      <w:szCs w:val="20"/>
    </w:rPr>
  </w:style>
  <w:style w:type="character" w:customStyle="1" w:styleId="posted-and-updated">
    <w:name w:val="posted-and-updated"/>
    <w:basedOn w:val="DefaultParagraphFont"/>
    <w:rsid w:val="000863C5"/>
  </w:style>
  <w:style w:type="paragraph" w:customStyle="1" w:styleId="aff">
    <w:name w:val="aff"/>
    <w:basedOn w:val="Normal"/>
    <w:rsid w:val="000863C5"/>
    <w:pPr>
      <w:spacing w:before="100" w:beforeAutospacing="1" w:after="100" w:afterAutospacing="1"/>
    </w:pPr>
    <w:rPr>
      <w:rFonts w:ascii="Tahoma" w:hAnsi="Tahoma"/>
      <w:szCs w:val="20"/>
    </w:rPr>
  </w:style>
  <w:style w:type="character" w:customStyle="1" w:styleId="entry-author">
    <w:name w:val="entry-author"/>
    <w:basedOn w:val="DefaultParagraphFont"/>
    <w:rsid w:val="000863C5"/>
  </w:style>
  <w:style w:type="character" w:customStyle="1" w:styleId="entry-author-name">
    <w:name w:val="entry-author-name"/>
    <w:basedOn w:val="DefaultParagraphFont"/>
    <w:rsid w:val="000863C5"/>
  </w:style>
  <w:style w:type="character" w:customStyle="1" w:styleId="arial11">
    <w:name w:val="arial_11"/>
    <w:basedOn w:val="DefaultParagraphFont"/>
    <w:rsid w:val="000863C5"/>
  </w:style>
  <w:style w:type="character" w:customStyle="1" w:styleId="contrib-degrees">
    <w:name w:val="contrib-degrees"/>
    <w:basedOn w:val="DefaultParagraphFont"/>
    <w:rsid w:val="000863C5"/>
  </w:style>
  <w:style w:type="character" w:customStyle="1" w:styleId="contrib-on-behalf-of">
    <w:name w:val="contrib-on-behalf-of"/>
    <w:basedOn w:val="DefaultParagraphFont"/>
    <w:rsid w:val="000863C5"/>
  </w:style>
  <w:style w:type="character" w:customStyle="1" w:styleId="pubtime">
    <w:name w:val="pubtime"/>
    <w:basedOn w:val="DefaultParagraphFont"/>
    <w:rsid w:val="000863C5"/>
  </w:style>
  <w:style w:type="character" w:customStyle="1" w:styleId="time">
    <w:name w:val="time"/>
    <w:basedOn w:val="DefaultParagraphFont"/>
    <w:rsid w:val="000863C5"/>
  </w:style>
  <w:style w:type="character" w:customStyle="1" w:styleId="fbcommentscount">
    <w:name w:val="fb_comments_count"/>
    <w:basedOn w:val="DefaultParagraphFont"/>
    <w:rsid w:val="000863C5"/>
  </w:style>
  <w:style w:type="character" w:customStyle="1" w:styleId="stsharethiscustom">
    <w:name w:val="st_sharethis_custom"/>
    <w:basedOn w:val="DefaultParagraphFont"/>
    <w:rsid w:val="000863C5"/>
  </w:style>
  <w:style w:type="paragraph" w:customStyle="1" w:styleId="permalinkable">
    <w:name w:val="permalinkable"/>
    <w:basedOn w:val="Normal"/>
    <w:rsid w:val="000863C5"/>
    <w:pPr>
      <w:spacing w:before="100" w:beforeAutospacing="1" w:after="100" w:afterAutospacing="1"/>
    </w:pPr>
    <w:rPr>
      <w:rFonts w:ascii="Tahoma" w:hAnsi="Tahoma"/>
      <w:szCs w:val="20"/>
    </w:rPr>
  </w:style>
  <w:style w:type="character" w:customStyle="1" w:styleId="post-date">
    <w:name w:val="post-date"/>
    <w:basedOn w:val="DefaultParagraphFont"/>
    <w:rsid w:val="000863C5"/>
  </w:style>
  <w:style w:type="character" w:customStyle="1" w:styleId="link-external">
    <w:name w:val="link-external"/>
    <w:basedOn w:val="DefaultParagraphFont"/>
    <w:rsid w:val="000863C5"/>
  </w:style>
  <w:style w:type="character" w:customStyle="1" w:styleId="articleauthor">
    <w:name w:val="article_author"/>
    <w:basedOn w:val="DefaultParagraphFont"/>
    <w:rsid w:val="000863C5"/>
  </w:style>
  <w:style w:type="character" w:customStyle="1" w:styleId="articleissue">
    <w:name w:val="article_issue"/>
    <w:basedOn w:val="DefaultParagraphFont"/>
    <w:rsid w:val="000863C5"/>
  </w:style>
  <w:style w:type="character" w:customStyle="1" w:styleId="a-size-large">
    <w:name w:val="a-size-large"/>
    <w:basedOn w:val="DefaultParagraphFont"/>
    <w:rsid w:val="000863C5"/>
  </w:style>
  <w:style w:type="character" w:customStyle="1" w:styleId="a-size-medium">
    <w:name w:val="a-size-medium"/>
    <w:basedOn w:val="DefaultParagraphFont"/>
    <w:rsid w:val="000863C5"/>
  </w:style>
  <w:style w:type="character" w:customStyle="1" w:styleId="contribution">
    <w:name w:val="contribution"/>
    <w:basedOn w:val="DefaultParagraphFont"/>
    <w:rsid w:val="000863C5"/>
  </w:style>
  <w:style w:type="character" w:customStyle="1" w:styleId="a-color-secondary">
    <w:name w:val="a-color-secondary"/>
    <w:basedOn w:val="DefaultParagraphFont"/>
    <w:rsid w:val="000863C5"/>
  </w:style>
  <w:style w:type="paragraph" w:customStyle="1" w:styleId="sbyline">
    <w:name w:val="sbyline"/>
    <w:basedOn w:val="Normal"/>
    <w:rsid w:val="000863C5"/>
    <w:pPr>
      <w:spacing w:before="100" w:beforeAutospacing="1" w:after="100" w:afterAutospacing="1"/>
    </w:pPr>
    <w:rPr>
      <w:rFonts w:ascii="Tahoma" w:hAnsi="Tahoma"/>
      <w:szCs w:val="20"/>
    </w:rPr>
  </w:style>
  <w:style w:type="character" w:customStyle="1" w:styleId="ui-author">
    <w:name w:val="ui-author"/>
    <w:basedOn w:val="DefaultParagraphFont"/>
    <w:rsid w:val="000863C5"/>
  </w:style>
  <w:style w:type="character" w:customStyle="1" w:styleId="ui-staffline">
    <w:name w:val="ui-staffline"/>
    <w:basedOn w:val="DefaultParagraphFont"/>
    <w:rsid w:val="000863C5"/>
  </w:style>
  <w:style w:type="paragraph" w:customStyle="1" w:styleId="promotion-tag-p">
    <w:name w:val="promotion-tag-p"/>
    <w:basedOn w:val="Normal"/>
    <w:rsid w:val="000863C5"/>
    <w:pPr>
      <w:spacing w:before="100" w:beforeAutospacing="1" w:after="100" w:afterAutospacing="1"/>
    </w:pPr>
    <w:rPr>
      <w:rFonts w:ascii="Tahoma" w:hAnsi="Tahoma"/>
      <w:szCs w:val="20"/>
    </w:rPr>
  </w:style>
  <w:style w:type="paragraph" w:customStyle="1" w:styleId="heading">
    <w:name w:val="heading"/>
    <w:basedOn w:val="Normal"/>
    <w:rsid w:val="000863C5"/>
    <w:pPr>
      <w:spacing w:before="100" w:beforeAutospacing="1" w:after="100" w:afterAutospacing="1"/>
    </w:pPr>
    <w:rPr>
      <w:rFonts w:ascii="Tahoma" w:hAnsi="Tahoma"/>
      <w:szCs w:val="20"/>
    </w:rPr>
  </w:style>
  <w:style w:type="character" w:customStyle="1" w:styleId="value">
    <w:name w:val="value"/>
    <w:basedOn w:val="DefaultParagraphFont"/>
    <w:rsid w:val="000863C5"/>
  </w:style>
  <w:style w:type="character" w:customStyle="1" w:styleId="specialissuelabel">
    <w:name w:val="specialissuelabel"/>
    <w:basedOn w:val="DefaultParagraphFont"/>
    <w:rsid w:val="000863C5"/>
  </w:style>
  <w:style w:type="character" w:customStyle="1" w:styleId="referencediv">
    <w:name w:val="referencediv"/>
    <w:basedOn w:val="DefaultParagraphFont"/>
    <w:rsid w:val="000863C5"/>
  </w:style>
  <w:style w:type="character" w:customStyle="1" w:styleId="wp-smiley">
    <w:name w:val="wp-smiley"/>
    <w:basedOn w:val="DefaultParagraphFont"/>
    <w:rsid w:val="000863C5"/>
  </w:style>
  <w:style w:type="character" w:customStyle="1" w:styleId="meta-prep">
    <w:name w:val="meta-prep"/>
    <w:basedOn w:val="DefaultParagraphFont"/>
    <w:rsid w:val="000863C5"/>
  </w:style>
  <w:style w:type="character" w:customStyle="1" w:styleId="artjournal">
    <w:name w:val="art_journal"/>
    <w:basedOn w:val="DefaultParagraphFont"/>
    <w:rsid w:val="000863C5"/>
  </w:style>
  <w:style w:type="character" w:customStyle="1" w:styleId="artdatevolumeissuepart">
    <w:name w:val="art_datevolumeissuepart"/>
    <w:basedOn w:val="DefaultParagraphFont"/>
    <w:rsid w:val="000863C5"/>
  </w:style>
  <w:style w:type="character" w:customStyle="1" w:styleId="artpages">
    <w:name w:val="art_pages"/>
    <w:basedOn w:val="DefaultParagraphFont"/>
    <w:rsid w:val="000863C5"/>
  </w:style>
  <w:style w:type="character" w:customStyle="1" w:styleId="singlehighlightclass">
    <w:name w:val="single_highlight_class"/>
    <w:basedOn w:val="DefaultParagraphFont"/>
    <w:rsid w:val="000863C5"/>
  </w:style>
  <w:style w:type="character" w:customStyle="1" w:styleId="degree">
    <w:name w:val="degree"/>
    <w:basedOn w:val="DefaultParagraphFont"/>
    <w:rsid w:val="000863C5"/>
  </w:style>
  <w:style w:type="character" w:customStyle="1" w:styleId="major">
    <w:name w:val="major"/>
    <w:basedOn w:val="DefaultParagraphFont"/>
    <w:rsid w:val="000863C5"/>
  </w:style>
  <w:style w:type="character" w:customStyle="1" w:styleId="authors">
    <w:name w:val="authors"/>
    <w:basedOn w:val="DefaultParagraphFont"/>
    <w:rsid w:val="000863C5"/>
  </w:style>
  <w:style w:type="character" w:customStyle="1" w:styleId="views">
    <w:name w:val="views"/>
    <w:basedOn w:val="DefaultParagraphFont"/>
    <w:rsid w:val="000863C5"/>
  </w:style>
  <w:style w:type="character" w:customStyle="1" w:styleId="stmainservices">
    <w:name w:val="stmainservices"/>
    <w:basedOn w:val="DefaultParagraphFont"/>
    <w:rsid w:val="000863C5"/>
  </w:style>
  <w:style w:type="character" w:customStyle="1" w:styleId="stbubblehcount">
    <w:name w:val="stbubble_hcount"/>
    <w:basedOn w:val="DefaultParagraphFont"/>
    <w:rsid w:val="000863C5"/>
  </w:style>
  <w:style w:type="paragraph" w:customStyle="1" w:styleId="Document">
    <w:name w:val="_Document"/>
    <w:basedOn w:val="Default"/>
    <w:next w:val="Default"/>
    <w:uiPriority w:val="99"/>
    <w:rsid w:val="000863C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863C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863C5"/>
    <w:pPr>
      <w:widowControl w:val="0"/>
    </w:pPr>
    <w:rPr>
      <w:rFonts w:ascii="AKDPE C+ Utopia" w:eastAsiaTheme="minorEastAsia" w:hAnsi="AKDPE C+ Utopia" w:cs="Cambria"/>
      <w:color w:val="auto"/>
    </w:rPr>
  </w:style>
  <w:style w:type="paragraph" w:customStyle="1" w:styleId="collapsed-hide">
    <w:name w:val="collapsed-hide"/>
    <w:basedOn w:val="Normal"/>
    <w:rsid w:val="000863C5"/>
    <w:pPr>
      <w:spacing w:before="100" w:beforeAutospacing="1" w:after="100" w:afterAutospacing="1"/>
    </w:pPr>
    <w:rPr>
      <w:rFonts w:ascii="Tahoma" w:hAnsi="Tahoma"/>
      <w:szCs w:val="20"/>
    </w:rPr>
  </w:style>
  <w:style w:type="paragraph" w:customStyle="1" w:styleId="Pa7">
    <w:name w:val="Pa7"/>
    <w:basedOn w:val="Default"/>
    <w:next w:val="Default"/>
    <w:uiPriority w:val="99"/>
    <w:rsid w:val="000863C5"/>
    <w:pPr>
      <w:widowControl w:val="0"/>
      <w:spacing w:line="211" w:lineRule="atLeast"/>
    </w:pPr>
    <w:rPr>
      <w:rFonts w:ascii="Courier New" w:eastAsiaTheme="minorEastAsia" w:hAnsi="Courier New" w:cs="Cambria"/>
      <w:color w:val="auto"/>
    </w:rPr>
  </w:style>
  <w:style w:type="paragraph" w:customStyle="1" w:styleId="odd">
    <w:name w:val="odd"/>
    <w:basedOn w:val="Normal"/>
    <w:rsid w:val="000863C5"/>
    <w:pPr>
      <w:spacing w:before="100" w:beforeAutospacing="1" w:after="100" w:afterAutospacing="1"/>
    </w:pPr>
    <w:rPr>
      <w:rFonts w:ascii="Tahoma" w:hAnsi="Tahoma"/>
      <w:szCs w:val="20"/>
    </w:rPr>
  </w:style>
  <w:style w:type="character" w:customStyle="1" w:styleId="article-date">
    <w:name w:val="article-date"/>
    <w:basedOn w:val="DefaultParagraphFont"/>
    <w:rsid w:val="000863C5"/>
  </w:style>
  <w:style w:type="character" w:customStyle="1" w:styleId="article-author">
    <w:name w:val="article-author"/>
    <w:basedOn w:val="DefaultParagraphFont"/>
    <w:rsid w:val="000863C5"/>
  </w:style>
  <w:style w:type="character" w:customStyle="1" w:styleId="tolocaltime">
    <w:name w:val="tolocaltime"/>
    <w:basedOn w:val="DefaultParagraphFont"/>
    <w:rsid w:val="000863C5"/>
  </w:style>
  <w:style w:type="character" w:customStyle="1" w:styleId="pb-byline">
    <w:name w:val="pb-byline"/>
    <w:basedOn w:val="DefaultParagraphFont"/>
    <w:rsid w:val="000863C5"/>
  </w:style>
  <w:style w:type="character" w:customStyle="1" w:styleId="pb-timestamp">
    <w:name w:val="pb-timestamp"/>
    <w:basedOn w:val="DefaultParagraphFont"/>
    <w:rsid w:val="000863C5"/>
  </w:style>
  <w:style w:type="paragraph" w:customStyle="1" w:styleId="Pa8">
    <w:name w:val="Pa8"/>
    <w:basedOn w:val="Default"/>
    <w:next w:val="Default"/>
    <w:uiPriority w:val="99"/>
    <w:rsid w:val="000863C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863C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863C5"/>
  </w:style>
  <w:style w:type="character" w:customStyle="1" w:styleId="even">
    <w:name w:val="even"/>
    <w:basedOn w:val="DefaultParagraphFont"/>
    <w:rsid w:val="000863C5"/>
  </w:style>
  <w:style w:type="paragraph" w:customStyle="1" w:styleId="volissue">
    <w:name w:val="volissue"/>
    <w:basedOn w:val="Normal"/>
    <w:rsid w:val="000863C5"/>
    <w:pPr>
      <w:spacing w:before="100" w:beforeAutospacing="1" w:after="100" w:afterAutospacing="1"/>
    </w:pPr>
    <w:rPr>
      <w:rFonts w:ascii="Tahoma" w:hAnsi="Tahoma"/>
      <w:szCs w:val="20"/>
    </w:rPr>
  </w:style>
  <w:style w:type="character" w:customStyle="1" w:styleId="view-count">
    <w:name w:val="view-count"/>
    <w:basedOn w:val="DefaultParagraphFont"/>
    <w:rsid w:val="000863C5"/>
  </w:style>
  <w:style w:type="character" w:customStyle="1" w:styleId="tChar">
    <w:name w:val="t Char"/>
    <w:rsid w:val="000863C5"/>
    <w:rPr>
      <w:rFonts w:ascii="Georgia" w:eastAsia="Times New Roman" w:hAnsi="Georgia" w:cs="Calibri"/>
      <w:b/>
      <w:lang w:val="x-none" w:eastAsia="x-none"/>
    </w:rPr>
  </w:style>
  <w:style w:type="paragraph" w:customStyle="1" w:styleId="BoldUnderlineChar20">
    <w:name w:val="BoldUnderline Char2"/>
    <w:link w:val="BoldUnderlineChar2Char"/>
    <w:rsid w:val="000863C5"/>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863C5"/>
    <w:rPr>
      <w:rFonts w:ascii="Times New Roman" w:eastAsia="Times New Roman" w:hAnsi="Times New Roman" w:cs="Times New Roman"/>
      <w:b/>
      <w:sz w:val="20"/>
      <w:szCs w:val="24"/>
      <w:u w:val="single"/>
    </w:rPr>
  </w:style>
  <w:style w:type="character" w:customStyle="1" w:styleId="UnderlineCharChar4">
    <w:name w:val="Underline Char Char4"/>
    <w:rsid w:val="000863C5"/>
    <w:rPr>
      <w:szCs w:val="24"/>
      <w:u w:val="single"/>
      <w:lang w:val="en-US" w:eastAsia="en-US" w:bidi="ar-SA"/>
    </w:rPr>
  </w:style>
  <w:style w:type="character" w:customStyle="1" w:styleId="BoldUnderlineCharChar3">
    <w:name w:val="BoldUnderline Char Char3"/>
    <w:rsid w:val="000863C5"/>
    <w:rPr>
      <w:b/>
      <w:szCs w:val="24"/>
      <w:u w:val="single"/>
      <w:lang w:val="en-US" w:eastAsia="en-US" w:bidi="ar-SA"/>
    </w:rPr>
  </w:style>
  <w:style w:type="character" w:customStyle="1" w:styleId="BoldUnderlineCharChar2">
    <w:name w:val="BoldUnderline Char Char2"/>
    <w:rsid w:val="000863C5"/>
    <w:rPr>
      <w:b/>
      <w:szCs w:val="24"/>
      <w:u w:val="single"/>
      <w:lang w:val="en-US" w:eastAsia="en-US" w:bidi="ar-SA"/>
    </w:rPr>
  </w:style>
  <w:style w:type="paragraph" w:customStyle="1" w:styleId="UnderlineCard0">
    <w:name w:val="UnderlineCard"/>
    <w:basedOn w:val="Heading3"/>
    <w:link w:val="UnderlineCardChar"/>
    <w:qFormat/>
    <w:rsid w:val="000863C5"/>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0863C5"/>
    <w:rPr>
      <w:rFonts w:eastAsia="Calibri" w:cs="Times New Roman"/>
      <w:sz w:val="20"/>
      <w:szCs w:val="20"/>
      <w:u w:val="single"/>
      <w:lang w:val="x-none" w:eastAsia="x-none"/>
    </w:rPr>
  </w:style>
  <w:style w:type="character" w:customStyle="1" w:styleId="5Notunderlined">
    <w:name w:val="5 Not underlined"/>
    <w:rsid w:val="000863C5"/>
    <w:rPr>
      <w:rFonts w:ascii="Times New Roman" w:hAnsi="Times New Roman"/>
      <w:sz w:val="16"/>
    </w:rPr>
  </w:style>
  <w:style w:type="character" w:customStyle="1" w:styleId="volume-issue">
    <w:name w:val="volume-issue"/>
    <w:rsid w:val="000863C5"/>
    <w:rPr>
      <w:rFonts w:cs="Times New Roman"/>
    </w:rPr>
  </w:style>
  <w:style w:type="character" w:customStyle="1" w:styleId="i">
    <w:name w:val="i"/>
    <w:basedOn w:val="DefaultParagraphFont"/>
    <w:uiPriority w:val="99"/>
    <w:rsid w:val="000863C5"/>
  </w:style>
  <w:style w:type="character" w:customStyle="1" w:styleId="storytext">
    <w:name w:val="storytext"/>
    <w:basedOn w:val="DefaultParagraphFont"/>
    <w:rsid w:val="000863C5"/>
  </w:style>
  <w:style w:type="character" w:customStyle="1" w:styleId="heading3char0">
    <w:name w:val="heading3char"/>
    <w:rsid w:val="000863C5"/>
  </w:style>
  <w:style w:type="character" w:customStyle="1" w:styleId="boldness1">
    <w:name w:val="boldness1"/>
    <w:rsid w:val="000863C5"/>
  </w:style>
  <w:style w:type="paragraph" w:customStyle="1" w:styleId="Cardd">
    <w:name w:val="Cardd"/>
    <w:basedOn w:val="Normal"/>
    <w:uiPriority w:val="4"/>
    <w:qFormat/>
    <w:rsid w:val="000863C5"/>
    <w:pPr>
      <w:ind w:left="288" w:right="288"/>
    </w:pPr>
  </w:style>
  <w:style w:type="paragraph" w:customStyle="1" w:styleId="document0">
    <w:name w:val="document"/>
    <w:basedOn w:val="Normal"/>
    <w:rsid w:val="000863C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0863C5"/>
    <w:rPr>
      <w:rFonts w:cs="Arial"/>
      <w:bCs/>
      <w:szCs w:val="26"/>
      <w:u w:val="single"/>
      <w:lang w:val="en-US" w:eastAsia="en-US" w:bidi="ar-SA"/>
    </w:rPr>
  </w:style>
  <w:style w:type="character" w:customStyle="1" w:styleId="current-selection">
    <w:name w:val="current-selection"/>
    <w:basedOn w:val="DefaultParagraphFont"/>
    <w:rsid w:val="000863C5"/>
  </w:style>
  <w:style w:type="character" w:customStyle="1" w:styleId="a2">
    <w:name w:val="_"/>
    <w:basedOn w:val="DefaultParagraphFont"/>
    <w:rsid w:val="000863C5"/>
  </w:style>
  <w:style w:type="paragraph" w:customStyle="1" w:styleId="Shrink6">
    <w:name w:val="Shrink 6"/>
    <w:basedOn w:val="Normal"/>
    <w:qFormat/>
    <w:rsid w:val="000863C5"/>
    <w:rPr>
      <w:rFonts w:eastAsia="Calibri" w:cs="Times New Roman"/>
      <w:sz w:val="12"/>
    </w:rPr>
  </w:style>
  <w:style w:type="character" w:customStyle="1" w:styleId="messagecontent">
    <w:name w:val="message_content"/>
    <w:rsid w:val="000863C5"/>
  </w:style>
  <w:style w:type="character" w:customStyle="1" w:styleId="StyleUnderlineChar">
    <w:name w:val="Style Underline Char"/>
    <w:basedOn w:val="DefaultParagraphFont"/>
    <w:rsid w:val="000863C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863C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863C5"/>
    <w:rPr>
      <w:rFonts w:eastAsia="Times New Roman" w:cs="Arial"/>
      <w:b/>
      <w:bCs/>
      <w:kern w:val="32"/>
      <w:sz w:val="24"/>
      <w:szCs w:val="32"/>
      <w:u w:val="single"/>
    </w:rPr>
  </w:style>
  <w:style w:type="character" w:customStyle="1" w:styleId="twelptblackblack1">
    <w:name w:val="twelptblackblack1"/>
    <w:basedOn w:val="DefaultParagraphFont"/>
    <w:rsid w:val="000863C5"/>
    <w:rPr>
      <w:rFonts w:ascii="Verdana" w:hAnsi="Verdana" w:hint="default"/>
      <w:color w:val="000000"/>
      <w:sz w:val="16"/>
      <w:szCs w:val="16"/>
    </w:rPr>
  </w:style>
  <w:style w:type="character" w:customStyle="1" w:styleId="Heading3CharCharCharChar1">
    <w:name w:val="Heading 3 Char Char Char Char1"/>
    <w:rsid w:val="000863C5"/>
    <w:rPr>
      <w:rFonts w:cs="Arial"/>
      <w:bCs/>
      <w:szCs w:val="26"/>
      <w:u w:val="single"/>
      <w:lang w:val="en-US" w:eastAsia="en-US" w:bidi="ar-SA"/>
    </w:rPr>
  </w:style>
  <w:style w:type="paragraph" w:customStyle="1" w:styleId="conintrotext">
    <w:name w:val="conintrotext"/>
    <w:basedOn w:val="Normal"/>
    <w:uiPriority w:val="99"/>
    <w:rsid w:val="000863C5"/>
    <w:pPr>
      <w:spacing w:before="100" w:beforeAutospacing="1" w:after="100" w:afterAutospacing="1"/>
    </w:pPr>
    <w:rPr>
      <w:rFonts w:eastAsia="Times New Roman"/>
      <w:sz w:val="24"/>
    </w:rPr>
  </w:style>
  <w:style w:type="character" w:customStyle="1" w:styleId="comment-body">
    <w:name w:val="comment-body"/>
    <w:rsid w:val="000863C5"/>
  </w:style>
  <w:style w:type="character" w:customStyle="1" w:styleId="UnderlineCharCharChar1">
    <w:name w:val="Underline Char Char Char1"/>
    <w:rsid w:val="000863C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863C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863C5"/>
    <w:rPr>
      <w:rFonts w:eastAsia="MS Mincho"/>
      <w:b/>
      <w:u w:val="single"/>
    </w:rPr>
  </w:style>
  <w:style w:type="character" w:customStyle="1" w:styleId="mw-headline">
    <w:name w:val="mw-headline"/>
    <w:rsid w:val="000863C5"/>
  </w:style>
  <w:style w:type="character" w:customStyle="1" w:styleId="flagicon">
    <w:name w:val="flagicon"/>
    <w:rsid w:val="000863C5"/>
  </w:style>
  <w:style w:type="paragraph" w:customStyle="1" w:styleId="assert">
    <w:name w:val="assert"/>
    <w:basedOn w:val="Normal"/>
    <w:uiPriority w:val="99"/>
    <w:rsid w:val="000863C5"/>
    <w:pPr>
      <w:spacing w:before="100" w:beforeAutospacing="1" w:after="100" w:afterAutospacing="1"/>
    </w:pPr>
    <w:rPr>
      <w:rFonts w:eastAsia="Times New Roman"/>
      <w:sz w:val="24"/>
    </w:rPr>
  </w:style>
  <w:style w:type="character" w:customStyle="1" w:styleId="apturelink">
    <w:name w:val="apturelink"/>
    <w:rsid w:val="000863C5"/>
  </w:style>
  <w:style w:type="character" w:customStyle="1" w:styleId="apturelinkicon">
    <w:name w:val="apturelinkicon"/>
    <w:rsid w:val="000863C5"/>
  </w:style>
  <w:style w:type="paragraph" w:customStyle="1" w:styleId="Default1">
    <w:name w:val="Default1"/>
    <w:basedOn w:val="Default"/>
    <w:next w:val="Default"/>
    <w:uiPriority w:val="99"/>
    <w:rsid w:val="000863C5"/>
    <w:rPr>
      <w:color w:val="auto"/>
    </w:rPr>
  </w:style>
  <w:style w:type="paragraph" w:customStyle="1" w:styleId="center">
    <w:name w:val="center"/>
    <w:basedOn w:val="Normal"/>
    <w:uiPriority w:val="99"/>
    <w:rsid w:val="000863C5"/>
    <w:pPr>
      <w:spacing w:before="100" w:beforeAutospacing="1" w:after="100" w:afterAutospacing="1"/>
    </w:pPr>
    <w:rPr>
      <w:rFonts w:eastAsia="Times New Roman"/>
      <w:sz w:val="24"/>
    </w:rPr>
  </w:style>
  <w:style w:type="character" w:customStyle="1" w:styleId="LittleChar">
    <w:name w:val="Little Char"/>
    <w:link w:val="Little"/>
    <w:rsid w:val="000863C5"/>
    <w:rPr>
      <w:rFonts w:ascii="Garamond" w:eastAsia="Times New Roman" w:hAnsi="Garamond"/>
    </w:rPr>
  </w:style>
  <w:style w:type="character" w:customStyle="1" w:styleId="UnderlineChar1Char">
    <w:name w:val="Underline Char1 Char"/>
    <w:rsid w:val="000863C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863C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863C5"/>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863C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863C5"/>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863C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863C5"/>
    <w:rPr>
      <w:rFonts w:eastAsia="MS Mincho"/>
      <w:b/>
      <w:u w:val="single"/>
    </w:rPr>
  </w:style>
  <w:style w:type="paragraph" w:customStyle="1" w:styleId="CardBody">
    <w:name w:val="Card Body"/>
    <w:basedOn w:val="Normal"/>
    <w:link w:val="CardBodyChar"/>
    <w:rsid w:val="000863C5"/>
    <w:rPr>
      <w:rFonts w:eastAsia="Times New Roman"/>
    </w:rPr>
  </w:style>
  <w:style w:type="character" w:customStyle="1" w:styleId="CardBodyChar">
    <w:name w:val="Card Body Char"/>
    <w:link w:val="CardBody"/>
    <w:rsid w:val="000863C5"/>
    <w:rPr>
      <w:rFonts w:eastAsia="Times New Roman"/>
    </w:rPr>
  </w:style>
  <w:style w:type="character" w:customStyle="1" w:styleId="ptitleinside">
    <w:name w:val="p_title_inside"/>
    <w:rsid w:val="000863C5"/>
  </w:style>
  <w:style w:type="paragraph" w:customStyle="1" w:styleId="StyleBoldandUnderlineChar11ptBorderSinglesolidline">
    <w:name w:val="Style Bold and Underline Char + 11 pt Border: : (Single solid line..."/>
    <w:link w:val="StyleBoldandUnderlineChar11ptBorderSinglesolidlineChar"/>
    <w:rsid w:val="000863C5"/>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863C5"/>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0863C5"/>
    <w:rPr>
      <w:rFonts w:cs="Arial"/>
      <w:b/>
      <w:bCs/>
      <w:szCs w:val="32"/>
      <w:lang w:val="en-US" w:eastAsia="en-US" w:bidi="ar-SA"/>
    </w:rPr>
  </w:style>
  <w:style w:type="paragraph" w:customStyle="1" w:styleId="Indentation">
    <w:name w:val="Indentation"/>
    <w:basedOn w:val="Normal"/>
    <w:uiPriority w:val="99"/>
    <w:rsid w:val="000863C5"/>
    <w:pPr>
      <w:ind w:left="288" w:right="288"/>
    </w:pPr>
  </w:style>
  <w:style w:type="character" w:customStyle="1" w:styleId="StyleUnderlineCharChar9ptBold">
    <w:name w:val="Style Underline Char Char + 9 pt Bold"/>
    <w:rsid w:val="000863C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863C5"/>
    <w:rPr>
      <w:rFonts w:eastAsia="Times New Roman"/>
      <w:u w:val="single"/>
    </w:rPr>
  </w:style>
  <w:style w:type="character" w:customStyle="1" w:styleId="StyleStyle4ArialNarrow9ptChar">
    <w:name w:val="Style Style4 + Arial Narrow 9 pt Char"/>
    <w:link w:val="StyleStyle4ArialNarrow9pt"/>
    <w:rsid w:val="000863C5"/>
    <w:rPr>
      <w:rFonts w:eastAsia="Times New Roman"/>
      <w:u w:val="single"/>
    </w:rPr>
  </w:style>
  <w:style w:type="paragraph" w:customStyle="1" w:styleId="StyleStyle4ArialNarrow9ptBold">
    <w:name w:val="Style Style4 + Arial Narrow 9 pt Bold"/>
    <w:basedOn w:val="Normal"/>
    <w:link w:val="StyleStyle4ArialNarrow9ptBoldChar"/>
    <w:rsid w:val="000863C5"/>
    <w:rPr>
      <w:rFonts w:eastAsia="Times New Roman"/>
      <w:b/>
      <w:bCs/>
      <w:u w:val="single"/>
    </w:rPr>
  </w:style>
  <w:style w:type="character" w:customStyle="1" w:styleId="StyleStyle4ArialNarrow9ptBoldChar">
    <w:name w:val="Style Style4 + Arial Narrow 9 pt Bold Char"/>
    <w:link w:val="StyleStyle4ArialNarrow9ptBold"/>
    <w:rsid w:val="000863C5"/>
    <w:rPr>
      <w:rFonts w:eastAsia="Times New Roman"/>
      <w:b/>
      <w:bCs/>
      <w:u w:val="single"/>
    </w:rPr>
  </w:style>
  <w:style w:type="character" w:customStyle="1" w:styleId="StyleBoldandUnderlineCharChar29pt">
    <w:name w:val="Style Bold and Underline Char Char2 + 9 pt"/>
    <w:rsid w:val="000863C5"/>
    <w:rPr>
      <w:rFonts w:ascii="Times New Roman" w:hAnsi="Times New Roman"/>
      <w:b/>
      <w:bCs/>
      <w:noProof w:val="0"/>
      <w:sz w:val="20"/>
      <w:u w:val="single"/>
    </w:rPr>
  </w:style>
  <w:style w:type="character" w:customStyle="1" w:styleId="StyleUnderlineCharChar19pt">
    <w:name w:val="Style Underline Char Char1 + 9 pt"/>
    <w:rsid w:val="000863C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863C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863C5"/>
    <w:rPr>
      <w:rFonts w:ascii="Georgia" w:eastAsia="Times New Roman" w:hAnsi="Georgia"/>
      <w:b/>
      <w:smallCaps/>
      <w:sz w:val="24"/>
      <w:szCs w:val="24"/>
      <w:u w:val="single"/>
    </w:rPr>
  </w:style>
  <w:style w:type="character" w:customStyle="1" w:styleId="CardTextCharChar">
    <w:name w:val="Card Text Char Char"/>
    <w:rsid w:val="000863C5"/>
    <w:rPr>
      <w:rFonts w:ascii="Times New Roman" w:eastAsia="Times New Roman" w:hAnsi="Times New Roman" w:cs="Times New Roman"/>
      <w:sz w:val="20"/>
      <w:szCs w:val="20"/>
    </w:rPr>
  </w:style>
  <w:style w:type="character" w:customStyle="1" w:styleId="citeChar1">
    <w:name w:val="cite Char"/>
    <w:locked/>
    <w:rsid w:val="000863C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863C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863C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863C5"/>
    <w:rPr>
      <w:i/>
      <w:iCs/>
      <w:sz w:val="20"/>
      <w:u w:val="single"/>
    </w:rPr>
  </w:style>
  <w:style w:type="character" w:customStyle="1" w:styleId="HIGHLIGHT0">
    <w:name w:val="HIGHLIGHT"/>
    <w:uiPriority w:val="1"/>
    <w:rsid w:val="000863C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863C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863C5"/>
    <w:rPr>
      <w:rFonts w:ascii="Times New Roman" w:eastAsia="Times New Roman" w:hAnsi="Times New Roman" w:cs="Times New Roman"/>
      <w:b/>
      <w:sz w:val="28"/>
      <w:szCs w:val="24"/>
    </w:rPr>
  </w:style>
  <w:style w:type="character" w:customStyle="1" w:styleId="FifthChar">
    <w:name w:val="Fifth Char"/>
    <w:link w:val="Fifth"/>
    <w:rsid w:val="000863C5"/>
    <w:rPr>
      <w:rFonts w:eastAsia="Calibri"/>
    </w:rPr>
  </w:style>
  <w:style w:type="paragraph" w:customStyle="1" w:styleId="Third">
    <w:name w:val="Third"/>
    <w:basedOn w:val="Normal"/>
    <w:link w:val="ThirdChar"/>
    <w:rsid w:val="000863C5"/>
    <w:rPr>
      <w:rFonts w:eastAsia="Times New Roman"/>
      <w:b/>
      <w:u w:val="single"/>
      <w:lang w:val="x-none" w:eastAsia="x-none"/>
    </w:rPr>
  </w:style>
  <w:style w:type="character" w:customStyle="1" w:styleId="ThirdChar">
    <w:name w:val="Third Char"/>
    <w:link w:val="Third"/>
    <w:rsid w:val="000863C5"/>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0863C5"/>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0863C5"/>
    <w:rPr>
      <w:rFonts w:ascii="Times New Roman" w:eastAsia="Times New Roman" w:hAnsi="Times New Roman"/>
      <w:szCs w:val="24"/>
    </w:rPr>
  </w:style>
  <w:style w:type="character" w:customStyle="1" w:styleId="article-record-publication-volume-issue">
    <w:name w:val="article-record-publication-volume-issue"/>
    <w:rsid w:val="000863C5"/>
  </w:style>
  <w:style w:type="character" w:customStyle="1" w:styleId="NothingCharChar">
    <w:name w:val="Nothing Char Char"/>
    <w:link w:val="NothingCharCharChar"/>
    <w:rsid w:val="000863C5"/>
  </w:style>
  <w:style w:type="paragraph" w:customStyle="1" w:styleId="DebateUnderlineBoldChar">
    <w:name w:val="Debate Underline Bold Char"/>
    <w:basedOn w:val="Normal"/>
    <w:link w:val="DebateUnderlineBoldCharChar"/>
    <w:rsid w:val="000863C5"/>
    <w:pPr>
      <w:jc w:val="both"/>
    </w:pPr>
    <w:rPr>
      <w:rFonts w:eastAsia="Times New Roman"/>
      <w:b/>
      <w:u w:val="thick"/>
    </w:rPr>
  </w:style>
  <w:style w:type="character" w:customStyle="1" w:styleId="DebateUnderlineBoldCharChar">
    <w:name w:val="Debate Underline Bold Char Char"/>
    <w:link w:val="DebateUnderlineBoldChar"/>
    <w:rsid w:val="000863C5"/>
    <w:rPr>
      <w:rFonts w:eastAsia="Times New Roman"/>
      <w:b/>
      <w:u w:val="thick"/>
    </w:rPr>
  </w:style>
  <w:style w:type="character" w:customStyle="1" w:styleId="resultbodyblack">
    <w:name w:val="resultbodyblack"/>
    <w:rsid w:val="000863C5"/>
    <w:rPr>
      <w:rFonts w:cs="Times New Roman"/>
    </w:rPr>
  </w:style>
  <w:style w:type="paragraph" w:customStyle="1" w:styleId="bloctitles">
    <w:name w:val="bloc titles"/>
    <w:basedOn w:val="Heading1"/>
    <w:next w:val="Normal"/>
    <w:link w:val="bloctitlesChar"/>
    <w:autoRedefine/>
    <w:rsid w:val="000863C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0863C5"/>
    <w:rPr>
      <w:rFonts w:eastAsia="Malgun Gothic" w:cs="Arial"/>
      <w:b/>
      <w:bCs/>
      <w:sz w:val="28"/>
      <w:szCs w:val="32"/>
      <w:u w:val="single"/>
    </w:rPr>
  </w:style>
  <w:style w:type="paragraph" w:customStyle="1" w:styleId="CiteSmallText">
    <w:name w:val="Cite Small Text"/>
    <w:basedOn w:val="Normal"/>
    <w:uiPriority w:val="99"/>
    <w:rsid w:val="000863C5"/>
    <w:pPr>
      <w:widowControl w:val="0"/>
      <w:spacing w:after="200"/>
    </w:pPr>
    <w:rPr>
      <w:rFonts w:ascii="Helvetica Neue" w:hAnsi="Helvetica Neue"/>
      <w:b/>
      <w:sz w:val="18"/>
    </w:rPr>
  </w:style>
  <w:style w:type="character" w:customStyle="1" w:styleId="3TagCite">
    <w:name w:val="3 Tag/Cite"/>
    <w:rsid w:val="000863C5"/>
    <w:rPr>
      <w:rFonts w:ascii="Times New Roman" w:hAnsi="Times New Roman"/>
      <w:b/>
    </w:rPr>
  </w:style>
  <w:style w:type="character" w:customStyle="1" w:styleId="4Qualifications">
    <w:name w:val="4 Qualifications"/>
    <w:rsid w:val="000863C5"/>
    <w:rPr>
      <w:rFonts w:ascii="Times New Roman" w:hAnsi="Times New Roman"/>
      <w:sz w:val="19"/>
    </w:rPr>
  </w:style>
  <w:style w:type="character" w:customStyle="1" w:styleId="6Underlined">
    <w:name w:val="6 Underlined"/>
    <w:rsid w:val="000863C5"/>
    <w:rPr>
      <w:rFonts w:ascii="Times New Roman" w:hAnsi="Times New Roman"/>
      <w:b/>
      <w:sz w:val="21"/>
      <w:u w:val="single"/>
    </w:rPr>
  </w:style>
  <w:style w:type="paragraph" w:customStyle="1" w:styleId="Cards1CharChar">
    <w:name w:val="Cards1 Char Char"/>
    <w:basedOn w:val="Normal"/>
    <w:link w:val="Cards1CharCharChar"/>
    <w:rsid w:val="000863C5"/>
    <w:pPr>
      <w:autoSpaceDE w:val="0"/>
      <w:autoSpaceDN w:val="0"/>
      <w:adjustRightInd w:val="0"/>
      <w:ind w:left="432" w:right="432"/>
      <w:jc w:val="both"/>
    </w:pPr>
    <w:rPr>
      <w:lang w:val="x-none"/>
    </w:rPr>
  </w:style>
  <w:style w:type="character" w:customStyle="1" w:styleId="Cards1CharCharChar">
    <w:name w:val="Cards1 Char Char Char"/>
    <w:link w:val="Cards1CharChar"/>
    <w:rsid w:val="000863C5"/>
    <w:rPr>
      <w:lang w:val="x-none"/>
    </w:rPr>
  </w:style>
  <w:style w:type="character" w:customStyle="1" w:styleId="UnderlineCharCharCharCharCharCharCharChar">
    <w:name w:val="Underline Char Char Char Char Char Char Char Char"/>
    <w:link w:val="UnderlineCharCharCharCharCharCharChar"/>
    <w:rsid w:val="000863C5"/>
    <w:rPr>
      <w:u w:val="single"/>
    </w:rPr>
  </w:style>
  <w:style w:type="paragraph" w:customStyle="1" w:styleId="UnderlineCharCharCharCharCharCharChar">
    <w:name w:val="Underline Char Char Char Char Char Char Char"/>
    <w:basedOn w:val="Normal"/>
    <w:link w:val="UnderlineCharCharCharCharCharCharCharChar"/>
    <w:rsid w:val="000863C5"/>
    <w:rPr>
      <w:u w:val="single"/>
    </w:rPr>
  </w:style>
  <w:style w:type="paragraph" w:customStyle="1" w:styleId="CitesCharChar">
    <w:name w:val="Cites Char Char"/>
    <w:next w:val="Normal"/>
    <w:link w:val="CitesCharCharChar"/>
    <w:rsid w:val="000863C5"/>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863C5"/>
    <w:rPr>
      <w:rFonts w:ascii="Times New Roman" w:eastAsia="Times New Roman" w:hAnsi="Times New Roman" w:cs="Times New Roman"/>
      <w:sz w:val="20"/>
      <w:szCs w:val="24"/>
    </w:rPr>
  </w:style>
  <w:style w:type="character" w:customStyle="1" w:styleId="nohighlighting">
    <w:name w:val="no highlighting"/>
    <w:rsid w:val="000863C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863C5"/>
    <w:rPr>
      <w:rFonts w:ascii="Cambria" w:hAnsi="Cambria" w:hint="default"/>
      <w:sz w:val="21"/>
      <w:u w:val="single"/>
    </w:rPr>
  </w:style>
  <w:style w:type="paragraph" w:customStyle="1" w:styleId="Swag">
    <w:name w:val="Swag"/>
    <w:basedOn w:val="Normal"/>
    <w:link w:val="SwagChar"/>
    <w:qFormat/>
    <w:rsid w:val="000863C5"/>
    <w:rPr>
      <w:color w:val="0000FF"/>
      <w:sz w:val="12"/>
      <w:u w:val="single"/>
    </w:rPr>
  </w:style>
  <w:style w:type="character" w:customStyle="1" w:styleId="SwagChar">
    <w:name w:val="Swag Char"/>
    <w:link w:val="Swag"/>
    <w:rsid w:val="000863C5"/>
    <w:rPr>
      <w:color w:val="0000FF"/>
      <w:sz w:val="12"/>
      <w:u w:val="single"/>
    </w:rPr>
  </w:style>
  <w:style w:type="paragraph" w:customStyle="1" w:styleId="StyleUnderlineTimesNewRoman1">
    <w:name w:val="Style Underline + Times New Roman1"/>
    <w:link w:val="StyleUnderlineTimesNewRoman1Char"/>
    <w:rsid w:val="000863C5"/>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0863C5"/>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0863C5"/>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0863C5"/>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863C5"/>
    <w:rPr>
      <w:rFonts w:ascii="Garamond" w:eastAsia="MS Mincho" w:hAnsi="Garamond"/>
    </w:rPr>
  </w:style>
  <w:style w:type="character" w:customStyle="1" w:styleId="StyleStyleCardTextLeft-075Right0Char">
    <w:name w:val="Style Style Card Text + Left:  -0.75&quot; + Right:  0&quot; Char"/>
    <w:link w:val="StyleStyleCardTextLeft-075Right0"/>
    <w:rsid w:val="000863C5"/>
    <w:rPr>
      <w:rFonts w:ascii="Garamond" w:eastAsia="MS Mincho" w:hAnsi="Garamond"/>
    </w:rPr>
  </w:style>
  <w:style w:type="character" w:customStyle="1" w:styleId="CharChar61">
    <w:name w:val="Char Char61"/>
    <w:rsid w:val="000863C5"/>
    <w:rPr>
      <w:rFonts w:cs="Arial"/>
      <w:bCs/>
      <w:sz w:val="16"/>
      <w:szCs w:val="26"/>
      <w:lang w:val="en-US" w:eastAsia="en-US" w:bidi="ar-SA"/>
    </w:rPr>
  </w:style>
  <w:style w:type="character" w:customStyle="1" w:styleId="ListBulletChar">
    <w:name w:val="List Bullet Char"/>
    <w:link w:val="ListBullet"/>
    <w:uiPriority w:val="99"/>
    <w:rsid w:val="000863C5"/>
    <w:rPr>
      <w:rFonts w:eastAsia="Calibri"/>
    </w:rPr>
  </w:style>
  <w:style w:type="paragraph" w:customStyle="1" w:styleId="subhead10">
    <w:name w:val="subhead1"/>
    <w:basedOn w:val="Normal"/>
    <w:uiPriority w:val="99"/>
    <w:rsid w:val="000863C5"/>
    <w:pPr>
      <w:spacing w:before="100" w:beforeAutospacing="1" w:after="100" w:afterAutospacing="1"/>
    </w:pPr>
    <w:rPr>
      <w:rFonts w:eastAsia="Times New Roman"/>
      <w:sz w:val="24"/>
    </w:rPr>
  </w:style>
  <w:style w:type="character" w:customStyle="1" w:styleId="styledate">
    <w:name w:val="styledate"/>
    <w:rsid w:val="000863C5"/>
  </w:style>
  <w:style w:type="character" w:customStyle="1" w:styleId="BoldandUnderlineChar1">
    <w:name w:val="Bold and Underline Char1"/>
    <w:rsid w:val="000863C5"/>
    <w:rPr>
      <w:b/>
      <w:szCs w:val="24"/>
      <w:u w:val="single"/>
      <w:lang w:val="en-US" w:eastAsia="en-US" w:bidi="ar-SA"/>
    </w:rPr>
  </w:style>
  <w:style w:type="character" w:customStyle="1" w:styleId="BoldandUnderlineChar1Char2">
    <w:name w:val="Bold and Underline Char1 Char2"/>
    <w:rsid w:val="000863C5"/>
    <w:rPr>
      <w:b/>
      <w:szCs w:val="24"/>
      <w:u w:val="single"/>
      <w:lang w:val="en-US" w:eastAsia="en-US" w:bidi="ar-SA"/>
    </w:rPr>
  </w:style>
  <w:style w:type="character" w:customStyle="1" w:styleId="BoldandUnderlineCharChar1">
    <w:name w:val="Bold and Underline Char Char1"/>
    <w:rsid w:val="000863C5"/>
    <w:rPr>
      <w:b/>
      <w:szCs w:val="24"/>
      <w:u w:val="single"/>
      <w:lang w:val="en-US" w:eastAsia="en-US" w:bidi="ar-SA"/>
    </w:rPr>
  </w:style>
  <w:style w:type="character" w:customStyle="1" w:styleId="BoldandUnderlineChar6">
    <w:name w:val="Bold and Underline Char6"/>
    <w:rsid w:val="000863C5"/>
    <w:rPr>
      <w:b/>
      <w:szCs w:val="24"/>
      <w:u w:val="single"/>
      <w:lang w:val="en-US" w:eastAsia="en-US" w:bidi="ar-SA"/>
    </w:rPr>
  </w:style>
  <w:style w:type="character" w:customStyle="1" w:styleId="title-link-wrapper">
    <w:name w:val="title-link-wrapper"/>
    <w:rsid w:val="000863C5"/>
  </w:style>
  <w:style w:type="character" w:customStyle="1" w:styleId="medium-font">
    <w:name w:val="medium-font"/>
    <w:rsid w:val="000863C5"/>
  </w:style>
  <w:style w:type="paragraph" w:customStyle="1" w:styleId="abstract">
    <w:name w:val="abstract"/>
    <w:basedOn w:val="Normal"/>
    <w:uiPriority w:val="99"/>
    <w:rsid w:val="000863C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863C5"/>
    <w:rPr>
      <w:rFonts w:eastAsia="Times New Roman"/>
      <w:b/>
      <w:bCs/>
      <w:u w:val="single"/>
    </w:rPr>
  </w:style>
  <w:style w:type="character" w:customStyle="1" w:styleId="StyleUnderlineChar11ptBold2Char">
    <w:name w:val="Style Underline Char + 11 pt Bold2 Char"/>
    <w:link w:val="StyleUnderlineChar11ptBold2"/>
    <w:rsid w:val="000863C5"/>
    <w:rPr>
      <w:rFonts w:eastAsia="Times New Roman"/>
      <w:b/>
      <w:bCs/>
      <w:u w:val="single"/>
    </w:rPr>
  </w:style>
  <w:style w:type="character" w:customStyle="1" w:styleId="ReallySamllTextChar">
    <w:name w:val="ReallySamllText Char"/>
    <w:rsid w:val="000863C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863C5"/>
    <w:rPr>
      <w:rFonts w:eastAsia="Times New Roman"/>
      <w:u w:val="single"/>
    </w:rPr>
  </w:style>
  <w:style w:type="character" w:customStyle="1" w:styleId="StyleStyleUnderlineTimesNewRoman11ptChar">
    <w:name w:val="Style Style Underline + Times New Roman + 11 pt Char"/>
    <w:link w:val="StyleStyleUnderlineTimesNewRoman11pt"/>
    <w:rsid w:val="000863C5"/>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863C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863C5"/>
    <w:rPr>
      <w:rFonts w:eastAsia="Times New Roman"/>
      <w:u w:val="single"/>
    </w:rPr>
  </w:style>
  <w:style w:type="character" w:customStyle="1" w:styleId="style10">
    <w:name w:val="style1"/>
    <w:rsid w:val="000863C5"/>
  </w:style>
  <w:style w:type="character" w:customStyle="1" w:styleId="pmtermsel">
    <w:name w:val="pmtermsel"/>
    <w:rsid w:val="000863C5"/>
  </w:style>
  <w:style w:type="character" w:customStyle="1" w:styleId="showipapr">
    <w:name w:val="show_ipapr"/>
    <w:rsid w:val="000863C5"/>
  </w:style>
  <w:style w:type="character" w:customStyle="1" w:styleId="dnindex">
    <w:name w:val="dnindex"/>
    <w:rsid w:val="000863C5"/>
  </w:style>
  <w:style w:type="character" w:customStyle="1" w:styleId="23">
    <w:name w:val="23"/>
    <w:rsid w:val="000863C5"/>
    <w:rPr>
      <w:rFonts w:ascii="Times New Roman" w:hAnsi="Times New Roman" w:cs="Arial"/>
      <w:bCs/>
      <w:sz w:val="20"/>
      <w:u w:val="single"/>
      <w:lang w:val="en-US" w:eastAsia="en-US" w:bidi="ar-SA"/>
    </w:rPr>
  </w:style>
  <w:style w:type="character" w:customStyle="1" w:styleId="33">
    <w:name w:val="33"/>
    <w:rsid w:val="000863C5"/>
    <w:rPr>
      <w:rFonts w:ascii="Times New Roman" w:hAnsi="Times New Roman" w:cs="Arial"/>
      <w:b/>
      <w:bCs/>
      <w:sz w:val="20"/>
      <w:u w:val="single"/>
      <w:lang w:val="en-US" w:eastAsia="en-US" w:bidi="ar-SA"/>
    </w:rPr>
  </w:style>
  <w:style w:type="character" w:customStyle="1" w:styleId="55">
    <w:name w:val="55"/>
    <w:rsid w:val="000863C5"/>
    <w:rPr>
      <w:rFonts w:cs="Arial"/>
      <w:bCs/>
      <w:sz w:val="20"/>
      <w:u w:val="single"/>
      <w:lang w:val="en-US" w:eastAsia="en-US" w:bidi="ar-SA"/>
    </w:rPr>
  </w:style>
  <w:style w:type="character" w:customStyle="1" w:styleId="authoraffil">
    <w:name w:val="authoraffil"/>
    <w:rsid w:val="000863C5"/>
  </w:style>
  <w:style w:type="character" w:customStyle="1" w:styleId="CharChar8">
    <w:name w:val="Char Char8"/>
    <w:rsid w:val="000863C5"/>
    <w:rPr>
      <w:rFonts w:ascii="Georgia" w:eastAsia="Times New Roman" w:hAnsi="Georgia"/>
      <w:b/>
      <w:bCs/>
      <w:sz w:val="30"/>
      <w:szCs w:val="28"/>
      <w:u w:val="single"/>
    </w:rPr>
  </w:style>
  <w:style w:type="character" w:customStyle="1" w:styleId="FontStyle13">
    <w:name w:val="Font Style13"/>
    <w:uiPriority w:val="99"/>
    <w:rsid w:val="000863C5"/>
    <w:rPr>
      <w:rFonts w:ascii="Constantia" w:hAnsi="Constantia" w:cs="Constantia"/>
      <w:sz w:val="18"/>
      <w:szCs w:val="18"/>
    </w:rPr>
  </w:style>
  <w:style w:type="character" w:customStyle="1" w:styleId="TagsCharCharCharChar">
    <w:name w:val="Tags Char Char Char Char"/>
    <w:rsid w:val="000863C5"/>
    <w:rPr>
      <w:rFonts w:ascii="Times New Roman" w:eastAsia="Times New Roman" w:hAnsi="Times New Roman" w:cs="Times New Roman"/>
      <w:b/>
      <w:sz w:val="24"/>
      <w:szCs w:val="24"/>
    </w:rPr>
  </w:style>
  <w:style w:type="character" w:customStyle="1" w:styleId="Citation1Char">
    <w:name w:val="Citation1 Char"/>
    <w:link w:val="Citation10"/>
    <w:locked/>
    <w:rsid w:val="000863C5"/>
    <w:rPr>
      <w:rFonts w:ascii="Georgia" w:hAnsi="Georgia"/>
      <w:b/>
      <w:u w:val="single"/>
    </w:rPr>
  </w:style>
  <w:style w:type="paragraph" w:customStyle="1" w:styleId="Citation10">
    <w:name w:val="Citation1"/>
    <w:basedOn w:val="Normal"/>
    <w:link w:val="Citation1Char"/>
    <w:qFormat/>
    <w:rsid w:val="000863C5"/>
    <w:rPr>
      <w:rFonts w:ascii="Georgia" w:hAnsi="Georgia"/>
      <w:b/>
      <w:u w:val="single"/>
    </w:rPr>
  </w:style>
  <w:style w:type="character" w:customStyle="1" w:styleId="TaglineChar">
    <w:name w:val="Tagline Char"/>
    <w:link w:val="Tagline0"/>
    <w:locked/>
    <w:rsid w:val="000863C5"/>
    <w:rPr>
      <w:rFonts w:ascii="Georgia" w:hAnsi="Georgia"/>
      <w:b/>
    </w:rPr>
  </w:style>
  <w:style w:type="paragraph" w:customStyle="1" w:styleId="Tagline0">
    <w:name w:val="Tagline"/>
    <w:basedOn w:val="Normal"/>
    <w:link w:val="TaglineChar"/>
    <w:qFormat/>
    <w:rsid w:val="000863C5"/>
    <w:rPr>
      <w:rFonts w:ascii="Georgia" w:hAnsi="Georgia"/>
      <w:b/>
    </w:rPr>
  </w:style>
  <w:style w:type="paragraph" w:customStyle="1" w:styleId="NothingCharCharChar">
    <w:name w:val="Nothing Char Char Char"/>
    <w:link w:val="NothingCharChar"/>
    <w:rsid w:val="000863C5"/>
    <w:pPr>
      <w:jc w:val="both"/>
    </w:pPr>
  </w:style>
  <w:style w:type="paragraph" w:customStyle="1" w:styleId="StyleLeft021">
    <w:name w:val="Style Left:  0.2&quot;1"/>
    <w:basedOn w:val="Normal"/>
    <w:uiPriority w:val="99"/>
    <w:rsid w:val="000863C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863C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863C5"/>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863C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863C5"/>
    <w:rPr>
      <w:rFonts w:eastAsia="Times New Roman"/>
      <w:u w:val="single"/>
      <w:bdr w:val="single" w:sz="4" w:space="0" w:color="auto"/>
    </w:rPr>
  </w:style>
  <w:style w:type="character" w:customStyle="1" w:styleId="boldcitationChar">
    <w:name w:val="bold citation Char"/>
    <w:rsid w:val="000863C5"/>
    <w:rPr>
      <w:rFonts w:ascii="Arial" w:hAnsi="Arial"/>
      <w:b/>
      <w:sz w:val="28"/>
      <w:szCs w:val="24"/>
      <w:u w:val="thick"/>
      <w:lang w:val="en-US" w:eastAsia="en-US" w:bidi="ar-SA"/>
    </w:rPr>
  </w:style>
  <w:style w:type="paragraph" w:customStyle="1" w:styleId="BlockTitle20">
    <w:name w:val="Block Title #2"/>
    <w:basedOn w:val="Normal"/>
    <w:uiPriority w:val="99"/>
    <w:rsid w:val="000863C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0863C5"/>
    <w:rPr>
      <w:b/>
    </w:rPr>
  </w:style>
  <w:style w:type="character" w:customStyle="1" w:styleId="BoldunderlineChar3">
    <w:name w:val="Bold/underline Char"/>
    <w:rsid w:val="000863C5"/>
    <w:rPr>
      <w:rFonts w:eastAsia="SimSun"/>
      <w:b/>
      <w:noProof w:val="0"/>
      <w:sz w:val="24"/>
      <w:szCs w:val="24"/>
      <w:u w:val="single"/>
      <w:lang w:val="en-US" w:eastAsia="zh-CN" w:bidi="ar-SA"/>
    </w:rPr>
  </w:style>
  <w:style w:type="character" w:customStyle="1" w:styleId="underlinetextchar0">
    <w:name w:val="underlinetextchar"/>
    <w:rsid w:val="000863C5"/>
  </w:style>
  <w:style w:type="character" w:customStyle="1" w:styleId="boldciteChar1">
    <w:name w:val="bold cite Char1"/>
    <w:rsid w:val="000863C5"/>
    <w:rPr>
      <w:b/>
      <w:sz w:val="28"/>
      <w:u w:val="thick" w:color="000000"/>
    </w:rPr>
  </w:style>
  <w:style w:type="character" w:customStyle="1" w:styleId="tagCharCharChar1">
    <w:name w:val="tag Char Char Char1"/>
    <w:rsid w:val="000863C5"/>
    <w:rPr>
      <w:b/>
      <w:sz w:val="24"/>
      <w:lang w:val="en-US" w:eastAsia="en-US" w:bidi="ar-SA"/>
    </w:rPr>
  </w:style>
  <w:style w:type="character" w:customStyle="1" w:styleId="underlinecardChar0">
    <w:name w:val="underline card Char"/>
    <w:rsid w:val="000863C5"/>
    <w:rPr>
      <w:rFonts w:ascii="Arial" w:hAnsi="Arial"/>
      <w:sz w:val="18"/>
      <w:szCs w:val="24"/>
      <w:u w:val="single"/>
      <w:lang w:val="en-US" w:eastAsia="en-US" w:bidi="ar-SA"/>
    </w:rPr>
  </w:style>
  <w:style w:type="paragraph" w:customStyle="1" w:styleId="date-comments">
    <w:name w:val="date-comments"/>
    <w:basedOn w:val="Normal"/>
    <w:uiPriority w:val="99"/>
    <w:rsid w:val="000863C5"/>
    <w:pPr>
      <w:spacing w:before="100" w:beforeAutospacing="1" w:after="100" w:afterAutospacing="1"/>
    </w:pPr>
    <w:rPr>
      <w:rFonts w:ascii="Times" w:hAnsi="Times"/>
      <w:szCs w:val="20"/>
    </w:rPr>
  </w:style>
  <w:style w:type="character" w:customStyle="1" w:styleId="articleauthor0">
    <w:name w:val="articleauthor"/>
    <w:rsid w:val="000863C5"/>
  </w:style>
  <w:style w:type="character" w:customStyle="1" w:styleId="bodysubtoc">
    <w:name w:val="bodysubtoc"/>
    <w:rsid w:val="000863C5"/>
  </w:style>
  <w:style w:type="character" w:customStyle="1" w:styleId="lefttitlesmaller">
    <w:name w:val="lefttitlesmaller"/>
    <w:rsid w:val="000863C5"/>
  </w:style>
  <w:style w:type="character" w:customStyle="1" w:styleId="mb">
    <w:name w:val="mb"/>
    <w:rsid w:val="000863C5"/>
  </w:style>
  <w:style w:type="character" w:customStyle="1" w:styleId="submitted-date">
    <w:name w:val="submitted-date"/>
    <w:rsid w:val="000863C5"/>
  </w:style>
  <w:style w:type="character" w:customStyle="1" w:styleId="submitted-time">
    <w:name w:val="submitted-time"/>
    <w:rsid w:val="000863C5"/>
  </w:style>
  <w:style w:type="character" w:customStyle="1" w:styleId="A20">
    <w:name w:val="A2"/>
    <w:uiPriority w:val="99"/>
    <w:rsid w:val="000863C5"/>
    <w:rPr>
      <w:rFonts w:ascii="Sabon LT Std" w:hAnsi="Sabon LT Std" w:cs="Sabon LT Std" w:hint="default"/>
      <w:color w:val="000000"/>
      <w:sz w:val="15"/>
      <w:szCs w:val="15"/>
    </w:rPr>
  </w:style>
  <w:style w:type="character" w:customStyle="1" w:styleId="searchword">
    <w:name w:val="searchword"/>
    <w:rsid w:val="000863C5"/>
  </w:style>
  <w:style w:type="paragraph" w:customStyle="1" w:styleId="Heading2Char2CharChar12">
    <w:name w:val="Heading 2 Char2 Char Char12"/>
    <w:aliases w:val="Char Char Char Char Char Char1 Char Char Char Char Char1,Char Char22"/>
    <w:next w:val="Normal"/>
    <w:uiPriority w:val="99"/>
    <w:rsid w:val="000863C5"/>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863C5"/>
    <w:rPr>
      <w:rFonts w:ascii="Times New Roman" w:hAnsi="Times New Roman" w:cs="Times New Roman"/>
      <w:sz w:val="18"/>
      <w:szCs w:val="18"/>
    </w:rPr>
  </w:style>
  <w:style w:type="character" w:customStyle="1" w:styleId="bylines">
    <w:name w:val="bylines"/>
    <w:basedOn w:val="DefaultParagraphFont"/>
    <w:rsid w:val="000863C5"/>
  </w:style>
  <w:style w:type="character" w:customStyle="1" w:styleId="StyleStyleBoldUnderlineUnderlineIntenseEmphasis1apple-style-2">
    <w:name w:val="Style Style Bold UnderlineUnderlineIntense Emphasis1apple-style-...2"/>
    <w:basedOn w:val="DefaultParagraphFont"/>
    <w:rsid w:val="000863C5"/>
    <w:rPr>
      <w:b w:val="0"/>
      <w:bCs/>
      <w:sz w:val="22"/>
      <w:u w:val="single"/>
    </w:rPr>
  </w:style>
  <w:style w:type="character" w:customStyle="1" w:styleId="FontStyle57">
    <w:name w:val="Font Style57"/>
    <w:rsid w:val="000863C5"/>
    <w:rPr>
      <w:rFonts w:ascii="Georgia" w:hAnsi="Georgia" w:cs="Georgia"/>
      <w:b/>
      <w:bCs/>
      <w:sz w:val="14"/>
      <w:szCs w:val="14"/>
    </w:rPr>
  </w:style>
  <w:style w:type="character" w:customStyle="1" w:styleId="FontStyle89">
    <w:name w:val="Font Style89"/>
    <w:rsid w:val="000863C5"/>
    <w:rPr>
      <w:rFonts w:ascii="Times New Roman" w:hAnsi="Times New Roman" w:cs="Times New Roman"/>
      <w:b/>
      <w:bCs/>
      <w:smallCaps/>
      <w:spacing w:val="40"/>
      <w:sz w:val="16"/>
      <w:szCs w:val="16"/>
    </w:rPr>
  </w:style>
  <w:style w:type="character" w:customStyle="1" w:styleId="style3Char0">
    <w:name w:val="style 3 Char"/>
    <w:rsid w:val="000863C5"/>
    <w:rPr>
      <w:sz w:val="18"/>
      <w:szCs w:val="24"/>
      <w:lang w:val="en-US" w:eastAsia="en-US" w:bidi="ar-SA"/>
    </w:rPr>
  </w:style>
  <w:style w:type="paragraph" w:customStyle="1" w:styleId="003Cite">
    <w:name w:val="003Cite"/>
    <w:basedOn w:val="Normal"/>
    <w:rsid w:val="000863C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0863C5"/>
    <w:pPr>
      <w:jc w:val="both"/>
    </w:pPr>
    <w:rPr>
      <w:b/>
      <w:color w:val="000000"/>
      <w:u w:val="single"/>
    </w:rPr>
  </w:style>
  <w:style w:type="character" w:customStyle="1" w:styleId="NormalBoldChar">
    <w:name w:val="Normal + Bold Char"/>
    <w:aliases w:val="Double Underline Char"/>
    <w:basedOn w:val="DefaultParagraphFont"/>
    <w:link w:val="NormalBold"/>
    <w:rsid w:val="000863C5"/>
    <w:rPr>
      <w:b/>
      <w:color w:val="000000"/>
      <w:u w:val="single"/>
    </w:rPr>
  </w:style>
  <w:style w:type="paragraph" w:customStyle="1" w:styleId="StyleCards12ptThickunderline">
    <w:name w:val="Style Cards + 12 pt Thick underline"/>
    <w:basedOn w:val="Normal"/>
    <w:link w:val="StyleCards12ptThickunderlineChar2"/>
    <w:rsid w:val="000863C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863C5"/>
    <w:rPr>
      <w:rFonts w:ascii="Times New Roman" w:eastAsia="Times New Roman" w:hAnsi="Times New Roman" w:cs="Times New Roman"/>
      <w:sz w:val="24"/>
      <w:u w:val="thick"/>
      <w:lang w:val="x-none" w:eastAsia="x-none"/>
    </w:rPr>
  </w:style>
  <w:style w:type="character" w:customStyle="1" w:styleId="BlockHeadingsChar1">
    <w:name w:val="Block Headings Char1"/>
    <w:rsid w:val="000863C5"/>
    <w:rPr>
      <w:b/>
      <w:caps/>
    </w:rPr>
  </w:style>
  <w:style w:type="character" w:customStyle="1" w:styleId="Longcite">
    <w:name w:val="Longcite"/>
    <w:rsid w:val="000863C5"/>
    <w:rPr>
      <w:sz w:val="16"/>
    </w:rPr>
  </w:style>
  <w:style w:type="paragraph" w:customStyle="1" w:styleId="NormalUnderline0">
    <w:name w:val="Normal + Underline"/>
    <w:basedOn w:val="Normal"/>
    <w:link w:val="NormalUnderlineChar0"/>
    <w:rsid w:val="000863C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863C5"/>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863C5"/>
    <w:rPr>
      <w:rFonts w:ascii="Bookman Old Style" w:hAnsi="Bookman Old Style" w:cs="Bookman Old Style"/>
      <w:sz w:val="16"/>
      <w:szCs w:val="16"/>
    </w:rPr>
  </w:style>
  <w:style w:type="character" w:customStyle="1" w:styleId="FontStyle17">
    <w:name w:val="Font Style17"/>
    <w:uiPriority w:val="99"/>
    <w:rsid w:val="000863C5"/>
    <w:rPr>
      <w:rFonts w:ascii="Book Antiqua" w:hAnsi="Book Antiqua" w:cs="Book Antiqua"/>
      <w:i/>
      <w:iCs/>
      <w:spacing w:val="10"/>
      <w:sz w:val="22"/>
      <w:szCs w:val="22"/>
    </w:rPr>
  </w:style>
  <w:style w:type="character" w:customStyle="1" w:styleId="FontStyle329">
    <w:name w:val="Font Style329"/>
    <w:basedOn w:val="DefaultParagraphFont"/>
    <w:uiPriority w:val="99"/>
    <w:rsid w:val="000863C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863C5"/>
  </w:style>
  <w:style w:type="character" w:customStyle="1" w:styleId="DateTimeChar">
    <w:name w:val="DateTime Char"/>
    <w:basedOn w:val="DefaultParagraphFont"/>
    <w:link w:val="DateTime"/>
    <w:uiPriority w:val="4"/>
    <w:rsid w:val="000863C5"/>
  </w:style>
  <w:style w:type="paragraph" w:customStyle="1" w:styleId="Lecture">
    <w:name w:val="Lecture"/>
    <w:next w:val="BodyText"/>
    <w:link w:val="LectureChar"/>
    <w:autoRedefine/>
    <w:uiPriority w:val="4"/>
    <w:qFormat/>
    <w:rsid w:val="000863C5"/>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0863C5"/>
    <w:rPr>
      <w:rFonts w:ascii="Arial" w:eastAsiaTheme="minorHAnsi" w:hAnsi="Arial" w:cs="Arial"/>
      <w:spacing w:val="-10"/>
    </w:rPr>
  </w:style>
  <w:style w:type="character" w:customStyle="1" w:styleId="m3262662096238345512gmail-style13ptbold">
    <w:name w:val="m_3262662096238345512gmail-style13ptbold"/>
    <w:basedOn w:val="DefaultParagraphFont"/>
    <w:rsid w:val="000863C5"/>
  </w:style>
  <w:style w:type="character" w:customStyle="1" w:styleId="m-8559461887574130099gmail-styleunderline">
    <w:name w:val="m_-8559461887574130099gmail-styleunderline"/>
    <w:basedOn w:val="DefaultParagraphFont"/>
    <w:rsid w:val="000863C5"/>
  </w:style>
  <w:style w:type="paragraph" w:styleId="NoSpacing">
    <w:name w:val="No Spacing"/>
    <w:link w:val="NoSpacingChar"/>
    <w:uiPriority w:val="1"/>
    <w:qFormat/>
    <w:rsid w:val="000863C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ss.europa.eu/content/space-security-europe"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defenseone.com/ideas/2021/12/nuclear-command-and-control-satellites-should-be-limits/187472/"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nature.com/articles/s41598-021-89909-7"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culsr.org/articles/the-international-legal-regulation-of-space-debris" TargetMode="External"/><Relationship Id="rId20" Type="http://schemas.openxmlformats.org/officeDocument/2006/relationships/hyperlink" Target="https://www.livescience.com/space-junk-blocks-view-of-cosmo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www.psr.org/" TargetMode="External"/><Relationship Id="rId28" Type="http://schemas.openxmlformats.org/officeDocument/2006/relationships/fontTable" Target="fontTable.xm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nsiteam.com/social/wp-content/uploads/2018/08/SMA-White-Paper_Chinese-Persepectives-on-Space_-Aug-2018.pdf" TargetMode="External"/><Relationship Id="rId27"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15509</Words>
  <Characters>88405</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2022-02-05T01:23:00Z</dcterms:created>
  <dcterms:modified xsi:type="dcterms:W3CDTF">2022-02-06T17:07:00Z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