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B14C5" w14:textId="62094698" w:rsidR="000A1606" w:rsidRDefault="000A1606" w:rsidP="000A1606">
      <w:pPr>
        <w:pStyle w:val="Heading2"/>
      </w:pPr>
      <w:r>
        <w:t>1AR</w:t>
      </w:r>
    </w:p>
    <w:p w14:paraId="4CB445EE" w14:textId="77777777" w:rsidR="000A1606" w:rsidRDefault="000A1606" w:rsidP="000A1606">
      <w:pPr>
        <w:pStyle w:val="Heading4"/>
      </w:pPr>
      <w:r>
        <w:t>Embracing futurity is necessary for liberation – even if they are right that disabled violence is an ontological phenomenon – it should not be treated as such b/c it denies agency and engenders violence</w:t>
      </w:r>
    </w:p>
    <w:p w14:paraId="3AEBA82F" w14:textId="77777777" w:rsidR="000A1606" w:rsidRPr="00DC14D5" w:rsidRDefault="000A1606" w:rsidP="000A1606">
      <w:r w:rsidRPr="00DC14D5">
        <w:rPr>
          <w:rStyle w:val="Style13ptBold"/>
        </w:rPr>
        <w:t>Kafer 13</w:t>
      </w:r>
      <w:r>
        <w:t xml:space="preserve"> - MA, PhD, Claremont Graduate University 2005, BA, Wake Forest University 1993 (Alison, 5/16/13, Indiana University press, “Feminist, Queer, Crip”, pages 45-</w:t>
      </w:r>
      <w:proofErr w:type="gramStart"/>
      <w:r>
        <w:t>46)EB</w:t>
      </w:r>
      <w:proofErr w:type="gramEnd"/>
    </w:p>
    <w:p w14:paraId="7D9FDC0D" w14:textId="77777777" w:rsidR="000A1606" w:rsidRPr="00D152EF" w:rsidRDefault="000A1606" w:rsidP="000A1606">
      <w:pPr>
        <w:rPr>
          <w:rStyle w:val="StyleUnderline"/>
          <w:sz w:val="14"/>
          <w:u w:val="none"/>
        </w:rPr>
      </w:pPr>
      <w:proofErr w:type="gramStart"/>
      <w:r w:rsidRPr="00CF2C93">
        <w:rPr>
          <w:rStyle w:val="StyleUnderline"/>
        </w:rPr>
        <w:t>Thus</w:t>
      </w:r>
      <w:proofErr w:type="gramEnd"/>
      <w:r w:rsidRPr="00CF2C93">
        <w:rPr>
          <w:rStyle w:val="StyleUnderline"/>
        </w:rPr>
        <w:t xml:space="preserve"> my desire for crip futures is, as Heather Love puts it, “a hope inseparable from despair.”</w:t>
      </w:r>
      <w:r w:rsidRPr="00597C40">
        <w:rPr>
          <w:sz w:val="14"/>
        </w:rPr>
        <w:t xml:space="preserve">97 </w:t>
      </w:r>
      <w:r w:rsidRPr="00CF2C93">
        <w:rPr>
          <w:rStyle w:val="StyleUnderline"/>
        </w:rPr>
        <w:t xml:space="preserve">I feel this hope—and the hope has the fierce intensity that it does— because it is birthed out of and coexists with this despair about our impoverished imaginations. What I need is to follow some of these longings out, even if they put me in the realm of fantasy. </w:t>
      </w:r>
      <w:r w:rsidRPr="00533F56">
        <w:rPr>
          <w:rStyle w:val="StyleUnderline"/>
          <w:highlight w:val="green"/>
        </w:rPr>
        <w:t xml:space="preserve">Changing our imaginations, </w:t>
      </w:r>
      <w:r w:rsidRPr="00C22450">
        <w:rPr>
          <w:rStyle w:val="StyleUnderline"/>
        </w:rPr>
        <w:t xml:space="preserve">suggests Judith Butler, </w:t>
      </w:r>
      <w:r w:rsidRPr="00533F56">
        <w:rPr>
          <w:rStyle w:val="StyleUnderline"/>
          <w:highlight w:val="green"/>
        </w:rPr>
        <w:t>allows us to change our situations. Fantasy carries a “critical promise,”</w:t>
      </w:r>
      <w:r w:rsidRPr="00CF2C93">
        <w:rPr>
          <w:rStyle w:val="StyleUnderline"/>
        </w:rPr>
        <w:t xml:space="preserve"> she argues, “</w:t>
      </w:r>
      <w:r w:rsidRPr="00533F56">
        <w:rPr>
          <w:rStyle w:val="StyleUnderline"/>
          <w:highlight w:val="green"/>
        </w:rPr>
        <w:t>allow[ing] us to imagine ourselves and others otherwise.”</w:t>
      </w:r>
      <w:r w:rsidRPr="00597C40">
        <w:rPr>
          <w:sz w:val="14"/>
        </w:rPr>
        <w:t xml:space="preserve">98 </w:t>
      </w:r>
      <w:r w:rsidRPr="00CF2C93">
        <w:rPr>
          <w:rStyle w:val="StyleUnderline"/>
        </w:rPr>
        <w:t xml:space="preserve">This intermingling of recognition and absence, of despair and hope, renders my desire </w:t>
      </w:r>
      <w:r w:rsidRPr="00C22450">
        <w:rPr>
          <w:rStyle w:val="StyleUnderline"/>
        </w:rPr>
        <w:t xml:space="preserve">quite queer. Queer in that my want, my longing, my pleasure intensifies with the queerness of these crip bodies, these crip futures. Queer, too, in that in imagining crip futures, I mean more </w:t>
      </w:r>
      <w:proofErr w:type="gramStart"/>
      <w:r w:rsidRPr="00C22450">
        <w:rPr>
          <w:rStyle w:val="StyleUnderline"/>
        </w:rPr>
        <w:t>than particular, identifiable</w:t>
      </w:r>
      <w:proofErr w:type="gramEnd"/>
      <w:r w:rsidRPr="00C22450">
        <w:rPr>
          <w:rStyle w:val="StyleUnderline"/>
        </w:rPr>
        <w:t xml:space="preserve"> bodies. </w:t>
      </w:r>
      <w:r w:rsidRPr="00533F56">
        <w:rPr>
          <w:rStyle w:val="StyleUnderline"/>
          <w:highlight w:val="green"/>
        </w:rPr>
        <w:t xml:space="preserve">I mean possibility, unpredictability, promise: </w:t>
      </w:r>
      <w:r w:rsidRPr="00C22450">
        <w:rPr>
          <w:rStyle w:val="StyleUnderline"/>
        </w:rPr>
        <w:t>the promise of recognizing crip where I did not expect to find it,</w:t>
      </w:r>
      <w:r w:rsidRPr="00533F56">
        <w:rPr>
          <w:rStyle w:val="StyleUnderline"/>
          <w:highlight w:val="green"/>
        </w:rPr>
        <w:t xml:space="preserve"> the possibility of watching “</w:t>
      </w:r>
      <w:r w:rsidRPr="00C22450">
        <w:rPr>
          <w:rStyle w:val="StyleUnderline"/>
        </w:rPr>
        <w:t xml:space="preserve">crip” </w:t>
      </w:r>
      <w:r w:rsidRPr="00533F56">
        <w:rPr>
          <w:rStyle w:val="StyleUnderline"/>
          <w:highlight w:val="green"/>
        </w:rPr>
        <w:t>change meanings before my eyes</w:t>
      </w:r>
      <w:r w:rsidRPr="00CF2C93">
        <w:rPr>
          <w:rStyle w:val="StyleUnderline"/>
        </w:rPr>
        <w:t>.</w:t>
      </w:r>
      <w:r w:rsidRPr="00597C40">
        <w:rPr>
          <w:sz w:val="14"/>
        </w:rPr>
        <w:t xml:space="preserve"> </w:t>
      </w:r>
      <w:r w:rsidRPr="00CF2C93">
        <w:rPr>
          <w:rStyle w:val="StyleUnderline"/>
        </w:rPr>
        <w:t>I name this desire “queer” in part because of its ambiguity. Becoming more “visible”—by increasing and publicizing the presence of disabled people in public, perhaps—does not guarantee acceptance or inclusion, especially for those not already privileged by race and class.</w:t>
      </w:r>
      <w:r w:rsidRPr="00597C40">
        <w:rPr>
          <w:sz w:val="14"/>
        </w:rPr>
        <w:t>99 As feminists from Minnie Bruce Pratt to Bernice Johns</w:t>
      </w:r>
      <w:r>
        <w:rPr>
          <w:sz w:val="14"/>
        </w:rPr>
        <w:t xml:space="preserve"> </w:t>
      </w:r>
      <w:r w:rsidRPr="00597C40">
        <w:rPr>
          <w:sz w:val="14"/>
        </w:rPr>
        <w:t>on Reagon to Chandra Talpede Mohanty have cautioned, the desire for home, for familiarity, often leads to naïve evocations of community.100 Thus, in naming and experiencing this desire, I am likely misreading and misrecognizing the bodies and practices of others</w:t>
      </w:r>
      <w:r w:rsidRPr="00C5412F">
        <w:rPr>
          <w:sz w:val="14"/>
          <w:highlight w:val="yellow"/>
        </w:rPr>
        <w:t xml:space="preserve">. </w:t>
      </w:r>
      <w:r w:rsidRPr="00533F56">
        <w:rPr>
          <w:rStyle w:val="StyleUnderline"/>
          <w:highlight w:val="green"/>
        </w:rPr>
        <w:t>I am</w:t>
      </w:r>
      <w:r w:rsidRPr="00CF2C93">
        <w:rPr>
          <w:rStyle w:val="StyleUnderline"/>
        </w:rPr>
        <w:t xml:space="preserve">, in other words, </w:t>
      </w:r>
      <w:r w:rsidRPr="00533F56">
        <w:rPr>
          <w:rStyle w:val="StyleUnderline"/>
          <w:highlight w:val="green"/>
        </w:rPr>
        <w:t>finding both disability and desire where they don’t necessarily belong</w:t>
      </w:r>
      <w:r w:rsidRPr="00CF2C93">
        <w:rPr>
          <w:rStyle w:val="StyleUnderline"/>
        </w:rPr>
        <w:t xml:space="preserve">—surely a potentially queer and crip move. </w:t>
      </w:r>
      <w:r w:rsidRPr="00533F56">
        <w:rPr>
          <w:rStyle w:val="StyleUnderline"/>
          <w:highlight w:val="green"/>
        </w:rPr>
        <w:t>This desire,</w:t>
      </w:r>
      <w:r w:rsidRPr="00CF2C93">
        <w:rPr>
          <w:rStyle w:val="StyleUnderline"/>
        </w:rPr>
        <w:t xml:space="preserve"> these </w:t>
      </w:r>
      <w:r w:rsidRPr="00C22450">
        <w:rPr>
          <w:rStyle w:val="StyleUnderline"/>
        </w:rPr>
        <w:t>imaginings, cannot be separated from the crip pasts behind us or the crip presents surrounding us; indeed, these very pasts and presents are what make articulating a critical crip futurity so essential. To put it bluntly, I,</w:t>
      </w:r>
      <w:r w:rsidRPr="00CF2C93">
        <w:rPr>
          <w:rStyle w:val="StyleUnderline"/>
        </w:rPr>
        <w:t xml:space="preserve"> we, </w:t>
      </w:r>
      <w:r w:rsidRPr="00533F56">
        <w:rPr>
          <w:rStyle w:val="StyleUnderline"/>
          <w:highlight w:val="green"/>
        </w:rPr>
        <w:t xml:space="preserve">need to imagine </w:t>
      </w:r>
      <w:r w:rsidRPr="00C22450">
        <w:rPr>
          <w:rStyle w:val="StyleUnderline"/>
        </w:rPr>
        <w:t xml:space="preserve">crip </w:t>
      </w:r>
      <w:r w:rsidRPr="00533F56">
        <w:rPr>
          <w:rStyle w:val="StyleUnderline"/>
          <w:highlight w:val="green"/>
        </w:rPr>
        <w:t>futures because disabled people are</w:t>
      </w:r>
      <w:r w:rsidRPr="00CF2C93">
        <w:rPr>
          <w:rStyle w:val="StyleUnderline"/>
        </w:rPr>
        <w:t xml:space="preserve"> continually </w:t>
      </w:r>
      <w:r w:rsidRPr="00533F56">
        <w:rPr>
          <w:rStyle w:val="StyleUnderline"/>
          <w:highlight w:val="green"/>
        </w:rPr>
        <w:t>being written out of the future</w:t>
      </w:r>
      <w:r w:rsidRPr="00CF2C93">
        <w:rPr>
          <w:rStyle w:val="StyleUnderline"/>
        </w:rPr>
        <w:t>, rendered as the sign of the future no one wants</w:t>
      </w:r>
      <w:r w:rsidRPr="00C22450">
        <w:rPr>
          <w:rStyle w:val="StyleUnderline"/>
        </w:rPr>
        <w:t xml:space="preserve">. This erasure is not mere metaphor. Disabled people—particularly those with developmental and psychiatric impairments, those who are poor, gender-deviant, and/or people of color, those who need atypical forms of assistance to survive—have faced sterilization, segregation, and institutionalization; denial of equitable education, health care and social services; violence and abuse; and the withholding of the rights of citizenship. </w:t>
      </w:r>
      <w:r w:rsidRPr="00C22450">
        <w:rPr>
          <w:sz w:val="14"/>
        </w:rPr>
        <w:t>Too many of these practices continue, and each of</w:t>
      </w:r>
      <w:r w:rsidRPr="00597C40">
        <w:rPr>
          <w:sz w:val="14"/>
        </w:rPr>
        <w:t xml:space="preserve"> them has greatly limited, and often literally shortened, the futures of disabled people. It is my loss, our loss, not to take care of, embrace, and desire all of us. </w:t>
      </w:r>
      <w:r w:rsidRPr="00533F56">
        <w:rPr>
          <w:rStyle w:val="StyleUnderline"/>
          <w:highlight w:val="green"/>
        </w:rPr>
        <w:t xml:space="preserve">We must </w:t>
      </w:r>
      <w:r w:rsidRPr="00C22450">
        <w:rPr>
          <w:rStyle w:val="StyleUnderline"/>
        </w:rPr>
        <w:t xml:space="preserve">begin to anticipate presents and to </w:t>
      </w:r>
      <w:r w:rsidRPr="00533F56">
        <w:rPr>
          <w:rStyle w:val="StyleUnderline"/>
          <w:highlight w:val="green"/>
        </w:rPr>
        <w:t xml:space="preserve">imagine futures that </w:t>
      </w:r>
      <w:r w:rsidRPr="00C22450">
        <w:rPr>
          <w:rStyle w:val="StyleUnderline"/>
          <w:highlight w:val="green"/>
        </w:rPr>
        <w:t>include all of us</w:t>
      </w:r>
      <w:r w:rsidRPr="00C22450">
        <w:rPr>
          <w:rStyle w:val="StyleUnderline"/>
        </w:rPr>
        <w:t xml:space="preserve">. </w:t>
      </w:r>
    </w:p>
    <w:p w14:paraId="78C9DBC6" w14:textId="77777777" w:rsidR="000A1606" w:rsidRPr="00BC6CF6" w:rsidRDefault="000A1606" w:rsidP="000A1606">
      <w:pPr>
        <w:pStyle w:val="Heading4"/>
      </w:pPr>
      <w:r>
        <w:lastRenderedPageBreak/>
        <w:t xml:space="preserve">Trend lines prove the world is getting better for folks with disabilities---that’s not to say it’s perfect </w:t>
      </w:r>
      <w:r>
        <w:rPr>
          <w:u w:val="single"/>
        </w:rPr>
        <w:t>but</w:t>
      </w:r>
      <w:r>
        <w:t xml:space="preserve"> progress via institutional reforms </w:t>
      </w:r>
      <w:proofErr w:type="gramStart"/>
      <w:r>
        <w:t>are</w:t>
      </w:r>
      <w:proofErr w:type="gramEnd"/>
      <w:r>
        <w:t xml:space="preserve"> possible and desirable</w:t>
      </w:r>
    </w:p>
    <w:p w14:paraId="73014146" w14:textId="77777777" w:rsidR="000A1606" w:rsidRDefault="000A1606" w:rsidP="000A1606">
      <w:r>
        <w:t xml:space="preserve">Lee </w:t>
      </w:r>
      <w:r w:rsidRPr="00A90EF2">
        <w:rPr>
          <w:rStyle w:val="Style13ptBold"/>
        </w:rPr>
        <w:t>Lawrence</w:t>
      </w:r>
      <w:r>
        <w:t xml:space="preserve">, Christian Science Monitor, “Possibility unbound: 25 years of progress for those with disability,” </w:t>
      </w:r>
      <w:r w:rsidRPr="00A90EF2">
        <w:rPr>
          <w:rStyle w:val="Style13ptBold"/>
        </w:rPr>
        <w:t>’14</w:t>
      </w:r>
      <w:r>
        <w:t>, http://www.csmonitor.com/USA/Society/2014/1116/Possibility-unbound-25-years-of-progress-for-those-with-disability</w:t>
      </w:r>
    </w:p>
    <w:p w14:paraId="12320E7F" w14:textId="77777777" w:rsidR="000A1606" w:rsidRDefault="000A1606" w:rsidP="000A1606"/>
    <w:p w14:paraId="2562DF8D" w14:textId="77777777" w:rsidR="000A1606" w:rsidRPr="00BC6CF6" w:rsidRDefault="000A1606" w:rsidP="000A1606">
      <w:pPr>
        <w:rPr>
          <w:u w:val="single"/>
        </w:rPr>
      </w:pPr>
      <w:r w:rsidRPr="00BC6CF6">
        <w:rPr>
          <w:u w:val="single"/>
        </w:rPr>
        <w:t>There is no question</w:t>
      </w:r>
      <w:r>
        <w:t xml:space="preserve"> that, </w:t>
      </w:r>
      <w:r w:rsidRPr="00BC6CF6">
        <w:rPr>
          <w:u w:val="single"/>
        </w:rPr>
        <w:t xml:space="preserve">to many with </w:t>
      </w:r>
      <w:r w:rsidRPr="00C22450">
        <w:rPr>
          <w:u w:val="single"/>
        </w:rPr>
        <w:t>impairments</w:t>
      </w:r>
      <w:r w:rsidRPr="00C22450">
        <w:t xml:space="preserve">, </w:t>
      </w:r>
      <w:r w:rsidRPr="00C22450">
        <w:rPr>
          <w:b/>
          <w:u w:val="single"/>
        </w:rPr>
        <w:t>the modern world can still prove a daunting and sometimes downright inhospitable place</w:t>
      </w:r>
      <w:r w:rsidRPr="00C22450">
        <w:t xml:space="preserve">. </w:t>
      </w:r>
      <w:r w:rsidRPr="00C22450">
        <w:rPr>
          <w:b/>
          <w:u w:val="single"/>
        </w:rPr>
        <w:t>But</w:t>
      </w:r>
      <w:r w:rsidRPr="00C22450">
        <w:rPr>
          <w:u w:val="single"/>
        </w:rPr>
        <w:t xml:space="preserve"> nearly</w:t>
      </w:r>
      <w:r w:rsidRPr="00BC6CF6">
        <w:rPr>
          <w:u w:val="single"/>
        </w:rPr>
        <w:t xml:space="preserve"> </w:t>
      </w:r>
      <w:r w:rsidRPr="00533F56">
        <w:rPr>
          <w:b/>
          <w:highlight w:val="green"/>
          <w:u w:val="single"/>
        </w:rPr>
        <w:t>25 years after</w:t>
      </w:r>
      <w:r>
        <w:t xml:space="preserve"> President George H.W. </w:t>
      </w:r>
      <w:r w:rsidRPr="00BC6CF6">
        <w:rPr>
          <w:u w:val="single"/>
        </w:rPr>
        <w:t>Bush signed</w:t>
      </w:r>
      <w:r>
        <w:t xml:space="preserve"> </w:t>
      </w:r>
      <w:r w:rsidRPr="00BC6CF6">
        <w:rPr>
          <w:u w:val="single"/>
        </w:rPr>
        <w:t xml:space="preserve">the </w:t>
      </w:r>
      <w:r>
        <w:t>Americans with Disabilities Act (</w:t>
      </w:r>
      <w:r w:rsidRPr="00533F56">
        <w:rPr>
          <w:b/>
          <w:highlight w:val="green"/>
          <w:u w:val="single"/>
        </w:rPr>
        <w:t>ADA</w:t>
      </w:r>
      <w:r>
        <w:t xml:space="preserve">), </w:t>
      </w:r>
      <w:r w:rsidRPr="00533F56">
        <w:rPr>
          <w:b/>
          <w:highlight w:val="green"/>
          <w:u w:val="single"/>
        </w:rPr>
        <w:t>an increasing number</w:t>
      </w:r>
      <w:r w:rsidRPr="00BC6CF6">
        <w:rPr>
          <w:b/>
          <w:u w:val="single"/>
        </w:rPr>
        <w:t xml:space="preserve"> in the United States </w:t>
      </w:r>
      <w:r w:rsidRPr="00533F56">
        <w:rPr>
          <w:b/>
          <w:highlight w:val="green"/>
          <w:u w:val="single"/>
        </w:rPr>
        <w:t xml:space="preserve">are living </w:t>
      </w:r>
      <w:r w:rsidRPr="00533F56">
        <w:rPr>
          <w:rStyle w:val="Emphasis"/>
          <w:highlight w:val="green"/>
        </w:rPr>
        <w:t>more empowered, less restricted lives</w:t>
      </w:r>
      <w:r w:rsidRPr="00BC6CF6">
        <w:rPr>
          <w:rStyle w:val="Emphasis"/>
        </w:rPr>
        <w:t>.</w:t>
      </w:r>
      <w:r>
        <w:rPr>
          <w:b/>
          <w:u w:val="single"/>
        </w:rPr>
        <w:t xml:space="preserve"> </w:t>
      </w:r>
      <w:r>
        <w:t xml:space="preserve">The telecommunications </w:t>
      </w:r>
      <w:r w:rsidRPr="00BC6CF6">
        <w:rPr>
          <w:u w:val="single"/>
        </w:rPr>
        <w:t>infrastructure and</w:t>
      </w:r>
      <w:r>
        <w:t xml:space="preserve"> all those man-</w:t>
      </w:r>
      <w:r w:rsidRPr="00ED41F8">
        <w:rPr>
          <w:u w:val="single"/>
        </w:rPr>
        <w:t xml:space="preserve">made </w:t>
      </w:r>
      <w:r w:rsidRPr="00533F56">
        <w:rPr>
          <w:b/>
          <w:highlight w:val="green"/>
          <w:u w:val="single"/>
        </w:rPr>
        <w:t>spaces</w:t>
      </w:r>
      <w:r>
        <w:t xml:space="preserve"> collectively </w:t>
      </w:r>
      <w:r w:rsidRPr="00BC6CF6">
        <w:rPr>
          <w:u w:val="single"/>
        </w:rPr>
        <w:t>referred to as “the built environment”</w:t>
      </w:r>
      <w:r>
        <w:t xml:space="preserve"> – which includes cities, architecture, transportation, even parks – “</w:t>
      </w:r>
      <w:r w:rsidRPr="00533F56">
        <w:rPr>
          <w:b/>
          <w:highlight w:val="green"/>
          <w:u w:val="single"/>
        </w:rPr>
        <w:t>are dramatically more accessible</w:t>
      </w:r>
      <w:r>
        <w:t xml:space="preserve"> </w:t>
      </w:r>
      <w:r w:rsidRPr="00BC6CF6">
        <w:rPr>
          <w:b/>
          <w:u w:val="single"/>
        </w:rPr>
        <w:t>today than they were in 1990</w:t>
      </w:r>
      <w:r>
        <w:t xml:space="preserve"> when they passed the ADA,” </w:t>
      </w:r>
      <w:r w:rsidRPr="00BC6CF6">
        <w:rPr>
          <w:u w:val="single"/>
        </w:rPr>
        <w:t xml:space="preserve">says </w:t>
      </w:r>
      <w:r>
        <w:t xml:space="preserve">Andrew </w:t>
      </w:r>
      <w:r w:rsidRPr="00BC6CF6">
        <w:rPr>
          <w:u w:val="single"/>
        </w:rPr>
        <w:t>Imparato</w:t>
      </w:r>
      <w:r>
        <w:t xml:space="preserve">, executive director of the Association of University Centers on Disabilities and former president of the American Association of People with Disabilities. </w:t>
      </w:r>
      <w:r w:rsidRPr="00533F56">
        <w:rPr>
          <w:b/>
          <w:highlight w:val="green"/>
          <w:u w:val="single"/>
        </w:rPr>
        <w:t>Services</w:t>
      </w:r>
      <w:r w:rsidRPr="00BC6CF6">
        <w:rPr>
          <w:u w:val="single"/>
        </w:rPr>
        <w:t>, too,</w:t>
      </w:r>
      <w:r>
        <w:t xml:space="preserve"> have </w:t>
      </w:r>
      <w:r w:rsidRPr="00533F56">
        <w:rPr>
          <w:b/>
          <w:highlight w:val="green"/>
          <w:u w:val="single"/>
        </w:rPr>
        <w:t>expanded</w:t>
      </w:r>
      <w:r w:rsidRPr="00BC6CF6">
        <w:rPr>
          <w:u w:val="single"/>
        </w:rPr>
        <w:t xml:space="preserve">, </w:t>
      </w:r>
      <w:r w:rsidRPr="00533F56">
        <w:rPr>
          <w:b/>
          <w:highlight w:val="green"/>
          <w:u w:val="single"/>
        </w:rPr>
        <w:t>from transit systems</w:t>
      </w:r>
      <w:r w:rsidRPr="00BC6CF6">
        <w:rPr>
          <w:u w:val="single"/>
        </w:rPr>
        <w:t xml:space="preserve"> offering riders with disabilities free familiarization and safety programs to </w:t>
      </w:r>
      <w:r w:rsidRPr="00533F56">
        <w:rPr>
          <w:b/>
          <w:highlight w:val="green"/>
          <w:u w:val="single"/>
        </w:rPr>
        <w:t>specialized guides</w:t>
      </w:r>
      <w:r w:rsidRPr="00BC6CF6">
        <w:rPr>
          <w:u w:val="single"/>
        </w:rPr>
        <w:t xml:space="preserve"> at museums </w:t>
      </w:r>
      <w:r w:rsidRPr="00533F56">
        <w:rPr>
          <w:b/>
          <w:highlight w:val="green"/>
          <w:u w:val="single"/>
        </w:rPr>
        <w:t>to</w:t>
      </w:r>
      <w:r w:rsidRPr="00BC6CF6">
        <w:rPr>
          <w:u w:val="single"/>
        </w:rPr>
        <w:t xml:space="preserve"> a growing number of designers developing </w:t>
      </w:r>
      <w:proofErr w:type="gramStart"/>
      <w:r w:rsidRPr="00533F56">
        <w:rPr>
          <w:b/>
          <w:highlight w:val="green"/>
          <w:u w:val="single"/>
        </w:rPr>
        <w:t>clothing</w:t>
      </w:r>
      <w:r w:rsidRPr="00BC6CF6">
        <w:rPr>
          <w:u w:val="single"/>
        </w:rPr>
        <w:t xml:space="preserve"> </w:t>
      </w:r>
      <w:r>
        <w:rPr>
          <w:u w:val="single"/>
        </w:rPr>
        <w:t xml:space="preserve"> </w:t>
      </w:r>
      <w:r w:rsidRPr="00BC6CF6">
        <w:rPr>
          <w:u w:val="single"/>
        </w:rPr>
        <w:t>with</w:t>
      </w:r>
      <w:proofErr w:type="gramEnd"/>
      <w:r w:rsidRPr="00BC6CF6">
        <w:rPr>
          <w:u w:val="single"/>
        </w:rPr>
        <w:t xml:space="preserve"> a variety of specific needs in mind.</w:t>
      </w:r>
      <w:r>
        <w:t xml:space="preserve"> </w:t>
      </w:r>
      <w:r w:rsidRPr="00533F56">
        <w:rPr>
          <w:b/>
          <w:highlight w:val="green"/>
          <w:u w:val="single"/>
        </w:rPr>
        <w:t>The ADA</w:t>
      </w:r>
      <w:r>
        <w:t xml:space="preserve"> – “our crowning achievement,” as Mr. Imparato calls it – </w:t>
      </w:r>
      <w:r w:rsidRPr="00533F56">
        <w:rPr>
          <w:b/>
          <w:highlight w:val="green"/>
          <w:u w:val="single"/>
        </w:rPr>
        <w:t>set</w:t>
      </w:r>
      <w:r w:rsidRPr="00BC6CF6">
        <w:rPr>
          <w:b/>
          <w:u w:val="single"/>
        </w:rPr>
        <w:t xml:space="preserve"> </w:t>
      </w:r>
      <w:r w:rsidRPr="00533F56">
        <w:rPr>
          <w:b/>
          <w:highlight w:val="green"/>
          <w:u w:val="single"/>
        </w:rPr>
        <w:t xml:space="preserve">the country on a </w:t>
      </w:r>
      <w:r w:rsidRPr="00533F56">
        <w:rPr>
          <w:rStyle w:val="Emphasis"/>
          <w:highlight w:val="green"/>
        </w:rPr>
        <w:t>new course</w:t>
      </w:r>
      <w:r w:rsidRPr="00BC6CF6">
        <w:rPr>
          <w:rStyle w:val="Emphasis"/>
        </w:rPr>
        <w:t>.</w:t>
      </w:r>
      <w:r>
        <w:t xml:space="preserve"> </w:t>
      </w:r>
      <w:r w:rsidRPr="00BC6CF6">
        <w:rPr>
          <w:u w:val="single"/>
        </w:rPr>
        <w:t xml:space="preserve">Those who have come of age since 1990 have “grown </w:t>
      </w:r>
      <w:r w:rsidRPr="00C22450">
        <w:rPr>
          <w:u w:val="single"/>
        </w:rPr>
        <w:t>up in more integrated settings and generally have higher expectations for what is possible for people with disabilities to achieve</w:t>
      </w:r>
      <w:r w:rsidRPr="00C22450">
        <w:t xml:space="preserve"> in work and in life </w:t>
      </w:r>
      <w:r w:rsidRPr="00C22450">
        <w:rPr>
          <w:u w:val="single"/>
        </w:rPr>
        <w:t>than did the generations that came before them</w:t>
      </w:r>
      <w:r w:rsidRPr="00C22450">
        <w:t xml:space="preserve">,” Imparato says. </w:t>
      </w:r>
      <w:r w:rsidRPr="00C22450">
        <w:rPr>
          <w:b/>
          <w:u w:val="single"/>
        </w:rPr>
        <w:t xml:space="preserve">Advances in technology have triggered a </w:t>
      </w:r>
      <w:r w:rsidRPr="00C22450">
        <w:rPr>
          <w:rStyle w:val="Emphasis"/>
        </w:rPr>
        <w:t>sea change</w:t>
      </w:r>
      <w:r w:rsidRPr="00C22450">
        <w:t xml:space="preserve">. </w:t>
      </w:r>
      <w:r w:rsidRPr="00C22450">
        <w:rPr>
          <w:b/>
          <w:u w:val="single"/>
        </w:rPr>
        <w:t>Mainstream innovations</w:t>
      </w:r>
      <w:r w:rsidRPr="00C22450">
        <w:t xml:space="preserve"> such as Siri </w:t>
      </w:r>
      <w:r w:rsidRPr="00C22450">
        <w:rPr>
          <w:u w:val="single"/>
        </w:rPr>
        <w:t>double as assistive technologies</w:t>
      </w:r>
      <w:r w:rsidRPr="00C22450">
        <w:t xml:space="preserve">, while </w:t>
      </w:r>
      <w:r w:rsidRPr="00C22450">
        <w:rPr>
          <w:u w:val="single"/>
        </w:rPr>
        <w:t>robotics</w:t>
      </w:r>
      <w:r w:rsidRPr="00C22450">
        <w:t xml:space="preserve">, </w:t>
      </w:r>
      <w:r w:rsidRPr="00C22450">
        <w:rPr>
          <w:u w:val="single"/>
        </w:rPr>
        <w:t>bionics</w:t>
      </w:r>
      <w:r w:rsidRPr="00C22450">
        <w:t xml:space="preserve">, </w:t>
      </w:r>
      <w:r w:rsidRPr="00C22450">
        <w:rPr>
          <w:u w:val="single"/>
        </w:rPr>
        <w:t xml:space="preserve">and 3-D printers have </w:t>
      </w:r>
      <w:r w:rsidRPr="00C22450">
        <w:rPr>
          <w:b/>
          <w:u w:val="single"/>
        </w:rPr>
        <w:t>revolutionized</w:t>
      </w:r>
      <w:r w:rsidRPr="00C22450">
        <w:t xml:space="preserve"> the </w:t>
      </w:r>
      <w:r w:rsidRPr="00C22450">
        <w:rPr>
          <w:b/>
          <w:u w:val="single"/>
        </w:rPr>
        <w:t>design and manufacture of prostheses</w:t>
      </w:r>
      <w:r w:rsidRPr="00C22450">
        <w:rPr>
          <w:u w:val="single"/>
        </w:rPr>
        <w:t>.</w:t>
      </w:r>
      <w:r w:rsidRPr="00C22450">
        <w:t xml:space="preserve"> And mobile phones and tablets have opened an entirely new field: apps. </w:t>
      </w:r>
      <w:r w:rsidRPr="00C22450">
        <w:rPr>
          <w:u w:val="single"/>
        </w:rPr>
        <w:t xml:space="preserve">An ever-growing list of applications ranges from </w:t>
      </w:r>
      <w:r w:rsidRPr="00C22450">
        <w:rPr>
          <w:b/>
          <w:u w:val="single"/>
        </w:rPr>
        <w:t>hearing aids</w:t>
      </w:r>
      <w:r w:rsidRPr="00C22450">
        <w:rPr>
          <w:u w:val="single"/>
        </w:rPr>
        <w:t xml:space="preserve"> to </w:t>
      </w:r>
      <w:r w:rsidRPr="00C22450">
        <w:rPr>
          <w:b/>
          <w:u w:val="single"/>
        </w:rPr>
        <w:t>maps</w:t>
      </w:r>
      <w:r w:rsidRPr="00C22450">
        <w:rPr>
          <w:u w:val="single"/>
        </w:rPr>
        <w:t xml:space="preserve"> for people with low vision to communications methods for children with autism. Looking forward, </w:t>
      </w:r>
      <w:r w:rsidRPr="00C22450">
        <w:rPr>
          <w:b/>
          <w:u w:val="single"/>
        </w:rPr>
        <w:t>experts point to another major factor in advancing quality of life</w:t>
      </w:r>
      <w:r w:rsidRPr="00C22450">
        <w:t xml:space="preserve">: </w:t>
      </w:r>
      <w:r w:rsidRPr="00C22450">
        <w:rPr>
          <w:b/>
          <w:u w:val="single"/>
        </w:rPr>
        <w:t>the bubble of aging baby boomers</w:t>
      </w:r>
      <w:r w:rsidRPr="00C22450">
        <w:t xml:space="preserve">. </w:t>
      </w:r>
      <w:r w:rsidRPr="00C22450">
        <w:rPr>
          <w:u w:val="single"/>
        </w:rPr>
        <w:t>Among people under 65, an estimated 8.5 to 14 percent have a disability</w:t>
      </w:r>
      <w:r w:rsidRPr="00C22450">
        <w:t xml:space="preserve">. </w:t>
      </w:r>
      <w:r w:rsidRPr="00C22450">
        <w:rPr>
          <w:b/>
          <w:u w:val="single"/>
        </w:rPr>
        <w:t>In the over-65</w:t>
      </w:r>
      <w:r w:rsidRPr="00C22450">
        <w:rPr>
          <w:u w:val="single"/>
        </w:rPr>
        <w:t xml:space="preserve"> </w:t>
      </w:r>
      <w:r w:rsidRPr="00C22450">
        <w:rPr>
          <w:b/>
          <w:u w:val="single"/>
        </w:rPr>
        <w:t>population, some estimates are</w:t>
      </w:r>
      <w:r w:rsidRPr="00C22450">
        <w:t xml:space="preserve"> as high as </w:t>
      </w:r>
      <w:r w:rsidRPr="00C22450">
        <w:rPr>
          <w:b/>
          <w:u w:val="single"/>
        </w:rPr>
        <w:t xml:space="preserve">50 percent. </w:t>
      </w:r>
      <w:r w:rsidRPr="00C22450">
        <w:rPr>
          <w:u w:val="single"/>
        </w:rPr>
        <w:t>Just as baby boomers</w:t>
      </w:r>
      <w:r>
        <w:t xml:space="preserve"> have </w:t>
      </w:r>
      <w:r w:rsidRPr="00BC6CF6">
        <w:rPr>
          <w:u w:val="single"/>
        </w:rPr>
        <w:t>set trends in everything from spending habits to dating and child rearing,</w:t>
      </w:r>
      <w:r>
        <w:t xml:space="preserve"> </w:t>
      </w:r>
      <w:r w:rsidRPr="00533F56">
        <w:rPr>
          <w:b/>
          <w:highlight w:val="green"/>
          <w:u w:val="single"/>
        </w:rPr>
        <w:t>boomers with disabilities</w:t>
      </w:r>
      <w:r w:rsidRPr="007D1AB9">
        <w:rPr>
          <w:highlight w:val="cyan"/>
        </w:rPr>
        <w:t xml:space="preserve"> </w:t>
      </w:r>
      <w:r w:rsidRPr="00533F56">
        <w:rPr>
          <w:b/>
          <w:highlight w:val="green"/>
          <w:u w:val="single"/>
        </w:rPr>
        <w:t>are</w:t>
      </w:r>
      <w:r w:rsidRPr="00BC6CF6">
        <w:rPr>
          <w:u w:val="single"/>
        </w:rPr>
        <w:t xml:space="preserve"> </w:t>
      </w:r>
      <w:r w:rsidRPr="00C22450">
        <w:rPr>
          <w:b/>
          <w:u w:val="single"/>
        </w:rPr>
        <w:t>not going to scurry off to the margins of society</w:t>
      </w:r>
      <w:r w:rsidRPr="00C22450">
        <w:t xml:space="preserve">. </w:t>
      </w:r>
      <w:r w:rsidRPr="00C22450">
        <w:rPr>
          <w:b/>
          <w:u w:val="single"/>
        </w:rPr>
        <w:t xml:space="preserve">They’re </w:t>
      </w:r>
      <w:r w:rsidRPr="00533F56">
        <w:rPr>
          <w:b/>
          <w:highlight w:val="green"/>
          <w:u w:val="single"/>
        </w:rPr>
        <w:t xml:space="preserve">going to </w:t>
      </w:r>
      <w:r w:rsidRPr="00533F56">
        <w:rPr>
          <w:rStyle w:val="Emphasis"/>
          <w:highlight w:val="green"/>
        </w:rPr>
        <w:t>demand</w:t>
      </w:r>
      <w:r w:rsidRPr="007D1AB9">
        <w:rPr>
          <w:highlight w:val="cyan"/>
        </w:rPr>
        <w:t xml:space="preserve"> </w:t>
      </w:r>
      <w:r w:rsidRPr="00533F56">
        <w:rPr>
          <w:b/>
          <w:highlight w:val="green"/>
          <w:u w:val="single"/>
        </w:rPr>
        <w:t>services and products</w:t>
      </w:r>
      <w:r w:rsidRPr="00BC6CF6">
        <w:rPr>
          <w:b/>
          <w:u w:val="single"/>
        </w:rPr>
        <w:t>.</w:t>
      </w:r>
      <w:r>
        <w:t xml:space="preserve"> Many believe </w:t>
      </w:r>
      <w:r w:rsidRPr="00BC6CF6">
        <w:rPr>
          <w:u w:val="single"/>
        </w:rPr>
        <w:t xml:space="preserve">this </w:t>
      </w:r>
      <w:r w:rsidRPr="00C22450">
        <w:rPr>
          <w:highlight w:val="green"/>
          <w:u w:val="single"/>
        </w:rPr>
        <w:t>will benefit society at large</w:t>
      </w:r>
      <w:r>
        <w:t xml:space="preserve">. </w:t>
      </w:r>
      <w:r w:rsidRPr="00BC6CF6">
        <w:rPr>
          <w:u w:val="single"/>
        </w:rPr>
        <w:t>At the Indiana Institute on Disability and Community</w:t>
      </w:r>
      <w:r>
        <w:t xml:space="preserve">, Phil </w:t>
      </w:r>
      <w:r w:rsidRPr="00BC6CF6">
        <w:rPr>
          <w:u w:val="single"/>
        </w:rPr>
        <w:t>Stafford talks about progress “on the cultural front</w:t>
      </w:r>
      <w:r>
        <w:t xml:space="preserve"> .... I think that </w:t>
      </w:r>
      <w:r w:rsidRPr="00BC6CF6">
        <w:rPr>
          <w:u w:val="single"/>
        </w:rPr>
        <w:t>those without disabilities have a</w:t>
      </w:r>
      <w:r>
        <w:t xml:space="preserve"> kind of a </w:t>
      </w:r>
      <w:r w:rsidRPr="00BC6CF6">
        <w:rPr>
          <w:u w:val="single"/>
        </w:rPr>
        <w:t>taken-for-granted perspective on the world</w:t>
      </w:r>
      <w:r>
        <w:t xml:space="preserve"> that </w:t>
      </w:r>
      <w:r w:rsidRPr="00BC6CF6">
        <w:rPr>
          <w:u w:val="single"/>
        </w:rPr>
        <w:t>we are shocked out of when we understand what daily barriers people might encounter.”</w:t>
      </w:r>
      <w:r>
        <w:rPr>
          <w:u w:val="single"/>
        </w:rPr>
        <w:t xml:space="preserve"> </w:t>
      </w:r>
      <w:r>
        <w:t xml:space="preserve">This might be an announcement some can’t hear, a website others can’t access, or doorknobs yet others can’t grasp. </w:t>
      </w:r>
      <w:r w:rsidRPr="00BC6CF6">
        <w:rPr>
          <w:u w:val="single"/>
        </w:rPr>
        <w:t>The light goes on</w:t>
      </w:r>
      <w:r>
        <w:t xml:space="preserve">, Mr. Stafford says, </w:t>
      </w:r>
      <w:r w:rsidRPr="00BC6CF6">
        <w:rPr>
          <w:u w:val="single"/>
        </w:rPr>
        <w:t>when people see “someone use their elbow to open a door that has a lever handle</w:t>
      </w:r>
      <w:r>
        <w:t xml:space="preserve">. </w:t>
      </w:r>
      <w:r w:rsidRPr="00BC6CF6">
        <w:rPr>
          <w:u w:val="single"/>
        </w:rPr>
        <w:t>People might say</w:t>
      </w:r>
      <w:r>
        <w:t xml:space="preserve"> ‘</w:t>
      </w:r>
      <w:r w:rsidRPr="00BC6CF6">
        <w:rPr>
          <w:u w:val="single"/>
        </w:rPr>
        <w:t>I never thought of that.</w:t>
      </w:r>
      <w:r>
        <w:t xml:space="preserve">’ It’s not great world-shaking change, but </w:t>
      </w:r>
      <w:r w:rsidRPr="00BC6CF6">
        <w:rPr>
          <w:u w:val="single"/>
        </w:rPr>
        <w:t xml:space="preserve">it’s those minor encounters that </w:t>
      </w:r>
      <w:r w:rsidRPr="00BC6CF6">
        <w:rPr>
          <w:b/>
          <w:u w:val="single"/>
        </w:rPr>
        <w:t>make us aware.”</w:t>
      </w:r>
      <w:r w:rsidRPr="00BC6CF6">
        <w:rPr>
          <w:u w:val="single"/>
        </w:rPr>
        <w:t xml:space="preserve"> </w:t>
      </w:r>
    </w:p>
    <w:p w14:paraId="5D26EDA7" w14:textId="77777777" w:rsidR="000A1606" w:rsidRPr="0080446F" w:rsidRDefault="000A1606" w:rsidP="000A1606">
      <w:pPr>
        <w:pStyle w:val="Heading4"/>
        <w:rPr>
          <w:rFonts w:cs="Times New Roman"/>
        </w:rPr>
      </w:pPr>
      <w:r w:rsidRPr="0080446F">
        <w:lastRenderedPageBreak/>
        <w:t>Psychoanalysis is infinitely regressive, not falsifiable, and too abstract</w:t>
      </w:r>
    </w:p>
    <w:p w14:paraId="3977F9CF" w14:textId="77777777" w:rsidR="000A1606" w:rsidRPr="0080446F" w:rsidRDefault="000A1606" w:rsidP="000A1606">
      <w:pPr>
        <w:rPr>
          <w:rFonts w:eastAsia="Calibri"/>
          <w:sz w:val="16"/>
        </w:rPr>
      </w:pPr>
      <w:r w:rsidRPr="0080446F">
        <w:rPr>
          <w:rStyle w:val="Style13ptBold"/>
        </w:rPr>
        <w:t>Gordon 1</w:t>
      </w:r>
      <w:r w:rsidRPr="0080446F">
        <w:rPr>
          <w:rFonts w:eastAsia="Calibri"/>
          <w:sz w:val="16"/>
        </w:rPr>
        <w:t xml:space="preserve"> </w:t>
      </w:r>
      <w:r w:rsidRPr="0080446F">
        <w:rPr>
          <w:rFonts w:eastAsia="Calibri"/>
        </w:rPr>
        <w:t xml:space="preserve">– </w:t>
      </w:r>
      <w:r w:rsidRPr="0080446F">
        <w:t>Paul Gordon, accomplished psychotherapist, “Psychoanalysis and Racism: The Politics of Defeat,” RACE &amp; CLASS v. 42 n. 4, 2001, pp. 17-34.</w:t>
      </w:r>
    </w:p>
    <w:p w14:paraId="4AB74161" w14:textId="77777777" w:rsidR="000A1606" w:rsidRDefault="000A1606" w:rsidP="000A1606">
      <w:pPr>
        <w:rPr>
          <w:rFonts w:eastAsia="Calibri"/>
          <w:sz w:val="16"/>
        </w:rPr>
      </w:pPr>
      <w:r w:rsidRPr="0080446F">
        <w:rPr>
          <w:rFonts w:eastAsia="Calibri"/>
          <w:sz w:val="16"/>
        </w:rPr>
        <w:t xml:space="preserve">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w:t>
      </w:r>
      <w:proofErr w:type="gramStart"/>
      <w:r w:rsidRPr="0080446F">
        <w:rPr>
          <w:rFonts w:eastAsia="Calibri"/>
          <w:sz w:val="16"/>
        </w:rPr>
        <w:t>metanarrative</w:t>
      </w:r>
      <w:proofErr w:type="gramEnd"/>
      <w:r w:rsidRPr="0080446F">
        <w:rPr>
          <w:rFonts w:eastAsia="Calibr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647A01">
        <w:t xml:space="preserve">, </w:t>
      </w:r>
      <w:r w:rsidRPr="00647A01">
        <w:rPr>
          <w:rStyle w:val="Emphasis"/>
        </w:rPr>
        <w:t xml:space="preserve">in marrying </w:t>
      </w:r>
      <w:r w:rsidRPr="00533F56">
        <w:rPr>
          <w:rStyle w:val="Emphasis"/>
          <w:highlight w:val="green"/>
        </w:rPr>
        <w:t>psychoanalysis</w:t>
      </w:r>
      <w:r w:rsidRPr="00176E6B">
        <w:rPr>
          <w:rStyle w:val="Emphasis"/>
        </w:rPr>
        <w:t xml:space="preserve"> </w:t>
      </w:r>
      <w:r w:rsidRPr="00647A01">
        <w:rPr>
          <w:rStyle w:val="Emphasis"/>
        </w:rPr>
        <w:t xml:space="preserve">and postmodernism, on the basis of claiming to be both scholarly and action oriented, it </w:t>
      </w:r>
      <w:r w:rsidRPr="00533F56">
        <w:rPr>
          <w:rStyle w:val="Emphasis"/>
          <w:highlight w:val="green"/>
        </w:rPr>
        <w:t>degrades scholarship and</w:t>
      </w:r>
      <w:r w:rsidRPr="00647A01">
        <w:rPr>
          <w:rStyle w:val="Emphasis"/>
        </w:rPr>
        <w:t xml:space="preserve"> undermines </w:t>
      </w:r>
      <w:r w:rsidRPr="00533F56">
        <w:rPr>
          <w:rStyle w:val="Emphasis"/>
          <w:highlight w:val="green"/>
        </w:rPr>
        <w:t>action, and ends in discourse analysis</w:t>
      </w:r>
      <w:r w:rsidRPr="00647A01">
        <w:rPr>
          <w:rStyle w:val="Emphasis"/>
        </w:rPr>
        <w:t xml:space="preserve"> a language in which metaphor passes for reality.</w:t>
      </w:r>
      <w:r w:rsidRPr="0080446F">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80446F">
        <w:rPr>
          <w:rFonts w:eastAsia="Calibri"/>
          <w:sz w:val="16"/>
        </w:rPr>
        <w:t>Certainly</w:t>
      </w:r>
      <w:proofErr w:type="gramEnd"/>
      <w:r w:rsidRPr="0080446F">
        <w:rPr>
          <w:rFonts w:eastAsia="Calibri"/>
          <w:sz w:val="16"/>
        </w:rPr>
        <w:t xml:space="preserve"> there is now a considerable body of literature and a plethora of academic courses, and so on, claim- ing that psychoanalysis is a social theory. And, of course, in popular discourse, it is now a commonplace to hear of nations and societies spoken of in personalised ways. Thus `truth </w:t>
      </w:r>
      <w:proofErr w:type="gramStart"/>
      <w:r w:rsidRPr="0080446F">
        <w:rPr>
          <w:rFonts w:eastAsia="Calibri"/>
          <w:sz w:val="16"/>
        </w:rPr>
        <w:t>commissions'</w:t>
      </w:r>
      <w:proofErr w:type="gramEnd"/>
      <w:r w:rsidRPr="0080446F">
        <w:rPr>
          <w:rFonts w:eastAsia="Calibr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647A01">
        <w:rPr>
          <w:rStyle w:val="Emphasis"/>
        </w:rPr>
        <w:t xml:space="preserve">The problem with the application of psychoanalysis to social institutions is that </w:t>
      </w:r>
      <w:r w:rsidRPr="00533F56">
        <w:rPr>
          <w:rStyle w:val="Emphasis"/>
          <w:highlight w:val="green"/>
        </w:rPr>
        <w:t>there can be no testing</w:t>
      </w:r>
      <w:r w:rsidRPr="00647A01">
        <w:rPr>
          <w:rStyle w:val="Emphasis"/>
        </w:rPr>
        <w:t xml:space="preserve"> of the claims made.</w:t>
      </w:r>
      <w:r w:rsidRPr="0080446F">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647A01">
        <w:rPr>
          <w:rStyle w:val="Emphasis"/>
        </w:rPr>
        <w:t xml:space="preserve">The </w:t>
      </w:r>
      <w:r w:rsidRPr="00533F56">
        <w:rPr>
          <w:rStyle w:val="Emphasis"/>
          <w:highlight w:val="green"/>
        </w:rPr>
        <w:t xml:space="preserve">pioneers </w:t>
      </w:r>
      <w:r w:rsidRPr="00647A01">
        <w:rPr>
          <w:rStyle w:val="Emphasis"/>
        </w:rPr>
        <w:t>of psychoanalysis,</w:t>
      </w:r>
      <w:r w:rsidRPr="0080446F">
        <w:rPr>
          <w:rFonts w:eastAsia="Calibri"/>
          <w:sz w:val="16"/>
        </w:rPr>
        <w:t xml:space="preserve"> from Freud onwards, </w:t>
      </w:r>
      <w:r w:rsidRPr="00647A01">
        <w:rPr>
          <w:rStyle w:val="Emphasis"/>
        </w:rPr>
        <w:t xml:space="preserve">all </w:t>
      </w:r>
      <w:r w:rsidRPr="00533F56">
        <w:rPr>
          <w:rStyle w:val="Emphasis"/>
          <w:highlight w:val="green"/>
        </w:rPr>
        <w:t>derived their ideas in the context of</w:t>
      </w:r>
      <w:r w:rsidRPr="00647A01">
        <w:rPr>
          <w:rStyle w:val="Emphasis"/>
        </w:rPr>
        <w:t xml:space="preserve"> their work with individual </w:t>
      </w:r>
      <w:r w:rsidRPr="00533F56">
        <w:rPr>
          <w:rStyle w:val="Emphasis"/>
          <w:highlight w:val="green"/>
        </w:rPr>
        <w:t>patients</w:t>
      </w:r>
      <w:r w:rsidRPr="00647A01">
        <w:rPr>
          <w:rStyle w:val="Emphasis"/>
        </w:rPr>
        <w:t xml:space="preserve"> and their ideas can be examined in the everyday laboratory of the therapeutic encounter</w:t>
      </w:r>
      <w:r w:rsidRPr="0080446F">
        <w:rPr>
          <w:rFonts w:eastAsia="Calibri"/>
          <w:sz w:val="16"/>
        </w:rPr>
        <w:t xml:space="preserve"> where the validity of an interpretation, for example, is a matter for dialogue between therapist and patient</w:t>
      </w:r>
      <w:r w:rsidRPr="00647A01">
        <w:t xml:space="preserve">. </w:t>
      </w:r>
      <w:r w:rsidRPr="00533F56">
        <w:rPr>
          <w:rStyle w:val="Emphasis"/>
          <w:highlight w:val="green"/>
        </w:rPr>
        <w:t xml:space="preserve">Outside </w:t>
      </w:r>
      <w:r w:rsidRPr="00647A01">
        <w:rPr>
          <w:rStyle w:val="Emphasis"/>
        </w:rPr>
        <w:t xml:space="preserve">of the consulting room, </w:t>
      </w:r>
      <w:r w:rsidRPr="00533F56">
        <w:rPr>
          <w:rStyle w:val="Emphasis"/>
          <w:highlight w:val="green"/>
        </w:rPr>
        <w:t>there can be no such verification process</w:t>
      </w:r>
      <w:r w:rsidRPr="00647A01">
        <w:rPr>
          <w:rStyle w:val="Emphasis"/>
        </w:rPr>
        <w:t xml:space="preserve">, and the further one moves from the individual patient, the less purchase psychoanalytic ideas can have. </w:t>
      </w:r>
      <w:r w:rsidRPr="00533F56">
        <w:rPr>
          <w:rStyle w:val="Emphasis"/>
          <w:highlight w:val="green"/>
        </w:rPr>
        <w:t xml:space="preserve">Outside the </w:t>
      </w:r>
      <w:r w:rsidRPr="00647A01">
        <w:rPr>
          <w:rStyle w:val="Emphasis"/>
        </w:rPr>
        <w:t xml:space="preserve">therapeutic </w:t>
      </w:r>
      <w:r w:rsidRPr="00533F56">
        <w:rPr>
          <w:rStyle w:val="Emphasis"/>
          <w:highlight w:val="green"/>
        </w:rPr>
        <w:t xml:space="preserve">encounter, anything </w:t>
      </w:r>
      <w:r w:rsidRPr="00647A01">
        <w:rPr>
          <w:rStyle w:val="Emphasis"/>
        </w:rPr>
        <w:t xml:space="preserve">and everything </w:t>
      </w:r>
      <w:r w:rsidRPr="00533F56">
        <w:rPr>
          <w:rStyle w:val="Emphasis"/>
          <w:highlight w:val="green"/>
        </w:rPr>
        <w:t>can be true</w:t>
      </w:r>
      <w:r w:rsidRPr="00647A01">
        <w:rPr>
          <w:rStyle w:val="Emphasis"/>
        </w:rPr>
        <w:t>, psychoanalytically speaking. But if everything is true, then nothing can be false and therefore nothing can be true.</w:t>
      </w:r>
      <w:r w:rsidRPr="0080446F">
        <w:rPr>
          <w:rFonts w:eastAsia="Calibr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647A01">
        <w:rPr>
          <w:rStyle w:val="Emphasis"/>
        </w:rPr>
        <w:t>a kind of free association, mixed with deconstruction, leads not to analysis, not even to psychoanalysis, but to . . . well, just more free association, an endless, indeed one might say pointless, play on words. This approach</w:t>
      </w:r>
      <w:r w:rsidRPr="0080446F">
        <w:rPr>
          <w:rFonts w:eastAsia="Calibri"/>
          <w:sz w:val="16"/>
        </w:rPr>
        <w:t xml:space="preserve"> may well throw up some interesting associations along the way, connections one had never thought </w:t>
      </w:r>
      <w:proofErr w:type="gramStart"/>
      <w:r w:rsidRPr="0080446F">
        <w:rPr>
          <w:rFonts w:eastAsia="Calibri"/>
          <w:sz w:val="16"/>
        </w:rPr>
        <w:t>of</w:t>
      </w:r>
      <w:proofErr w:type="gramEnd"/>
      <w:r w:rsidRPr="0080446F">
        <w:rPr>
          <w:rFonts w:eastAsia="Calibri"/>
          <w:sz w:val="16"/>
        </w:rPr>
        <w:t xml:space="preserve"> but it </w:t>
      </w:r>
      <w:r w:rsidRPr="0080446F">
        <w:rPr>
          <w:rStyle w:val="StyleUnderline"/>
        </w:rPr>
        <w:t xml:space="preserve">is </w:t>
      </w:r>
      <w:r w:rsidRPr="0080446F">
        <w:rPr>
          <w:rStyle w:val="Emphasis"/>
        </w:rPr>
        <w:t>not to be confused with political analysis</w:t>
      </w:r>
      <w:r w:rsidRPr="0080446F">
        <w:rPr>
          <w:rFonts w:eastAsia="Calibri"/>
          <w:sz w:val="16"/>
        </w:rPr>
        <w:t xml:space="preserve">. In `Home rules', </w:t>
      </w:r>
      <w:proofErr w:type="gramStart"/>
      <w:r w:rsidRPr="0080446F">
        <w:rPr>
          <w:rFonts w:eastAsia="Calibri"/>
          <w:sz w:val="16"/>
        </w:rPr>
        <w:t>anything</w:t>
      </w:r>
      <w:proofErr w:type="gramEnd"/>
      <w:r w:rsidRPr="0080446F">
        <w:rPr>
          <w:rFonts w:eastAsia="Calibri"/>
          <w:sz w:val="16"/>
        </w:rPr>
        <w:t xml:space="preserve"> and everything to do with `home' can and does ®nd a place here and, as I indicated above, even the popular ®lm Home Alone is pressed into service as a story about `racial' invasion.</w:t>
      </w:r>
    </w:p>
    <w:p w14:paraId="18E60E03" w14:textId="77777777" w:rsidR="000A1606" w:rsidRPr="000A1606" w:rsidRDefault="000A1606" w:rsidP="000A1606"/>
    <w:p w14:paraId="0434F5FD" w14:textId="0EA81A65" w:rsidR="000A1606" w:rsidRPr="000A1606" w:rsidRDefault="000A1606" w:rsidP="000A1606">
      <w:pPr>
        <w:pStyle w:val="Heading2"/>
      </w:pPr>
      <w:r>
        <w:lastRenderedPageBreak/>
        <w:t>1AC</w:t>
      </w:r>
    </w:p>
    <w:p w14:paraId="63188101" w14:textId="1E821422" w:rsidR="008F341E" w:rsidRDefault="008F341E" w:rsidP="008F341E">
      <w:pPr>
        <w:pStyle w:val="Heading3"/>
      </w:pPr>
      <w:r>
        <w:lastRenderedPageBreak/>
        <w:t>Plan</w:t>
      </w:r>
    </w:p>
    <w:p w14:paraId="3E19E12D" w14:textId="77777777" w:rsidR="008F341E" w:rsidRDefault="008F341E" w:rsidP="008F341E">
      <w:pPr>
        <w:pStyle w:val="Heading4"/>
      </w:pPr>
      <w:r>
        <w:t xml:space="preserve"> Plan – The appropriation of outer space through the production of space debris by private entities is unjust.</w:t>
      </w:r>
    </w:p>
    <w:p w14:paraId="01E03EB6" w14:textId="77777777" w:rsidR="008F341E" w:rsidRDefault="008F341E" w:rsidP="008F341E">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2D28AE9" w14:textId="77777777" w:rsidR="008F341E" w:rsidRDefault="008F341E" w:rsidP="008F341E">
      <w:pPr>
        <w:pStyle w:val="ListParagraph"/>
        <w:numPr>
          <w:ilvl w:val="0"/>
          <w:numId w:val="23"/>
        </w:numPr>
      </w:pPr>
      <w:r>
        <w:t xml:space="preserve">Private entities: </w:t>
      </w:r>
      <w:proofErr w:type="gramStart"/>
      <w:r>
        <w:t>Non-governmental</w:t>
      </w:r>
      <w:proofErr w:type="gramEnd"/>
    </w:p>
    <w:p w14:paraId="3227C85E" w14:textId="77777777" w:rsidR="008F341E" w:rsidRPr="001D570B" w:rsidRDefault="008F341E" w:rsidP="008F341E">
      <w:pPr>
        <w:pStyle w:val="ListParagraph"/>
        <w:numPr>
          <w:ilvl w:val="0"/>
          <w:numId w:val="23"/>
        </w:numPr>
      </w:pPr>
      <w:r>
        <w:t>Space debris: Non-functional Space Objects</w:t>
      </w:r>
    </w:p>
    <w:p w14:paraId="3B3E7FB6" w14:textId="77777777" w:rsidR="008F341E" w:rsidRPr="00612602" w:rsidRDefault="008F341E" w:rsidP="008F341E">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67B6407B" w14:textId="77777777" w:rsidR="008F341E" w:rsidRPr="00934304" w:rsidRDefault="008F341E" w:rsidP="008F341E">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C62E98">
        <w:rPr>
          <w:highlight w:val="green"/>
          <w:u w:val="single"/>
        </w:rPr>
        <w:t>to</w:t>
      </w:r>
      <w:proofErr w:type="gramEnd"/>
      <w:r w:rsidRPr="00C62E98">
        <w:rPr>
          <w:highlight w:val="green"/>
          <w:u w:val="single"/>
        </w:rPr>
        <w:t xml:space="preserve">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5D4A6F1" w14:textId="77777777" w:rsidR="008F341E" w:rsidRPr="00934304" w:rsidRDefault="008F341E" w:rsidP="008F341E">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5A1559D8" w14:textId="77777777" w:rsidR="008F341E" w:rsidRPr="00934304" w:rsidRDefault="008F341E" w:rsidP="008F341E">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w:t>
      </w:r>
      <w:r w:rsidRPr="00934304">
        <w:rPr>
          <w:sz w:val="14"/>
        </w:rPr>
        <w:lastRenderedPageBreak/>
        <w:t xml:space="preserve">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C62E98">
        <w:rPr>
          <w:rStyle w:val="Emphasis"/>
          <w:highlight w:val="green"/>
        </w:rPr>
        <w:t>to</w:t>
      </w:r>
      <w:proofErr w:type="gramEnd"/>
      <w:r w:rsidRPr="00C62E98">
        <w:rPr>
          <w:rStyle w:val="Emphasis"/>
          <w:highlight w:val="green"/>
        </w:rPr>
        <w:t xml:space="preserve">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00249BB3" w14:textId="77777777" w:rsidR="008F341E" w:rsidRDefault="008F341E" w:rsidP="008F341E"/>
    <w:p w14:paraId="1775C88B" w14:textId="77777777" w:rsidR="008F341E" w:rsidRDefault="008F341E" w:rsidP="008F341E">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1C9B3DEA" w14:textId="77777777" w:rsidR="008F341E" w:rsidRPr="00431518" w:rsidRDefault="008F341E" w:rsidP="008F341E">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0AA2EB72" w14:textId="77777777" w:rsidR="008F341E" w:rsidRPr="001D570B" w:rsidRDefault="008F341E" w:rsidP="008F341E">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272F2B43" w14:textId="77777777" w:rsidR="008F341E" w:rsidRPr="001D570B" w:rsidRDefault="008F341E" w:rsidP="008F341E">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579B81AE" w14:textId="77777777" w:rsidR="008F341E" w:rsidRPr="00431518" w:rsidRDefault="008F341E" w:rsidP="008F341E">
      <w:pPr>
        <w:rPr>
          <w:sz w:val="14"/>
        </w:rPr>
      </w:pPr>
      <w:r w:rsidRPr="00431518">
        <w:rPr>
          <w:u w:val="single"/>
        </w:rPr>
        <w:lastRenderedPageBreak/>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03CACFF9" w14:textId="77777777" w:rsidR="008F341E" w:rsidRPr="00431518" w:rsidRDefault="008F341E" w:rsidP="008F341E">
      <w:pPr>
        <w:rPr>
          <w:sz w:val="14"/>
        </w:rPr>
      </w:pPr>
      <w:r w:rsidRPr="00431518">
        <w:rPr>
          <w:sz w:val="14"/>
        </w:rPr>
        <w:t>Title 51, of the United States Code, is further amended by adding at the end the following:</w:t>
      </w:r>
    </w:p>
    <w:p w14:paraId="16993C2E" w14:textId="77777777" w:rsidR="008F341E" w:rsidRPr="00431518" w:rsidRDefault="008F341E" w:rsidP="008F341E">
      <w:pPr>
        <w:rPr>
          <w:sz w:val="14"/>
        </w:rPr>
      </w:pPr>
      <w:r w:rsidRPr="00431518">
        <w:rPr>
          <w:sz w:val="14"/>
        </w:rPr>
        <w:t>CHAPTER 802—ADMINISTRATIVE PROVISIONS RELATED TO CERTIFICATION AND PERMITTING</w:t>
      </w:r>
    </w:p>
    <w:p w14:paraId="0FA67772" w14:textId="77777777" w:rsidR="008F341E" w:rsidRPr="00431518" w:rsidRDefault="008F341E" w:rsidP="008F341E">
      <w:pPr>
        <w:rPr>
          <w:u w:val="single"/>
        </w:rPr>
      </w:pPr>
      <w:r w:rsidRPr="00431518">
        <w:rPr>
          <w:sz w:val="14"/>
        </w:rPr>
        <w:t xml:space="preserve">§ 802XX. </w:t>
      </w:r>
      <w:r w:rsidRPr="00431518">
        <w:rPr>
          <w:u w:val="single"/>
        </w:rPr>
        <w:t>Orbital use fee purpose</w:t>
      </w:r>
    </w:p>
    <w:p w14:paraId="004115E0" w14:textId="77777777" w:rsidR="008F341E" w:rsidRPr="00431518" w:rsidRDefault="008F341E" w:rsidP="008F341E">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5BF0F476" w14:textId="77777777" w:rsidR="008F341E" w:rsidRPr="00431518" w:rsidRDefault="008F341E" w:rsidP="008F341E">
      <w:pPr>
        <w:rPr>
          <w:sz w:val="14"/>
        </w:rPr>
      </w:pPr>
      <w:r w:rsidRPr="00431518">
        <w:rPr>
          <w:sz w:val="14"/>
        </w:rPr>
        <w:t>§ 802XX. Administrative authority</w:t>
      </w:r>
    </w:p>
    <w:p w14:paraId="45DF34A6" w14:textId="77777777" w:rsidR="008F341E" w:rsidRPr="001D570B" w:rsidRDefault="008F341E" w:rsidP="008F341E">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1EF3AE1B" w14:textId="77777777" w:rsidR="008F341E" w:rsidRPr="00431518" w:rsidRDefault="008F341E" w:rsidP="008F341E">
      <w:pPr>
        <w:rPr>
          <w:sz w:val="14"/>
        </w:rPr>
      </w:pPr>
      <w:r w:rsidRPr="00431518">
        <w:rPr>
          <w:sz w:val="14"/>
        </w:rPr>
        <w:t>(1) a certification under chapter 801; or</w:t>
      </w:r>
    </w:p>
    <w:p w14:paraId="056B0792" w14:textId="77777777" w:rsidR="008F341E" w:rsidRPr="00431518" w:rsidRDefault="008F341E" w:rsidP="008F341E">
      <w:pPr>
        <w:rPr>
          <w:sz w:val="14"/>
        </w:rPr>
      </w:pPr>
      <w:r w:rsidRPr="00431518">
        <w:rPr>
          <w:sz w:val="14"/>
        </w:rPr>
        <w:t>(2) a permit under chapter 802.</w:t>
      </w:r>
    </w:p>
    <w:p w14:paraId="760E23A2" w14:textId="77777777" w:rsidR="008F341E" w:rsidRPr="00431518" w:rsidRDefault="008F341E" w:rsidP="008F341E">
      <w:pPr>
        <w:rPr>
          <w:sz w:val="14"/>
        </w:rPr>
      </w:pPr>
      <w:r w:rsidRPr="00431518">
        <w:rPr>
          <w:sz w:val="14"/>
        </w:rPr>
        <w:t>V. Conclusion</w:t>
      </w:r>
    </w:p>
    <w:p w14:paraId="1779F584" w14:textId="77777777" w:rsidR="008F341E" w:rsidRPr="00072DC2" w:rsidRDefault="008F341E" w:rsidP="008F341E">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3CCC7F94" w14:textId="77777777" w:rsidR="008F341E" w:rsidRDefault="008F341E" w:rsidP="008F341E">
      <w:pPr>
        <w:rPr>
          <w:sz w:val="14"/>
        </w:rPr>
      </w:pPr>
    </w:p>
    <w:p w14:paraId="0C471434" w14:textId="77777777" w:rsidR="008F341E" w:rsidRDefault="008F341E" w:rsidP="008F341E">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1DDED4A7" w14:textId="77777777" w:rsidR="008F341E" w:rsidRPr="00431518" w:rsidRDefault="008F341E" w:rsidP="008F341E">
      <w:r w:rsidRPr="00431518">
        <w:rPr>
          <w:rStyle w:val="Style13ptBold"/>
        </w:rPr>
        <w:t>Lavars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gramStart"/>
      <w:r w:rsidRPr="00431518">
        <w:t>Masters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0890C245" w14:textId="1343C8CC" w:rsidR="008F341E" w:rsidRDefault="008F341E" w:rsidP="008F341E">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w:t>
      </w:r>
      <w:r w:rsidRPr="00431518">
        <w:rPr>
          <w:u w:val="single"/>
        </w:rPr>
        <w:lastRenderedPageBreak/>
        <w:t xml:space="preserve">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2A7AFC59" w14:textId="4B2FABB0" w:rsidR="008F341E" w:rsidRDefault="008F341E" w:rsidP="008F341E">
      <w:pPr>
        <w:rPr>
          <w:rStyle w:val="Emphasis"/>
        </w:rPr>
      </w:pPr>
    </w:p>
    <w:p w14:paraId="7EDA521B" w14:textId="421BAC64" w:rsidR="008F341E" w:rsidRPr="008F341E" w:rsidRDefault="008F341E" w:rsidP="008F341E">
      <w:pPr>
        <w:pStyle w:val="Heading4"/>
        <w:rPr>
          <w:rStyle w:val="Emphasis"/>
          <w:b/>
          <w:bCs w:val="0"/>
          <w:u w:val="none"/>
        </w:rPr>
      </w:pPr>
      <w:r>
        <w:rPr>
          <w:rStyle w:val="Emphasis"/>
          <w:b/>
          <w:bCs w:val="0"/>
          <w:u w:val="none"/>
        </w:rPr>
        <w:t>CSA: URL is good enough, I researched and got topic ed- it solves predictability and limits offense</w:t>
      </w:r>
    </w:p>
    <w:p w14:paraId="609078A6" w14:textId="77777777" w:rsidR="008F341E" w:rsidRPr="008F341E" w:rsidRDefault="008F341E" w:rsidP="008F341E">
      <w:r w:rsidRPr="008F341E">
        <w:rPr>
          <w:u w:val="single"/>
        </w:rPr>
        <w:t>https://scholar.smu.edu/cgi/viewcontent.cgi?article=4189&amp;context=jalc</w:t>
      </w:r>
    </w:p>
    <w:p w14:paraId="34797C00" w14:textId="77777777" w:rsidR="008F341E" w:rsidRPr="000863C5" w:rsidRDefault="008F341E" w:rsidP="008F341E"/>
    <w:p w14:paraId="3396E8EA" w14:textId="77777777" w:rsidR="008F341E" w:rsidRDefault="008F341E" w:rsidP="008F341E">
      <w:pPr>
        <w:pStyle w:val="Heading3"/>
      </w:pPr>
      <w:r>
        <w:lastRenderedPageBreak/>
        <w:t>Adv</w:t>
      </w:r>
    </w:p>
    <w:p w14:paraId="3F72157A" w14:textId="77777777" w:rsidR="008F341E" w:rsidRPr="00B20019" w:rsidRDefault="008F341E" w:rsidP="008F341E">
      <w:pPr>
        <w:pStyle w:val="Heading4"/>
      </w:pPr>
      <w:r>
        <w:t>The advantage is debris:</w:t>
      </w:r>
    </w:p>
    <w:p w14:paraId="16AEB334" w14:textId="77777777" w:rsidR="008F341E" w:rsidRDefault="008F341E" w:rsidP="008F341E">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471D891D" w14:textId="77777777" w:rsidR="008F341E" w:rsidRDefault="008F341E" w:rsidP="008F341E">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5321F25A" w14:textId="77777777" w:rsidR="008F341E" w:rsidRPr="00FD719B" w:rsidRDefault="008F341E" w:rsidP="008F341E">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585B5836" w14:textId="77777777" w:rsidR="008F341E" w:rsidRPr="00F85D86" w:rsidRDefault="008F341E" w:rsidP="008F341E">
      <w:pPr>
        <w:rPr>
          <w:sz w:val="16"/>
        </w:rPr>
      </w:pPr>
      <w:r w:rsidRPr="00F85D86">
        <w:rPr>
          <w:sz w:val="16"/>
        </w:rPr>
        <w:t>Web around the worldWhen up and running Starlink will provide internet access to locations across the planet. SpaceX</w:t>
      </w:r>
    </w:p>
    <w:p w14:paraId="4353F093" w14:textId="77777777" w:rsidR="008F341E" w:rsidRPr="00FD719B" w:rsidRDefault="008F341E" w:rsidP="008F341E">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064112E5" w14:textId="77777777" w:rsidR="008F341E" w:rsidRPr="00FD719B" w:rsidRDefault="008F341E" w:rsidP="008F341E">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097E865B" w14:textId="77777777" w:rsidR="008F341E" w:rsidRPr="00F85D86" w:rsidRDefault="008F341E" w:rsidP="008F341E">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55F4F626" w14:textId="77777777" w:rsidR="008F341E" w:rsidRPr="00FD719B" w:rsidRDefault="008F341E" w:rsidP="008F341E">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3193E646" w14:textId="77777777" w:rsidR="008F341E" w:rsidRPr="00F85D86" w:rsidRDefault="008F341E" w:rsidP="008F341E">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11F5D670" w14:textId="77777777" w:rsidR="008F341E" w:rsidRPr="00FD719B" w:rsidRDefault="008F341E" w:rsidP="008F341E">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1F303359" w14:textId="77777777" w:rsidR="008F341E" w:rsidRPr="00FD719B" w:rsidRDefault="008F341E" w:rsidP="008F341E">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lastRenderedPageBreak/>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172E9AB3" w14:textId="77777777" w:rsidR="008F341E" w:rsidRPr="00F85D86" w:rsidRDefault="008F341E" w:rsidP="008F341E">
      <w:pPr>
        <w:rPr>
          <w:sz w:val="16"/>
        </w:rPr>
      </w:pPr>
      <w:r w:rsidRPr="00F85D86">
        <w:rPr>
          <w:sz w:val="16"/>
        </w:rPr>
        <w:t>JH: Do you have the impression that SpaceX is aware of their responsibility?</w:t>
      </w:r>
    </w:p>
    <w:p w14:paraId="71F195CC" w14:textId="77777777" w:rsidR="008F341E" w:rsidRPr="00F85D86" w:rsidRDefault="008F341E" w:rsidP="008F341E">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5C0CABF8" w14:textId="77777777" w:rsidR="008F341E" w:rsidRPr="00FD719B" w:rsidRDefault="008F341E" w:rsidP="008F341E">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6D2E227B" w14:textId="77777777" w:rsidR="008F341E" w:rsidRPr="00F85D86" w:rsidRDefault="008F341E" w:rsidP="008F341E">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Starlink satellites are “designed to be capable of fully autonomous collision avoidance – meaning zero humans in the loop.” Are you confident that such a system will work, especially considering the numbers?</w:t>
      </w:r>
    </w:p>
    <w:p w14:paraId="1DEDBD46" w14:textId="77777777" w:rsidR="008F341E" w:rsidRPr="00F85D86" w:rsidRDefault="008F341E" w:rsidP="008F341E">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4482F22F" w14:textId="77777777" w:rsidR="008F341E" w:rsidRPr="00F85D86" w:rsidRDefault="008F341E" w:rsidP="008F341E">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E91C10D" w14:textId="77777777" w:rsidR="008F341E" w:rsidRPr="00F85D86" w:rsidRDefault="008F341E" w:rsidP="008F341E">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gramStart"/>
      <w:r w:rsidRPr="00F85D86">
        <w:rPr>
          <w:sz w:val="16"/>
        </w:rPr>
        <w:t>Roscosmos,to</w:t>
      </w:r>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68A7F09A" w14:textId="77777777" w:rsidR="008F341E" w:rsidRPr="00283EEC" w:rsidRDefault="008F341E" w:rsidP="008F341E">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0DC63EE8" w14:textId="77777777" w:rsidR="008F341E" w:rsidRDefault="008F341E" w:rsidP="008F341E">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09680088" w14:textId="77777777" w:rsidR="008F341E" w:rsidRPr="00667B14" w:rsidRDefault="008F341E" w:rsidP="008F34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5E9285C" w14:textId="77777777" w:rsidR="008F341E" w:rsidRPr="0039526D" w:rsidRDefault="008F341E" w:rsidP="008F341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0CBE5227" w14:textId="77777777" w:rsidR="008F341E" w:rsidRPr="0039526D" w:rsidRDefault="008F341E" w:rsidP="008F341E">
      <w:pPr>
        <w:rPr>
          <w:sz w:val="16"/>
        </w:rPr>
      </w:pPr>
      <w:r w:rsidRPr="0039526D">
        <w:rPr>
          <w:u w:val="single"/>
        </w:rPr>
        <w:lastRenderedPageBreak/>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C62580A" w14:textId="77777777" w:rsidR="008F341E" w:rsidRPr="0039526D" w:rsidRDefault="008F341E" w:rsidP="008F341E">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63D86879" w14:textId="77777777" w:rsidR="008F341E" w:rsidRPr="0039526D" w:rsidRDefault="008F341E" w:rsidP="008F341E">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002CD914" w14:textId="77777777" w:rsidR="008F341E" w:rsidRPr="0039526D" w:rsidRDefault="008F341E" w:rsidP="008F341E">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5390960D" w14:textId="77777777" w:rsidR="008F341E" w:rsidRPr="00283EEC" w:rsidRDefault="008F341E" w:rsidP="008F341E">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CD95CFE" w14:textId="77777777" w:rsidR="008F341E" w:rsidRDefault="008F341E" w:rsidP="008F341E">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69D1768E" w14:textId="77777777" w:rsidR="008F341E" w:rsidRPr="00667B14" w:rsidRDefault="008F341E" w:rsidP="008F34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3BE1036" w14:textId="77777777" w:rsidR="008F341E" w:rsidRDefault="008F341E" w:rsidP="008F341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D80AD4D" w14:textId="77777777" w:rsidR="008F341E" w:rsidRDefault="008F341E" w:rsidP="008F341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5C8539F7" w14:textId="77777777" w:rsidR="008F341E" w:rsidRDefault="008F341E" w:rsidP="008F341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Starlink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E0D8E25" w14:textId="77777777" w:rsidR="008F341E" w:rsidRPr="00BE0EC1" w:rsidRDefault="008F341E" w:rsidP="008F341E">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69132457" w14:textId="77777777" w:rsidR="008F341E" w:rsidRDefault="008F341E" w:rsidP="008F341E">
      <w:r w:rsidRPr="00A44E95">
        <w:rPr>
          <w:noProof/>
        </w:rPr>
        <w:drawing>
          <wp:inline distT="0" distB="0" distL="0" distR="0" wp14:anchorId="28998C65" wp14:editId="25ABCC65">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1E660409" w14:textId="77777777" w:rsidR="008F341E" w:rsidRPr="0039526D" w:rsidRDefault="008F341E" w:rsidP="008F341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(Virgili et al., 2016, p. 155)</w:t>
      </w:r>
    </w:p>
    <w:p w14:paraId="4AB58C5C" w14:textId="77777777" w:rsidR="008F341E" w:rsidRDefault="008F341E" w:rsidP="008F341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Starlink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31D67D04" w14:textId="77777777" w:rsidR="008F341E" w:rsidRPr="00283EEC" w:rsidRDefault="008F341E" w:rsidP="008F341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0C86C2E5" w14:textId="77777777" w:rsidR="008F341E" w:rsidRPr="00FF4115" w:rsidRDefault="008F341E" w:rsidP="008F341E">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28EF86C3" w14:textId="77777777" w:rsidR="008F341E" w:rsidRDefault="008F341E" w:rsidP="008F341E">
      <w:r w:rsidRPr="00FF4115">
        <w:rPr>
          <w:rStyle w:val="Style13ptBold"/>
        </w:rPr>
        <w:t>Virgili et al. 16</w:t>
      </w:r>
      <w:r>
        <w:t xml:space="preserve">. Bastida, </w:t>
      </w:r>
      <w:r w:rsidRPr="00FF4115">
        <w:t xml:space="preserve">J.C. Dolado, H.G. Lewis, J. Radtke, H. Krag, B. Revelin, C. Cazaux </w:t>
      </w:r>
      <w:proofErr w:type="gramStart"/>
      <w:r w:rsidRPr="00FF4115">
        <w:t>b ,</w:t>
      </w:r>
      <w:proofErr w:type="gramEnd"/>
      <w:r w:rsidRPr="00FF4115">
        <w:t xml:space="preserve"> C. Colombo, R. Crowther, M. Metz</w:t>
      </w:r>
      <w:r>
        <w:t>. 4/26/16. [Act Astranautica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0811A9D4" w14:textId="77777777" w:rsidR="008F341E" w:rsidRPr="00283EEC" w:rsidRDefault="008F341E" w:rsidP="008F341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8ACEC54" w14:textId="77777777" w:rsidR="008F341E" w:rsidRDefault="008F341E" w:rsidP="008F341E">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0CF322D8" w14:textId="77777777" w:rsidR="008F341E" w:rsidRPr="00FD719B" w:rsidRDefault="008F341E" w:rsidP="008F341E">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668C6127" w14:textId="77777777" w:rsidR="008F341E" w:rsidRPr="00F85D86" w:rsidRDefault="008F341E" w:rsidP="008F341E">
      <w:pPr>
        <w:rPr>
          <w:rStyle w:val="Emphasis"/>
        </w:rPr>
      </w:pPr>
      <w:r w:rsidRPr="00F85D86">
        <w:rPr>
          <w:sz w:val="16"/>
        </w:rPr>
        <w:t xml:space="preserve">JH: </w:t>
      </w:r>
      <w:r w:rsidRPr="00C62E98">
        <w:rPr>
          <w:highlight w:val="green"/>
          <w:u w:val="single"/>
        </w:rPr>
        <w:t xml:space="preserve">What about </w:t>
      </w:r>
      <w:r w:rsidRPr="00C62E98">
        <w:rPr>
          <w:rStyle w:val="Emphasis"/>
          <w:highlight w:val="green"/>
        </w:rPr>
        <w:t>competitors</w:t>
      </w:r>
      <w:r w:rsidRPr="00F85D86">
        <w:rPr>
          <w:sz w:val="16"/>
        </w:rPr>
        <w:t xml:space="preserve"> like OneWeb or Amazon, </w:t>
      </w:r>
      <w:r w:rsidRPr="00C62E98">
        <w:rPr>
          <w:highlight w:val="green"/>
          <w:u w:val="single"/>
        </w:rPr>
        <w:t>who</w:t>
      </w:r>
      <w:r w:rsidRPr="00F85D86">
        <w:rPr>
          <w:u w:val="single"/>
        </w:rPr>
        <w:t xml:space="preserve"> want to </w:t>
      </w:r>
      <w:r w:rsidRPr="00C62E98">
        <w:rPr>
          <w:highlight w:val="green"/>
          <w:u w:val="single"/>
        </w:rPr>
        <w:t xml:space="preserve">set up </w:t>
      </w:r>
      <w:r w:rsidRPr="00F85D86">
        <w:rPr>
          <w:u w:val="single"/>
        </w:rPr>
        <w:t xml:space="preserve">a </w:t>
      </w:r>
      <w:r w:rsidRPr="00C62E98">
        <w:rPr>
          <w:rStyle w:val="Emphasis"/>
          <w:highlight w:val="green"/>
        </w:rPr>
        <w:t>similar system</w:t>
      </w:r>
      <w:r w:rsidRPr="00F85D86">
        <w:rPr>
          <w:sz w:val="16"/>
        </w:rPr>
        <w:t xml:space="preserve"> as Starlink? </w:t>
      </w:r>
      <w:r w:rsidRPr="00C62E98">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32780736" w14:textId="77777777" w:rsidR="008F341E" w:rsidRPr="00F85D86" w:rsidRDefault="008F341E" w:rsidP="008F341E">
      <w:pPr>
        <w:rPr>
          <w:sz w:val="16"/>
        </w:rPr>
      </w:pPr>
      <w:r w:rsidRPr="00F85D86">
        <w:rPr>
          <w:sz w:val="16"/>
        </w:rPr>
        <w:lastRenderedPageBreak/>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C62E98">
        <w:rPr>
          <w:highlight w:val="green"/>
          <w:u w:val="single"/>
        </w:rPr>
        <w:t xml:space="preserve">a </w:t>
      </w:r>
      <w:r w:rsidRPr="00C62E98">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C62E98">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C62E98">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C62E98">
        <w:rPr>
          <w:rStyle w:val="Emphasis"/>
          <w:highlight w:val="green"/>
        </w:rPr>
        <w:t>influence the</w:t>
      </w:r>
      <w:r w:rsidRPr="00F85D86">
        <w:rPr>
          <w:rStyle w:val="Emphasis"/>
        </w:rPr>
        <w:t xml:space="preserve"> other </w:t>
      </w:r>
      <w:r w:rsidRPr="00C62E98">
        <w:rPr>
          <w:rStyle w:val="Emphasis"/>
          <w:highlight w:val="green"/>
        </w:rPr>
        <w:t xml:space="preserve">activities that </w:t>
      </w:r>
      <w:r w:rsidRPr="00F85D86">
        <w:rPr>
          <w:rStyle w:val="Emphasis"/>
        </w:rPr>
        <w:t xml:space="preserve">can </w:t>
      </w:r>
      <w:r w:rsidRPr="00C62E98">
        <w:rPr>
          <w:rStyle w:val="Emphasis"/>
          <w:highlight w:val="green"/>
        </w:rPr>
        <w:t>take place</w:t>
      </w:r>
      <w:r w:rsidRPr="00F85D86">
        <w:rPr>
          <w:u w:val="single"/>
        </w:rPr>
        <w:t>.</w:t>
      </w:r>
    </w:p>
    <w:p w14:paraId="41B967A0" w14:textId="77777777" w:rsidR="008F341E" w:rsidRPr="00F85D86" w:rsidRDefault="008F341E" w:rsidP="008F341E">
      <w:pPr>
        <w:rPr>
          <w:sz w:val="16"/>
        </w:rPr>
      </w:pPr>
      <w:r w:rsidRPr="00F85D86">
        <w:rPr>
          <w:sz w:val="16"/>
        </w:rPr>
        <w:t xml:space="preserve">JH: Politics and law aside, is there a </w:t>
      </w:r>
      <w:r w:rsidRPr="00C62E98">
        <w:rPr>
          <w:highlight w:val="green"/>
          <w:u w:val="single"/>
        </w:rPr>
        <w:t>physical limit of how many</w:t>
      </w:r>
      <w:r w:rsidRPr="00F85D86">
        <w:rPr>
          <w:u w:val="single"/>
        </w:rPr>
        <w:t xml:space="preserve"> </w:t>
      </w:r>
      <w:r w:rsidRPr="00F85D86">
        <w:rPr>
          <w:rStyle w:val="Emphasis"/>
        </w:rPr>
        <w:t xml:space="preserve">constellations of thousands of </w:t>
      </w:r>
      <w:r w:rsidRPr="00C62E98">
        <w:rPr>
          <w:rStyle w:val="Emphasis"/>
          <w:highlight w:val="green"/>
        </w:rPr>
        <w:t>satellites can operate at the same time</w:t>
      </w:r>
      <w:r w:rsidRPr="00F85D86">
        <w:rPr>
          <w:sz w:val="16"/>
        </w:rPr>
        <w:t>. How much space is there in space?</w:t>
      </w:r>
    </w:p>
    <w:p w14:paraId="00C94A22" w14:textId="77777777" w:rsidR="008F341E" w:rsidRDefault="008F341E" w:rsidP="008F341E">
      <w:pPr>
        <w:rPr>
          <w:u w:val="single"/>
        </w:rPr>
      </w:pPr>
      <w:r w:rsidRPr="00F85D86">
        <w:rPr>
          <w:sz w:val="16"/>
        </w:rPr>
        <w:t xml:space="preserve">SL: If we don't keep the current guidelines mentioned above, </w:t>
      </w:r>
      <w:r w:rsidRPr="00C62E98">
        <w:rPr>
          <w:highlight w:val="green"/>
          <w:u w:val="single"/>
        </w:rPr>
        <w:t>we will run into the</w:t>
      </w:r>
      <w:r w:rsidRPr="00F85D86">
        <w:rPr>
          <w:u w:val="single"/>
        </w:rPr>
        <w:t xml:space="preserve"> so-called “</w:t>
      </w:r>
      <w:r w:rsidRPr="00C62E98">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C62E98">
        <w:rPr>
          <w:highlight w:val="green"/>
          <w:u w:val="single"/>
        </w:rPr>
        <w:t>regions</w:t>
      </w:r>
      <w:r w:rsidRPr="00F85D86">
        <w:rPr>
          <w:u w:val="single"/>
        </w:rPr>
        <w:t xml:space="preserve"> that even without large constellations would become </w:t>
      </w:r>
      <w:r w:rsidRPr="00F85D86">
        <w:rPr>
          <w:rStyle w:val="Emphasis"/>
        </w:rPr>
        <w:t xml:space="preserve">so </w:t>
      </w:r>
      <w:r w:rsidRPr="00C62E98">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is in certain cases computable, but it depends on the behavior of operators. </w:t>
      </w:r>
      <w:proofErr w:type="gramStart"/>
      <w:r w:rsidRPr="00F85D86">
        <w:rPr>
          <w:u w:val="single"/>
        </w:rPr>
        <w:t>So</w:t>
      </w:r>
      <w:proofErr w:type="gramEnd"/>
      <w:r w:rsidRPr="00F85D86">
        <w:rPr>
          <w:u w:val="single"/>
        </w:rPr>
        <w:t xml:space="preserve"> </w:t>
      </w:r>
      <w:r w:rsidRPr="00C62E98">
        <w:rPr>
          <w:highlight w:val="green"/>
          <w:u w:val="single"/>
        </w:rPr>
        <w:t>you cannot say</w:t>
      </w:r>
      <w:r w:rsidRPr="00F85D86">
        <w:rPr>
          <w:u w:val="single"/>
        </w:rPr>
        <w:t xml:space="preserve"> a priori that </w:t>
      </w:r>
      <w:r w:rsidRPr="00F85D86">
        <w:rPr>
          <w:rStyle w:val="Emphasis"/>
        </w:rPr>
        <w:t xml:space="preserve">several thousand </w:t>
      </w:r>
      <w:r w:rsidRPr="00C62E98">
        <w:rPr>
          <w:rStyle w:val="Emphasis"/>
          <w:highlight w:val="green"/>
        </w:rPr>
        <w:t>satellites are too much</w:t>
      </w:r>
      <w:r w:rsidRPr="00F85D86">
        <w:rPr>
          <w:u w:val="single"/>
        </w:rPr>
        <w:t xml:space="preserve">. That amount might be feasible, </w:t>
      </w:r>
      <w:r w:rsidRPr="00C62E98">
        <w:rPr>
          <w:highlight w:val="green"/>
          <w:u w:val="single"/>
        </w:rPr>
        <w:t>but</w:t>
      </w:r>
      <w:r w:rsidRPr="00F85D86">
        <w:rPr>
          <w:u w:val="single"/>
        </w:rPr>
        <w:t xml:space="preserve"> it would </w:t>
      </w:r>
      <w:r w:rsidRPr="00C62E98">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C62E98">
        <w:rPr>
          <w:rStyle w:val="Emphasis"/>
          <w:highlight w:val="green"/>
        </w:rPr>
        <w:t>requirements for responsible behavior</w:t>
      </w:r>
      <w:r w:rsidRPr="00F85D86">
        <w:rPr>
          <w:u w:val="single"/>
        </w:rPr>
        <w:t>, which have yet to be demonstrated.</w:t>
      </w:r>
    </w:p>
    <w:p w14:paraId="452DA822" w14:textId="77777777" w:rsidR="008F341E" w:rsidRDefault="008F341E" w:rsidP="008F341E">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0397F985" w14:textId="77777777" w:rsidR="008F341E" w:rsidRPr="00612602" w:rsidRDefault="008F341E" w:rsidP="008F341E">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6" w:history="1">
        <w:r w:rsidRPr="008E3DAC">
          <w:rPr>
            <w:rStyle w:val="Hyperlink"/>
          </w:rPr>
          <w:t>https://www.culsr.org/articles/the-international-legal-regulation-of-space-debris</w:t>
        </w:r>
      </w:hyperlink>
      <w:r>
        <w:t>] Justin</w:t>
      </w:r>
    </w:p>
    <w:p w14:paraId="784C2819" w14:textId="77777777" w:rsidR="008F341E" w:rsidRPr="00934304" w:rsidRDefault="008F341E" w:rsidP="008F341E">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1CAB3D8C" w14:textId="77777777" w:rsidR="008F341E" w:rsidRDefault="008F341E" w:rsidP="008F341E">
      <w:pPr>
        <w:pStyle w:val="Heading4"/>
      </w:pPr>
      <w:r>
        <w:lastRenderedPageBreak/>
        <w:t xml:space="preserve">Space exploration solves a </w:t>
      </w:r>
      <w:r w:rsidRPr="00715E14">
        <w:rPr>
          <w:u w:val="single"/>
        </w:rPr>
        <w:t>laundry list</w:t>
      </w:r>
      <w:r>
        <w:t xml:space="preserve"> of threats.</w:t>
      </w:r>
    </w:p>
    <w:p w14:paraId="7064DE13" w14:textId="77777777" w:rsidR="008F341E" w:rsidRDefault="008F341E" w:rsidP="008F34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68A88446" w14:textId="77777777" w:rsidR="008F341E" w:rsidRPr="00701D37" w:rsidRDefault="008F341E" w:rsidP="008F341E">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siderophilic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23E7578F" w14:textId="77777777" w:rsidR="008F341E" w:rsidRPr="00283EEC" w:rsidRDefault="008F341E" w:rsidP="008F341E">
      <w:pPr>
        <w:rPr>
          <w:rStyle w:val="Emphasis"/>
          <w:b w:val="0"/>
          <w:iCs w:val="0"/>
          <w:sz w:val="16"/>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r w:rsidRPr="00C62E98">
        <w:rPr>
          <w:rStyle w:val="Emphasis"/>
          <w:highlight w:val="green"/>
        </w:rPr>
        <w:t>supervolcanic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7D16D287" w14:textId="77777777" w:rsidR="008F341E" w:rsidRDefault="008F341E" w:rsidP="008F341E">
      <w:pPr>
        <w:pStyle w:val="Heading4"/>
      </w:pPr>
      <w:r>
        <w:t xml:space="preserve">Immeasurable value </w:t>
      </w:r>
      <w:r w:rsidRPr="00F57F69">
        <w:rPr>
          <w:u w:val="single"/>
        </w:rPr>
        <w:t>outweighs</w:t>
      </w:r>
      <w:r>
        <w:t>.</w:t>
      </w:r>
    </w:p>
    <w:p w14:paraId="6F976D1E" w14:textId="77777777" w:rsidR="008F341E" w:rsidRPr="00203E5E" w:rsidRDefault="008F341E" w:rsidP="008F341E">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1F41FD47" w14:textId="77777777" w:rsidR="008F341E" w:rsidRPr="00BC6E0D" w:rsidRDefault="008F341E" w:rsidP="008F341E">
      <w:pPr>
        <w:rPr>
          <w:rStyle w:val="StyleUnderline"/>
        </w:rPr>
      </w:pPr>
      <w:r w:rsidRPr="00203E5E">
        <w:rPr>
          <w:rStyle w:val="StyleUnderline"/>
        </w:rPr>
        <w:t xml:space="preserve">Space </w:t>
      </w:r>
      <w:r w:rsidRPr="00C62E9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C62E98">
        <w:rPr>
          <w:rStyle w:val="StyleUnderline"/>
          <w:highlight w:val="green"/>
        </w:rPr>
        <w:t>bring</w:t>
      </w:r>
      <w:r w:rsidRPr="00203E5E">
        <w:rPr>
          <w:rStyle w:val="Emphasis"/>
        </w:rPr>
        <w:t xml:space="preserve"> utterly </w:t>
      </w:r>
      <w:r w:rsidRPr="00C62E98">
        <w:rPr>
          <w:rStyle w:val="Emphasis"/>
          <w:highlight w:val="green"/>
        </w:rPr>
        <w:t>immense</w:t>
      </w:r>
      <w:r w:rsidRPr="00203E5E">
        <w:rPr>
          <w:rStyle w:val="Emphasis"/>
        </w:rPr>
        <w:t xml:space="preserve"> increases in</w:t>
      </w:r>
      <w:r w:rsidRPr="00BC6E0D">
        <w:rPr>
          <w:sz w:val="16"/>
        </w:rPr>
        <w:t xml:space="preserve"> intrinsic </w:t>
      </w:r>
      <w:r w:rsidRPr="00C62E9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C62E98">
        <w:rPr>
          <w:rStyle w:val="StyleUnderline"/>
          <w:highlight w:val="green"/>
        </w:rPr>
        <w:t>colonies</w:t>
      </w:r>
      <w:r w:rsidRPr="00413B2B">
        <w:rPr>
          <w:rStyle w:val="StyleUnderline"/>
        </w:rPr>
        <w:t xml:space="preserve"> could </w:t>
      </w:r>
      <w:r w:rsidRPr="00C62E9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C62E9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419E5D7E" w14:textId="77777777" w:rsidR="008F341E" w:rsidRPr="00BC6E0D" w:rsidRDefault="008F341E" w:rsidP="008F341E">
      <w:pPr>
        <w:rPr>
          <w:sz w:val="16"/>
        </w:rPr>
      </w:pPr>
      <w:r w:rsidRPr="00BC6E0D">
        <w:rPr>
          <w:rStyle w:val="StyleUnderline"/>
        </w:rPr>
        <w:lastRenderedPageBreak/>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C62E9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7375764C" w14:textId="77777777" w:rsidR="008F341E" w:rsidRPr="00871E12" w:rsidRDefault="008F341E" w:rsidP="008F341E">
      <w:pPr>
        <w:rPr>
          <w:sz w:val="16"/>
        </w:rPr>
      </w:pPr>
      <w:r w:rsidRPr="00BC6E0D">
        <w:rPr>
          <w:rStyle w:val="StyleUnderline"/>
        </w:rPr>
        <w:t xml:space="preserve">Space </w:t>
      </w:r>
      <w:r w:rsidRPr="00C62E98">
        <w:rPr>
          <w:rStyle w:val="StyleUnderline"/>
          <w:highlight w:val="green"/>
        </w:rPr>
        <w:t>colonies</w:t>
      </w:r>
      <w:r w:rsidRPr="00BC6E0D">
        <w:rPr>
          <w:rStyle w:val="StyleUnderline"/>
        </w:rPr>
        <w:t xml:space="preserve"> could</w:t>
      </w:r>
      <w:r w:rsidRPr="00871E12">
        <w:rPr>
          <w:sz w:val="16"/>
        </w:rPr>
        <w:t xml:space="preserve"> also </w:t>
      </w:r>
      <w:r w:rsidRPr="00C62E98">
        <w:rPr>
          <w:rStyle w:val="StyleUnderline"/>
          <w:highlight w:val="green"/>
        </w:rPr>
        <w:t>increase</w:t>
      </w:r>
      <w:r w:rsidRPr="00BC6E0D">
        <w:rPr>
          <w:rStyle w:val="StyleUnderline"/>
        </w:rPr>
        <w:t xml:space="preserve"> the</w:t>
      </w:r>
      <w:r w:rsidRPr="00871E12">
        <w:rPr>
          <w:sz w:val="16"/>
        </w:rPr>
        <w:t xml:space="preserve"> amount of </w:t>
      </w:r>
      <w:r w:rsidRPr="00C62E9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C62E98">
        <w:rPr>
          <w:rStyle w:val="StyleUnderline"/>
          <w:highlight w:val="green"/>
        </w:rPr>
        <w:t>for</w:t>
      </w:r>
      <w:r w:rsidRPr="00BC6E0D">
        <w:rPr>
          <w:rStyle w:val="StyleUnderline"/>
        </w:rPr>
        <w:t xml:space="preserve"> human </w:t>
      </w:r>
      <w:r w:rsidRPr="00C62E9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C62E9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C62E98">
        <w:rPr>
          <w:rStyle w:val="Emphasis"/>
          <w:highlight w:val="green"/>
        </w:rPr>
        <w:t>10</w:t>
      </w:r>
      <w:r w:rsidRPr="00C62E98">
        <w:rPr>
          <w:rStyle w:val="Emphasis"/>
          <w:highlight w:val="green"/>
          <w:vertAlign w:val="superscript"/>
        </w:rPr>
        <w:t>23</w:t>
      </w:r>
      <w:r w:rsidRPr="00871E12">
        <w:rPr>
          <w:rStyle w:val="Emphasis"/>
        </w:rPr>
        <w:t xml:space="preserve"> times </w:t>
      </w:r>
      <w:r w:rsidRPr="00C62E98">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C62E98">
        <w:rPr>
          <w:rStyle w:val="StyleUnderline"/>
          <w:highlight w:val="green"/>
        </w:rPr>
        <w:t xml:space="preserve">to </w:t>
      </w:r>
      <w:r w:rsidRPr="00C62E9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C62E98">
        <w:rPr>
          <w:rStyle w:val="StyleUnderline"/>
          <w:highlight w:val="green"/>
        </w:rPr>
        <w:t>a nonzero chance of</w:t>
      </w:r>
      <w:r w:rsidRPr="00871E12">
        <w:rPr>
          <w:sz w:val="16"/>
        </w:rPr>
        <w:t xml:space="preserve"> a </w:t>
      </w:r>
      <w:r w:rsidRPr="00871E12">
        <w:rPr>
          <w:rStyle w:val="Emphasis"/>
        </w:rPr>
        <w:t xml:space="preserve">literally </w:t>
      </w:r>
      <w:r w:rsidRPr="00C62E98">
        <w:rPr>
          <w:rStyle w:val="Emphasis"/>
          <w:highlight w:val="green"/>
        </w:rPr>
        <w:t>infinite</w:t>
      </w:r>
      <w:r w:rsidRPr="00871E12">
        <w:rPr>
          <w:rStyle w:val="Emphasis"/>
        </w:rPr>
        <w:t xml:space="preserve"> opportunity for space </w:t>
      </w:r>
      <w:r w:rsidRPr="00C62E98">
        <w:rPr>
          <w:rStyle w:val="Emphasis"/>
          <w:highlight w:val="green"/>
        </w:rPr>
        <w:t>colonization</w:t>
      </w:r>
      <w:r w:rsidRPr="00871E12">
        <w:rPr>
          <w:sz w:val="16"/>
        </w:rPr>
        <w:t xml:space="preserve"> (Baum 2010a).</w:t>
      </w:r>
    </w:p>
    <w:p w14:paraId="7C484568" w14:textId="77777777" w:rsidR="008F341E" w:rsidRPr="0004557F" w:rsidRDefault="008F341E" w:rsidP="008F341E">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xml:space="preserv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C62E98">
        <w:rPr>
          <w:rStyle w:val="StyleUnderline"/>
          <w:highlight w:val="green"/>
        </w:rPr>
        <w:t xml:space="preserve">The </w:t>
      </w:r>
      <w:r w:rsidRPr="00C62E98">
        <w:rPr>
          <w:rStyle w:val="Emphasis"/>
          <w:highlight w:val="green"/>
        </w:rPr>
        <w:t>sooner</w:t>
      </w:r>
      <w:r w:rsidRPr="0004557F">
        <w:rPr>
          <w:rStyle w:val="StyleUnderline"/>
        </w:rPr>
        <w:t xml:space="preserve"> space colonization begins, </w:t>
      </w:r>
      <w:r w:rsidRPr="00C62E98">
        <w:rPr>
          <w:rStyle w:val="StyleUnderline"/>
          <w:highlight w:val="green"/>
        </w:rPr>
        <w:t>the</w:t>
      </w:r>
      <w:r w:rsidRPr="00C62E98">
        <w:rPr>
          <w:rStyle w:val="Emphasis"/>
          <w:highlight w:val="green"/>
        </w:rPr>
        <w:t xml:space="preserve"> more</w:t>
      </w:r>
      <w:r w:rsidRPr="00413B2B">
        <w:rPr>
          <w:sz w:val="16"/>
        </w:rPr>
        <w:t xml:space="preserve"> of its </w:t>
      </w:r>
      <w:r w:rsidRPr="0004557F">
        <w:rPr>
          <w:rStyle w:val="Emphasis"/>
        </w:rPr>
        <w:t xml:space="preserve">immense </w:t>
      </w:r>
      <w:r w:rsidRPr="00C62E98">
        <w:rPr>
          <w:rStyle w:val="Emphasis"/>
          <w:highlight w:val="green"/>
        </w:rPr>
        <w:t>opportunity</w:t>
      </w:r>
      <w:r w:rsidRPr="0004557F">
        <w:rPr>
          <w:rStyle w:val="Emphasis"/>
        </w:rPr>
        <w:t xml:space="preserve"> can be gained.</w:t>
      </w:r>
      <w:r w:rsidRPr="00413B2B">
        <w:rPr>
          <w:sz w:val="16"/>
        </w:rPr>
        <w:t xml:space="preserve"> Indeed, Ćirković (2002) estimates </w:t>
      </w:r>
      <w:r w:rsidRPr="00C62E98">
        <w:rPr>
          <w:rStyle w:val="Emphasis"/>
          <w:highlight w:val="green"/>
        </w:rPr>
        <w:t>5 × 10</w:t>
      </w:r>
      <w:r w:rsidRPr="00C62E98">
        <w:rPr>
          <w:rStyle w:val="Emphasis"/>
          <w:highlight w:val="green"/>
          <w:vertAlign w:val="superscript"/>
        </w:rPr>
        <w:t>46</w:t>
      </w:r>
      <w:r w:rsidRPr="00C62E98">
        <w:rPr>
          <w:rStyle w:val="Emphasis"/>
          <w:highlight w:val="green"/>
        </w:rPr>
        <w:t xml:space="preserve"> </w:t>
      </w:r>
      <w:r w:rsidRPr="00283EEC">
        <w:rPr>
          <w:rStyle w:val="Emphasis"/>
        </w:rPr>
        <w:t xml:space="preserve">human </w:t>
      </w:r>
      <w:r w:rsidRPr="00C62E98">
        <w:rPr>
          <w:rStyle w:val="Emphasis"/>
          <w:highlight w:val="green"/>
        </w:rPr>
        <w:t>lifetimes are lost</w:t>
      </w:r>
      <w:r w:rsidRPr="00C62E98">
        <w:rPr>
          <w:rStyle w:val="StyleUnderline"/>
          <w:highlight w:val="green"/>
        </w:rPr>
        <w:t xml:space="preserve"> </w:t>
      </w:r>
      <w:r w:rsidRPr="00283EEC">
        <w:rPr>
          <w:rStyle w:val="StyleUnderline"/>
        </w:rPr>
        <w:t xml:space="preserve">for </w:t>
      </w:r>
      <w:r w:rsidRPr="00C62E98">
        <w:rPr>
          <w:rStyle w:val="StyleUnderline"/>
          <w:highlight w:val="green"/>
        </w:rPr>
        <w:t>every century</w:t>
      </w:r>
      <w:r w:rsidRPr="0004557F">
        <w:rPr>
          <w:rStyle w:val="StyleUnderline"/>
        </w:rPr>
        <w:t xml:space="preserve"> in which space colonization is </w:t>
      </w:r>
      <w:r w:rsidRPr="00C62E98">
        <w:rPr>
          <w:rStyle w:val="StyleUnderline"/>
          <w:highlight w:val="green"/>
        </w:rPr>
        <w:t>delayed</w:t>
      </w:r>
      <w:r w:rsidRPr="0004557F">
        <w:rPr>
          <w:rStyle w:val="StyleUnderline"/>
        </w:rPr>
        <w:t>.</w:t>
      </w:r>
    </w:p>
    <w:p w14:paraId="7B9B9419" w14:textId="77777777" w:rsidR="008F341E" w:rsidRPr="00D62DC0" w:rsidRDefault="008F341E" w:rsidP="008F341E">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1A8D83E3" w14:textId="77777777" w:rsidR="008F341E" w:rsidRDefault="008F341E" w:rsidP="008F341E">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4209583B" w14:textId="77777777" w:rsidR="008F341E" w:rsidRPr="005D6684" w:rsidRDefault="008F341E" w:rsidP="008F341E">
      <w:r w:rsidRPr="005D6684">
        <w:rPr>
          <w:rStyle w:val="Style13ptBold"/>
        </w:rPr>
        <w:t>Boley and Byers 21</w:t>
      </w:r>
      <w:r>
        <w:t xml:space="preserve">. Aaron Boley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7" w:history="1">
        <w:r w:rsidRPr="00457B9A">
          <w:rPr>
            <w:rStyle w:val="Hyperlink"/>
          </w:rPr>
          <w:t>https://www.nature.com/articles/s41598-021-89909-7</w:t>
        </w:r>
      </w:hyperlink>
      <w:r>
        <w:t>] Justin</w:t>
      </w:r>
    </w:p>
    <w:p w14:paraId="7B8AB52F" w14:textId="77777777" w:rsidR="008F341E" w:rsidRPr="005D6684" w:rsidRDefault="008F341E" w:rsidP="008F341E">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Others have similar plans, including OneWeb, Amazon, Telesat,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Te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w:t>
      </w:r>
      <w:r w:rsidRPr="005D6684">
        <w:rPr>
          <w:sz w:val="14"/>
        </w:rPr>
        <w:lastRenderedPageBreak/>
        <w:t xml:space="preserve">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1355BF8B" w14:textId="77777777" w:rsidR="008F341E" w:rsidRPr="005D6684" w:rsidRDefault="008F341E" w:rsidP="008F341E">
      <w:pPr>
        <w:rPr>
          <w:sz w:val="14"/>
        </w:rPr>
      </w:pPr>
      <w:r w:rsidRPr="00B809EA">
        <w:rPr>
          <w:u w:val="single"/>
        </w:rPr>
        <w:t xml:space="preserve">Tousands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Te addition of satellite mega-constellations and the general proliferation of low-cost satellites in LEO stresses the environment further5–</w:t>
      </w:r>
      <w:proofErr w:type="gramStart"/>
      <w:r w:rsidRPr="005D6684">
        <w:rPr>
          <w:sz w:val="14"/>
        </w:rPr>
        <w:t>8 .</w:t>
      </w:r>
      <w:proofErr w:type="gramEnd"/>
    </w:p>
    <w:p w14:paraId="5BA1E786" w14:textId="77777777" w:rsidR="008F341E" w:rsidRPr="005D6684" w:rsidRDefault="008F341E" w:rsidP="008F341E">
      <w:pPr>
        <w:rPr>
          <w:sz w:val="14"/>
        </w:rPr>
      </w:pPr>
      <w:r w:rsidRPr="005D6684">
        <w:rPr>
          <w:sz w:val="14"/>
        </w:rPr>
        <w:t>[Omitted Figures 1 and 2]</w:t>
      </w:r>
    </w:p>
    <w:p w14:paraId="6D3BEA13" w14:textId="77777777" w:rsidR="008F341E" w:rsidRPr="005D6684" w:rsidRDefault="008F341E" w:rsidP="008F341E">
      <w:pPr>
        <w:rPr>
          <w:sz w:val="14"/>
        </w:rPr>
      </w:pPr>
      <w:r w:rsidRPr="005D6684">
        <w:rPr>
          <w:sz w:val="14"/>
        </w:rPr>
        <w:t>Results</w:t>
      </w:r>
    </w:p>
    <w:p w14:paraId="2E8FD869" w14:textId="77777777" w:rsidR="008F341E" w:rsidRPr="005D6684" w:rsidRDefault="008F341E" w:rsidP="008F341E">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r w:rsidRPr="00C62E98">
        <w:rPr>
          <w:highlight w:val="green"/>
          <w:u w:val="single"/>
        </w:rPr>
        <w:t xml:space="preserve">defnes </w:t>
      </w:r>
      <w:r w:rsidRPr="00C62E98">
        <w:rPr>
          <w:rStyle w:val="Emphasis"/>
          <w:highlight w:val="green"/>
        </w:rPr>
        <w:t>NewSpace,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5F6DF136" w14:textId="77777777" w:rsidR="008F341E" w:rsidRPr="005D6684" w:rsidRDefault="008F341E" w:rsidP="008F341E">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7CB7FE2" w14:textId="77777777" w:rsidR="008F341E" w:rsidRPr="005D6684" w:rsidRDefault="008F341E" w:rsidP="008F341E">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74F5BDB7" w14:textId="77777777" w:rsidR="008F341E" w:rsidRPr="005D6684" w:rsidRDefault="008F341E" w:rsidP="008F341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difcult to project. Figure 3 is </w:t>
      </w:r>
      <w:proofErr w:type="gramStart"/>
      <w:r w:rsidRPr="005D6684">
        <w:rPr>
          <w:sz w:val="14"/>
        </w:rPr>
        <w:t>similar to</w:t>
      </w:r>
      <w:proofErr w:type="gramEnd"/>
      <w:r w:rsidRPr="005D6684">
        <w:rPr>
          <w:sz w:val="14"/>
        </w:rPr>
        <w:t xml:space="preserve"> the righthand portion of Fig. 2 but includes the Starlink and OneWeb megaconstellations as fled (and amended) with the FCC (see “Methods”). Te large density spikes show that some shells will have satellite number densities in excess of n = 10−6 km−</w:t>
      </w:r>
      <w:proofErr w:type="gramStart"/>
      <w:r w:rsidRPr="005D6684">
        <w:rPr>
          <w:sz w:val="14"/>
        </w:rPr>
        <w:t>3 .</w:t>
      </w:r>
      <w:proofErr w:type="gramEnd"/>
    </w:p>
    <w:p w14:paraId="127C13AA" w14:textId="77777777" w:rsidR="008F341E" w:rsidRPr="005D6684" w:rsidRDefault="008F341E" w:rsidP="008F341E">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manoeuvre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w:t>
      </w:r>
      <w:r w:rsidRPr="005D6684">
        <w:rPr>
          <w:u w:val="single"/>
        </w:rPr>
        <w:lastRenderedPageBreak/>
        <w:t xml:space="preserve">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less-thanfully transparent about events13 in LEO.</w:t>
      </w:r>
    </w:p>
    <w:p w14:paraId="3D0B0FBD" w14:textId="77777777" w:rsidR="008F341E" w:rsidRPr="005D6684" w:rsidRDefault="008F341E" w:rsidP="008F341E">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6C679B3A" w14:textId="77777777" w:rsidR="008F341E" w:rsidRPr="005D6684" w:rsidRDefault="008F341E" w:rsidP="008F341E">
      <w:pPr>
        <w:rPr>
          <w:sz w:val="14"/>
        </w:rPr>
      </w:pPr>
      <w:r w:rsidRPr="00C62E98">
        <w:rPr>
          <w:highlight w:val="green"/>
          <w:u w:val="single"/>
        </w:rPr>
        <w:t>Fragmentation</w:t>
      </w:r>
      <w:r w:rsidRPr="005D6684">
        <w:rPr>
          <w:u w:val="single"/>
        </w:rPr>
        <w:t xml:space="preserve"> events are </w:t>
      </w:r>
      <w:r w:rsidRPr="00C62E98">
        <w:rPr>
          <w:rStyle w:val="Emphasis"/>
          <w:highlight w:val="green"/>
        </w:rPr>
        <w:t>not confned</w:t>
      </w:r>
      <w:r w:rsidRPr="00934304">
        <w:rPr>
          <w:rStyle w:val="Emphasis"/>
        </w:rPr>
        <w:t xml:space="preserve"> to their local orbits</w:t>
      </w:r>
      <w:r w:rsidRPr="005D6684">
        <w:rPr>
          <w:sz w:val="14"/>
        </w:rPr>
        <w:t xml:space="preserve">, either. Te India 2019 ASAT test was conducted at an altitude below 300 km in an efort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5DBAEA8B" w14:textId="77777777" w:rsidR="008F341E" w:rsidRPr="005D6684" w:rsidRDefault="008F341E" w:rsidP="008F341E">
      <w:pPr>
        <w:rPr>
          <w:sz w:val="14"/>
        </w:rPr>
      </w:pPr>
      <w:r w:rsidRPr="005D6684">
        <w:rPr>
          <w:sz w:val="14"/>
        </w:rPr>
        <w:t xml:space="preserve">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Te Long March rockets that will likely be employed by GW are similar. </w:t>
      </w:r>
      <w:r w:rsidRPr="005D6684">
        <w:rPr>
          <w:u w:val="single"/>
        </w:rPr>
        <w:t>Uncontrolled re-entries do not always meet safety standards17, a situation that may be exacerbated by mega-constellations. Moreover, the cumulative impact of thousands of rocket stages on the ocean environment could be signifcant</w:t>
      </w:r>
      <w:r w:rsidRPr="005D6684">
        <w:rPr>
          <w:sz w:val="14"/>
        </w:rPr>
        <w:t xml:space="preserve">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66C4B4AE" w14:textId="77777777" w:rsidR="008F341E" w:rsidRPr="005D6684" w:rsidRDefault="008F341E" w:rsidP="008F341E">
      <w:pPr>
        <w:rPr>
          <w:sz w:val="14"/>
        </w:rPr>
      </w:pPr>
      <w:r w:rsidRPr="005D6684">
        <w:rPr>
          <w:sz w:val="14"/>
        </w:rPr>
        <w:t xml:space="preserve">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23545D6A" w14:textId="77777777" w:rsidR="008F341E" w:rsidRPr="005D6684" w:rsidRDefault="008F341E" w:rsidP="008F341E">
      <w:pPr>
        <w:rPr>
          <w:sz w:val="14"/>
        </w:rPr>
      </w:pPr>
      <w:r w:rsidRPr="005D6684">
        <w:rPr>
          <w:sz w:val="14"/>
        </w:rPr>
        <w:t xml:space="preserve">Te demise of satellite components during re-entry introduces a diferent </w:t>
      </w:r>
      <w:proofErr w:type="gramStart"/>
      <w:r w:rsidRPr="005D6684">
        <w:rPr>
          <w:sz w:val="14"/>
        </w:rPr>
        <w:t>problem, since</w:t>
      </w:r>
      <w:proofErr w:type="gramEnd"/>
      <w:r w:rsidRPr="005D6684">
        <w:rPr>
          <w:sz w:val="14"/>
        </w:rPr>
        <w:t xml:space="preserve"> none of that material actually disappears. </w:t>
      </w:r>
      <w:r w:rsidRPr="005D6684">
        <w:rPr>
          <w:u w:val="single"/>
        </w:rPr>
        <w:t>Starlink satellites have a dry mass of about 260 kg; 12,000 satellites will total 3100 tonnes. A 5-year cycle would see on average almost 2 tonnes re-entering Earth’s atmosphere daily</w:t>
      </w:r>
      <w:r w:rsidRPr="005D6684">
        <w:rPr>
          <w:sz w:val="14"/>
        </w:rPr>
        <w:t xml:space="preserve">. While small compared to the 54 daily tonnes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fne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Tese proposals have been scientifcally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76907C0D" w14:textId="77777777" w:rsidR="008F341E" w:rsidRDefault="008F341E" w:rsidP="008F341E">
      <w:pPr>
        <w:rPr>
          <w:u w:val="single"/>
        </w:rPr>
      </w:pPr>
      <w:r w:rsidRPr="005D6684">
        <w:rPr>
          <w:u w:val="single"/>
        </w:rPr>
        <w:t>Rocket launches themselves afect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efect of emissions from 1000 annual launches of hydrocarbon-fuelled rockets found that, afer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1FF4090B" w14:textId="77777777" w:rsidR="008F341E" w:rsidRPr="003E209F" w:rsidRDefault="008F341E" w:rsidP="008F341E">
      <w:pPr>
        <w:pStyle w:val="Heading4"/>
      </w:pPr>
      <w:r>
        <w:lastRenderedPageBreak/>
        <w:t xml:space="preserve">Climate change causes </w:t>
      </w:r>
      <w:r w:rsidRPr="00DA0A91">
        <w:rPr>
          <w:u w:val="single"/>
        </w:rPr>
        <w:t>extinction</w:t>
      </w:r>
      <w:r>
        <w:t>.</w:t>
      </w:r>
    </w:p>
    <w:p w14:paraId="700BAA75" w14:textId="77777777" w:rsidR="008F341E" w:rsidRPr="003E209F" w:rsidRDefault="008F341E" w:rsidP="008F341E">
      <w:r w:rsidRPr="003E209F">
        <w:t xml:space="preserve">Dr. Peter </w:t>
      </w:r>
      <w:r w:rsidRPr="003E209F">
        <w:rPr>
          <w:rStyle w:val="Style13ptBold"/>
        </w:rPr>
        <w:t>Kareiva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0A9744F1" w14:textId="77777777" w:rsidR="008F341E" w:rsidRPr="003E209F" w:rsidRDefault="008F341E" w:rsidP="008F341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683C7D88" w14:textId="77777777" w:rsidR="008F341E" w:rsidRPr="003E209F" w:rsidRDefault="008F341E" w:rsidP="008F341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3A8BC25" w14:textId="77777777" w:rsidR="008F341E" w:rsidRPr="003E209F" w:rsidRDefault="008F341E" w:rsidP="008F341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2B46CD4E" w14:textId="77777777" w:rsidR="008F341E" w:rsidRPr="003E209F" w:rsidRDefault="008F341E" w:rsidP="008F341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563EF889" w14:textId="77777777" w:rsidR="008F341E" w:rsidRPr="003E209F" w:rsidRDefault="008F341E" w:rsidP="008F341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 xml:space="preserve">and that occurs now once every 25 years, but is expected to occur </w:t>
      </w:r>
      <w:r w:rsidRPr="003E209F">
        <w:rPr>
          <w:rStyle w:val="StyleUnderline"/>
        </w:rPr>
        <w:lastRenderedPageBreak/>
        <w:t>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8D17962" w14:textId="77777777" w:rsidR="008F341E" w:rsidRPr="003E209F" w:rsidRDefault="008F341E" w:rsidP="008F341E">
      <w:pPr>
        <w:rPr>
          <w:sz w:val="14"/>
        </w:rPr>
      </w:pPr>
      <w:r w:rsidRPr="003E209F">
        <w:rPr>
          <w:sz w:val="14"/>
        </w:rPr>
        <w:t>4. The combination of positive feedback loops and societal inertia is fertile ground for global environmental catastrophes.</w:t>
      </w:r>
    </w:p>
    <w:p w14:paraId="272A87BC" w14:textId="77777777" w:rsidR="008F341E" w:rsidRPr="003E209F" w:rsidRDefault="008F341E" w:rsidP="008F341E">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25A5F6B0" w14:textId="77777777" w:rsidR="008F341E" w:rsidRPr="003E209F" w:rsidRDefault="008F341E" w:rsidP="008F341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AF58B09" w14:textId="77777777" w:rsidR="008F341E" w:rsidRPr="003E209F" w:rsidRDefault="008F341E" w:rsidP="008F341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68E3D4F3" w14:textId="77777777" w:rsidR="008F341E" w:rsidRPr="003E209F" w:rsidRDefault="008F341E" w:rsidP="008F341E">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076D51B6" w14:textId="77777777" w:rsidR="008F341E" w:rsidRPr="003E209F" w:rsidRDefault="008F341E" w:rsidP="008F341E">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07E46805" w14:textId="77777777" w:rsidR="008F341E" w:rsidRPr="003E209F" w:rsidRDefault="008F341E" w:rsidP="008F341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6077446F" w14:textId="77777777" w:rsidR="008F341E" w:rsidRDefault="008F341E" w:rsidP="008F341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5A892E24" w14:textId="77777777" w:rsidR="008F341E" w:rsidRPr="004B3D48" w:rsidRDefault="008F341E" w:rsidP="008F341E">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5BBBF06C" w14:textId="77777777" w:rsidR="008F341E" w:rsidRPr="004B3D48" w:rsidRDefault="008F341E" w:rsidP="008F341E">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lastRenderedPageBreak/>
        <w:t>EU Institute for Security Studies</w:t>
      </w:r>
      <w:r w:rsidRPr="004B3D48">
        <w:t xml:space="preserve">, published July 2016, </w:t>
      </w:r>
      <w:hyperlink r:id="rId18" w:history="1">
        <w:r w:rsidRPr="004B3D48">
          <w:rPr>
            <w:rStyle w:val="Hyperlink"/>
          </w:rPr>
          <w:t>https://www.iss.europa.eu/content/space-security-europe</w:t>
        </w:r>
      </w:hyperlink>
      <w:r w:rsidRPr="004B3D48">
        <w:t>, accessed 7-10-2019) bm</w:t>
      </w:r>
    </w:p>
    <w:p w14:paraId="540334CD" w14:textId="77777777" w:rsidR="008F341E" w:rsidRPr="00283EEC" w:rsidRDefault="008F341E" w:rsidP="008F341E">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1A0D86F3" w14:textId="77777777" w:rsidR="008F341E" w:rsidRPr="00283EEC" w:rsidRDefault="008F341E" w:rsidP="008F341E">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synchronisation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13FED007" w14:textId="77777777" w:rsidR="008F341E" w:rsidRPr="00283EEC" w:rsidRDefault="008F341E" w:rsidP="008F341E">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17F556A" w14:textId="77777777" w:rsidR="008F341E" w:rsidRDefault="008F341E" w:rsidP="008F341E">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CFC982C" w14:textId="77777777" w:rsidR="008F341E" w:rsidRPr="00137DC2" w:rsidRDefault="008F341E" w:rsidP="008F341E">
      <w:pPr>
        <w:pStyle w:val="Heading4"/>
      </w:pPr>
      <w:r>
        <w:t xml:space="preserve">Grid security is an </w:t>
      </w:r>
      <w:r>
        <w:rPr>
          <w:u w:val="single"/>
        </w:rPr>
        <w:t>impact filter</w:t>
      </w:r>
      <w:r>
        <w:t>.</w:t>
      </w:r>
    </w:p>
    <w:p w14:paraId="0166D9EE" w14:textId="77777777" w:rsidR="008F341E" w:rsidRPr="0041280F" w:rsidRDefault="008F341E" w:rsidP="008F341E">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61C3425F" w14:textId="77777777" w:rsidR="008F341E" w:rsidRPr="00137DC2" w:rsidRDefault="008F341E" w:rsidP="008F341E">
      <w:pPr>
        <w:rPr>
          <w:rStyle w:val="StyleUnderline"/>
        </w:rPr>
      </w:pPr>
      <w:r w:rsidRPr="00C62E98">
        <w:rPr>
          <w:rStyle w:val="StyleUnderline"/>
          <w:highlight w:val="green"/>
        </w:rPr>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lastRenderedPageBreak/>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1AD61839" w14:textId="77777777" w:rsidR="008F341E" w:rsidRPr="00283EEC" w:rsidRDefault="008F341E" w:rsidP="008F341E">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226BFC41" w14:textId="77777777" w:rsidR="008F341E" w:rsidRPr="00283EEC" w:rsidRDefault="008F341E" w:rsidP="008F341E">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23B91046" w14:textId="77777777" w:rsidR="008F341E" w:rsidRPr="00283EEC" w:rsidRDefault="008F341E" w:rsidP="008F341E">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0DB20BEC" w14:textId="77777777" w:rsidR="008F341E" w:rsidRPr="00283EEC" w:rsidRDefault="008F341E" w:rsidP="008F341E">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028022F2" w14:textId="77777777" w:rsidR="008F341E" w:rsidRDefault="008F341E" w:rsidP="008F341E">
      <w:pPr>
        <w:pStyle w:val="Heading4"/>
        <w:rPr>
          <w:u w:val="single"/>
        </w:rPr>
      </w:pPr>
      <w:r>
        <w:t>Cyberattacks on the grid spiral to all-out nuclear conflict.</w:t>
      </w:r>
    </w:p>
    <w:p w14:paraId="08C958F6" w14:textId="77777777" w:rsidR="008F341E" w:rsidRDefault="008F341E" w:rsidP="008F341E">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w:t>
      </w:r>
      <w:r w:rsidRPr="000517F7">
        <w:lastRenderedPageBreak/>
        <w:t xml:space="preserve">Arms Control Association, </w:t>
      </w:r>
      <w:hyperlink r:id="rId19" w:history="1">
        <w:r w:rsidRPr="00D26E47">
          <w:rPr>
            <w:rStyle w:val="Hyperlink"/>
          </w:rPr>
          <w:t>https://www.armscontrol.org/act/2019-11/features/cyber-battles-nuclear-outcomes-dangerous-new-pathways-escalation</w:t>
        </w:r>
      </w:hyperlink>
      <w:r>
        <w:rPr>
          <w:rStyle w:val="Hyperlink"/>
        </w:rPr>
        <w:t>] Justin</w:t>
      </w:r>
    </w:p>
    <w:p w14:paraId="2F668DF1" w14:textId="77777777" w:rsidR="008F341E" w:rsidRDefault="008F341E" w:rsidP="008F341E">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r w:rsidRPr="00C62E98">
        <w:rPr>
          <w:rStyle w:val="StyleUnderline"/>
          <w:highlight w:val="green"/>
        </w:rPr>
        <w:t>cyberstrikes</w:t>
      </w:r>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0C602658" w14:textId="77777777" w:rsidR="008F341E" w:rsidRDefault="008F341E" w:rsidP="008F341E">
      <w:pPr>
        <w:rPr>
          <w:rStyle w:val="StyleUnderline"/>
        </w:rPr>
      </w:pPr>
      <w:r w:rsidRPr="00B7045F">
        <w:rPr>
          <w:sz w:val="16"/>
          <w:szCs w:val="14"/>
        </w:rPr>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FABB35B" w14:textId="77777777" w:rsidR="008F341E" w:rsidRDefault="008F341E" w:rsidP="008F341E">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590C80C9" w14:textId="77777777" w:rsidR="008F341E" w:rsidRPr="006361F5" w:rsidRDefault="008F341E" w:rsidP="008F341E">
      <w:r>
        <w:rPr>
          <w:rStyle w:val="Style13ptBold"/>
        </w:rPr>
        <w:t>TURNER</w:t>
      </w:r>
      <w:r w:rsidRPr="006361F5">
        <w:rPr>
          <w:rStyle w:val="Style13ptBold"/>
        </w:rPr>
        <w:t xml:space="preserve"> 21</w:t>
      </w:r>
      <w:r>
        <w:t xml:space="preserve">. Ben is a </w:t>
      </w:r>
      <w:r w:rsidRPr="006361F5">
        <w:t xml:space="preserve">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6361F5">
        <w:t>guitar</w:t>
      </w:r>
      <w:proofErr w:type="gramEnd"/>
      <w:r w:rsidRPr="006361F5">
        <w:t xml:space="preserve"> and embarrassing himself with chess</w:t>
      </w:r>
      <w:r>
        <w:t>. 4/29/21. [Live Science, “</w:t>
      </w:r>
      <w:r w:rsidRPr="006361F5">
        <w:t>Space junk is blocking our view of the stars, scientists say</w:t>
      </w:r>
      <w:r>
        <w:t xml:space="preserve">,” </w:t>
      </w:r>
      <w:hyperlink r:id="rId20" w:history="1">
        <w:r w:rsidRPr="00BF2A69">
          <w:rPr>
            <w:rStyle w:val="Hyperlink"/>
          </w:rPr>
          <w:t>https://www.livescience.com/space-junk-blocks-view-of-cosmos.html</w:t>
        </w:r>
      </w:hyperlink>
      <w:r>
        <w:t>] Justin</w:t>
      </w:r>
    </w:p>
    <w:p w14:paraId="4FB5958E" w14:textId="77777777" w:rsidR="008F341E" w:rsidRPr="004762AB" w:rsidRDefault="008F341E" w:rsidP="008F341E">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04375011" w14:textId="77777777" w:rsidR="008F341E" w:rsidRDefault="008F341E" w:rsidP="008F341E">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Kocifaj,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piece of debris. According to the researchers, </w:t>
      </w:r>
      <w:proofErr w:type="gramStart"/>
      <w:r w:rsidRPr="004F74CB">
        <w:rPr>
          <w:rStyle w:val="Emphasis"/>
        </w:rPr>
        <w:t>satellites</w:t>
      </w:r>
      <w:proofErr w:type="gramEnd"/>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w:t>
      </w:r>
      <w:proofErr w:type="gramStart"/>
      <w:r w:rsidRPr="004F74CB">
        <w:rPr>
          <w:rStyle w:val="Emphasis"/>
        </w:rPr>
        <w:t>all of</w:t>
      </w:r>
      <w:proofErr w:type="gramEnd"/>
      <w:r w:rsidRPr="004F74CB">
        <w:rPr>
          <w:rStyle w:val="Emphasis"/>
        </w:rPr>
        <w:t xml:space="preserve"> the night </w:t>
      </w:r>
      <w:r w:rsidRPr="004F74CB">
        <w:rPr>
          <w:rStyle w:val="Emphasis"/>
        </w:rPr>
        <w:lastRenderedPageBreak/>
        <w:t>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proofErr w:type="gramStart"/>
      <w:r w:rsidRPr="004F74CB">
        <w:rPr>
          <w:rStyle w:val="Emphasis"/>
        </w:rPr>
        <w:t>star-gazers</w:t>
      </w:r>
      <w:proofErr w:type="gramEnd"/>
      <w:r w:rsidRPr="004F74CB">
        <w:rPr>
          <w:rStyle w:val="Emphasis"/>
        </w:rPr>
        <w:t xml:space="preserve"> happen to be.</w:t>
      </w:r>
      <w:r>
        <w:rPr>
          <w:rStyle w:val="Emphasis"/>
        </w:rPr>
        <w:t xml:space="preserve"> </w:t>
      </w:r>
    </w:p>
    <w:p w14:paraId="590749BB" w14:textId="77777777" w:rsidR="008F341E" w:rsidRPr="004762AB" w:rsidRDefault="008F341E" w:rsidP="008F341E">
      <w:pPr>
        <w:rPr>
          <w:sz w:val="14"/>
        </w:rPr>
      </w:pPr>
      <w:r w:rsidRPr="004762AB">
        <w:rPr>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OneWeb, have plans to launch new mega-constellation satellites or expand existing networks. SpaceX's Starlink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07A4758F" w14:textId="77777777" w:rsidR="008F341E" w:rsidRDefault="008F341E" w:rsidP="008F341E">
      <w:pPr>
        <w:pStyle w:val="Heading4"/>
      </w:pPr>
      <w:r>
        <w:t xml:space="preserve">Debris triggers </w:t>
      </w:r>
      <w:r w:rsidRPr="006A63EE">
        <w:rPr>
          <w:u w:val="single"/>
        </w:rPr>
        <w:t>miscalculated war</w:t>
      </w:r>
      <w:r>
        <w:t>.</w:t>
      </w:r>
    </w:p>
    <w:p w14:paraId="4B3EB4A2" w14:textId="77777777" w:rsidR="008F341E" w:rsidRPr="006A63EE" w:rsidRDefault="008F341E" w:rsidP="008F341E">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21" w:history="1">
        <w:r w:rsidRPr="00457B9A">
          <w:rPr>
            <w:rStyle w:val="Hyperlink"/>
          </w:rPr>
          <w:t>https://www.defenseone.com/ideas/2021/12/nuclear-command-and-control-satellites-should-be-limits/187472/</w:t>
        </w:r>
      </w:hyperlink>
      <w:r>
        <w:t>] Justin</w:t>
      </w:r>
    </w:p>
    <w:p w14:paraId="3FA481D8" w14:textId="77777777" w:rsidR="008F341E" w:rsidRPr="006A63EE" w:rsidRDefault="008F341E" w:rsidP="008F341E">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251610E4" w14:textId="77777777" w:rsidR="008F341E" w:rsidRPr="006A63EE" w:rsidRDefault="008F341E" w:rsidP="008F341E">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5A92B100" w14:textId="77777777" w:rsidR="008F341E" w:rsidRPr="006A63EE" w:rsidRDefault="008F341E" w:rsidP="008F341E">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489D335A" w14:textId="77777777" w:rsidR="008F341E" w:rsidRPr="006A63EE" w:rsidRDefault="008F341E" w:rsidP="008F341E">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51C7E22E" w14:textId="77777777" w:rsidR="008F341E" w:rsidRPr="006A63EE" w:rsidRDefault="008F341E" w:rsidP="008F341E">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w:t>
      </w:r>
      <w:r w:rsidRPr="006A63EE">
        <w:rPr>
          <w:sz w:val="16"/>
        </w:rPr>
        <w:lastRenderedPageBreak/>
        <w:t xml:space="preserve">equator—far 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7C3CDA6B" w14:textId="77777777" w:rsidR="008F341E" w:rsidRPr="006A63EE" w:rsidRDefault="008F341E" w:rsidP="008F341E">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459447A9" w14:textId="77777777" w:rsidR="008F341E" w:rsidRPr="006A63EE" w:rsidRDefault="008F341E" w:rsidP="008F341E">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648E03EC" w14:textId="77777777" w:rsidR="008F341E" w:rsidRPr="006A63EE" w:rsidRDefault="008F341E" w:rsidP="008F341E">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3739534B" w14:textId="77777777" w:rsidR="008F341E" w:rsidRPr="006A63EE" w:rsidRDefault="008F341E" w:rsidP="008F341E">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2D3D46EE" w14:textId="77777777" w:rsidR="008F341E" w:rsidRPr="006A63EE" w:rsidRDefault="008F341E" w:rsidP="008F341E">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22D6D468" w14:textId="77777777" w:rsidR="008F341E" w:rsidRPr="00831EB4" w:rsidRDefault="008F341E" w:rsidP="008F341E">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269F593F" w14:textId="77777777" w:rsidR="008F341E" w:rsidRPr="00581846" w:rsidRDefault="008F341E" w:rsidP="008F341E">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2" w:history="1">
        <w:r w:rsidRPr="008E3734">
          <w:rPr>
            <w:rStyle w:val="Hyperlink"/>
          </w:rPr>
          <w:t>https://nsiteam.com/social/wp-content/uploads/2018/08/SMA-White-Paper_Chinese-Persepectives-on-Space_-Aug-2018.pdf</w:t>
        </w:r>
      </w:hyperlink>
      <w:r>
        <w:t>, accessed 7-14</w:t>
      </w:r>
      <w:r w:rsidRPr="004B3D48">
        <w:t>-2019) bm</w:t>
      </w:r>
    </w:p>
    <w:p w14:paraId="4A2F99F5" w14:textId="77777777" w:rsidR="008F341E" w:rsidRPr="00283EEC" w:rsidRDefault="008F341E" w:rsidP="008F341E">
      <w:pPr>
        <w:rPr>
          <w:rStyle w:val="StyleUnderline"/>
          <w:b/>
          <w:iCs/>
        </w:rPr>
      </w:pPr>
      <w:r w:rsidRPr="00283EEC">
        <w:rPr>
          <w:sz w:val="12"/>
        </w:rPr>
        <w:t xml:space="preserve">Challenges across all five phases: </w:t>
      </w:r>
      <w:r w:rsidRPr="00283EEC">
        <w:rPr>
          <w:rStyle w:val="StyleUnderline"/>
        </w:rPr>
        <w:t xml:space="preserve">Another escalation threat is </w:t>
      </w:r>
      <w:r w:rsidRPr="00C62E98">
        <w:rPr>
          <w:rStyle w:val="StyleUnderline"/>
          <w:highlight w:val="green"/>
        </w:rPr>
        <w:t>the inexperience</w:t>
      </w:r>
      <w:r w:rsidRPr="00283EEC">
        <w:rPr>
          <w:rStyle w:val="StyleUnderline"/>
        </w:rPr>
        <w:t xml:space="preserve"> that </w:t>
      </w:r>
      <w:r w:rsidRPr="00C62E98">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C62E98">
        <w:rPr>
          <w:rStyle w:val="StyleUnderline"/>
          <w:highlight w:val="green"/>
        </w:rPr>
        <w:t xml:space="preserve">gives </w:t>
      </w:r>
      <w:r w:rsidRPr="00B809EA">
        <w:rPr>
          <w:rStyle w:val="StyleUnderline"/>
        </w:rPr>
        <w:t xml:space="preserve">rise to </w:t>
      </w:r>
      <w:r w:rsidRPr="00C62E98">
        <w:rPr>
          <w:rStyle w:val="StyleUnderline"/>
          <w:highlight w:val="green"/>
        </w:rPr>
        <w:t xml:space="preserve">a </w:t>
      </w:r>
      <w:r w:rsidRPr="00C62E98">
        <w:rPr>
          <w:rStyle w:val="Emphasis"/>
          <w:highlight w:val="green"/>
        </w:rPr>
        <w:t>“sorcerer’s apprentice”</w:t>
      </w:r>
      <w:r w:rsidRPr="00C62E98">
        <w:rPr>
          <w:sz w:val="12"/>
          <w:highlight w:val="green"/>
        </w:rPr>
        <w:t xml:space="preserve"> </w:t>
      </w:r>
      <w:r w:rsidRPr="00C62E98">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C62E98">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C62E98">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C62E98">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C62E98">
        <w:rPr>
          <w:rStyle w:val="Emphasis"/>
          <w:highlight w:val="green"/>
        </w:rPr>
        <w:t>become unstable</w:t>
      </w:r>
      <w:r w:rsidRPr="00C62E98">
        <w:rPr>
          <w:rStyle w:val="StyleUnderline"/>
          <w:highlight w:val="green"/>
        </w:rPr>
        <w:t xml:space="preserve">. </w:t>
      </w:r>
      <w:r w:rsidRPr="00C62E98">
        <w:rPr>
          <w:rStyle w:val="Emphasis"/>
          <w:highlight w:val="green"/>
        </w:rPr>
        <w:t xml:space="preserve">No </w:t>
      </w:r>
      <w:r w:rsidRPr="00283EEC">
        <w:rPr>
          <w:rStyle w:val="Emphasis"/>
        </w:rPr>
        <w:t xml:space="preserve">clear-cut escalation </w:t>
      </w:r>
      <w:r w:rsidRPr="00C62E98">
        <w:rPr>
          <w:rStyle w:val="Emphasis"/>
          <w:highlight w:val="green"/>
        </w:rPr>
        <w:t>barrier exists</w:t>
      </w:r>
      <w:r w:rsidRPr="00C62E98">
        <w:rPr>
          <w:rStyle w:val="StyleUnderline"/>
          <w:highlight w:val="green"/>
        </w:rPr>
        <w:t xml:space="preserve"> in</w:t>
      </w:r>
      <w:r w:rsidRPr="00283EEC">
        <w:rPr>
          <w:rStyle w:val="StyleUnderline"/>
        </w:rPr>
        <w:t xml:space="preserve"> the </w:t>
      </w:r>
      <w:r w:rsidRPr="00C62E98">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C62E98">
        <w:rPr>
          <w:rStyle w:val="StyleUnderline"/>
          <w:highlight w:val="green"/>
        </w:rPr>
        <w:t>and</w:t>
      </w:r>
      <w:proofErr w:type="gramEnd"/>
      <w:r w:rsidRPr="00C62E98">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C62E98">
        <w:rPr>
          <w:rStyle w:val="StyleUnderline"/>
          <w:highlight w:val="green"/>
        </w:rPr>
        <w:t>benefits</w:t>
      </w:r>
      <w:r w:rsidRPr="00283EEC">
        <w:rPr>
          <w:rStyle w:val="StyleUnderline"/>
        </w:rPr>
        <w:t xml:space="preserve"> of </w:t>
      </w:r>
      <w:r w:rsidRPr="00283EEC">
        <w:rPr>
          <w:rStyle w:val="StyleUnderline"/>
        </w:rPr>
        <w:lastRenderedPageBreak/>
        <w:t xml:space="preserve">escalating ahead of an adversary, </w:t>
      </w:r>
      <w:r w:rsidRPr="00C62E98">
        <w:rPr>
          <w:rStyle w:val="Emphasis"/>
          <w:highlight w:val="green"/>
        </w:rPr>
        <w:t xml:space="preserve">each </w:t>
      </w:r>
      <w:r w:rsidRPr="00283EEC">
        <w:rPr>
          <w:rStyle w:val="Emphasis"/>
        </w:rPr>
        <w:t xml:space="preserve">additional escalation could </w:t>
      </w:r>
      <w:r w:rsidRPr="00C62E98">
        <w:rPr>
          <w:rStyle w:val="Emphasis"/>
          <w:highlight w:val="green"/>
        </w:rPr>
        <w:t xml:space="preserve">create </w:t>
      </w:r>
      <w:r w:rsidRPr="00283EEC">
        <w:rPr>
          <w:rStyle w:val="Emphasis"/>
        </w:rPr>
        <w:t xml:space="preserve">incentives for </w:t>
      </w:r>
      <w:r w:rsidRPr="00C62E98">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C62E98">
        <w:rPr>
          <w:rStyle w:val="Emphasis"/>
          <w:highlight w:val="green"/>
        </w:rPr>
        <w:t xml:space="preserve">Escalation </w:t>
      </w:r>
      <w:r w:rsidRPr="00283EEC">
        <w:rPr>
          <w:rStyle w:val="Emphasis"/>
        </w:rPr>
        <w:t>in space</w:t>
      </w:r>
      <w:r w:rsidRPr="00283EEC">
        <w:rPr>
          <w:sz w:val="12"/>
        </w:rPr>
        <w:t xml:space="preserve">, then, </w:t>
      </w:r>
      <w:r w:rsidRPr="00C62E98">
        <w:rPr>
          <w:rStyle w:val="Emphasis"/>
          <w:highlight w:val="green"/>
        </w:rPr>
        <w:t>is a slippery slope with few off-ramps.</w:t>
      </w:r>
    </w:p>
    <w:p w14:paraId="1F321E34" w14:textId="77777777" w:rsidR="008F341E" w:rsidRPr="00635356" w:rsidRDefault="008F341E" w:rsidP="008F341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0BD6E55" w14:textId="77777777" w:rsidR="008F341E" w:rsidRPr="00131706" w:rsidRDefault="008F341E" w:rsidP="008F341E">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3"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Ratical. March 2015. </w:t>
      </w:r>
      <w:hyperlink r:id="rId24" w:history="1">
        <w:r w:rsidRPr="00131706">
          <w:rPr>
            <w:rStyle w:val="Hyperlink"/>
          </w:rPr>
          <w:t>https://ratical.org/radiation/NuclearExtinction/StevenStarr022815.html</w:t>
        </w:r>
      </w:hyperlink>
      <w:r w:rsidRPr="00131706">
        <w:rPr>
          <w:rStyle w:val="Hyperlink"/>
        </w:rPr>
        <w:t>]</w:t>
      </w:r>
      <w:r w:rsidRPr="00131706">
        <w:t xml:space="preserve"> TG </w:t>
      </w:r>
    </w:p>
    <w:p w14:paraId="5E3E8A9E" w14:textId="77777777" w:rsidR="008F341E" w:rsidRPr="00B809EA" w:rsidRDefault="008F341E" w:rsidP="008F341E">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5"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2058C424" w14:textId="77777777" w:rsidR="008F341E" w:rsidRPr="00B809EA" w:rsidRDefault="008F341E" w:rsidP="008F341E">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08694C68" w14:textId="77777777" w:rsidR="008F341E" w:rsidRPr="00B809EA" w:rsidRDefault="008F341E" w:rsidP="008F341E">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6"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4AA4F584" w14:textId="77777777" w:rsidR="008F341E" w:rsidRPr="00B809EA" w:rsidRDefault="008F341E" w:rsidP="008F341E">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7"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356BAA96" w14:textId="77777777" w:rsidR="008F341E" w:rsidRPr="00934304" w:rsidRDefault="008F341E" w:rsidP="008F341E">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7E7C09F7" w14:textId="77777777" w:rsidR="008F341E" w:rsidRPr="006A63EE" w:rsidRDefault="008F341E" w:rsidP="008F341E">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779741E3" w14:textId="77777777" w:rsidR="008F341E" w:rsidRDefault="008F341E" w:rsidP="008F341E"/>
    <w:p w14:paraId="00C796BB" w14:textId="77777777" w:rsidR="008F341E" w:rsidRPr="004B3B3C" w:rsidRDefault="008F341E" w:rsidP="008F341E"/>
    <w:p w14:paraId="03EE41C1" w14:textId="77777777" w:rsidR="008F341E" w:rsidRDefault="008F341E" w:rsidP="008F341E">
      <w:pPr>
        <w:pStyle w:val="Heading3"/>
      </w:pPr>
      <w:r>
        <w:lastRenderedPageBreak/>
        <w:t>Framing</w:t>
      </w:r>
    </w:p>
    <w:p w14:paraId="665D36F8" w14:textId="77777777" w:rsidR="008F341E" w:rsidRDefault="008F341E" w:rsidP="008F341E">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112B3BA" w14:textId="77777777" w:rsidR="008F341E" w:rsidRDefault="008F341E" w:rsidP="008F341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585A2D0" w14:textId="77777777" w:rsidR="008F341E" w:rsidRDefault="008F341E" w:rsidP="008F341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2C3E0E6" w14:textId="77777777" w:rsidR="008F341E" w:rsidRDefault="008F341E" w:rsidP="008F341E">
      <w:pPr>
        <w:pStyle w:val="Heading4"/>
      </w:pPr>
      <w:r>
        <w:t>3] Extinction outweighs</w:t>
      </w:r>
    </w:p>
    <w:p w14:paraId="3F97C181" w14:textId="77777777" w:rsidR="008F341E" w:rsidRPr="00166CFF" w:rsidRDefault="008F341E" w:rsidP="008F341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BE7458F" w14:textId="77777777" w:rsidR="008F341E" w:rsidRPr="00947060" w:rsidRDefault="008F341E" w:rsidP="008F341E">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gramStart"/>
      <w:r w:rsidRPr="00166CFF">
        <w:rPr>
          <w:sz w:val="14"/>
          <w:szCs w:val="26"/>
        </w:rPr>
        <w:t>The</w:t>
      </w:r>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credences,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26454AB" w14:textId="77777777" w:rsidR="008F341E" w:rsidRPr="002F7434" w:rsidRDefault="008F341E" w:rsidP="008F341E"/>
    <w:p w14:paraId="7BDF82E3" w14:textId="77777777" w:rsidR="00772BD2" w:rsidRPr="00C7794F" w:rsidRDefault="00772BD2" w:rsidP="00772BD2">
      <w:pPr>
        <w:pStyle w:val="Heading4"/>
        <w:rPr>
          <w:rFonts w:cs="Calibri"/>
        </w:rPr>
      </w:pPr>
      <w:r>
        <w:t xml:space="preserve">4] </w:t>
      </w:r>
      <w:r w:rsidRPr="00C7794F">
        <w:rPr>
          <w:rFonts w:cs="Calibri"/>
        </w:rPr>
        <w:t>Evolution proves our theory true</w:t>
      </w:r>
    </w:p>
    <w:p w14:paraId="48AD4975" w14:textId="77777777" w:rsidR="00772BD2" w:rsidRPr="00C7794F" w:rsidRDefault="00772BD2" w:rsidP="00772BD2">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E10F62B" w14:textId="54443D25" w:rsidR="008F341E" w:rsidRPr="009340C1" w:rsidRDefault="00772BD2" w:rsidP="008F341E">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lastRenderedPageBreak/>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p>
    <w:p w14:paraId="7BC0A57C" w14:textId="77777777" w:rsidR="008F341E" w:rsidRPr="00F601E6" w:rsidRDefault="008F341E" w:rsidP="008F341E"/>
    <w:p w14:paraId="1724DF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5986B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34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1606"/>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DF5"/>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2BD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41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62E"/>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DD649E"/>
  <w14:defaultImageDpi w14:val="300"/>
  <w15:docId w15:val="{0E7F758E-1FC4-1344-A7B5-4C8989A7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341E"/>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8F341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F341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8F341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F341E"/>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8F341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F341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F341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F341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F341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8F34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341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8F341E"/>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8F341E"/>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8F341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F341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341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F341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F341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F341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F341E"/>
    <w:rPr>
      <w:color w:val="auto"/>
      <w:u w:val="none"/>
    </w:rPr>
  </w:style>
  <w:style w:type="paragraph" w:styleId="DocumentMap">
    <w:name w:val="Document Map"/>
    <w:basedOn w:val="Normal"/>
    <w:link w:val="DocumentMapChar"/>
    <w:uiPriority w:val="99"/>
    <w:unhideWhenUsed/>
    <w:rsid w:val="008F341E"/>
    <w:rPr>
      <w:rFonts w:ascii="Lucida Grande" w:hAnsi="Lucida Grande" w:cs="Lucida Grande"/>
    </w:rPr>
  </w:style>
  <w:style w:type="character" w:customStyle="1" w:styleId="DocumentMapChar">
    <w:name w:val="Document Map Char"/>
    <w:basedOn w:val="DefaultParagraphFont"/>
    <w:link w:val="DocumentMap"/>
    <w:uiPriority w:val="99"/>
    <w:rsid w:val="008F341E"/>
    <w:rPr>
      <w:rFonts w:ascii="Lucida Grande" w:hAnsi="Lucida Grande" w:cs="Lucida Grande"/>
    </w:rPr>
  </w:style>
  <w:style w:type="character" w:customStyle="1" w:styleId="Heading5Char">
    <w:name w:val="Heading 5 Char"/>
    <w:aliases w:val="Text Char"/>
    <w:basedOn w:val="DefaultParagraphFont"/>
    <w:link w:val="Heading5"/>
    <w:rsid w:val="008F341E"/>
    <w:rPr>
      <w:rFonts w:ascii="Cambria" w:eastAsia="Times New Roman" w:hAnsi="Cambria"/>
      <w:b/>
      <w:bCs/>
      <w:i/>
      <w:iCs/>
      <w:sz w:val="20"/>
      <w:lang w:bidi="en-US"/>
    </w:rPr>
  </w:style>
  <w:style w:type="character" w:customStyle="1" w:styleId="Heading6Char">
    <w:name w:val="Heading 6 Char"/>
    <w:basedOn w:val="DefaultParagraphFont"/>
    <w:link w:val="Heading6"/>
    <w:rsid w:val="008F341E"/>
    <w:rPr>
      <w:rFonts w:ascii="Cambria" w:eastAsia="Times New Roman" w:hAnsi="Cambria"/>
      <w:b/>
      <w:bCs/>
      <w:i/>
      <w:iCs/>
      <w:sz w:val="20"/>
      <w:lang w:bidi="en-US"/>
    </w:rPr>
  </w:style>
  <w:style w:type="character" w:customStyle="1" w:styleId="Heading7Char">
    <w:name w:val="Heading 7 Char"/>
    <w:basedOn w:val="DefaultParagraphFont"/>
    <w:link w:val="Heading7"/>
    <w:rsid w:val="008F341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F341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F341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8F341E"/>
    <w:rPr>
      <w:color w:val="605E5C"/>
      <w:shd w:val="clear" w:color="auto" w:fill="E1DFDD"/>
    </w:rPr>
  </w:style>
  <w:style w:type="paragraph" w:styleId="ListParagraph">
    <w:name w:val="List Paragraph"/>
    <w:aliases w:val="6 font"/>
    <w:basedOn w:val="Normal"/>
    <w:uiPriority w:val="99"/>
    <w:unhideWhenUsed/>
    <w:qFormat/>
    <w:rsid w:val="008F341E"/>
    <w:pPr>
      <w:ind w:left="720"/>
      <w:contextualSpacing/>
    </w:pPr>
  </w:style>
  <w:style w:type="paragraph" w:customStyle="1" w:styleId="Emphasis1">
    <w:name w:val="Emphasis1"/>
    <w:basedOn w:val="Normal"/>
    <w:link w:val="Emphasis"/>
    <w:autoRedefine/>
    <w:uiPriority w:val="20"/>
    <w:qFormat/>
    <w:rsid w:val="008F34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F34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F34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8F341E"/>
    <w:rPr>
      <w:u w:val="single"/>
    </w:rPr>
  </w:style>
  <w:style w:type="paragraph" w:styleId="Title">
    <w:name w:val="Title"/>
    <w:aliases w:val="Cites and Cards,UNDERLINE,Bold Underlined,title,Block Heading,Read This"/>
    <w:basedOn w:val="Normal"/>
    <w:next w:val="Normal"/>
    <w:link w:val="TitleChar"/>
    <w:uiPriority w:val="6"/>
    <w:qFormat/>
    <w:rsid w:val="008F341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F341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F341E"/>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F341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F341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F341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F341E"/>
    <w:rPr>
      <w:rFonts w:ascii="Tahoma" w:hAnsi="Tahoma" w:cs="Tahoma"/>
      <w:szCs w:val="16"/>
    </w:rPr>
  </w:style>
  <w:style w:type="character" w:customStyle="1" w:styleId="BalloonTextChar">
    <w:name w:val="Balloon Text Char"/>
    <w:basedOn w:val="DefaultParagraphFont"/>
    <w:link w:val="BalloonText"/>
    <w:uiPriority w:val="99"/>
    <w:rsid w:val="008F341E"/>
    <w:rPr>
      <w:rFonts w:ascii="Tahoma" w:hAnsi="Tahoma" w:cs="Tahoma"/>
      <w:szCs w:val="16"/>
    </w:rPr>
  </w:style>
  <w:style w:type="paragraph" w:styleId="Header">
    <w:name w:val="header"/>
    <w:basedOn w:val="Normal"/>
    <w:link w:val="HeaderChar"/>
    <w:uiPriority w:val="99"/>
    <w:unhideWhenUsed/>
    <w:qFormat/>
    <w:rsid w:val="008F341E"/>
    <w:pPr>
      <w:tabs>
        <w:tab w:val="center" w:pos="4680"/>
        <w:tab w:val="right" w:pos="9360"/>
      </w:tabs>
    </w:pPr>
  </w:style>
  <w:style w:type="character" w:customStyle="1" w:styleId="HeaderChar">
    <w:name w:val="Header Char"/>
    <w:basedOn w:val="DefaultParagraphFont"/>
    <w:link w:val="Header"/>
    <w:uiPriority w:val="99"/>
    <w:rsid w:val="008F341E"/>
  </w:style>
  <w:style w:type="paragraph" w:styleId="Footer">
    <w:name w:val="footer"/>
    <w:basedOn w:val="Normal"/>
    <w:link w:val="FooterChar"/>
    <w:uiPriority w:val="99"/>
    <w:unhideWhenUsed/>
    <w:rsid w:val="008F341E"/>
    <w:pPr>
      <w:tabs>
        <w:tab w:val="center" w:pos="4680"/>
        <w:tab w:val="right" w:pos="9360"/>
      </w:tabs>
    </w:pPr>
  </w:style>
  <w:style w:type="character" w:customStyle="1" w:styleId="FooterChar">
    <w:name w:val="Footer Char"/>
    <w:basedOn w:val="DefaultParagraphFont"/>
    <w:link w:val="Footer"/>
    <w:uiPriority w:val="99"/>
    <w:rsid w:val="008F341E"/>
  </w:style>
  <w:style w:type="character" w:customStyle="1" w:styleId="m4841727538114946087gmail-styleunderline">
    <w:name w:val="m_4841727538114946087gmail-styleunderline"/>
    <w:basedOn w:val="DefaultParagraphFont"/>
    <w:rsid w:val="008F341E"/>
  </w:style>
  <w:style w:type="paragraph" w:customStyle="1" w:styleId="Analytic">
    <w:name w:val="Analytic"/>
    <w:basedOn w:val="Normal"/>
    <w:link w:val="AnalyticChar"/>
    <w:autoRedefine/>
    <w:rsid w:val="008F341E"/>
    <w:rPr>
      <w:b/>
      <w:sz w:val="24"/>
    </w:rPr>
  </w:style>
  <w:style w:type="paragraph" w:customStyle="1" w:styleId="BreakTag">
    <w:name w:val="Break Tag"/>
    <w:basedOn w:val="Normal"/>
    <w:autoRedefine/>
    <w:uiPriority w:val="4"/>
    <w:qFormat/>
    <w:rsid w:val="008F341E"/>
    <w:pPr>
      <w:spacing w:before="240"/>
    </w:pPr>
    <w:rPr>
      <w:b/>
      <w:sz w:val="26"/>
    </w:rPr>
  </w:style>
  <w:style w:type="paragraph" w:customStyle="1" w:styleId="BreakBlock">
    <w:name w:val="Break Block"/>
    <w:basedOn w:val="Normal"/>
    <w:link w:val="BreakBlockChar"/>
    <w:autoRedefine/>
    <w:qFormat/>
    <w:rsid w:val="008F341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F341E"/>
    <w:rPr>
      <w:rFonts w:ascii="Arial Bold" w:hAnsi="Arial Bold"/>
      <w:b/>
      <w:caps/>
      <w:sz w:val="32"/>
      <w:u w:val="single"/>
    </w:rPr>
  </w:style>
  <w:style w:type="character" w:customStyle="1" w:styleId="Mention1">
    <w:name w:val="Mention1"/>
    <w:basedOn w:val="DefaultParagraphFont"/>
    <w:uiPriority w:val="99"/>
    <w:semiHidden/>
    <w:unhideWhenUsed/>
    <w:rsid w:val="008F341E"/>
    <w:rPr>
      <w:color w:val="2B579A"/>
      <w:shd w:val="clear" w:color="auto" w:fill="E6E6E6"/>
    </w:rPr>
  </w:style>
  <w:style w:type="character" w:customStyle="1" w:styleId="UnresolvedMention1">
    <w:name w:val="Unresolved Mention1"/>
    <w:basedOn w:val="DefaultParagraphFont"/>
    <w:uiPriority w:val="99"/>
    <w:unhideWhenUsed/>
    <w:rsid w:val="008F341E"/>
    <w:rPr>
      <w:color w:val="808080"/>
      <w:shd w:val="clear" w:color="auto" w:fill="E6E6E6"/>
    </w:rPr>
  </w:style>
  <w:style w:type="paragraph" w:customStyle="1" w:styleId="evidencetext">
    <w:name w:val="evidence text"/>
    <w:basedOn w:val="Normal"/>
    <w:link w:val="evidencetextChar1"/>
    <w:qFormat/>
    <w:rsid w:val="008F341E"/>
    <w:pPr>
      <w:ind w:left="432" w:right="432"/>
    </w:pPr>
    <w:rPr>
      <w:color w:val="000000"/>
      <w:lang w:val="x-none" w:eastAsia="x-none"/>
    </w:rPr>
  </w:style>
  <w:style w:type="character" w:customStyle="1" w:styleId="evidencetextChar1">
    <w:name w:val="evidence text Char1"/>
    <w:link w:val="evidencetext"/>
    <w:rsid w:val="008F341E"/>
    <w:rPr>
      <w:color w:val="000000"/>
      <w:lang w:val="x-none" w:eastAsia="x-none"/>
    </w:rPr>
  </w:style>
  <w:style w:type="character" w:customStyle="1" w:styleId="Author-Date">
    <w:name w:val="Author-Date"/>
    <w:qFormat/>
    <w:rsid w:val="008F341E"/>
    <w:rPr>
      <w:b/>
      <w:sz w:val="24"/>
    </w:rPr>
  </w:style>
  <w:style w:type="paragraph" w:customStyle="1" w:styleId="Nothing">
    <w:name w:val="Nothing"/>
    <w:link w:val="NothingChar"/>
    <w:qFormat/>
    <w:rsid w:val="008F341E"/>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8F341E"/>
    <w:rPr>
      <w:rFonts w:eastAsia="Times New Roman"/>
      <w:u w:val="single"/>
    </w:rPr>
  </w:style>
  <w:style w:type="character" w:customStyle="1" w:styleId="Style4Char">
    <w:name w:val="Style4 Char"/>
    <w:link w:val="Style4"/>
    <w:rsid w:val="008F341E"/>
    <w:rPr>
      <w:rFonts w:eastAsia="Times New Roman"/>
      <w:u w:val="single"/>
    </w:rPr>
  </w:style>
  <w:style w:type="character" w:customStyle="1" w:styleId="cardChar">
    <w:name w:val="card Char"/>
    <w:aliases w:val="Bold Cite Char Char,Speed Cite Char"/>
    <w:basedOn w:val="DefaultParagraphFont"/>
    <w:rsid w:val="008F341E"/>
    <w:rPr>
      <w:rFonts w:ascii="Calibri" w:hAnsi="Calibri" w:cs="Calibri"/>
      <w:u w:val="single"/>
    </w:rPr>
  </w:style>
  <w:style w:type="character" w:customStyle="1" w:styleId="term">
    <w:name w:val="term"/>
    <w:basedOn w:val="DefaultParagraphFont"/>
    <w:rsid w:val="008F341E"/>
  </w:style>
  <w:style w:type="character" w:customStyle="1" w:styleId="Style1Char">
    <w:name w:val="Style1 Char"/>
    <w:rsid w:val="008F341E"/>
    <w:rPr>
      <w:rFonts w:ascii="Times New Roman" w:eastAsia="SimSun" w:hAnsi="Times New Roman" w:cs="Times New Roman"/>
      <w:sz w:val="20"/>
      <w:szCs w:val="24"/>
      <w:u w:val="single"/>
      <w:lang w:eastAsia="zh-CN"/>
    </w:rPr>
  </w:style>
  <w:style w:type="character" w:customStyle="1" w:styleId="Styleunderline11pt">
    <w:name w:val="Style underline + 11 pt"/>
    <w:rsid w:val="008F341E"/>
    <w:rPr>
      <w:rFonts w:ascii="Times New Roman" w:hAnsi="Times New Roman"/>
      <w:sz w:val="20"/>
      <w:u w:val="single"/>
    </w:rPr>
  </w:style>
  <w:style w:type="paragraph" w:customStyle="1" w:styleId="Stylecard11pt">
    <w:name w:val="Style card + 11 pt"/>
    <w:basedOn w:val="Normal"/>
    <w:link w:val="Stylecard11ptChar"/>
    <w:qFormat/>
    <w:rsid w:val="008F341E"/>
    <w:pPr>
      <w:ind w:left="288" w:right="288"/>
    </w:pPr>
    <w:rPr>
      <w:rFonts w:eastAsia="SimSun"/>
      <w:lang w:eastAsia="zh-CN"/>
    </w:rPr>
  </w:style>
  <w:style w:type="character" w:customStyle="1" w:styleId="Stylecard11ptChar">
    <w:name w:val="Style card + 11 pt Char"/>
    <w:link w:val="Stylecard11pt"/>
    <w:rsid w:val="008F341E"/>
    <w:rPr>
      <w:rFonts w:eastAsia="SimSun"/>
      <w:lang w:eastAsia="zh-CN"/>
    </w:rPr>
  </w:style>
  <w:style w:type="paragraph" w:customStyle="1" w:styleId="Minimize">
    <w:name w:val="Minimize"/>
    <w:basedOn w:val="Normal"/>
    <w:next w:val="Normal"/>
    <w:link w:val="MinimizeChar"/>
    <w:qFormat/>
    <w:rsid w:val="008F341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F341E"/>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F341E"/>
    <w:rPr>
      <w:rFonts w:ascii="Arial" w:eastAsiaTheme="minorHAnsi" w:hAnsi="Arial" w:cs="Arial"/>
      <w:u w:val="single"/>
    </w:rPr>
  </w:style>
  <w:style w:type="paragraph" w:customStyle="1" w:styleId="cardtext">
    <w:name w:val="card text"/>
    <w:basedOn w:val="Normal"/>
    <w:link w:val="cardtextChar"/>
    <w:qFormat/>
    <w:rsid w:val="008F341E"/>
    <w:pPr>
      <w:ind w:left="288" w:right="288"/>
    </w:pPr>
  </w:style>
  <w:style w:type="character" w:customStyle="1" w:styleId="cardtextChar">
    <w:name w:val="card text Char"/>
    <w:basedOn w:val="DefaultParagraphFont"/>
    <w:link w:val="cardtext"/>
    <w:rsid w:val="008F341E"/>
  </w:style>
  <w:style w:type="character" w:customStyle="1" w:styleId="byline">
    <w:name w:val="byline"/>
    <w:basedOn w:val="DefaultParagraphFont"/>
    <w:rsid w:val="008F341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F341E"/>
    <w:rPr>
      <w:rFonts w:ascii="Arial" w:hAnsi="Arial"/>
      <w:b/>
      <w:sz w:val="24"/>
      <w:szCs w:val="22"/>
      <w:u w:val="single"/>
    </w:rPr>
  </w:style>
  <w:style w:type="paragraph" w:customStyle="1" w:styleId="StyleStyle411pt">
    <w:name w:val="Style Style4 + 11 pt"/>
    <w:basedOn w:val="Normal"/>
    <w:link w:val="StyleStyle411ptChar"/>
    <w:qFormat/>
    <w:rsid w:val="008F341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F341E"/>
    <w:rPr>
      <w:rFonts w:eastAsia="Times New Roman"/>
      <w:u w:val="single"/>
    </w:rPr>
  </w:style>
  <w:style w:type="character" w:customStyle="1" w:styleId="Style11ptUnderline">
    <w:name w:val="Style 11 pt Underline"/>
    <w:rsid w:val="008F341E"/>
    <w:rPr>
      <w:sz w:val="20"/>
      <w:u w:val="single"/>
    </w:rPr>
  </w:style>
  <w:style w:type="character" w:customStyle="1" w:styleId="Style11ptBoldUnderline">
    <w:name w:val="Style 11 pt Bold Underline"/>
    <w:rsid w:val="008F341E"/>
    <w:rPr>
      <w:b/>
      <w:bCs/>
      <w:sz w:val="20"/>
      <w:u w:val="single"/>
    </w:rPr>
  </w:style>
  <w:style w:type="character" w:customStyle="1" w:styleId="Style11pt">
    <w:name w:val="Style 11 pt"/>
    <w:rsid w:val="008F341E"/>
    <w:rPr>
      <w:sz w:val="20"/>
    </w:rPr>
  </w:style>
  <w:style w:type="paragraph" w:customStyle="1" w:styleId="StyleStyle411ptBold">
    <w:name w:val="Style Style4 + 11 pt Bold"/>
    <w:basedOn w:val="Normal"/>
    <w:link w:val="StyleStyle411ptBoldChar"/>
    <w:qFormat/>
    <w:rsid w:val="008F341E"/>
    <w:rPr>
      <w:rFonts w:eastAsia="Times New Roman"/>
      <w:b/>
      <w:bCs/>
      <w:u w:val="single"/>
    </w:rPr>
  </w:style>
  <w:style w:type="character" w:customStyle="1" w:styleId="StyleStyle411ptBoldChar">
    <w:name w:val="Style Style4 + 11 pt Bold Char"/>
    <w:basedOn w:val="DefaultParagraphFont"/>
    <w:link w:val="StyleStyle411ptBold"/>
    <w:rsid w:val="008F341E"/>
    <w:rPr>
      <w:rFonts w:eastAsia="Times New Roman"/>
      <w:b/>
      <w:bCs/>
      <w:u w:val="single"/>
    </w:rPr>
  </w:style>
  <w:style w:type="paragraph" w:customStyle="1" w:styleId="BlockTitle">
    <w:name w:val="Block Title"/>
    <w:basedOn w:val="Normal"/>
    <w:next w:val="Normal"/>
    <w:qFormat/>
    <w:rsid w:val="008F341E"/>
    <w:pPr>
      <w:spacing w:after="120"/>
      <w:jc w:val="center"/>
      <w:outlineLvl w:val="0"/>
    </w:pPr>
    <w:rPr>
      <w:rFonts w:eastAsia="Times New Roman"/>
      <w:b/>
      <w:sz w:val="32"/>
      <w:szCs w:val="20"/>
      <w:u w:val="single"/>
    </w:rPr>
  </w:style>
  <w:style w:type="character" w:customStyle="1" w:styleId="Emphasis2">
    <w:name w:val="Emphasis2"/>
    <w:basedOn w:val="DefaultParagraphFont"/>
    <w:rsid w:val="008F341E"/>
    <w:rPr>
      <w:rFonts w:ascii="Franklin Gothic Heavy" w:hAnsi="Franklin Gothic Heavy"/>
      <w:iCs/>
      <w:u w:val="single"/>
    </w:rPr>
  </w:style>
  <w:style w:type="paragraph" w:customStyle="1" w:styleId="Cards">
    <w:name w:val="Cards"/>
    <w:basedOn w:val="Normal"/>
    <w:link w:val="CardsChar1"/>
    <w:qFormat/>
    <w:rsid w:val="008F341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F341E"/>
    <w:rPr>
      <w:rFonts w:ascii="Times New Roman" w:eastAsia="Times New Roman" w:hAnsi="Times New Roman" w:cs="Times New Roman"/>
      <w:sz w:val="20"/>
      <w:szCs w:val="24"/>
    </w:rPr>
  </w:style>
  <w:style w:type="character" w:customStyle="1" w:styleId="pmterms1">
    <w:name w:val="pmterms1"/>
    <w:basedOn w:val="DefaultParagraphFont"/>
    <w:rsid w:val="008F341E"/>
  </w:style>
  <w:style w:type="character" w:customStyle="1" w:styleId="hilite1">
    <w:name w:val="hilite1"/>
    <w:basedOn w:val="DefaultParagraphFont"/>
    <w:rsid w:val="008F341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F341E"/>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8F341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8F341E"/>
    <w:rPr>
      <w:rFonts w:eastAsia="Times New Roman"/>
      <w:b/>
      <w:szCs w:val="20"/>
    </w:rPr>
  </w:style>
  <w:style w:type="character" w:customStyle="1" w:styleId="NormaltagChar">
    <w:name w:val="Normal tag Char"/>
    <w:basedOn w:val="DefaultParagraphFont"/>
    <w:link w:val="Normaltag"/>
    <w:uiPriority w:val="99"/>
    <w:locked/>
    <w:rsid w:val="008F341E"/>
    <w:rPr>
      <w:rFonts w:eastAsia="Times New Roman"/>
      <w:b/>
      <w:szCs w:val="20"/>
    </w:rPr>
  </w:style>
  <w:style w:type="character" w:customStyle="1" w:styleId="DebateUnderline">
    <w:name w:val="Debate Underline"/>
    <w:qFormat/>
    <w:rsid w:val="008F341E"/>
    <w:rPr>
      <w:rFonts w:ascii="Times New Roman" w:hAnsi="Times New Roman"/>
      <w:sz w:val="20"/>
      <w:szCs w:val="24"/>
      <w:u w:val="thick"/>
    </w:rPr>
  </w:style>
  <w:style w:type="character" w:customStyle="1" w:styleId="blue">
    <w:name w:val="blue"/>
    <w:basedOn w:val="DefaultParagraphFont"/>
    <w:rsid w:val="008F341E"/>
    <w:rPr>
      <w:rFonts w:cs="Times New Roman"/>
    </w:rPr>
  </w:style>
  <w:style w:type="paragraph" w:customStyle="1" w:styleId="cites">
    <w:name w:val="cites"/>
    <w:link w:val="Heading1Char3"/>
    <w:autoRedefine/>
    <w:qFormat/>
    <w:rsid w:val="008F341E"/>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8F341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8F341E"/>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8F341E"/>
    <w:rPr>
      <w:rFonts w:ascii="Times New Roman" w:eastAsia="Malgun Gothic" w:hAnsi="Times New Roman" w:cs="Times New Roman"/>
      <w:sz w:val="12"/>
      <w:szCs w:val="24"/>
    </w:rPr>
  </w:style>
  <w:style w:type="character" w:customStyle="1" w:styleId="CitesChar2">
    <w:name w:val="Cites Char2"/>
    <w:link w:val="Cites0"/>
    <w:rsid w:val="008F341E"/>
    <w:rPr>
      <w:rFonts w:eastAsia="Times New Roman" w:cs="Times New Roman"/>
      <w:b/>
      <w:bCs/>
      <w:sz w:val="20"/>
      <w:szCs w:val="20"/>
    </w:rPr>
  </w:style>
  <w:style w:type="paragraph" w:customStyle="1" w:styleId="BlockTitle2">
    <w:name w:val="Block Title2"/>
    <w:basedOn w:val="Normal"/>
    <w:next w:val="Normal"/>
    <w:qFormat/>
    <w:rsid w:val="008F341E"/>
    <w:pPr>
      <w:spacing w:after="240"/>
      <w:jc w:val="center"/>
    </w:pPr>
    <w:rPr>
      <w:rFonts w:eastAsia="Times New Roman"/>
      <w:b/>
      <w:sz w:val="32"/>
      <w:u w:val="single"/>
      <w:lang w:bidi="en-US"/>
    </w:rPr>
  </w:style>
  <w:style w:type="paragraph" w:styleId="TOC1">
    <w:name w:val="toc 1"/>
    <w:basedOn w:val="Normal"/>
    <w:next w:val="Normal"/>
    <w:autoRedefine/>
    <w:uiPriority w:val="39"/>
    <w:rsid w:val="008F341E"/>
    <w:pPr>
      <w:spacing w:before="120" w:after="120"/>
    </w:pPr>
    <w:rPr>
      <w:rFonts w:eastAsia="Times New Roman"/>
      <w:b/>
      <w:u w:val="single"/>
      <w:lang w:bidi="en-US"/>
    </w:rPr>
  </w:style>
  <w:style w:type="paragraph" w:styleId="TOC9">
    <w:name w:val="toc 9"/>
    <w:basedOn w:val="Normal"/>
    <w:next w:val="Normal"/>
    <w:autoRedefine/>
    <w:rsid w:val="008F341E"/>
    <w:pPr>
      <w:ind w:left="1600"/>
    </w:pPr>
    <w:rPr>
      <w:rFonts w:eastAsia="Times New Roman"/>
      <w:sz w:val="20"/>
      <w:lang w:bidi="en-US"/>
    </w:rPr>
  </w:style>
  <w:style w:type="paragraph" w:customStyle="1" w:styleId="TxBrp1">
    <w:name w:val="TxBr_p1"/>
    <w:basedOn w:val="Normal"/>
    <w:qFormat/>
    <w:rsid w:val="008F341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F341E"/>
    <w:pPr>
      <w:spacing w:before="100" w:beforeAutospacing="1" w:after="100" w:afterAutospacing="1"/>
    </w:pPr>
    <w:rPr>
      <w:rFonts w:eastAsia="Times New Roman"/>
      <w:lang w:bidi="en-US"/>
    </w:rPr>
  </w:style>
  <w:style w:type="paragraph" w:customStyle="1" w:styleId="fullstory">
    <w:name w:val="fullstory"/>
    <w:basedOn w:val="Normal"/>
    <w:qFormat/>
    <w:rsid w:val="008F341E"/>
    <w:pPr>
      <w:spacing w:before="100" w:beforeAutospacing="1" w:after="100" w:afterAutospacing="1"/>
    </w:pPr>
    <w:rPr>
      <w:rFonts w:eastAsia="Times New Roman"/>
      <w:lang w:bidi="en-US"/>
    </w:rPr>
  </w:style>
  <w:style w:type="character" w:customStyle="1" w:styleId="standardcontent">
    <w:name w:val="standardcontent"/>
    <w:basedOn w:val="DefaultParagraphFont"/>
    <w:rsid w:val="008F341E"/>
  </w:style>
  <w:style w:type="paragraph" w:customStyle="1" w:styleId="hat">
    <w:name w:val="hat"/>
    <w:basedOn w:val="Normal"/>
    <w:next w:val="Normal"/>
    <w:link w:val="hatChar"/>
    <w:qFormat/>
    <w:rsid w:val="008F341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F341E"/>
  </w:style>
  <w:style w:type="paragraph" w:customStyle="1" w:styleId="HotRouteChar">
    <w:name w:val="Hot Route! Char"/>
    <w:basedOn w:val="Normal"/>
    <w:qFormat/>
    <w:rsid w:val="008F341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F341E"/>
    <w:rPr>
      <w:rFonts w:cs="Times New Roman"/>
      <w:b/>
      <w:bCs/>
    </w:rPr>
  </w:style>
  <w:style w:type="paragraph" w:customStyle="1" w:styleId="Default">
    <w:name w:val="Default"/>
    <w:qFormat/>
    <w:rsid w:val="008F341E"/>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F341E"/>
    <w:rPr>
      <w:rFonts w:ascii="Cambria" w:hAnsi="Cambria" w:cs="Times New Roman"/>
      <w:b/>
      <w:bCs/>
      <w:sz w:val="26"/>
      <w:szCs w:val="26"/>
    </w:rPr>
  </w:style>
  <w:style w:type="character" w:customStyle="1" w:styleId="UnderliningChar">
    <w:name w:val="Underlining Char"/>
    <w:basedOn w:val="DefaultParagraphFont"/>
    <w:link w:val="Underlining"/>
    <w:rsid w:val="008F341E"/>
    <w:rPr>
      <w:rFonts w:ascii="Arial Narrow" w:hAnsi="Arial Narrow" w:cs="Times New Roman"/>
      <w:u w:val="single"/>
    </w:rPr>
  </w:style>
  <w:style w:type="character" w:customStyle="1" w:styleId="CardCharChar1">
    <w:name w:val="Card Char Char1"/>
    <w:basedOn w:val="DefaultParagraphFont"/>
    <w:rsid w:val="008F341E"/>
    <w:rPr>
      <w:rFonts w:cs="Times New Roman"/>
      <w:b/>
      <w:bCs/>
      <w:sz w:val="28"/>
      <w:szCs w:val="28"/>
    </w:rPr>
  </w:style>
  <w:style w:type="paragraph" w:customStyle="1" w:styleId="Cites0">
    <w:name w:val="Cites"/>
    <w:basedOn w:val="Normal"/>
    <w:link w:val="CitesChar2"/>
    <w:qFormat/>
    <w:rsid w:val="008F341E"/>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8F341E"/>
    <w:rPr>
      <w:rFonts w:ascii="Times New Roman" w:eastAsia="Calibri" w:hAnsi="Times New Roman" w:cs="Times New Roman"/>
      <w:sz w:val="24"/>
      <w:szCs w:val="24"/>
    </w:rPr>
  </w:style>
  <w:style w:type="character" w:customStyle="1" w:styleId="apple-converted-space">
    <w:name w:val="apple-converted-space"/>
    <w:basedOn w:val="DefaultParagraphFont"/>
    <w:rsid w:val="008F341E"/>
  </w:style>
  <w:style w:type="character" w:customStyle="1" w:styleId="hit">
    <w:name w:val="hit"/>
    <w:basedOn w:val="DefaultParagraphFont"/>
    <w:rsid w:val="008F341E"/>
    <w:rPr>
      <w:rFonts w:cs="Times New Roman"/>
    </w:rPr>
  </w:style>
  <w:style w:type="paragraph" w:customStyle="1" w:styleId="SmallFont">
    <w:name w:val="Small Font"/>
    <w:basedOn w:val="Normal"/>
    <w:link w:val="SmallFontChar"/>
    <w:qFormat/>
    <w:rsid w:val="008F341E"/>
    <w:pPr>
      <w:spacing w:after="200"/>
      <w:jc w:val="both"/>
    </w:pPr>
    <w:rPr>
      <w:rFonts w:eastAsia="Calibri"/>
      <w:szCs w:val="18"/>
    </w:rPr>
  </w:style>
  <w:style w:type="character" w:customStyle="1" w:styleId="SmallFontChar">
    <w:name w:val="Small Font Char"/>
    <w:basedOn w:val="DefaultParagraphFont"/>
    <w:link w:val="SmallFont"/>
    <w:locked/>
    <w:rsid w:val="008F341E"/>
    <w:rPr>
      <w:rFonts w:eastAsia="Calibri"/>
      <w:szCs w:val="18"/>
    </w:rPr>
  </w:style>
  <w:style w:type="character" w:customStyle="1" w:styleId="CircleChar1">
    <w:name w:val="Circle Char1"/>
    <w:basedOn w:val="DefaultParagraphFont"/>
    <w:rsid w:val="008F341E"/>
    <w:rPr>
      <w:rFonts w:cs="Times New Roman"/>
      <w:b/>
      <w:i/>
      <w:sz w:val="18"/>
      <w:szCs w:val="18"/>
      <w:u w:val="single"/>
      <w:lang w:val="en-US" w:eastAsia="en-US" w:bidi="ar-SA"/>
    </w:rPr>
  </w:style>
  <w:style w:type="paragraph" w:styleId="BodyText">
    <w:name w:val="Body Text"/>
    <w:basedOn w:val="Normal"/>
    <w:link w:val="BodyTextChar"/>
    <w:uiPriority w:val="99"/>
    <w:unhideWhenUsed/>
    <w:rsid w:val="008F341E"/>
    <w:pPr>
      <w:spacing w:after="120"/>
    </w:pPr>
  </w:style>
  <w:style w:type="character" w:customStyle="1" w:styleId="BodyTextChar">
    <w:name w:val="Body Text Char"/>
    <w:basedOn w:val="DefaultParagraphFont"/>
    <w:link w:val="BodyText"/>
    <w:uiPriority w:val="99"/>
    <w:rsid w:val="008F341E"/>
  </w:style>
  <w:style w:type="character" w:customStyle="1" w:styleId="verdana">
    <w:name w:val="verdana"/>
    <w:basedOn w:val="DefaultParagraphFont"/>
    <w:rsid w:val="008F341E"/>
  </w:style>
  <w:style w:type="character" w:customStyle="1" w:styleId="CardsChar1">
    <w:name w:val="Cards Char1"/>
    <w:link w:val="Cards"/>
    <w:rsid w:val="008F341E"/>
    <w:rPr>
      <w:rFonts w:eastAsia="Times New Roman" w:cs="Times New Roman"/>
      <w:sz w:val="20"/>
      <w:szCs w:val="20"/>
    </w:rPr>
  </w:style>
  <w:style w:type="paragraph" w:customStyle="1" w:styleId="BlockHeadings">
    <w:name w:val="Block Headings"/>
    <w:basedOn w:val="Normal"/>
    <w:link w:val="BlockHeadingsChar"/>
    <w:qFormat/>
    <w:rsid w:val="008F341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F341E"/>
    <w:rPr>
      <w:rFonts w:eastAsia="Times New Roman" w:cs="Times New Roman"/>
      <w:b/>
      <w:sz w:val="20"/>
      <w:szCs w:val="20"/>
    </w:rPr>
  </w:style>
  <w:style w:type="paragraph" w:customStyle="1" w:styleId="loose">
    <w:name w:val="loose"/>
    <w:basedOn w:val="Normal"/>
    <w:qFormat/>
    <w:rsid w:val="008F341E"/>
    <w:pPr>
      <w:spacing w:before="210"/>
    </w:pPr>
    <w:rPr>
      <w:rFonts w:eastAsia="Times New Roman"/>
      <w:lang w:eastAsia="zh-CN" w:bidi="he-IL"/>
    </w:rPr>
  </w:style>
  <w:style w:type="character" w:customStyle="1" w:styleId="hit1">
    <w:name w:val="hit1"/>
    <w:basedOn w:val="DefaultParagraphFont"/>
    <w:rsid w:val="008F341E"/>
    <w:rPr>
      <w:b/>
      <w:bCs/>
      <w:color w:val="CC0033"/>
    </w:rPr>
  </w:style>
  <w:style w:type="character" w:customStyle="1" w:styleId="upper">
    <w:name w:val="upper"/>
    <w:basedOn w:val="DefaultParagraphFont"/>
    <w:rsid w:val="008F341E"/>
  </w:style>
  <w:style w:type="character" w:customStyle="1" w:styleId="Author">
    <w:name w:val="Author"/>
    <w:aliases w:val="Style Date"/>
    <w:basedOn w:val="DefaultParagraphFont"/>
    <w:qFormat/>
    <w:rsid w:val="008F341E"/>
    <w:rPr>
      <w:b/>
      <w:sz w:val="24"/>
    </w:rPr>
  </w:style>
  <w:style w:type="character" w:customStyle="1" w:styleId="SmallFont7pt">
    <w:name w:val="Small Font (7 pt)"/>
    <w:basedOn w:val="DefaultParagraphFont"/>
    <w:rsid w:val="008F341E"/>
    <w:rPr>
      <w:sz w:val="14"/>
    </w:rPr>
  </w:style>
  <w:style w:type="paragraph" w:customStyle="1" w:styleId="UnderlinedText">
    <w:name w:val="Underlined Text"/>
    <w:basedOn w:val="Normal"/>
    <w:qFormat/>
    <w:rsid w:val="008F341E"/>
    <w:rPr>
      <w:rFonts w:eastAsia="Times New Roman"/>
      <w:b/>
      <w:szCs w:val="20"/>
    </w:rPr>
  </w:style>
  <w:style w:type="character" w:customStyle="1" w:styleId="SmallText-New">
    <w:name w:val="Small Text - New"/>
    <w:basedOn w:val="DefaultParagraphFont"/>
    <w:rsid w:val="008F341E"/>
    <w:rPr>
      <w:rFonts w:ascii="Arial Narrow" w:hAnsi="Arial Narrow"/>
      <w:sz w:val="14"/>
    </w:rPr>
  </w:style>
  <w:style w:type="paragraph" w:customStyle="1" w:styleId="Smalltext">
    <w:name w:val="Small text"/>
    <w:aliases w:val="Quote1,Quote11"/>
    <w:basedOn w:val="Normal"/>
    <w:link w:val="SmalltextChar"/>
    <w:qFormat/>
    <w:rsid w:val="008F341E"/>
    <w:rPr>
      <w:rFonts w:ascii="Arial Narrow" w:eastAsia="Times New Roman" w:hAnsi="Arial Narrow"/>
    </w:rPr>
  </w:style>
  <w:style w:type="character" w:customStyle="1" w:styleId="Underlined-New">
    <w:name w:val="Underlined - New"/>
    <w:basedOn w:val="DefaultParagraphFont"/>
    <w:rsid w:val="008F341E"/>
    <w:rPr>
      <w:rFonts w:ascii="Arial Narrow" w:hAnsi="Arial Narrow"/>
      <w:sz w:val="16"/>
      <w:u w:val="single"/>
    </w:rPr>
  </w:style>
  <w:style w:type="paragraph" w:styleId="TOC2">
    <w:name w:val="toc 2"/>
    <w:basedOn w:val="Normal"/>
    <w:next w:val="Normal"/>
    <w:autoRedefine/>
    <w:uiPriority w:val="39"/>
    <w:rsid w:val="008F341E"/>
    <w:pPr>
      <w:ind w:left="200"/>
    </w:pPr>
    <w:rPr>
      <w:rFonts w:eastAsia="Times New Roman"/>
      <w:sz w:val="20"/>
      <w:lang w:bidi="en-US"/>
    </w:rPr>
  </w:style>
  <w:style w:type="paragraph" w:styleId="Caption">
    <w:name w:val="caption"/>
    <w:basedOn w:val="Normal"/>
    <w:next w:val="Normal"/>
    <w:qFormat/>
    <w:rsid w:val="008F341E"/>
    <w:rPr>
      <w:rFonts w:eastAsia="Times New Roman"/>
      <w:b/>
      <w:bCs/>
      <w:sz w:val="18"/>
      <w:szCs w:val="18"/>
      <w:lang w:bidi="en-US"/>
    </w:rPr>
  </w:style>
  <w:style w:type="paragraph" w:styleId="TOCHeading">
    <w:name w:val="TOC Heading"/>
    <w:basedOn w:val="Heading1"/>
    <w:next w:val="Normal"/>
    <w:uiPriority w:val="39"/>
    <w:qFormat/>
    <w:rsid w:val="008F341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F341E"/>
    <w:rPr>
      <w:rFonts w:ascii="Arial Narrow" w:hAnsi="Arial Narrow"/>
      <w:dstrike w:val="0"/>
      <w:sz w:val="20"/>
      <w:bdr w:val="single" w:sz="2" w:space="0" w:color="auto"/>
      <w:vertAlign w:val="baseline"/>
    </w:rPr>
  </w:style>
  <w:style w:type="character" w:customStyle="1" w:styleId="style65">
    <w:name w:val="style65"/>
    <w:basedOn w:val="DefaultParagraphFont"/>
    <w:rsid w:val="008F341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F341E"/>
    <w:rPr>
      <w:rFonts w:cs="Arial"/>
      <w:bCs/>
      <w:szCs w:val="26"/>
      <w:u w:val="single"/>
      <w:lang w:val="en-US" w:eastAsia="en-US" w:bidi="ar-SA"/>
    </w:rPr>
  </w:style>
  <w:style w:type="character" w:customStyle="1" w:styleId="qlabel">
    <w:name w:val="q_label"/>
    <w:basedOn w:val="DefaultParagraphFont"/>
    <w:rsid w:val="008F341E"/>
  </w:style>
  <w:style w:type="character" w:customStyle="1" w:styleId="alabel">
    <w:name w:val="a_label"/>
    <w:basedOn w:val="DefaultParagraphFont"/>
    <w:rsid w:val="008F341E"/>
  </w:style>
  <w:style w:type="character" w:customStyle="1" w:styleId="Style1Char1">
    <w:name w:val="Style1 Char1"/>
    <w:basedOn w:val="DefaultParagraphFont"/>
    <w:rsid w:val="008F341E"/>
    <w:rPr>
      <w:rFonts w:eastAsia="SimSun"/>
      <w:sz w:val="20"/>
      <w:szCs w:val="24"/>
      <w:u w:val="single"/>
      <w:lang w:val="en-US" w:eastAsia="zh-CN" w:bidi="ar-SA"/>
    </w:rPr>
  </w:style>
  <w:style w:type="character" w:customStyle="1" w:styleId="UnderlineCharChar">
    <w:name w:val="Underline Char Char"/>
    <w:basedOn w:val="DefaultParagraphFont"/>
    <w:rsid w:val="008F341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F341E"/>
    <w:rPr>
      <w:rFonts w:eastAsia="MS Mincho"/>
      <w:b/>
      <w:u w:val="single"/>
      <w:lang w:val="en-US" w:eastAsia="en-US" w:bidi="ar-SA"/>
    </w:rPr>
  </w:style>
  <w:style w:type="character" w:customStyle="1" w:styleId="CardTextChar0">
    <w:name w:val="Card Text Char"/>
    <w:basedOn w:val="DefaultParagraphFont"/>
    <w:rsid w:val="008F341E"/>
    <w:rPr>
      <w:rFonts w:ascii="Times New Roman" w:eastAsia="Times New Roman" w:hAnsi="Times New Roman" w:cs="Times New Roman"/>
      <w:szCs w:val="24"/>
    </w:rPr>
  </w:style>
  <w:style w:type="character" w:customStyle="1" w:styleId="reduce2">
    <w:name w:val="reduce2"/>
    <w:basedOn w:val="DefaultParagraphFont"/>
    <w:rsid w:val="008F341E"/>
    <w:rPr>
      <w:rFonts w:ascii="Arial" w:hAnsi="Arial" w:cs="Arial"/>
      <w:color w:val="000000"/>
      <w:sz w:val="10"/>
      <w:szCs w:val="22"/>
    </w:rPr>
  </w:style>
  <w:style w:type="paragraph" w:customStyle="1" w:styleId="BoldUnderline">
    <w:name w:val="BoldUnderline"/>
    <w:link w:val="BoldUnderlineChar"/>
    <w:uiPriority w:val="99"/>
    <w:qFormat/>
    <w:rsid w:val="008F341E"/>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8F341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8F341E"/>
    <w:rPr>
      <w:rFonts w:cs="Arial"/>
      <w:bCs/>
      <w:szCs w:val="26"/>
      <w:u w:val="single"/>
      <w:lang w:val="en-US" w:eastAsia="en-US" w:bidi="ar-SA"/>
    </w:rPr>
  </w:style>
  <w:style w:type="paragraph" w:customStyle="1" w:styleId="evidencetextChar">
    <w:name w:val="evidence text Char"/>
    <w:basedOn w:val="Normal"/>
    <w:qFormat/>
    <w:rsid w:val="008F341E"/>
    <w:pPr>
      <w:ind w:left="1728" w:right="1008"/>
    </w:pPr>
    <w:rPr>
      <w:rFonts w:eastAsia="Times New Roman"/>
      <w:color w:val="000000"/>
      <w:sz w:val="18"/>
    </w:rPr>
  </w:style>
  <w:style w:type="character" w:customStyle="1" w:styleId="underline2">
    <w:name w:val="underline2"/>
    <w:basedOn w:val="DefaultParagraphFont"/>
    <w:rsid w:val="008F341E"/>
    <w:rPr>
      <w:u w:val="single"/>
    </w:rPr>
  </w:style>
  <w:style w:type="character" w:customStyle="1" w:styleId="Style11ptUnderlineBorderSinglesolidlineAuto05pt">
    <w:name w:val="Style 11 pt Underline Border: : (Single solid line Auto  0.5 pt..."/>
    <w:rsid w:val="008F341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F341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F341E"/>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8F341E"/>
    <w:rPr>
      <w:u w:val="single"/>
    </w:rPr>
  </w:style>
  <w:style w:type="paragraph" w:customStyle="1" w:styleId="UnderlineChar4">
    <w:name w:val="Underline Char4"/>
    <w:basedOn w:val="Normal"/>
    <w:link w:val="UnderlineChar4Char"/>
    <w:qFormat/>
    <w:rsid w:val="008F341E"/>
    <w:rPr>
      <w:u w:val="single"/>
    </w:rPr>
  </w:style>
  <w:style w:type="character" w:customStyle="1" w:styleId="BoldandUnderlineChar3Char2">
    <w:name w:val="Bold and Underline Char3 Char2"/>
    <w:basedOn w:val="DefaultParagraphFont"/>
    <w:link w:val="BoldandUnderlineChar3"/>
    <w:rsid w:val="008F341E"/>
    <w:rPr>
      <w:b/>
      <w:u w:val="single"/>
    </w:rPr>
  </w:style>
  <w:style w:type="paragraph" w:customStyle="1" w:styleId="BoldandUnderlineChar3">
    <w:name w:val="Bold and Underline Char3"/>
    <w:basedOn w:val="Normal"/>
    <w:link w:val="BoldandUnderlineChar3Char2"/>
    <w:qFormat/>
    <w:rsid w:val="008F341E"/>
    <w:rPr>
      <w:b/>
      <w:u w:val="single"/>
    </w:rPr>
  </w:style>
  <w:style w:type="paragraph" w:customStyle="1" w:styleId="StyleUnderlineChar11pt">
    <w:name w:val="Style Underline Char + 11 pt"/>
    <w:basedOn w:val="Normal"/>
    <w:link w:val="StyleUnderlineChar11ptChar"/>
    <w:qFormat/>
    <w:rsid w:val="008F341E"/>
    <w:rPr>
      <w:rFonts w:eastAsia="Times New Roman"/>
      <w:u w:val="single"/>
    </w:rPr>
  </w:style>
  <w:style w:type="character" w:customStyle="1" w:styleId="StyleUnderlineChar11ptChar">
    <w:name w:val="Style Underline Char + 11 pt Char"/>
    <w:basedOn w:val="DefaultParagraphFont"/>
    <w:link w:val="StyleUnderlineChar11pt"/>
    <w:rsid w:val="008F341E"/>
    <w:rPr>
      <w:rFonts w:eastAsia="Times New Roman"/>
      <w:u w:val="single"/>
    </w:rPr>
  </w:style>
  <w:style w:type="paragraph" w:customStyle="1" w:styleId="StyleUnderlineChar11ptBold">
    <w:name w:val="Style Underline Char + 11 pt Bold"/>
    <w:basedOn w:val="Normal"/>
    <w:link w:val="StyleUnderlineChar11ptBoldChar"/>
    <w:qFormat/>
    <w:rsid w:val="008F341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F341E"/>
    <w:rPr>
      <w:rFonts w:eastAsia="Times New Roman"/>
      <w:b/>
      <w:bCs/>
      <w:u w:val="single"/>
    </w:rPr>
  </w:style>
  <w:style w:type="character" w:customStyle="1" w:styleId="inside-head">
    <w:name w:val="inside-head"/>
    <w:basedOn w:val="DefaultParagraphFont"/>
    <w:rsid w:val="008F341E"/>
  </w:style>
  <w:style w:type="paragraph" w:customStyle="1" w:styleId="Style3">
    <w:name w:val="Style3"/>
    <w:basedOn w:val="Normal"/>
    <w:link w:val="Style3Char"/>
    <w:qFormat/>
    <w:rsid w:val="008F341E"/>
    <w:rPr>
      <w:rFonts w:ascii="Arial Narrow" w:eastAsia="Times New Roman" w:hAnsi="Arial Narrow"/>
      <w:b/>
    </w:rPr>
  </w:style>
  <w:style w:type="character" w:customStyle="1" w:styleId="Style3Char">
    <w:name w:val="Style3 Char"/>
    <w:basedOn w:val="DefaultParagraphFont"/>
    <w:link w:val="Style3"/>
    <w:rsid w:val="008F341E"/>
    <w:rPr>
      <w:rFonts w:ascii="Arial Narrow" w:eastAsia="Times New Roman" w:hAnsi="Arial Narrow"/>
      <w:b/>
    </w:rPr>
  </w:style>
  <w:style w:type="character" w:customStyle="1" w:styleId="7TimesNewRoman">
    <w:name w:val="7 Times New Roman"/>
    <w:rsid w:val="008F341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F341E"/>
  </w:style>
  <w:style w:type="character" w:customStyle="1" w:styleId="officialsbureau">
    <w:name w:val="official_s_bureau"/>
    <w:basedOn w:val="DefaultParagraphFont"/>
    <w:rsid w:val="008F341E"/>
  </w:style>
  <w:style w:type="paragraph" w:customStyle="1" w:styleId="Stylecard11ptUnderline">
    <w:name w:val="Style card + 11 pt Underline"/>
    <w:basedOn w:val="Normal"/>
    <w:link w:val="Stylecard11ptUnderlineChar"/>
    <w:qFormat/>
    <w:rsid w:val="008F341E"/>
    <w:pPr>
      <w:ind w:left="288" w:right="288"/>
    </w:pPr>
    <w:rPr>
      <w:rFonts w:eastAsia="SimSun"/>
      <w:u w:val="single"/>
      <w:lang w:eastAsia="zh-CN"/>
    </w:rPr>
  </w:style>
  <w:style w:type="character" w:customStyle="1" w:styleId="Stylecard11ptUnderlineChar">
    <w:name w:val="Style card + 11 pt Underline Char"/>
    <w:link w:val="Stylecard11ptUnderline"/>
    <w:rsid w:val="008F341E"/>
    <w:rPr>
      <w:rFonts w:eastAsia="SimSun"/>
      <w:u w:val="single"/>
      <w:lang w:eastAsia="zh-CN"/>
    </w:rPr>
  </w:style>
  <w:style w:type="paragraph" w:customStyle="1" w:styleId="Stylecard11ptBoldUnderline">
    <w:name w:val="Style card + 11 pt Bold Underline"/>
    <w:basedOn w:val="Normal"/>
    <w:link w:val="Stylecard11ptBoldUnderlineChar"/>
    <w:qFormat/>
    <w:rsid w:val="008F341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F341E"/>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8F341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F341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8F341E"/>
    <w:rPr>
      <w:rFonts w:ascii="Calibri" w:eastAsia="SimSun" w:hAnsi="Calibri" w:cs="Calibri"/>
      <w:u w:val="single"/>
      <w:lang w:eastAsia="zh-CN"/>
    </w:rPr>
  </w:style>
  <w:style w:type="paragraph" w:styleId="HTMLPreformatted">
    <w:name w:val="HTML Preformatted"/>
    <w:basedOn w:val="Normal"/>
    <w:link w:val="HTMLPreformattedChar"/>
    <w:rsid w:val="008F3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F341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F341E"/>
    <w:rPr>
      <w:u w:val="single"/>
    </w:rPr>
  </w:style>
  <w:style w:type="character" w:customStyle="1" w:styleId="StyleUnderlining11ptChar">
    <w:name w:val="Style Underlining + 11 pt Char"/>
    <w:basedOn w:val="DefaultParagraphFont"/>
    <w:link w:val="StyleUnderlining11pt"/>
    <w:rsid w:val="008F341E"/>
    <w:rPr>
      <w:u w:val="single"/>
    </w:rPr>
  </w:style>
  <w:style w:type="paragraph" w:customStyle="1" w:styleId="StyleCardText9pt">
    <w:name w:val="Style Card Text + 9 pt"/>
    <w:basedOn w:val="Normal"/>
    <w:link w:val="StyleCardText9ptChar"/>
    <w:qFormat/>
    <w:rsid w:val="008F341E"/>
    <w:pPr>
      <w:spacing w:after="200"/>
      <w:contextualSpacing/>
    </w:pPr>
    <w:rPr>
      <w:rFonts w:eastAsia="Calibri"/>
    </w:rPr>
  </w:style>
  <w:style w:type="character" w:customStyle="1" w:styleId="StyleCardText9ptChar">
    <w:name w:val="Style Card Text + 9 pt Char"/>
    <w:basedOn w:val="DefaultParagraphFont"/>
    <w:link w:val="StyleCardText9pt"/>
    <w:rsid w:val="008F341E"/>
    <w:rPr>
      <w:rFonts w:eastAsia="Calibri"/>
    </w:rPr>
  </w:style>
  <w:style w:type="paragraph" w:styleId="Quote">
    <w:name w:val="Quote"/>
    <w:basedOn w:val="Normal"/>
    <w:next w:val="Normal"/>
    <w:link w:val="QuoteChar"/>
    <w:uiPriority w:val="29"/>
    <w:qFormat/>
    <w:rsid w:val="008F341E"/>
    <w:pPr>
      <w:widowControl w:val="0"/>
    </w:pPr>
    <w:rPr>
      <w:rFonts w:eastAsia="Times New Roman"/>
      <w:iCs/>
      <w:color w:val="000000"/>
      <w:lang w:bidi="en-US"/>
    </w:rPr>
  </w:style>
  <w:style w:type="character" w:customStyle="1" w:styleId="QuoteChar">
    <w:name w:val="Quote Char"/>
    <w:basedOn w:val="DefaultParagraphFont"/>
    <w:link w:val="Quote"/>
    <w:uiPriority w:val="29"/>
    <w:rsid w:val="008F341E"/>
    <w:rPr>
      <w:rFonts w:eastAsia="Times New Roman"/>
      <w:iCs/>
      <w:color w:val="000000"/>
      <w:lang w:bidi="en-US"/>
    </w:rPr>
  </w:style>
  <w:style w:type="paragraph" w:customStyle="1" w:styleId="Underlining">
    <w:name w:val="Underlining"/>
    <w:basedOn w:val="Normal"/>
    <w:link w:val="UnderliningChar"/>
    <w:qFormat/>
    <w:rsid w:val="008F341E"/>
    <w:rPr>
      <w:rFonts w:ascii="Arial Narrow" w:hAnsi="Arial Narrow" w:cs="Times New Roman"/>
      <w:u w:val="single"/>
    </w:rPr>
  </w:style>
  <w:style w:type="character" w:customStyle="1" w:styleId="ital-inline">
    <w:name w:val="ital-inline"/>
    <w:basedOn w:val="DefaultParagraphFont"/>
    <w:rsid w:val="008F341E"/>
  </w:style>
  <w:style w:type="character" w:customStyle="1" w:styleId="underlineChar">
    <w:name w:val="underline Char"/>
    <w:basedOn w:val="DefaultParagraphFont"/>
    <w:rsid w:val="008F341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F341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F341E"/>
    <w:rPr>
      <w:sz w:val="20"/>
      <w:u w:val="single"/>
    </w:rPr>
  </w:style>
  <w:style w:type="paragraph" w:styleId="BodyTextIndent2">
    <w:name w:val="Body Text Indent 2"/>
    <w:basedOn w:val="Normal"/>
    <w:link w:val="BodyTextIndent2Char"/>
    <w:unhideWhenUsed/>
    <w:rsid w:val="008F341E"/>
    <w:pPr>
      <w:spacing w:after="120" w:line="480" w:lineRule="auto"/>
      <w:ind w:left="360"/>
    </w:pPr>
  </w:style>
  <w:style w:type="character" w:customStyle="1" w:styleId="BodyTextIndent2Char">
    <w:name w:val="Body Text Indent 2 Char"/>
    <w:basedOn w:val="DefaultParagraphFont"/>
    <w:link w:val="BodyTextIndent2"/>
    <w:rsid w:val="008F341E"/>
  </w:style>
  <w:style w:type="paragraph" w:styleId="BodyTextIndent3">
    <w:name w:val="Body Text Indent 3"/>
    <w:basedOn w:val="Normal"/>
    <w:link w:val="BodyTextIndent3Char"/>
    <w:uiPriority w:val="99"/>
    <w:semiHidden/>
    <w:unhideWhenUsed/>
    <w:rsid w:val="008F341E"/>
    <w:pPr>
      <w:spacing w:after="120"/>
      <w:ind w:left="360"/>
    </w:pPr>
    <w:rPr>
      <w:szCs w:val="16"/>
    </w:rPr>
  </w:style>
  <w:style w:type="character" w:customStyle="1" w:styleId="BodyTextIndent3Char">
    <w:name w:val="Body Text Indent 3 Char"/>
    <w:basedOn w:val="DefaultParagraphFont"/>
    <w:link w:val="BodyTextIndent3"/>
    <w:uiPriority w:val="99"/>
    <w:semiHidden/>
    <w:rsid w:val="008F341E"/>
    <w:rPr>
      <w:szCs w:val="16"/>
    </w:rPr>
  </w:style>
  <w:style w:type="paragraph" w:styleId="BodyText2">
    <w:name w:val="Body Text 2"/>
    <w:basedOn w:val="Normal"/>
    <w:link w:val="BodyText2Char"/>
    <w:unhideWhenUsed/>
    <w:rsid w:val="008F341E"/>
    <w:pPr>
      <w:spacing w:after="120" w:line="480" w:lineRule="auto"/>
    </w:pPr>
  </w:style>
  <w:style w:type="character" w:customStyle="1" w:styleId="BodyText2Char">
    <w:name w:val="Body Text 2 Char"/>
    <w:basedOn w:val="DefaultParagraphFont"/>
    <w:link w:val="BodyText2"/>
    <w:rsid w:val="008F341E"/>
  </w:style>
  <w:style w:type="paragraph" w:styleId="BodyTextIndent">
    <w:name w:val="Body Text Indent"/>
    <w:basedOn w:val="Normal"/>
    <w:link w:val="BodyTextIndentChar"/>
    <w:uiPriority w:val="99"/>
    <w:unhideWhenUsed/>
    <w:rsid w:val="008F341E"/>
    <w:pPr>
      <w:spacing w:after="120"/>
      <w:ind w:left="360"/>
    </w:pPr>
  </w:style>
  <w:style w:type="character" w:customStyle="1" w:styleId="BodyTextIndentChar">
    <w:name w:val="Body Text Indent Char"/>
    <w:basedOn w:val="DefaultParagraphFont"/>
    <w:link w:val="BodyTextIndent"/>
    <w:uiPriority w:val="99"/>
    <w:rsid w:val="008F341E"/>
  </w:style>
  <w:style w:type="paragraph" w:styleId="BodyText3">
    <w:name w:val="Body Text 3"/>
    <w:basedOn w:val="Normal"/>
    <w:link w:val="BodyText3Char"/>
    <w:unhideWhenUsed/>
    <w:rsid w:val="008F341E"/>
    <w:pPr>
      <w:spacing w:after="120"/>
    </w:pPr>
    <w:rPr>
      <w:szCs w:val="16"/>
    </w:rPr>
  </w:style>
  <w:style w:type="character" w:customStyle="1" w:styleId="BodyText3Char">
    <w:name w:val="Body Text 3 Char"/>
    <w:basedOn w:val="DefaultParagraphFont"/>
    <w:link w:val="BodyText3"/>
    <w:rsid w:val="008F341E"/>
    <w:rPr>
      <w:szCs w:val="16"/>
    </w:rPr>
  </w:style>
  <w:style w:type="character" w:customStyle="1" w:styleId="StyleBold">
    <w:name w:val="Style Bold"/>
    <w:basedOn w:val="DefaultParagraphFont"/>
    <w:uiPriority w:val="9"/>
    <w:semiHidden/>
    <w:rsid w:val="008F341E"/>
    <w:rPr>
      <w:b/>
      <w:bCs/>
    </w:rPr>
  </w:style>
  <w:style w:type="character" w:customStyle="1" w:styleId="body-text">
    <w:name w:val="body-text"/>
    <w:basedOn w:val="DefaultParagraphFont"/>
    <w:rsid w:val="008F341E"/>
  </w:style>
  <w:style w:type="paragraph" w:customStyle="1" w:styleId="StyleStyle411ptBoldBorderSinglesolidlineAuto0">
    <w:name w:val="Style Style4 + 11 pt Bold Border: : (Single solid line Auto  0...."/>
    <w:basedOn w:val="Normal"/>
    <w:link w:val="StyleStyle411ptBoldBorderSinglesolidlineAuto0Char"/>
    <w:qFormat/>
    <w:rsid w:val="008F341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F341E"/>
    <w:rPr>
      <w:rFonts w:eastAsia="Times New Roman"/>
      <w:b/>
      <w:bCs/>
      <w:u w:val="single"/>
      <w:bdr w:val="single" w:sz="4" w:space="0" w:color="auto"/>
    </w:rPr>
  </w:style>
  <w:style w:type="character" w:customStyle="1" w:styleId="BalloonTextChar1">
    <w:name w:val="Balloon Text Char1"/>
    <w:basedOn w:val="DefaultParagraphFont"/>
    <w:uiPriority w:val="99"/>
    <w:rsid w:val="008F341E"/>
    <w:rPr>
      <w:rFonts w:ascii="Tahoma" w:hAnsi="Tahoma" w:cs="Tahoma"/>
      <w:sz w:val="16"/>
      <w:szCs w:val="16"/>
    </w:rPr>
  </w:style>
  <w:style w:type="character" w:customStyle="1" w:styleId="globalcontentbody">
    <w:name w:val="globalcontentbody"/>
    <w:basedOn w:val="DefaultParagraphFont"/>
    <w:rsid w:val="008F341E"/>
  </w:style>
  <w:style w:type="paragraph" w:customStyle="1" w:styleId="StyleStyle112pt">
    <w:name w:val="Style Style1 + 12 pt"/>
    <w:basedOn w:val="Normal"/>
    <w:link w:val="StyleStyle112ptChar"/>
    <w:qFormat/>
    <w:rsid w:val="008F341E"/>
    <w:rPr>
      <w:rFonts w:eastAsia="SimSun"/>
      <w:u w:val="single"/>
      <w:lang w:eastAsia="zh-CN"/>
    </w:rPr>
  </w:style>
  <w:style w:type="character" w:customStyle="1" w:styleId="StyleStyle112ptChar">
    <w:name w:val="Style Style1 + 12 pt Char"/>
    <w:basedOn w:val="DefaultParagraphFont"/>
    <w:link w:val="StyleStyle112pt"/>
    <w:rsid w:val="008F341E"/>
    <w:rPr>
      <w:rFonts w:eastAsia="SimSun"/>
      <w:u w:val="single"/>
      <w:lang w:eastAsia="zh-CN"/>
    </w:rPr>
  </w:style>
  <w:style w:type="paragraph" w:customStyle="1" w:styleId="MinimizedText">
    <w:name w:val="Minimized Text"/>
    <w:basedOn w:val="Normal"/>
    <w:link w:val="MinimizedTextChar"/>
    <w:qFormat/>
    <w:rsid w:val="008F341E"/>
    <w:rPr>
      <w:rFonts w:eastAsia="Times New Roman"/>
    </w:rPr>
  </w:style>
  <w:style w:type="character" w:customStyle="1" w:styleId="MinimizedTextChar">
    <w:name w:val="Minimized Text Char"/>
    <w:basedOn w:val="DefaultParagraphFont"/>
    <w:link w:val="MinimizedText"/>
    <w:rsid w:val="008F341E"/>
    <w:rPr>
      <w:rFonts w:eastAsia="Times New Roman"/>
    </w:rPr>
  </w:style>
  <w:style w:type="character" w:customStyle="1" w:styleId="term1">
    <w:name w:val="term1"/>
    <w:basedOn w:val="DefaultParagraphFont"/>
    <w:rsid w:val="008F341E"/>
    <w:rPr>
      <w:b/>
      <w:bCs/>
    </w:rPr>
  </w:style>
  <w:style w:type="character" w:customStyle="1" w:styleId="Styleterm111ptUnderline">
    <w:name w:val="Style term1 + 11 pt Underline"/>
    <w:basedOn w:val="term1"/>
    <w:rsid w:val="008F341E"/>
    <w:rPr>
      <w:b/>
      <w:bCs/>
      <w:sz w:val="20"/>
      <w:u w:val="single"/>
    </w:rPr>
  </w:style>
  <w:style w:type="paragraph" w:customStyle="1" w:styleId="StyleMinimizedTextArialNarrow10pt">
    <w:name w:val="Style Minimized Text + Arial Narrow 10 pt"/>
    <w:basedOn w:val="MinimizedText"/>
    <w:link w:val="StyleMinimizedTextArialNarrow10ptChar"/>
    <w:qFormat/>
    <w:rsid w:val="008F341E"/>
    <w:rPr>
      <w:sz w:val="20"/>
    </w:rPr>
  </w:style>
  <w:style w:type="character" w:customStyle="1" w:styleId="StyleMinimizedTextArialNarrow10ptChar">
    <w:name w:val="Style Minimized Text + Arial Narrow 10 pt Char"/>
    <w:basedOn w:val="MinimizedTextChar"/>
    <w:link w:val="StyleMinimizedTextArialNarrow10pt"/>
    <w:rsid w:val="008F341E"/>
    <w:rPr>
      <w:rFonts w:eastAsia="Times New Roman"/>
      <w:sz w:val="20"/>
    </w:rPr>
  </w:style>
  <w:style w:type="character" w:customStyle="1" w:styleId="Styleunderline11ptBold">
    <w:name w:val="Style underline + 11 pt Bold"/>
    <w:basedOn w:val="underline"/>
    <w:rsid w:val="008F341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F341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F341E"/>
    <w:rPr>
      <w:rFonts w:eastAsia="Times New Roman"/>
      <w:u w:val="single"/>
      <w:bdr w:val="single" w:sz="4" w:space="0" w:color="auto"/>
    </w:rPr>
  </w:style>
  <w:style w:type="character" w:customStyle="1" w:styleId="Style9pt">
    <w:name w:val="Style 9 pt"/>
    <w:basedOn w:val="DefaultParagraphFont"/>
    <w:rsid w:val="008F341E"/>
    <w:rPr>
      <w:rFonts w:ascii="Times New Roman" w:hAnsi="Times New Roman"/>
      <w:sz w:val="20"/>
    </w:rPr>
  </w:style>
  <w:style w:type="paragraph" w:customStyle="1" w:styleId="StyleStyle49pt3">
    <w:name w:val="Style Style4 + 9 pt3"/>
    <w:basedOn w:val="Style4"/>
    <w:link w:val="StyleStyle49pt3Char"/>
    <w:qFormat/>
    <w:rsid w:val="008F341E"/>
    <w:rPr>
      <w:rFonts w:cs="Times New Roman"/>
    </w:rPr>
  </w:style>
  <w:style w:type="character" w:customStyle="1" w:styleId="StyleStyle49pt3Char">
    <w:name w:val="Style Style4 + 9 pt3 Char"/>
    <w:basedOn w:val="Style4Char"/>
    <w:link w:val="StyleStyle49pt3"/>
    <w:rsid w:val="008F341E"/>
    <w:rPr>
      <w:rFonts w:eastAsia="Times New Roman" w:cs="Times New Roman"/>
      <w:u w:val="single"/>
    </w:rPr>
  </w:style>
  <w:style w:type="paragraph" w:customStyle="1" w:styleId="StyleStyle4Bold">
    <w:name w:val="Style Style4 + Bold"/>
    <w:basedOn w:val="Style4"/>
    <w:link w:val="StyleStyle4BoldChar"/>
    <w:qFormat/>
    <w:rsid w:val="008F341E"/>
    <w:rPr>
      <w:rFonts w:cs="Times New Roman"/>
      <w:b/>
      <w:bCs/>
    </w:rPr>
  </w:style>
  <w:style w:type="character" w:customStyle="1" w:styleId="StyleStyle4BoldChar">
    <w:name w:val="Style Style4 + Bold Char"/>
    <w:basedOn w:val="Style4Char"/>
    <w:link w:val="StyleStyle4Bold"/>
    <w:rsid w:val="008F341E"/>
    <w:rPr>
      <w:rFonts w:eastAsia="Times New Roman" w:cs="Times New Roman"/>
      <w:b/>
      <w:bCs/>
      <w:u w:val="single"/>
    </w:rPr>
  </w:style>
  <w:style w:type="character" w:customStyle="1" w:styleId="CharChar11">
    <w:name w:val="Char Char11"/>
    <w:basedOn w:val="DefaultParagraphFont"/>
    <w:rsid w:val="008F341E"/>
    <w:rPr>
      <w:rFonts w:cs="Arial"/>
      <w:bCs/>
      <w:szCs w:val="26"/>
      <w:u w:val="single"/>
      <w:lang w:val="en-US" w:eastAsia="en-US" w:bidi="ar-SA"/>
    </w:rPr>
  </w:style>
  <w:style w:type="character" w:customStyle="1" w:styleId="authorbio">
    <w:name w:val="authorbio"/>
    <w:basedOn w:val="DefaultParagraphFont"/>
    <w:rsid w:val="008F341E"/>
  </w:style>
  <w:style w:type="character" w:customStyle="1" w:styleId="a">
    <w:name w:val="a"/>
    <w:basedOn w:val="DefaultParagraphFont"/>
    <w:rsid w:val="008F341E"/>
  </w:style>
  <w:style w:type="character" w:customStyle="1" w:styleId="StyleStyleUnderline411pt">
    <w:name w:val="Style Style Underline4 + 11 pt"/>
    <w:basedOn w:val="DefaultParagraphFont"/>
    <w:rsid w:val="008F341E"/>
    <w:rPr>
      <w:sz w:val="20"/>
      <w:u w:val="single"/>
    </w:rPr>
  </w:style>
  <w:style w:type="character" w:customStyle="1" w:styleId="StyleStyleUnderline411ptBold">
    <w:name w:val="Style Style Underline4 + 11 pt Bold"/>
    <w:basedOn w:val="DefaultParagraphFont"/>
    <w:rsid w:val="008F341E"/>
    <w:rPr>
      <w:b/>
      <w:bCs/>
      <w:sz w:val="20"/>
      <w:u w:val="single"/>
    </w:rPr>
  </w:style>
  <w:style w:type="character" w:customStyle="1" w:styleId="StyleStyleUnderline311pt">
    <w:name w:val="Style Style Underline3 + 11 pt"/>
    <w:basedOn w:val="DefaultParagraphFont"/>
    <w:rsid w:val="008F341E"/>
    <w:rPr>
      <w:sz w:val="20"/>
      <w:u w:val="single"/>
    </w:rPr>
  </w:style>
  <w:style w:type="character" w:customStyle="1" w:styleId="StyleStyleUnderline311ptBold">
    <w:name w:val="Style Style Underline3 + 11 pt Bold"/>
    <w:basedOn w:val="DefaultParagraphFont"/>
    <w:rsid w:val="008F341E"/>
    <w:rPr>
      <w:b/>
      <w:bCs/>
      <w:sz w:val="20"/>
      <w:u w:val="single"/>
    </w:rPr>
  </w:style>
  <w:style w:type="character" w:customStyle="1" w:styleId="StyleUnderline3">
    <w:name w:val="Style Underline3"/>
    <w:basedOn w:val="DefaultParagraphFont"/>
    <w:rsid w:val="008F341E"/>
    <w:rPr>
      <w:u w:val="single"/>
    </w:rPr>
  </w:style>
  <w:style w:type="paragraph" w:customStyle="1" w:styleId="StyleStyle111ptBorderSinglesolidlineAuto05ptL">
    <w:name w:val="Style Style1 + 11 pt Border: : (Single solid line Auto  0.5 pt L..."/>
    <w:link w:val="StyleStyle111ptBorderSinglesolidlineAuto05ptLChar"/>
    <w:qFormat/>
    <w:rsid w:val="008F341E"/>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F341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F341E"/>
    <w:rPr>
      <w:u w:val="single"/>
    </w:rPr>
  </w:style>
  <w:style w:type="character" w:customStyle="1" w:styleId="NothingChar">
    <w:name w:val="Nothing Char"/>
    <w:basedOn w:val="DefaultParagraphFont"/>
    <w:link w:val="Nothing"/>
    <w:rsid w:val="008F341E"/>
    <w:rPr>
      <w:rFonts w:ascii="Times New Roman" w:eastAsia="Times New Roman" w:hAnsi="Times New Roman" w:cs="Times New Roman"/>
      <w:sz w:val="20"/>
      <w:szCs w:val="24"/>
    </w:rPr>
  </w:style>
  <w:style w:type="character" w:customStyle="1" w:styleId="CardsFont12pt0">
    <w:name w:val="Cards + Font 12pt"/>
    <w:basedOn w:val="DefaultParagraphFont"/>
    <w:rsid w:val="008F341E"/>
    <w:rPr>
      <w:rFonts w:ascii="Times New Roman" w:eastAsia="Calibri" w:hAnsi="Times New Roman" w:cs="Times New Roman"/>
      <w:sz w:val="24"/>
      <w:szCs w:val="20"/>
      <w:u w:val="single"/>
    </w:rPr>
  </w:style>
  <w:style w:type="character" w:customStyle="1" w:styleId="SmallTextChar0">
    <w:name w:val="Small Text Char"/>
    <w:basedOn w:val="CardTextChar0"/>
    <w:rsid w:val="008F341E"/>
    <w:rPr>
      <w:rFonts w:ascii="Times New Roman" w:eastAsia="MS Mincho" w:hAnsi="Times New Roman" w:cs="Times New Roman"/>
      <w:sz w:val="15"/>
      <w:szCs w:val="24"/>
      <w:lang w:eastAsia="ja-JP"/>
    </w:rPr>
  </w:style>
  <w:style w:type="paragraph" w:customStyle="1" w:styleId="Circled">
    <w:name w:val="Circled"/>
    <w:link w:val="CircledChar"/>
    <w:qFormat/>
    <w:rsid w:val="008F341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8F341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8F341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F341E"/>
  </w:style>
  <w:style w:type="character" w:customStyle="1" w:styleId="part-of-speech">
    <w:name w:val="part-of-speech"/>
    <w:basedOn w:val="DefaultParagraphFont"/>
    <w:rsid w:val="008F341E"/>
  </w:style>
  <w:style w:type="character" w:customStyle="1" w:styleId="sep">
    <w:name w:val="sep"/>
    <w:basedOn w:val="DefaultParagraphFont"/>
    <w:rsid w:val="008F341E"/>
  </w:style>
  <w:style w:type="character" w:customStyle="1" w:styleId="pron">
    <w:name w:val="pron"/>
    <w:basedOn w:val="DefaultParagraphFont"/>
    <w:rsid w:val="008F341E"/>
  </w:style>
  <w:style w:type="paragraph" w:customStyle="1" w:styleId="StyleStyle4LatinTimesNewRomanAsianSimSun">
    <w:name w:val="Style Style4 + (Latin) Times New Roman (Asian) SimSun"/>
    <w:basedOn w:val="Normal"/>
    <w:link w:val="StyleStyle4LatinTimesNewRomanAsianSimSunChar"/>
    <w:qFormat/>
    <w:rsid w:val="008F341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F341E"/>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F341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F341E"/>
    <w:rPr>
      <w:rFonts w:eastAsia="SimSun"/>
      <w:b/>
      <w:bCs/>
      <w:u w:val="single"/>
    </w:rPr>
  </w:style>
  <w:style w:type="character" w:customStyle="1" w:styleId="CharChar3">
    <w:name w:val="Char Char3"/>
    <w:basedOn w:val="DefaultParagraphFont"/>
    <w:rsid w:val="008F341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F341E"/>
    <w:rPr>
      <w:bCs/>
      <w:szCs w:val="26"/>
      <w:u w:val="single"/>
    </w:rPr>
  </w:style>
  <w:style w:type="paragraph" w:styleId="Subtitle">
    <w:name w:val="Subtitle"/>
    <w:aliases w:val="Underlined card text"/>
    <w:basedOn w:val="Normal"/>
    <w:next w:val="Normal"/>
    <w:link w:val="SubtitleChar"/>
    <w:uiPriority w:val="99"/>
    <w:qFormat/>
    <w:rsid w:val="008F341E"/>
    <w:pPr>
      <w:spacing w:after="60"/>
      <w:outlineLvl w:val="1"/>
    </w:pPr>
    <w:rPr>
      <w:bCs/>
      <w:szCs w:val="26"/>
      <w:u w:val="single"/>
    </w:rPr>
  </w:style>
  <w:style w:type="character" w:customStyle="1" w:styleId="SubtitleChar1">
    <w:name w:val="Subtitle Char1"/>
    <w:aliases w:val="Underlined card text Char1"/>
    <w:basedOn w:val="DefaultParagraphFont"/>
    <w:rsid w:val="008F341E"/>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8F341E"/>
    <w:rPr>
      <w:rFonts w:cs="Times New Roman"/>
    </w:rPr>
  </w:style>
  <w:style w:type="character" w:customStyle="1" w:styleId="StyleStyle411pt1Char">
    <w:name w:val="Style Style4 + 11 pt1 Char"/>
    <w:basedOn w:val="Style4Char"/>
    <w:link w:val="StyleStyle411pt1"/>
    <w:rsid w:val="008F341E"/>
    <w:rPr>
      <w:rFonts w:eastAsia="Times New Roman" w:cs="Times New Roman"/>
      <w:u w:val="single"/>
    </w:rPr>
  </w:style>
  <w:style w:type="character" w:customStyle="1" w:styleId="BoldandUnderlineCharChar2">
    <w:name w:val="Bold and Underline Char Char2"/>
    <w:basedOn w:val="DefaultParagraphFont"/>
    <w:rsid w:val="008F341E"/>
    <w:rPr>
      <w:b/>
      <w:u w:val="single"/>
      <w:lang w:val="en-US" w:eastAsia="en-US" w:bidi="ar-SA"/>
    </w:rPr>
  </w:style>
  <w:style w:type="character" w:customStyle="1" w:styleId="StyleUnderlineCharChar111pt">
    <w:name w:val="Style Underline Char Char1 + 11 pt"/>
    <w:basedOn w:val="DefaultParagraphFont"/>
    <w:rsid w:val="008F341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F341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F341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F341E"/>
    <w:rPr>
      <w:sz w:val="22"/>
      <w:u w:val="single"/>
    </w:rPr>
  </w:style>
  <w:style w:type="paragraph" w:customStyle="1" w:styleId="StyleMinimizedTextArialNarrow9pt">
    <w:name w:val="Style Minimized Text + Arial Narrow 9 pt"/>
    <w:basedOn w:val="Normal"/>
    <w:link w:val="StyleMinimizedTextArialNarrow9ptChar"/>
    <w:qFormat/>
    <w:rsid w:val="008F341E"/>
    <w:rPr>
      <w:rFonts w:eastAsia="Times New Roman"/>
    </w:rPr>
  </w:style>
  <w:style w:type="character" w:customStyle="1" w:styleId="StyleMinimizedTextArialNarrow9ptChar">
    <w:name w:val="Style Minimized Text + Arial Narrow 9 pt Char"/>
    <w:basedOn w:val="DefaultParagraphFont"/>
    <w:link w:val="StyleMinimizedTextArialNarrow9pt"/>
    <w:rsid w:val="008F341E"/>
    <w:rPr>
      <w:rFonts w:eastAsia="Times New Roman"/>
    </w:rPr>
  </w:style>
  <w:style w:type="paragraph" w:customStyle="1" w:styleId="StyleBoldandUnderlineChar11ptNotBold">
    <w:name w:val="Style Bold and Underline Char + 11 pt Not Bold"/>
    <w:link w:val="StyleBoldandUnderlineChar11ptNotBoldChar"/>
    <w:qFormat/>
    <w:rsid w:val="008F341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F341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F341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F341E"/>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F341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F341E"/>
    <w:rPr>
      <w:b w:val="0"/>
      <w:bCs/>
      <w:sz w:val="20"/>
      <w:u w:val="single"/>
      <w:lang w:val="en-US" w:eastAsia="en-US" w:bidi="ar-SA"/>
    </w:rPr>
  </w:style>
  <w:style w:type="character" w:customStyle="1" w:styleId="Styleunderline9pt">
    <w:name w:val="Style underline + 9 pt"/>
    <w:basedOn w:val="underline"/>
    <w:rsid w:val="008F341E"/>
    <w:rPr>
      <w:rFonts w:ascii="Times New Roman" w:hAnsi="Times New Roman" w:cs="Times New Roman"/>
      <w:b/>
      <w:sz w:val="20"/>
      <w:u w:val="single"/>
    </w:rPr>
  </w:style>
  <w:style w:type="character" w:customStyle="1" w:styleId="StyleTimesNewRoman9pt">
    <w:name w:val="Style Times New Roman 9 pt"/>
    <w:basedOn w:val="DefaultParagraphFont"/>
    <w:rsid w:val="008F341E"/>
    <w:rPr>
      <w:rFonts w:ascii="Times New Roman" w:hAnsi="Times New Roman"/>
      <w:sz w:val="20"/>
    </w:rPr>
  </w:style>
  <w:style w:type="character" w:customStyle="1" w:styleId="Styleunderline9pt1">
    <w:name w:val="Style underline + 9 pt1"/>
    <w:basedOn w:val="underline"/>
    <w:rsid w:val="008F341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F341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F341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F341E"/>
    <w:rPr>
      <w:b/>
      <w:bCs/>
      <w:noProof w:val="0"/>
      <w:sz w:val="20"/>
      <w:u w:val="single"/>
      <w:lang w:val="en-US" w:eastAsia="en-US" w:bidi="ar-SA"/>
    </w:rPr>
  </w:style>
  <w:style w:type="character" w:customStyle="1" w:styleId="Hyperlink23">
    <w:name w:val="Hyperlink23"/>
    <w:basedOn w:val="DefaultParagraphFont"/>
    <w:rsid w:val="008F341E"/>
    <w:rPr>
      <w:color w:val="3300CC"/>
      <w:u w:val="single"/>
    </w:rPr>
  </w:style>
  <w:style w:type="paragraph" w:customStyle="1" w:styleId="cardCharChar">
    <w:name w:val="card Char Char"/>
    <w:basedOn w:val="Normal"/>
    <w:link w:val="cardCharCharChar"/>
    <w:qFormat/>
    <w:rsid w:val="008F341E"/>
    <w:pPr>
      <w:ind w:left="288" w:right="288"/>
    </w:pPr>
    <w:rPr>
      <w:rFonts w:eastAsia="Times New Roman"/>
      <w:szCs w:val="20"/>
    </w:rPr>
  </w:style>
  <w:style w:type="character" w:customStyle="1" w:styleId="cardCharCharChar">
    <w:name w:val="card Char Char Char"/>
    <w:basedOn w:val="DefaultParagraphFont"/>
    <w:link w:val="cardCharChar"/>
    <w:rsid w:val="008F341E"/>
    <w:rPr>
      <w:rFonts w:eastAsia="Times New Roman"/>
      <w:szCs w:val="20"/>
    </w:rPr>
  </w:style>
  <w:style w:type="character" w:customStyle="1" w:styleId="StyleunderlineArialNarrow9ptBold">
    <w:name w:val="Style underline + Arial Narrow 9 pt Bold"/>
    <w:basedOn w:val="underline"/>
    <w:rsid w:val="008F341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F341E"/>
  </w:style>
  <w:style w:type="character" w:customStyle="1" w:styleId="StylecardCharCharArialNarrow9ptChar">
    <w:name w:val="Style card Char Char + Arial Narrow 9 pt Char"/>
    <w:basedOn w:val="cardCharCharChar"/>
    <w:link w:val="StylecardCharCharArialNarrow9pt"/>
    <w:rsid w:val="008F341E"/>
    <w:rPr>
      <w:rFonts w:eastAsia="Times New Roman"/>
      <w:szCs w:val="20"/>
    </w:rPr>
  </w:style>
  <w:style w:type="character" w:customStyle="1" w:styleId="UnderlineCharCharChar">
    <w:name w:val="Underline Char Char Char"/>
    <w:basedOn w:val="DefaultParagraphFont"/>
    <w:rsid w:val="008F341E"/>
    <w:rPr>
      <w:noProof w:val="0"/>
      <w:u w:val="single"/>
      <w:lang w:val="en-US" w:eastAsia="en-US" w:bidi="ar-SA"/>
    </w:rPr>
  </w:style>
  <w:style w:type="character" w:customStyle="1" w:styleId="CardTextChar1">
    <w:name w:val="Card Text Char1"/>
    <w:basedOn w:val="DefaultParagraphFont"/>
    <w:rsid w:val="008F341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F341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8F341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F341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F341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F341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F341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8F341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F341E"/>
    <w:rPr>
      <w:rFonts w:eastAsia="Times New Roman"/>
    </w:rPr>
  </w:style>
  <w:style w:type="character" w:customStyle="1" w:styleId="TextsmallChar">
    <w:name w:val="Textsmall Char"/>
    <w:basedOn w:val="DefaultParagraphFont"/>
    <w:link w:val="Textsmall"/>
    <w:rsid w:val="008F341E"/>
    <w:rPr>
      <w:rFonts w:eastAsia="Times New Roman"/>
    </w:rPr>
  </w:style>
  <w:style w:type="character" w:customStyle="1" w:styleId="CharChar111">
    <w:name w:val="Char Char111"/>
    <w:basedOn w:val="DefaultParagraphFont"/>
    <w:rsid w:val="008F341E"/>
    <w:rPr>
      <w:rFonts w:cs="Arial"/>
      <w:bCs/>
      <w:szCs w:val="26"/>
      <w:u w:val="single"/>
      <w:lang w:val="en-US" w:eastAsia="en-US" w:bidi="ar-SA"/>
    </w:rPr>
  </w:style>
  <w:style w:type="character" w:customStyle="1" w:styleId="UnderlineBold">
    <w:name w:val="Underline + Bold"/>
    <w:uiPriority w:val="1"/>
    <w:qFormat/>
    <w:rsid w:val="008F341E"/>
    <w:rPr>
      <w:b/>
      <w:sz w:val="20"/>
      <w:u w:val="single"/>
    </w:rPr>
  </w:style>
  <w:style w:type="paragraph" w:customStyle="1" w:styleId="cardtextsmall">
    <w:name w:val="card text small"/>
    <w:basedOn w:val="Normal"/>
    <w:qFormat/>
    <w:rsid w:val="008F341E"/>
    <w:rPr>
      <w:rFonts w:ascii="Arial Narrow" w:eastAsia="Times New Roman" w:hAnsi="Arial Narrow"/>
    </w:rPr>
  </w:style>
  <w:style w:type="character" w:customStyle="1" w:styleId="AUnterdline">
    <w:name w:val="AUnterdline"/>
    <w:rsid w:val="008F341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F341E"/>
    <w:rPr>
      <w:rFonts w:ascii="Times New Roman" w:hAnsi="Times New Roman"/>
      <w:b/>
      <w:bCs/>
      <w:sz w:val="20"/>
      <w:u w:val="single"/>
      <w:bdr w:val="single" w:sz="4" w:space="0" w:color="auto"/>
    </w:rPr>
  </w:style>
  <w:style w:type="character" w:customStyle="1" w:styleId="highlightedsearchterm">
    <w:name w:val="highlightedsearchterm"/>
    <w:rsid w:val="008F341E"/>
  </w:style>
  <w:style w:type="character" w:customStyle="1" w:styleId="StyleUnderline1">
    <w:name w:val="Style Underline1"/>
    <w:basedOn w:val="DefaultParagraphFont"/>
    <w:rsid w:val="008F341E"/>
    <w:rPr>
      <w:rFonts w:ascii="Times New Roman" w:hAnsi="Times New Roman"/>
      <w:sz w:val="20"/>
      <w:u w:val="single"/>
    </w:rPr>
  </w:style>
  <w:style w:type="paragraph" w:customStyle="1" w:styleId="CardIndented">
    <w:name w:val="Card (Indented)"/>
    <w:basedOn w:val="Normal"/>
    <w:link w:val="CardIndentedChar"/>
    <w:qFormat/>
    <w:rsid w:val="008F341E"/>
    <w:pPr>
      <w:ind w:left="288"/>
    </w:pPr>
  </w:style>
  <w:style w:type="paragraph" w:customStyle="1" w:styleId="StyleStyle49pt10">
    <w:name w:val="Style Style4 + 9 pt10"/>
    <w:basedOn w:val="Style4"/>
    <w:link w:val="StyleStyle49pt10Char"/>
    <w:qFormat/>
    <w:rsid w:val="008F341E"/>
    <w:rPr>
      <w:rFonts w:cs="Times New Roman"/>
    </w:rPr>
  </w:style>
  <w:style w:type="character" w:customStyle="1" w:styleId="StyleStyle49pt10Char">
    <w:name w:val="Style Style4 + 9 pt10 Char"/>
    <w:basedOn w:val="Style4Char"/>
    <w:link w:val="StyleStyle49pt10"/>
    <w:rsid w:val="008F341E"/>
    <w:rPr>
      <w:rFonts w:eastAsia="Times New Roman" w:cs="Times New Roman"/>
      <w:u w:val="single"/>
    </w:rPr>
  </w:style>
  <w:style w:type="paragraph" w:customStyle="1" w:styleId="StyleStyle49ptBold7">
    <w:name w:val="Style Style4 + 9 pt Bold7"/>
    <w:basedOn w:val="Style4"/>
    <w:link w:val="StyleStyle49ptBold7Char"/>
    <w:qFormat/>
    <w:rsid w:val="008F341E"/>
    <w:rPr>
      <w:rFonts w:cs="Times New Roman"/>
      <w:b/>
      <w:bCs/>
    </w:rPr>
  </w:style>
  <w:style w:type="character" w:customStyle="1" w:styleId="StyleStyle49ptBold7Char">
    <w:name w:val="Style Style4 + 9 pt Bold7 Char"/>
    <w:link w:val="StyleStyle49ptBold7"/>
    <w:rsid w:val="008F341E"/>
    <w:rPr>
      <w:rFonts w:eastAsia="Times New Roman" w:cs="Times New Roman"/>
      <w:b/>
      <w:bCs/>
      <w:u w:val="single"/>
    </w:rPr>
  </w:style>
  <w:style w:type="paragraph" w:customStyle="1" w:styleId="NormalUnderline">
    <w:name w:val="Normal Underline"/>
    <w:basedOn w:val="Normal"/>
    <w:link w:val="NormalUnderlineChar"/>
    <w:qFormat/>
    <w:rsid w:val="008F341E"/>
    <w:pPr>
      <w:ind w:left="288"/>
    </w:pPr>
    <w:rPr>
      <w:rFonts w:eastAsia="Times New Roman"/>
      <w:u w:val="single"/>
    </w:rPr>
  </w:style>
  <w:style w:type="character" w:customStyle="1" w:styleId="NormalUnderlineChar">
    <w:name w:val="Normal Underline Char"/>
    <w:link w:val="NormalUnderline"/>
    <w:rsid w:val="008F341E"/>
    <w:rPr>
      <w:rFonts w:eastAsia="Times New Roman"/>
      <w:u w:val="single"/>
    </w:rPr>
  </w:style>
  <w:style w:type="character" w:customStyle="1" w:styleId="DontRead">
    <w:name w:val="Don't Read"/>
    <w:qFormat/>
    <w:rsid w:val="008F341E"/>
    <w:rPr>
      <w:rFonts w:ascii="Times New Roman" w:hAnsi="Times New Roman"/>
      <w:sz w:val="16"/>
    </w:rPr>
  </w:style>
  <w:style w:type="paragraph" w:customStyle="1" w:styleId="Underlinestyle">
    <w:name w:val="Underline style"/>
    <w:basedOn w:val="Normal"/>
    <w:qFormat/>
    <w:rsid w:val="008F341E"/>
    <w:rPr>
      <w:rFonts w:eastAsia="Times New Roman"/>
      <w:u w:val="single"/>
    </w:rPr>
  </w:style>
  <w:style w:type="character" w:customStyle="1" w:styleId="Style11ptUnderline3">
    <w:name w:val="Style 11 pt Underline3"/>
    <w:rsid w:val="008F341E"/>
    <w:rPr>
      <w:sz w:val="20"/>
      <w:u w:val="single"/>
    </w:rPr>
  </w:style>
  <w:style w:type="character" w:customStyle="1" w:styleId="27">
    <w:name w:val="27"/>
    <w:rsid w:val="008F341E"/>
    <w:rPr>
      <w:rFonts w:cs="Arial"/>
      <w:bCs/>
      <w:sz w:val="20"/>
      <w:u w:val="single"/>
      <w:lang w:val="en-US" w:eastAsia="en-US" w:bidi="ar-SA"/>
    </w:rPr>
  </w:style>
  <w:style w:type="character" w:customStyle="1" w:styleId="2">
    <w:name w:val="2"/>
    <w:rsid w:val="008F341E"/>
    <w:rPr>
      <w:rFonts w:cs="Arial"/>
      <w:bCs/>
      <w:sz w:val="20"/>
      <w:u w:val="single"/>
      <w:lang w:val="en-US" w:eastAsia="en-US" w:bidi="ar-SA"/>
    </w:rPr>
  </w:style>
  <w:style w:type="character" w:customStyle="1" w:styleId="Style9ptUnderline11">
    <w:name w:val="Style 9 pt Underline11"/>
    <w:basedOn w:val="DefaultParagraphFont"/>
    <w:rsid w:val="008F341E"/>
    <w:rPr>
      <w:sz w:val="20"/>
      <w:u w:val="single"/>
    </w:rPr>
  </w:style>
  <w:style w:type="character" w:customStyle="1" w:styleId="Style9ptBoldUnderline5">
    <w:name w:val="Style 9 pt Bold Underline5"/>
    <w:basedOn w:val="DefaultParagraphFont"/>
    <w:rsid w:val="008F341E"/>
    <w:rPr>
      <w:b/>
      <w:bCs/>
      <w:sz w:val="20"/>
      <w:u w:val="single"/>
    </w:rPr>
  </w:style>
  <w:style w:type="character" w:customStyle="1" w:styleId="CharChar114">
    <w:name w:val="Char Char114"/>
    <w:basedOn w:val="DefaultParagraphFont"/>
    <w:rsid w:val="008F341E"/>
    <w:rPr>
      <w:rFonts w:cs="Arial"/>
      <w:bCs/>
      <w:szCs w:val="26"/>
      <w:u w:val="single"/>
      <w:lang w:val="en-US" w:eastAsia="en-US" w:bidi="ar-SA"/>
    </w:rPr>
  </w:style>
  <w:style w:type="character" w:customStyle="1" w:styleId="CharChar113">
    <w:name w:val="Char Char113"/>
    <w:basedOn w:val="DefaultParagraphFont"/>
    <w:rsid w:val="008F341E"/>
    <w:rPr>
      <w:rFonts w:cs="Arial"/>
      <w:bCs/>
      <w:szCs w:val="26"/>
      <w:u w:val="single"/>
      <w:lang w:val="en-US" w:eastAsia="en-US" w:bidi="ar-SA"/>
    </w:rPr>
  </w:style>
  <w:style w:type="character" w:customStyle="1" w:styleId="CharChar112">
    <w:name w:val="Char Char112"/>
    <w:basedOn w:val="DefaultParagraphFont"/>
    <w:rsid w:val="008F341E"/>
    <w:rPr>
      <w:rFonts w:cs="Arial"/>
      <w:bCs/>
      <w:szCs w:val="26"/>
      <w:u w:val="single"/>
      <w:lang w:val="en-US" w:eastAsia="en-US" w:bidi="ar-SA"/>
    </w:rPr>
  </w:style>
  <w:style w:type="character" w:customStyle="1" w:styleId="ssl0">
    <w:name w:val="ss_l0"/>
    <w:basedOn w:val="DefaultParagraphFont"/>
    <w:rsid w:val="008F341E"/>
  </w:style>
  <w:style w:type="paragraph" w:styleId="CommentText">
    <w:name w:val="annotation text"/>
    <w:basedOn w:val="Normal"/>
    <w:link w:val="CommentTextChar"/>
    <w:uiPriority w:val="99"/>
    <w:rsid w:val="008F341E"/>
    <w:rPr>
      <w:szCs w:val="20"/>
    </w:rPr>
  </w:style>
  <w:style w:type="character" w:customStyle="1" w:styleId="CommentTextChar">
    <w:name w:val="Comment Text Char"/>
    <w:basedOn w:val="DefaultParagraphFont"/>
    <w:link w:val="CommentText"/>
    <w:uiPriority w:val="99"/>
    <w:rsid w:val="008F341E"/>
    <w:rPr>
      <w:szCs w:val="20"/>
    </w:rPr>
  </w:style>
  <w:style w:type="character" w:customStyle="1" w:styleId="CommentSubjectChar">
    <w:name w:val="Comment Subject Char"/>
    <w:basedOn w:val="CommentTextChar"/>
    <w:link w:val="CommentSubject"/>
    <w:rsid w:val="008F341E"/>
    <w:rPr>
      <w:rFonts w:ascii="Times New Roman" w:hAnsi="Times New Roman" w:cs="Times New Roman"/>
      <w:b/>
      <w:bCs/>
      <w:szCs w:val="20"/>
    </w:rPr>
  </w:style>
  <w:style w:type="paragraph" w:styleId="CommentSubject">
    <w:name w:val="annotation subject"/>
    <w:basedOn w:val="CommentText"/>
    <w:next w:val="CommentText"/>
    <w:link w:val="CommentSubjectChar"/>
    <w:rsid w:val="008F341E"/>
    <w:rPr>
      <w:rFonts w:ascii="Times New Roman" w:hAnsi="Times New Roman" w:cs="Times New Roman"/>
      <w:b/>
      <w:bCs/>
    </w:rPr>
  </w:style>
  <w:style w:type="character" w:customStyle="1" w:styleId="CommentSubjectChar1">
    <w:name w:val="Comment Subject Char1"/>
    <w:basedOn w:val="CommentTextChar"/>
    <w:uiPriority w:val="99"/>
    <w:semiHidden/>
    <w:rsid w:val="008F341E"/>
    <w:rPr>
      <w:b/>
      <w:bCs/>
      <w:szCs w:val="20"/>
    </w:rPr>
  </w:style>
  <w:style w:type="paragraph" w:customStyle="1" w:styleId="WW-Default1">
    <w:name w:val="WW-Default1"/>
    <w:basedOn w:val="Normal"/>
    <w:qFormat/>
    <w:rsid w:val="008F341E"/>
    <w:pPr>
      <w:suppressAutoHyphens/>
    </w:pPr>
    <w:rPr>
      <w:rFonts w:eastAsia="Times New Roman"/>
      <w:b/>
      <w:bCs/>
      <w:szCs w:val="20"/>
      <w:lang w:eastAsia="ar-SA"/>
    </w:rPr>
  </w:style>
  <w:style w:type="paragraph" w:customStyle="1" w:styleId="Normal1">
    <w:name w:val="Normal1"/>
    <w:basedOn w:val="BodyText"/>
    <w:qFormat/>
    <w:rsid w:val="008F341E"/>
  </w:style>
  <w:style w:type="character" w:customStyle="1" w:styleId="zoomme">
    <w:name w:val="zoomme"/>
    <w:basedOn w:val="DefaultParagraphFont"/>
    <w:rsid w:val="008F341E"/>
  </w:style>
  <w:style w:type="character" w:customStyle="1" w:styleId="Date1">
    <w:name w:val="Date1"/>
    <w:basedOn w:val="DefaultParagraphFont"/>
    <w:rsid w:val="008F341E"/>
  </w:style>
  <w:style w:type="character" w:customStyle="1" w:styleId="classauthor">
    <w:name w:val="class=&quot;author&quot;"/>
    <w:basedOn w:val="DefaultParagraphFont"/>
    <w:rsid w:val="008F341E"/>
  </w:style>
  <w:style w:type="paragraph" w:customStyle="1" w:styleId="CardStyle">
    <w:name w:val="Card Style"/>
    <w:basedOn w:val="Normal"/>
    <w:link w:val="CardStyleChar"/>
    <w:qFormat/>
    <w:rsid w:val="008F341E"/>
    <w:rPr>
      <w:rFonts w:eastAsia="Times New Roman"/>
    </w:rPr>
  </w:style>
  <w:style w:type="character" w:customStyle="1" w:styleId="CharCharChar">
    <w:name w:val="Char Char Char"/>
    <w:basedOn w:val="DefaultParagraphFont"/>
    <w:rsid w:val="008F341E"/>
    <w:rPr>
      <w:rFonts w:cs="Arial"/>
      <w:bCs/>
      <w:szCs w:val="26"/>
      <w:u w:val="single"/>
      <w:lang w:val="en-US" w:eastAsia="en-US" w:bidi="ar-SA"/>
    </w:rPr>
  </w:style>
  <w:style w:type="character" w:customStyle="1" w:styleId="BoldUnderlineChar0">
    <w:name w:val="Bold Underline Char"/>
    <w:rsid w:val="008F341E"/>
    <w:rPr>
      <w:rFonts w:ascii="Times New Roman" w:eastAsia="Times New Roman" w:hAnsi="Times New Roman"/>
      <w:b/>
      <w:bCs/>
      <w:szCs w:val="24"/>
      <w:u w:val="single"/>
    </w:rPr>
  </w:style>
  <w:style w:type="character" w:customStyle="1" w:styleId="texto1">
    <w:name w:val="texto1"/>
    <w:rsid w:val="008F341E"/>
  </w:style>
  <w:style w:type="character" w:customStyle="1" w:styleId="apple-style-span">
    <w:name w:val="apple-style-span"/>
    <w:rsid w:val="008F341E"/>
  </w:style>
  <w:style w:type="paragraph" w:customStyle="1" w:styleId="citenon-bold">
    <w:name w:val="cite non-bold"/>
    <w:basedOn w:val="Normal"/>
    <w:link w:val="citenon-boldChar"/>
    <w:qFormat/>
    <w:rsid w:val="008F341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F341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F341E"/>
    <w:rPr>
      <w:rFonts w:eastAsia="Times New Roman" w:cs="Arial"/>
      <w:b/>
      <w:sz w:val="24"/>
      <w:szCs w:val="28"/>
    </w:rPr>
  </w:style>
  <w:style w:type="paragraph" w:customStyle="1" w:styleId="Style23">
    <w:name w:val="Style23"/>
    <w:basedOn w:val="Normal"/>
    <w:uiPriority w:val="99"/>
    <w:qFormat/>
    <w:rsid w:val="008F341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F341E"/>
    <w:rPr>
      <w:rFonts w:eastAsia="Times New Roman"/>
      <w:lang w:bidi="en-US"/>
    </w:rPr>
  </w:style>
  <w:style w:type="character" w:customStyle="1" w:styleId="gray">
    <w:name w:val="gray"/>
    <w:basedOn w:val="DefaultParagraphFont"/>
    <w:rsid w:val="008F341E"/>
  </w:style>
  <w:style w:type="paragraph" w:customStyle="1" w:styleId="Tagtemplate">
    <w:name w:val="Tagtemplate"/>
    <w:basedOn w:val="Normal"/>
    <w:link w:val="TagtemplateChar"/>
    <w:autoRedefine/>
    <w:qFormat/>
    <w:rsid w:val="008F341E"/>
    <w:pPr>
      <w:keepNext/>
      <w:keepLines/>
    </w:pPr>
    <w:rPr>
      <w:rFonts w:eastAsia="Calibri"/>
      <w:b/>
    </w:rPr>
  </w:style>
  <w:style w:type="character" w:customStyle="1" w:styleId="TagtemplateChar">
    <w:name w:val="Tagtemplate Char"/>
    <w:basedOn w:val="DefaultParagraphFont"/>
    <w:link w:val="Tagtemplate"/>
    <w:rsid w:val="008F341E"/>
    <w:rPr>
      <w:rFonts w:eastAsia="Calibri"/>
      <w:b/>
    </w:rPr>
  </w:style>
  <w:style w:type="character" w:customStyle="1" w:styleId="Styleunderline11ptBorderSinglesolidlineAuto05p">
    <w:name w:val="Style underline + 11 pt Border: : (Single solid line Auto  0.5 p..."/>
    <w:rsid w:val="008F341E"/>
    <w:rPr>
      <w:sz w:val="20"/>
      <w:u w:val="single"/>
      <w:bdr w:val="single" w:sz="4" w:space="0" w:color="auto"/>
    </w:rPr>
  </w:style>
  <w:style w:type="paragraph" w:customStyle="1" w:styleId="Citation-FirstLine">
    <w:name w:val="Citation - First Line"/>
    <w:basedOn w:val="Normal"/>
    <w:next w:val="Normal"/>
    <w:autoRedefine/>
    <w:qFormat/>
    <w:rsid w:val="008F341E"/>
    <w:pPr>
      <w:spacing w:line="240" w:lineRule="atLeast"/>
      <w:jc w:val="both"/>
    </w:pPr>
    <w:rPr>
      <w:rFonts w:ascii="Book Antiqua" w:eastAsia="Times New Roman" w:hAnsi="Book Antiqua"/>
    </w:rPr>
  </w:style>
  <w:style w:type="character" w:customStyle="1" w:styleId="CardText-Underlined">
    <w:name w:val="Card Text - Underlined"/>
    <w:rsid w:val="008F341E"/>
    <w:rPr>
      <w:b/>
      <w:sz w:val="20"/>
      <w:u w:val="single"/>
    </w:rPr>
  </w:style>
  <w:style w:type="paragraph" w:customStyle="1" w:styleId="Citation-Complete">
    <w:name w:val="Citation - Complete"/>
    <w:basedOn w:val="Normal"/>
    <w:next w:val="Normal"/>
    <w:link w:val="Citation-CompleteChar"/>
    <w:autoRedefine/>
    <w:qFormat/>
    <w:rsid w:val="008F341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F341E"/>
    <w:rPr>
      <w:rFonts w:ascii="Book Antiqua" w:eastAsia="Times New Roman" w:hAnsi="Book Antiqua"/>
    </w:rPr>
  </w:style>
  <w:style w:type="character" w:customStyle="1" w:styleId="MicroTextChar">
    <w:name w:val="MicroText Char"/>
    <w:link w:val="MicroText"/>
    <w:rsid w:val="008F341E"/>
    <w:rPr>
      <w:rFonts w:ascii="Arial Narrow" w:hAnsi="Arial Narrow"/>
      <w:sz w:val="12"/>
    </w:rPr>
  </w:style>
  <w:style w:type="paragraph" w:customStyle="1" w:styleId="TagCite">
    <w:name w:val="Tag/Cite"/>
    <w:basedOn w:val="Normal"/>
    <w:qFormat/>
    <w:rsid w:val="008F341E"/>
    <w:rPr>
      <w:rFonts w:eastAsia="Times New Roman"/>
      <w:b/>
    </w:rPr>
  </w:style>
  <w:style w:type="character" w:customStyle="1" w:styleId="Style11ptItalicUnderline">
    <w:name w:val="Style 11 pt Italic Underline"/>
    <w:basedOn w:val="DefaultParagraphFont"/>
    <w:rsid w:val="008F341E"/>
    <w:rPr>
      <w:i/>
      <w:iCs/>
      <w:sz w:val="20"/>
      <w:u w:val="single"/>
    </w:rPr>
  </w:style>
  <w:style w:type="character" w:customStyle="1" w:styleId="Style11ptItalic">
    <w:name w:val="Style 11 pt Italic"/>
    <w:basedOn w:val="DefaultParagraphFont"/>
    <w:rsid w:val="008F341E"/>
    <w:rPr>
      <w:rFonts w:ascii="Times New Roman" w:hAnsi="Times New Roman"/>
      <w:i/>
      <w:iCs/>
      <w:sz w:val="20"/>
    </w:rPr>
  </w:style>
  <w:style w:type="character" w:customStyle="1" w:styleId="BoldandUnderlineChar">
    <w:name w:val="Bold and Underline Char"/>
    <w:basedOn w:val="DefaultParagraphFont"/>
    <w:link w:val="BoldandUnderline"/>
    <w:locked/>
    <w:rsid w:val="008F341E"/>
    <w:rPr>
      <w:b/>
      <w:u w:val="single"/>
    </w:rPr>
  </w:style>
  <w:style w:type="paragraph" w:customStyle="1" w:styleId="BoldandUnderline">
    <w:name w:val="Bold and Underline"/>
    <w:basedOn w:val="Normal"/>
    <w:link w:val="BoldandUnderlineChar"/>
    <w:qFormat/>
    <w:rsid w:val="008F341E"/>
    <w:rPr>
      <w:b/>
      <w:u w:val="single"/>
    </w:rPr>
  </w:style>
  <w:style w:type="character" w:customStyle="1" w:styleId="hdr">
    <w:name w:val="hdr"/>
    <w:basedOn w:val="DefaultParagraphFont"/>
    <w:rsid w:val="008F341E"/>
  </w:style>
  <w:style w:type="paragraph" w:customStyle="1" w:styleId="StyleStyle49ptBold3">
    <w:name w:val="Style Style4 + 9 pt Bold3"/>
    <w:basedOn w:val="Style4"/>
    <w:link w:val="StyleStyle49ptBold3Char"/>
    <w:qFormat/>
    <w:rsid w:val="008F341E"/>
    <w:rPr>
      <w:rFonts w:cs="Times New Roman"/>
      <w:b/>
      <w:bCs/>
    </w:rPr>
  </w:style>
  <w:style w:type="character" w:customStyle="1" w:styleId="StyleStyle49ptBold3Char">
    <w:name w:val="Style Style4 + 9 pt Bold3 Char"/>
    <w:basedOn w:val="Style4Char"/>
    <w:link w:val="StyleStyle49ptBold3"/>
    <w:rsid w:val="008F341E"/>
    <w:rPr>
      <w:rFonts w:eastAsia="Times New Roman" w:cs="Times New Roman"/>
      <w:b/>
      <w:bCs/>
      <w:u w:val="single"/>
    </w:rPr>
  </w:style>
  <w:style w:type="character" w:customStyle="1" w:styleId="Style9ptUnderline6">
    <w:name w:val="Style 9 pt Underline6"/>
    <w:basedOn w:val="DefaultParagraphFont"/>
    <w:rsid w:val="008F341E"/>
    <w:rPr>
      <w:sz w:val="20"/>
      <w:u w:val="single"/>
    </w:rPr>
  </w:style>
  <w:style w:type="character" w:customStyle="1" w:styleId="ct-with-fmlt">
    <w:name w:val="ct-with-fmlt"/>
    <w:basedOn w:val="DefaultParagraphFont"/>
    <w:rsid w:val="008F341E"/>
  </w:style>
  <w:style w:type="paragraph" w:customStyle="1" w:styleId="TagText">
    <w:name w:val="TagText"/>
    <w:basedOn w:val="Normal"/>
    <w:uiPriority w:val="99"/>
    <w:qFormat/>
    <w:rsid w:val="008F341E"/>
    <w:rPr>
      <w:b/>
    </w:rPr>
  </w:style>
  <w:style w:type="paragraph" w:customStyle="1" w:styleId="StyleStyle49pt">
    <w:name w:val="Style Style4 + 9 pt"/>
    <w:basedOn w:val="Normal"/>
    <w:link w:val="StyleStyle49ptChar"/>
    <w:qFormat/>
    <w:rsid w:val="008F341E"/>
    <w:rPr>
      <w:rFonts w:eastAsia="Times New Roman"/>
      <w:u w:val="single"/>
    </w:rPr>
  </w:style>
  <w:style w:type="character" w:customStyle="1" w:styleId="StyleStyle49ptChar">
    <w:name w:val="Style Style4 + 9 pt Char"/>
    <w:basedOn w:val="DefaultParagraphFont"/>
    <w:link w:val="StyleStyle49pt"/>
    <w:rsid w:val="008F341E"/>
    <w:rPr>
      <w:rFonts w:eastAsia="Times New Roman"/>
      <w:u w:val="single"/>
    </w:rPr>
  </w:style>
  <w:style w:type="paragraph" w:customStyle="1" w:styleId="StyleStyle49ptBold">
    <w:name w:val="Style Style4 + 9 pt Bold"/>
    <w:basedOn w:val="Normal"/>
    <w:link w:val="StyleStyle49ptBoldChar"/>
    <w:qFormat/>
    <w:rsid w:val="008F341E"/>
    <w:rPr>
      <w:rFonts w:eastAsia="Times New Roman"/>
      <w:b/>
      <w:bCs/>
      <w:u w:val="single"/>
    </w:rPr>
  </w:style>
  <w:style w:type="character" w:customStyle="1" w:styleId="StyleStyle49ptBoldChar">
    <w:name w:val="Style Style4 + 9 pt Bold Char"/>
    <w:basedOn w:val="DefaultParagraphFont"/>
    <w:link w:val="StyleStyle49ptBold"/>
    <w:rsid w:val="008F341E"/>
    <w:rPr>
      <w:rFonts w:eastAsia="Times New Roman"/>
      <w:b/>
      <w:bCs/>
      <w:u w:val="single"/>
    </w:rPr>
  </w:style>
  <w:style w:type="paragraph" w:customStyle="1" w:styleId="StyleStyle49ptBoldItalic">
    <w:name w:val="Style Style4 + 9 pt Bold Italic"/>
    <w:basedOn w:val="Normal"/>
    <w:link w:val="StyleStyle49ptBoldItalicChar"/>
    <w:qFormat/>
    <w:rsid w:val="008F341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F341E"/>
    <w:rPr>
      <w:rFonts w:eastAsia="Times New Roman"/>
      <w:b/>
      <w:bCs/>
      <w:i/>
      <w:iCs/>
      <w:u w:val="single"/>
    </w:rPr>
  </w:style>
  <w:style w:type="paragraph" w:customStyle="1" w:styleId="StyleUnderlined11ptBold">
    <w:name w:val="Style Underlined + 11 pt Bold"/>
    <w:link w:val="StyleUnderlined11ptBoldChar"/>
    <w:qFormat/>
    <w:rsid w:val="008F341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F341E"/>
    <w:rPr>
      <w:rFonts w:ascii="Arial" w:eastAsia="Times New Roman" w:hAnsi="Arial" w:cs="Arial"/>
      <w:b/>
      <w:bCs/>
      <w:szCs w:val="24"/>
      <w:u w:val="single"/>
    </w:rPr>
  </w:style>
  <w:style w:type="paragraph" w:customStyle="1" w:styleId="StyleUnderlined11pt">
    <w:name w:val="Style Underlined + 11 pt"/>
    <w:link w:val="StyleUnderlined11ptChar"/>
    <w:qFormat/>
    <w:rsid w:val="008F341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F341E"/>
    <w:rPr>
      <w:rFonts w:ascii="Arial" w:eastAsia="Times New Roman" w:hAnsi="Arial" w:cs="Arial"/>
      <w:szCs w:val="24"/>
      <w:u w:val="single"/>
    </w:rPr>
  </w:style>
  <w:style w:type="character" w:customStyle="1" w:styleId="newscontent">
    <w:name w:val="newscontent"/>
    <w:rsid w:val="008F341E"/>
  </w:style>
  <w:style w:type="character" w:customStyle="1" w:styleId="StyleUnderlinePatternClearYellow">
    <w:name w:val="Style Underline Pattern: Clear (Yellow)"/>
    <w:basedOn w:val="DefaultParagraphFont"/>
    <w:rsid w:val="008F341E"/>
    <w:rPr>
      <w:u w:val="single"/>
      <w:shd w:val="clear" w:color="auto" w:fill="00FF00"/>
    </w:rPr>
  </w:style>
  <w:style w:type="paragraph" w:customStyle="1" w:styleId="StyleUnderlineChar11pt3">
    <w:name w:val="Style Underline Char + 11 pt3"/>
    <w:link w:val="StyleUnderlineChar11pt3Char"/>
    <w:qFormat/>
    <w:rsid w:val="008F341E"/>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F341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8F341E"/>
    <w:rPr>
      <w:b w:val="0"/>
      <w:bCs/>
      <w:u w:val="single"/>
    </w:rPr>
  </w:style>
  <w:style w:type="character" w:customStyle="1" w:styleId="date-display-single">
    <w:name w:val="date-display-single"/>
    <w:basedOn w:val="DefaultParagraphFont"/>
    <w:rsid w:val="008F341E"/>
  </w:style>
  <w:style w:type="character" w:customStyle="1" w:styleId="CommentTextChar1">
    <w:name w:val="Comment Text Char1"/>
    <w:basedOn w:val="DefaultParagraphFont"/>
    <w:uiPriority w:val="99"/>
    <w:rsid w:val="008F341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F341E"/>
    <w:rPr>
      <w:rFonts w:ascii="Times New Roman" w:hAnsi="Times New Roman" w:cs="Times New Roman"/>
      <w:sz w:val="20"/>
    </w:rPr>
  </w:style>
  <w:style w:type="paragraph" w:customStyle="1" w:styleId="Cite2">
    <w:name w:val="Cite 2"/>
    <w:basedOn w:val="Normal"/>
    <w:qFormat/>
    <w:rsid w:val="008F341E"/>
    <w:rPr>
      <w:rFonts w:eastAsia="MS Mincho"/>
      <w:b/>
      <w:u w:val="single"/>
    </w:rPr>
  </w:style>
  <w:style w:type="character" w:customStyle="1" w:styleId="StyleunderlineBold">
    <w:name w:val="Style underline + Bold"/>
    <w:basedOn w:val="underline"/>
    <w:rsid w:val="008F341E"/>
    <w:rPr>
      <w:rFonts w:ascii="Times New Roman" w:hAnsi="Times New Roman" w:cs="Times New Roman"/>
      <w:bCs/>
      <w:sz w:val="20"/>
      <w:u w:val="single"/>
    </w:rPr>
  </w:style>
  <w:style w:type="paragraph" w:customStyle="1" w:styleId="cards0">
    <w:name w:val="cards"/>
    <w:basedOn w:val="Cites0"/>
    <w:qFormat/>
    <w:rsid w:val="008F341E"/>
    <w:pPr>
      <w:widowControl/>
      <w:jc w:val="left"/>
    </w:pPr>
    <w:rPr>
      <w:szCs w:val="22"/>
    </w:rPr>
  </w:style>
  <w:style w:type="character" w:customStyle="1" w:styleId="Style10ptUnderline">
    <w:name w:val="Style 10 pt Underline"/>
    <w:basedOn w:val="DefaultParagraphFont"/>
    <w:rsid w:val="008F341E"/>
    <w:rPr>
      <w:sz w:val="20"/>
      <w:u w:val="single"/>
    </w:rPr>
  </w:style>
  <w:style w:type="character" w:styleId="HTMLCite">
    <w:name w:val="HTML Cite"/>
    <w:uiPriority w:val="99"/>
    <w:rsid w:val="008F341E"/>
    <w:rPr>
      <w:i/>
      <w:iCs/>
    </w:rPr>
  </w:style>
  <w:style w:type="character" w:customStyle="1" w:styleId="slug-pub-date">
    <w:name w:val="slug-pub-date"/>
    <w:basedOn w:val="DefaultParagraphFont"/>
    <w:rsid w:val="008F341E"/>
  </w:style>
  <w:style w:type="character" w:customStyle="1" w:styleId="slug-vol">
    <w:name w:val="slug-vol"/>
    <w:basedOn w:val="DefaultParagraphFont"/>
    <w:rsid w:val="008F341E"/>
  </w:style>
  <w:style w:type="character" w:customStyle="1" w:styleId="slug-issue">
    <w:name w:val="slug-issue"/>
    <w:basedOn w:val="DefaultParagraphFont"/>
    <w:rsid w:val="008F341E"/>
  </w:style>
  <w:style w:type="character" w:customStyle="1" w:styleId="slug-pages">
    <w:name w:val="slug-pages"/>
    <w:basedOn w:val="DefaultParagraphFont"/>
    <w:rsid w:val="008F341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F341E"/>
    <w:rPr>
      <w:b/>
      <w:bCs/>
      <w:strike w:val="0"/>
      <w:dstrike w:val="0"/>
      <w:sz w:val="24"/>
      <w:u w:val="none"/>
      <w:effect w:val="none"/>
    </w:rPr>
  </w:style>
  <w:style w:type="paragraph" w:customStyle="1" w:styleId="Tag2">
    <w:name w:val="Tag2"/>
    <w:basedOn w:val="Normal"/>
    <w:autoRedefine/>
    <w:qFormat/>
    <w:rsid w:val="008F341E"/>
    <w:pPr>
      <w:spacing w:before="120"/>
    </w:pPr>
    <w:rPr>
      <w:b/>
      <w:sz w:val="26"/>
    </w:rPr>
  </w:style>
  <w:style w:type="character" w:customStyle="1" w:styleId="tagchar">
    <w:name w:val="tagchar"/>
    <w:basedOn w:val="DefaultParagraphFont"/>
    <w:rsid w:val="008F341E"/>
  </w:style>
  <w:style w:type="paragraph" w:customStyle="1" w:styleId="NormalText">
    <w:name w:val="Normal Text"/>
    <w:basedOn w:val="Normal"/>
    <w:link w:val="NormalTextChar"/>
    <w:autoRedefine/>
    <w:qFormat/>
    <w:rsid w:val="008F341E"/>
    <w:pPr>
      <w:jc w:val="both"/>
    </w:pPr>
    <w:rPr>
      <w:rFonts w:eastAsia="Times New Roman"/>
      <w:szCs w:val="26"/>
    </w:rPr>
  </w:style>
  <w:style w:type="character" w:customStyle="1" w:styleId="pmterms11">
    <w:name w:val="pmterms11"/>
    <w:basedOn w:val="DefaultParagraphFont"/>
    <w:rsid w:val="008F341E"/>
    <w:rPr>
      <w:b/>
      <w:bCs/>
      <w:i w:val="0"/>
      <w:iCs w:val="0"/>
      <w:color w:val="000000"/>
    </w:rPr>
  </w:style>
  <w:style w:type="character" w:customStyle="1" w:styleId="StyleUnderlineChar9ptBold">
    <w:name w:val="Style Underline Char + 9 pt Bold"/>
    <w:basedOn w:val="DefaultParagraphFont"/>
    <w:rsid w:val="008F341E"/>
    <w:rPr>
      <w:rFonts w:ascii="Times New Roman" w:hAnsi="Times New Roman"/>
      <w:b/>
      <w:bCs/>
      <w:sz w:val="20"/>
      <w:u w:val="single"/>
      <w:lang w:val="en-US" w:eastAsia="en-US" w:bidi="ar-SA"/>
    </w:rPr>
  </w:style>
  <w:style w:type="character" w:customStyle="1" w:styleId="Style8pt">
    <w:name w:val="Style 8 pt"/>
    <w:basedOn w:val="DefaultParagraphFont"/>
    <w:rsid w:val="008F341E"/>
    <w:rPr>
      <w:sz w:val="20"/>
    </w:rPr>
  </w:style>
  <w:style w:type="character" w:customStyle="1" w:styleId="UnderlineChar5Char">
    <w:name w:val="Underline Char5 Char"/>
    <w:basedOn w:val="DefaultParagraphFont"/>
    <w:rsid w:val="008F341E"/>
    <w:rPr>
      <w:szCs w:val="24"/>
      <w:u w:val="single"/>
      <w:lang w:val="en-US" w:eastAsia="en-US" w:bidi="ar-SA"/>
    </w:rPr>
  </w:style>
  <w:style w:type="character" w:customStyle="1" w:styleId="BoldandUnderlineChar2Char1">
    <w:name w:val="Bold and Underline Char2 Char1"/>
    <w:basedOn w:val="DefaultParagraphFont"/>
    <w:rsid w:val="008F341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F341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F341E"/>
    <w:rPr>
      <w:szCs w:val="24"/>
      <w:u w:val="single"/>
      <w:lang w:val="en-US" w:eastAsia="en-US" w:bidi="ar-SA"/>
    </w:rPr>
  </w:style>
  <w:style w:type="paragraph" w:customStyle="1" w:styleId="Language">
    <w:name w:val="Language"/>
    <w:basedOn w:val="Normal"/>
    <w:link w:val="LanguageChar"/>
    <w:qFormat/>
    <w:rsid w:val="008F341E"/>
    <w:rPr>
      <w:rFonts w:eastAsia="Times New Roman"/>
      <w:strike/>
      <w:szCs w:val="20"/>
    </w:rPr>
  </w:style>
  <w:style w:type="character" w:customStyle="1" w:styleId="LanguageChar">
    <w:name w:val="Language Char"/>
    <w:basedOn w:val="DefaultParagraphFont"/>
    <w:link w:val="Language"/>
    <w:rsid w:val="008F341E"/>
    <w:rPr>
      <w:rFonts w:eastAsia="Times New Roman"/>
      <w:strike/>
      <w:szCs w:val="20"/>
    </w:rPr>
  </w:style>
  <w:style w:type="paragraph" w:customStyle="1" w:styleId="UnderlineChar3">
    <w:name w:val="Underline Char3"/>
    <w:basedOn w:val="Normal"/>
    <w:link w:val="UnderlineChar3Char"/>
    <w:qFormat/>
    <w:rsid w:val="008F341E"/>
    <w:rPr>
      <w:rFonts w:eastAsia="Times New Roman"/>
      <w:u w:val="single"/>
    </w:rPr>
  </w:style>
  <w:style w:type="character" w:customStyle="1" w:styleId="UnderlineChar3Char">
    <w:name w:val="Underline Char3 Char"/>
    <w:basedOn w:val="DefaultParagraphFont"/>
    <w:link w:val="UnderlineChar3"/>
    <w:rsid w:val="008F341E"/>
    <w:rPr>
      <w:rFonts w:eastAsia="Times New Roman"/>
      <w:u w:val="single"/>
    </w:rPr>
  </w:style>
  <w:style w:type="paragraph" w:customStyle="1" w:styleId="BoldandUnderlineChar3Char">
    <w:name w:val="Bold and Underline Char3 Char"/>
    <w:basedOn w:val="Normal"/>
    <w:link w:val="BoldandUnderlineChar3CharChar"/>
    <w:qFormat/>
    <w:rsid w:val="008F341E"/>
    <w:rPr>
      <w:rFonts w:eastAsia="Times New Roman"/>
      <w:b/>
      <w:u w:val="single"/>
    </w:rPr>
  </w:style>
  <w:style w:type="character" w:customStyle="1" w:styleId="BoldandUnderlineChar3CharChar">
    <w:name w:val="Bold and Underline Char3 Char Char"/>
    <w:basedOn w:val="DefaultParagraphFont"/>
    <w:link w:val="BoldandUnderlineChar3Char"/>
    <w:rsid w:val="008F341E"/>
    <w:rPr>
      <w:rFonts w:eastAsia="Times New Roman"/>
      <w:b/>
      <w:u w:val="single"/>
    </w:rPr>
  </w:style>
  <w:style w:type="character" w:customStyle="1" w:styleId="UnderlineChar1">
    <w:name w:val="Underline Char1"/>
    <w:basedOn w:val="DefaultParagraphFont"/>
    <w:rsid w:val="008F341E"/>
    <w:rPr>
      <w:szCs w:val="24"/>
      <w:u w:val="single"/>
      <w:lang w:val="en-US" w:eastAsia="en-US" w:bidi="ar-SA"/>
    </w:rPr>
  </w:style>
  <w:style w:type="character" w:customStyle="1" w:styleId="BoldandUnderlineChar1Char2Char">
    <w:name w:val="Bold and Underline Char1 Char2 Char"/>
    <w:basedOn w:val="DefaultParagraphFont"/>
    <w:rsid w:val="008F341E"/>
    <w:rPr>
      <w:b/>
      <w:szCs w:val="24"/>
      <w:u w:val="single"/>
      <w:lang w:val="en-US" w:eastAsia="en-US" w:bidi="ar-SA"/>
    </w:rPr>
  </w:style>
  <w:style w:type="character" w:customStyle="1" w:styleId="SmalltextChar">
    <w:name w:val="Small text Char"/>
    <w:aliases w:val="Quote1 Char1"/>
    <w:link w:val="Smalltext"/>
    <w:rsid w:val="008F341E"/>
    <w:rPr>
      <w:rFonts w:ascii="Arial Narrow" w:eastAsia="Times New Roman" w:hAnsi="Arial Narrow"/>
    </w:rPr>
  </w:style>
  <w:style w:type="paragraph" w:customStyle="1" w:styleId="HotRoute">
    <w:name w:val="Hot Route"/>
    <w:basedOn w:val="Normal"/>
    <w:link w:val="HotRouteChar0"/>
    <w:qFormat/>
    <w:rsid w:val="008F341E"/>
    <w:pPr>
      <w:ind w:left="144"/>
    </w:pPr>
    <w:rPr>
      <w:rFonts w:eastAsia="Times New Roman"/>
    </w:rPr>
  </w:style>
  <w:style w:type="paragraph" w:customStyle="1" w:styleId="Cardstyle0">
    <w:name w:val="Cardstyle"/>
    <w:basedOn w:val="Normal"/>
    <w:next w:val="Normal"/>
    <w:qFormat/>
    <w:rsid w:val="008F341E"/>
    <w:rPr>
      <w:rFonts w:eastAsia="Times New Roman"/>
    </w:rPr>
  </w:style>
  <w:style w:type="character" w:customStyle="1" w:styleId="Style12ptBoldUnderline1">
    <w:name w:val="Style 12 pt Bold Underline1"/>
    <w:basedOn w:val="DefaultParagraphFont"/>
    <w:rsid w:val="008F341E"/>
    <w:rPr>
      <w:b/>
      <w:bCs/>
      <w:sz w:val="24"/>
      <w:u w:val="single"/>
    </w:rPr>
  </w:style>
  <w:style w:type="character" w:customStyle="1" w:styleId="StyleEmphasisArial12ptBoldNotItalic">
    <w:name w:val="Style Emphasis + Arial 12 pt Bold Not Italic"/>
    <w:basedOn w:val="Emphasis"/>
    <w:rsid w:val="008F341E"/>
    <w:rPr>
      <w:rFonts w:ascii="Arial" w:hAnsi="Arial" w:cs="Times New Roman"/>
      <w:b w:val="0"/>
      <w:bCs/>
      <w:i/>
      <w:iCs/>
      <w:sz w:val="24"/>
      <w:u w:val="single"/>
      <w:bdr w:val="single" w:sz="8" w:space="0" w:color="auto"/>
    </w:rPr>
  </w:style>
  <w:style w:type="character" w:customStyle="1" w:styleId="DebateHighlighted">
    <w:name w:val="Debate Highlighted"/>
    <w:qFormat/>
    <w:rsid w:val="008F341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F341E"/>
    <w:rPr>
      <w:rFonts w:ascii="SimSun" w:eastAsia="SimSun" w:hAnsi="SimSun"/>
      <w:sz w:val="15"/>
      <w:lang w:eastAsia="zh-CN"/>
    </w:rPr>
  </w:style>
  <w:style w:type="paragraph" w:customStyle="1" w:styleId="UnreadText">
    <w:name w:val="Unread Text"/>
    <w:basedOn w:val="Normal"/>
    <w:next w:val="Normal"/>
    <w:link w:val="UnreadTextChar"/>
    <w:autoRedefine/>
    <w:qFormat/>
    <w:rsid w:val="008F341E"/>
    <w:pPr>
      <w:ind w:left="360"/>
    </w:pPr>
    <w:rPr>
      <w:rFonts w:ascii="SimSun" w:eastAsia="SimSun" w:hAnsi="SimSun"/>
      <w:sz w:val="15"/>
      <w:lang w:eastAsia="zh-CN"/>
    </w:rPr>
  </w:style>
  <w:style w:type="paragraph" w:customStyle="1" w:styleId="AuthorDate">
    <w:name w:val="AuthorDate"/>
    <w:next w:val="Normal"/>
    <w:link w:val="AuthorDateChar"/>
    <w:qFormat/>
    <w:rsid w:val="008F341E"/>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F341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8F341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F341E"/>
    <w:rPr>
      <w:rFonts w:ascii="Times New Roman" w:hAnsi="Times New Roman"/>
      <w:sz w:val="20"/>
      <w:u w:val="single"/>
      <w:bdr w:val="none" w:sz="0" w:space="0" w:color="auto"/>
      <w:shd w:val="clear" w:color="auto" w:fill="C0C0C0"/>
    </w:rPr>
  </w:style>
  <w:style w:type="character" w:customStyle="1" w:styleId="smallChar">
    <w:name w:val="small Char"/>
    <w:rsid w:val="008F341E"/>
    <w:rPr>
      <w:rFonts w:ascii="Calibri" w:eastAsia="Calibri" w:hAnsi="Calibri" w:cs="Calibri"/>
      <w:sz w:val="16"/>
      <w:szCs w:val="20"/>
      <w:lang w:val="x-none" w:eastAsia="x-none"/>
    </w:rPr>
  </w:style>
  <w:style w:type="paragraph" w:customStyle="1" w:styleId="HotRoute0">
    <w:name w:val="Hot Route!"/>
    <w:basedOn w:val="Normal"/>
    <w:qFormat/>
    <w:rsid w:val="008F341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F341E"/>
    <w:rPr>
      <w:rFonts w:ascii="Times New Roman" w:hAnsi="Times New Roman" w:cs="Times New Roman"/>
      <w:sz w:val="16"/>
      <w:szCs w:val="16"/>
    </w:rPr>
  </w:style>
  <w:style w:type="character" w:customStyle="1" w:styleId="BodyText2Char1">
    <w:name w:val="Body Text 2 Char1"/>
    <w:basedOn w:val="DefaultParagraphFont"/>
    <w:semiHidden/>
    <w:rsid w:val="008F341E"/>
    <w:rPr>
      <w:rFonts w:ascii="Times New Roman" w:hAnsi="Times New Roman" w:cs="Times New Roman"/>
      <w:sz w:val="20"/>
    </w:rPr>
  </w:style>
  <w:style w:type="character" w:customStyle="1" w:styleId="Heading2Char1CharCharCharCharCharC">
    <w:name w:val="Heading 2 Char1 Char Char Char Char Char C"/>
    <w:rsid w:val="008F341E"/>
    <w:rPr>
      <w:rFonts w:cs="Arial"/>
      <w:b/>
      <w:bCs/>
      <w:iCs/>
      <w:sz w:val="24"/>
      <w:szCs w:val="28"/>
      <w:lang w:val="en-US" w:eastAsia="en-US" w:bidi="ar-SA"/>
    </w:rPr>
  </w:style>
  <w:style w:type="character" w:customStyle="1" w:styleId="underline1">
    <w:name w:val="underline1"/>
    <w:basedOn w:val="DefaultParagraphFont"/>
    <w:rsid w:val="008F341E"/>
    <w:rPr>
      <w:u w:val="single"/>
    </w:rPr>
  </w:style>
  <w:style w:type="character" w:customStyle="1" w:styleId="author0">
    <w:name w:val="author"/>
    <w:basedOn w:val="DefaultParagraphFont"/>
    <w:rsid w:val="008F341E"/>
    <w:rPr>
      <w:rFonts w:ascii="Times New Roman" w:hAnsi="Times New Roman"/>
      <w:b/>
      <w:sz w:val="24"/>
    </w:rPr>
  </w:style>
  <w:style w:type="character" w:customStyle="1" w:styleId="FontStyle291">
    <w:name w:val="Font Style291"/>
    <w:basedOn w:val="DefaultParagraphFont"/>
    <w:uiPriority w:val="99"/>
    <w:rsid w:val="008F341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F341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F341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F341E"/>
    <w:rPr>
      <w:rFonts w:eastAsia="Times New Roman"/>
    </w:rPr>
  </w:style>
  <w:style w:type="paragraph" w:customStyle="1" w:styleId="Cards1">
    <w:name w:val="Cards1"/>
    <w:basedOn w:val="Normal"/>
    <w:link w:val="Cards1Char"/>
    <w:qFormat/>
    <w:rsid w:val="008F341E"/>
    <w:pPr>
      <w:ind w:left="288"/>
    </w:pPr>
    <w:rPr>
      <w:rFonts w:eastAsia="Times New Roman"/>
      <w:u w:val="single"/>
    </w:rPr>
  </w:style>
  <w:style w:type="character" w:customStyle="1" w:styleId="Cards1Char">
    <w:name w:val="Cards1 Char"/>
    <w:basedOn w:val="DefaultParagraphFont"/>
    <w:link w:val="Cards1"/>
    <w:rsid w:val="008F341E"/>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8F341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F341E"/>
    <w:rPr>
      <w:rFonts w:ascii="Arial" w:eastAsia="Calibri" w:hAnsi="Arial" w:cs="Arial"/>
      <w:u w:val="single"/>
    </w:rPr>
  </w:style>
  <w:style w:type="character" w:customStyle="1" w:styleId="EmphasizeThis">
    <w:name w:val="EmphasizeThis"/>
    <w:rsid w:val="008F341E"/>
    <w:rPr>
      <w:rFonts w:ascii="Georgia" w:hAnsi="Georgia"/>
      <w:b/>
      <w:iCs/>
      <w:sz w:val="24"/>
      <w:u w:val="thick"/>
    </w:rPr>
  </w:style>
  <w:style w:type="paragraph" w:customStyle="1" w:styleId="Stylecard8pt">
    <w:name w:val="Style card + 8 pt"/>
    <w:basedOn w:val="Normal"/>
    <w:link w:val="Stylecard8ptChar"/>
    <w:qFormat/>
    <w:rsid w:val="008F341E"/>
    <w:pPr>
      <w:ind w:left="288" w:right="288"/>
    </w:pPr>
    <w:rPr>
      <w:rFonts w:cs="Calibri"/>
      <w:color w:val="000000"/>
      <w:u w:val="single"/>
      <w:lang w:eastAsia="ar-SA"/>
    </w:rPr>
  </w:style>
  <w:style w:type="character" w:customStyle="1" w:styleId="Stylecard8ptChar">
    <w:name w:val="Style card + 8 pt Char"/>
    <w:basedOn w:val="cardChar"/>
    <w:link w:val="Stylecard8pt"/>
    <w:rsid w:val="008F341E"/>
    <w:rPr>
      <w:rFonts w:ascii="Calibri" w:hAnsi="Calibri" w:cs="Calibri"/>
      <w:color w:val="000000"/>
      <w:u w:val="single"/>
      <w:lang w:eastAsia="ar-SA"/>
    </w:rPr>
  </w:style>
  <w:style w:type="character" w:customStyle="1" w:styleId="bhl">
    <w:name w:val="bhl"/>
    <w:basedOn w:val="DefaultParagraphFont"/>
    <w:rsid w:val="008F341E"/>
  </w:style>
  <w:style w:type="paragraph" w:customStyle="1" w:styleId="TagGA11">
    <w:name w:val="Tag GA 11"/>
    <w:basedOn w:val="TOC1"/>
    <w:qFormat/>
    <w:rsid w:val="008F341E"/>
    <w:pPr>
      <w:spacing w:before="0" w:after="160"/>
    </w:pPr>
    <w:rPr>
      <w:rFonts w:eastAsia="Calibri"/>
      <w:u w:val="none"/>
      <w:lang w:bidi="ar-SA"/>
    </w:rPr>
  </w:style>
  <w:style w:type="paragraph" w:customStyle="1" w:styleId="CiteCard">
    <w:name w:val="Cite/Card"/>
    <w:basedOn w:val="TOC2"/>
    <w:qFormat/>
    <w:rsid w:val="008F341E"/>
    <w:pPr>
      <w:tabs>
        <w:tab w:val="left" w:pos="4360"/>
      </w:tabs>
      <w:ind w:left="220"/>
    </w:pPr>
    <w:rPr>
      <w:rFonts w:eastAsia="Calibri"/>
      <w:sz w:val="22"/>
      <w:lang w:bidi="ar-SA"/>
    </w:rPr>
  </w:style>
  <w:style w:type="character" w:customStyle="1" w:styleId="CardTextUnderlinedChar">
    <w:name w:val="Card Text Underlined Char"/>
    <w:basedOn w:val="DefaultParagraphFont"/>
    <w:rsid w:val="008F341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F341E"/>
    <w:rPr>
      <w:sz w:val="16"/>
      <w:szCs w:val="16"/>
    </w:rPr>
  </w:style>
  <w:style w:type="character" w:customStyle="1" w:styleId="DocumentMapChar1">
    <w:name w:val="Document Map Char1"/>
    <w:basedOn w:val="DefaultParagraphFont"/>
    <w:uiPriority w:val="99"/>
    <w:rsid w:val="008F341E"/>
    <w:rPr>
      <w:rFonts w:ascii="Tahoma" w:hAnsi="Tahoma" w:cs="Tahoma"/>
      <w:sz w:val="16"/>
      <w:szCs w:val="16"/>
    </w:rPr>
  </w:style>
  <w:style w:type="character" w:customStyle="1" w:styleId="addmd">
    <w:name w:val="addmd"/>
    <w:basedOn w:val="DefaultParagraphFont"/>
    <w:rsid w:val="008F341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F341E"/>
    <w:rPr>
      <w:rFonts w:ascii="Arial" w:hAnsi="Arial"/>
      <w:b/>
      <w:sz w:val="26"/>
    </w:rPr>
  </w:style>
  <w:style w:type="paragraph" w:styleId="FootnoteText">
    <w:name w:val="footnote text"/>
    <w:basedOn w:val="Normal"/>
    <w:link w:val="FootnoteTextChar"/>
    <w:unhideWhenUsed/>
    <w:rsid w:val="008F341E"/>
    <w:rPr>
      <w:rFonts w:eastAsia="Calibri"/>
      <w:szCs w:val="20"/>
      <w:lang w:eastAsia="zh-CN"/>
    </w:rPr>
  </w:style>
  <w:style w:type="character" w:customStyle="1" w:styleId="FootnoteTextChar">
    <w:name w:val="Footnote Text Char"/>
    <w:basedOn w:val="DefaultParagraphFont"/>
    <w:link w:val="FootnoteText"/>
    <w:rsid w:val="008F341E"/>
    <w:rPr>
      <w:rFonts w:eastAsia="Calibri"/>
      <w:szCs w:val="20"/>
      <w:lang w:eastAsia="zh-CN"/>
    </w:rPr>
  </w:style>
  <w:style w:type="character" w:customStyle="1" w:styleId="UnderlinedTextCharChar">
    <w:name w:val="Underlined Text Char Char"/>
    <w:basedOn w:val="DefaultParagraphFont"/>
    <w:rsid w:val="008F341E"/>
    <w:rPr>
      <w:rFonts w:cs="Arial"/>
      <w:bCs/>
      <w:noProof w:val="0"/>
      <w:szCs w:val="26"/>
      <w:u w:val="single"/>
      <w:lang w:val="en-US" w:eastAsia="en-US" w:bidi="ar-SA"/>
    </w:rPr>
  </w:style>
  <w:style w:type="character" w:customStyle="1" w:styleId="StyleTimesNewRoman12ptBold">
    <w:name w:val="Style Times New Roman 12 pt Bold"/>
    <w:rsid w:val="008F341E"/>
    <w:rPr>
      <w:b/>
      <w:bCs/>
      <w:sz w:val="24"/>
    </w:rPr>
  </w:style>
  <w:style w:type="character" w:customStyle="1" w:styleId="CardText1Char">
    <w:name w:val="Card Text 1 Char"/>
    <w:rsid w:val="008F341E"/>
    <w:rPr>
      <w:rFonts w:ascii="Georgia" w:hAnsi="Georgia"/>
      <w:color w:val="000000"/>
      <w:sz w:val="22"/>
      <w:szCs w:val="22"/>
      <w:u w:val="single"/>
    </w:rPr>
  </w:style>
  <w:style w:type="character" w:customStyle="1" w:styleId="BoldUnderlining">
    <w:name w:val="Bold Underlining"/>
    <w:rsid w:val="008F341E"/>
    <w:rPr>
      <w:u w:val="single"/>
    </w:rPr>
  </w:style>
  <w:style w:type="character" w:customStyle="1" w:styleId="Intemphasis">
    <w:name w:val="Intemphasis"/>
    <w:uiPriority w:val="1"/>
    <w:qFormat/>
    <w:rsid w:val="008F341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F341E"/>
    <w:pPr>
      <w:ind w:left="288" w:right="288"/>
    </w:pPr>
    <w:rPr>
      <w:szCs w:val="16"/>
    </w:rPr>
  </w:style>
  <w:style w:type="character" w:customStyle="1" w:styleId="cardtextChar2">
    <w:name w:val="cardtext Char"/>
    <w:basedOn w:val="DefaultParagraphFont"/>
    <w:link w:val="cardtext0"/>
    <w:rsid w:val="008F341E"/>
    <w:rPr>
      <w:szCs w:val="16"/>
    </w:rPr>
  </w:style>
  <w:style w:type="character" w:customStyle="1" w:styleId="BoldUnderlineChar1">
    <w:name w:val="BoldUnderline Char1"/>
    <w:rsid w:val="008F341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F341E"/>
    <w:pPr>
      <w:spacing w:after="200"/>
      <w:contextualSpacing/>
    </w:pPr>
    <w:rPr>
      <w:rFonts w:eastAsia="Calibri"/>
      <w:u w:val="single"/>
    </w:rPr>
  </w:style>
  <w:style w:type="character" w:customStyle="1" w:styleId="UnderlinedCardTextChar">
    <w:name w:val="Underlined Card Text Char"/>
    <w:link w:val="UnderlinedCardText"/>
    <w:rsid w:val="008F341E"/>
    <w:rPr>
      <w:rFonts w:eastAsia="Calibri"/>
      <w:u w:val="single"/>
    </w:rPr>
  </w:style>
  <w:style w:type="character" w:customStyle="1" w:styleId="Hyperlink6">
    <w:name w:val="Hyperlink6"/>
    <w:basedOn w:val="DefaultParagraphFont"/>
    <w:rsid w:val="008F341E"/>
    <w:rPr>
      <w:color w:val="3300CC"/>
      <w:u w:val="single"/>
    </w:rPr>
  </w:style>
  <w:style w:type="paragraph" w:customStyle="1" w:styleId="Tag12">
    <w:name w:val="Tag12"/>
    <w:basedOn w:val="Normal"/>
    <w:qFormat/>
    <w:rsid w:val="008F341E"/>
    <w:pPr>
      <w:contextualSpacing/>
    </w:pPr>
    <w:rPr>
      <w:rFonts w:eastAsia="Cambria"/>
      <w:b/>
    </w:rPr>
  </w:style>
  <w:style w:type="paragraph" w:customStyle="1" w:styleId="Shrink8">
    <w:name w:val="Shrink8"/>
    <w:basedOn w:val="Normal"/>
    <w:qFormat/>
    <w:rsid w:val="008F341E"/>
    <w:rPr>
      <w:rFonts w:eastAsia="Cambria"/>
    </w:rPr>
  </w:style>
  <w:style w:type="character" w:customStyle="1" w:styleId="highlight2">
    <w:name w:val="highlight2"/>
    <w:rsid w:val="008F341E"/>
    <w:rPr>
      <w:rFonts w:ascii="Arial" w:hAnsi="Arial"/>
      <w:b/>
      <w:sz w:val="19"/>
      <w:u w:val="thick"/>
      <w:bdr w:val="none" w:sz="0" w:space="0" w:color="auto"/>
      <w:shd w:val="clear" w:color="auto" w:fill="auto"/>
    </w:rPr>
  </w:style>
  <w:style w:type="character" w:customStyle="1" w:styleId="citation">
    <w:name w:val="citation"/>
    <w:basedOn w:val="DefaultParagraphFont"/>
    <w:rsid w:val="008F341E"/>
  </w:style>
  <w:style w:type="paragraph" w:customStyle="1" w:styleId="UnderlineText">
    <w:name w:val="Underline Text"/>
    <w:basedOn w:val="Normal"/>
    <w:link w:val="UnderlineTextChar"/>
    <w:qFormat/>
    <w:rsid w:val="008F341E"/>
    <w:pPr>
      <w:ind w:left="288"/>
    </w:pPr>
    <w:rPr>
      <w:rFonts w:eastAsia="Times New Roman"/>
      <w:u w:val="single"/>
    </w:rPr>
  </w:style>
  <w:style w:type="character" w:customStyle="1" w:styleId="UnderlineTextChar">
    <w:name w:val="Underline Text Char"/>
    <w:basedOn w:val="DefaultParagraphFont"/>
    <w:link w:val="UnderlineText"/>
    <w:rsid w:val="008F341E"/>
    <w:rPr>
      <w:rFonts w:eastAsia="Times New Roman"/>
      <w:u w:val="single"/>
    </w:rPr>
  </w:style>
  <w:style w:type="character" w:customStyle="1" w:styleId="il">
    <w:name w:val="il"/>
    <w:basedOn w:val="DefaultParagraphFont"/>
    <w:rsid w:val="008F341E"/>
  </w:style>
  <w:style w:type="character" w:customStyle="1" w:styleId="commentstext">
    <w:name w:val="comments_text"/>
    <w:uiPriority w:val="99"/>
    <w:rsid w:val="008F341E"/>
    <w:rPr>
      <w:rFonts w:cs="Times New Roman"/>
    </w:rPr>
  </w:style>
  <w:style w:type="paragraph" w:customStyle="1" w:styleId="Heading42">
    <w:name w:val="Heading 42"/>
    <w:basedOn w:val="Normal"/>
    <w:qFormat/>
    <w:rsid w:val="008F341E"/>
    <w:rPr>
      <w:rFonts w:eastAsia="Times New Roman"/>
    </w:rPr>
  </w:style>
  <w:style w:type="paragraph" w:customStyle="1" w:styleId="DebateNormal">
    <w:name w:val="DebateNormal"/>
    <w:basedOn w:val="Normal"/>
    <w:link w:val="DebateNormalChar"/>
    <w:qFormat/>
    <w:rsid w:val="008F341E"/>
    <w:pPr>
      <w:spacing w:line="276" w:lineRule="auto"/>
    </w:pPr>
    <w:rPr>
      <w:rFonts w:eastAsia="Calibri"/>
      <w:szCs w:val="20"/>
    </w:rPr>
  </w:style>
  <w:style w:type="character" w:customStyle="1" w:styleId="DebateNormalChar">
    <w:name w:val="DebateNormal Char"/>
    <w:basedOn w:val="DefaultParagraphFont"/>
    <w:link w:val="DebateNormal"/>
    <w:rsid w:val="008F341E"/>
    <w:rPr>
      <w:rFonts w:eastAsia="Calibri"/>
      <w:szCs w:val="20"/>
    </w:rPr>
  </w:style>
  <w:style w:type="paragraph" w:customStyle="1" w:styleId="DebateEmphasis">
    <w:name w:val="DebateEmphasis"/>
    <w:basedOn w:val="Normal"/>
    <w:link w:val="DebateEmphasisChar"/>
    <w:qFormat/>
    <w:rsid w:val="008F341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F341E"/>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F341E"/>
    <w:rPr>
      <w:rFonts w:ascii="Times New Roman" w:eastAsia="Cambria" w:hAnsi="Times New Roman" w:cs="Times New Roman"/>
      <w:sz w:val="20"/>
      <w:szCs w:val="22"/>
    </w:rPr>
  </w:style>
  <w:style w:type="paragraph" w:customStyle="1" w:styleId="NormalCite">
    <w:name w:val="NormalCite"/>
    <w:link w:val="NormalCiteChar"/>
    <w:qFormat/>
    <w:rsid w:val="008F341E"/>
    <w:rPr>
      <w:rFonts w:ascii="Times New Roman" w:eastAsiaTheme="minorHAnsi" w:hAnsi="Times New Roman" w:cs="Times New Roman"/>
      <w:sz w:val="18"/>
    </w:rPr>
  </w:style>
  <w:style w:type="character" w:customStyle="1" w:styleId="NormalCiteChar">
    <w:name w:val="NormalCite Char"/>
    <w:basedOn w:val="DefaultParagraphFont"/>
    <w:link w:val="NormalCite"/>
    <w:rsid w:val="008F341E"/>
    <w:rPr>
      <w:rFonts w:ascii="Times New Roman" w:eastAsiaTheme="minorHAnsi" w:hAnsi="Times New Roman" w:cs="Times New Roman"/>
      <w:sz w:val="18"/>
    </w:rPr>
  </w:style>
  <w:style w:type="character" w:customStyle="1" w:styleId="articletext">
    <w:name w:val="articletext"/>
    <w:basedOn w:val="DefaultParagraphFont"/>
    <w:rsid w:val="008F341E"/>
  </w:style>
  <w:style w:type="character" w:customStyle="1" w:styleId="grey10">
    <w:name w:val="grey10"/>
    <w:basedOn w:val="DefaultParagraphFont"/>
    <w:rsid w:val="008F341E"/>
  </w:style>
  <w:style w:type="character" w:customStyle="1" w:styleId="navy13bd">
    <w:name w:val="navy13bd"/>
    <w:basedOn w:val="DefaultParagraphFont"/>
    <w:rsid w:val="008F341E"/>
  </w:style>
  <w:style w:type="character" w:customStyle="1" w:styleId="Style9ptUnderline2">
    <w:name w:val="Style 9 pt Underline2"/>
    <w:basedOn w:val="DefaultParagraphFont"/>
    <w:rsid w:val="008F341E"/>
    <w:rPr>
      <w:sz w:val="20"/>
      <w:u w:val="single"/>
    </w:rPr>
  </w:style>
  <w:style w:type="character" w:customStyle="1" w:styleId="Style9ptBoldUnderline1">
    <w:name w:val="Style 9 pt Bold Underline1"/>
    <w:basedOn w:val="DefaultParagraphFont"/>
    <w:rsid w:val="008F341E"/>
    <w:rPr>
      <w:b/>
      <w:bCs/>
      <w:sz w:val="20"/>
      <w:u w:val="single"/>
    </w:rPr>
  </w:style>
  <w:style w:type="character" w:customStyle="1" w:styleId="TagsCharChar">
    <w:name w:val="Tags Char Char"/>
    <w:basedOn w:val="DefaultParagraphFont"/>
    <w:rsid w:val="008F341E"/>
    <w:rPr>
      <w:rFonts w:eastAsia="SimSun"/>
      <w:b/>
      <w:sz w:val="24"/>
      <w:lang w:val="en-US" w:eastAsia="zh-CN" w:bidi="ar-SA"/>
    </w:rPr>
  </w:style>
  <w:style w:type="paragraph" w:customStyle="1" w:styleId="cardCharCharCharChar">
    <w:name w:val="card Char Char Char Char"/>
    <w:basedOn w:val="Normal"/>
    <w:qFormat/>
    <w:rsid w:val="008F341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F341E"/>
    <w:rPr>
      <w:rFonts w:ascii="Times" w:eastAsia="Times New Roman" w:hAnsi="Times"/>
    </w:rPr>
  </w:style>
  <w:style w:type="paragraph" w:customStyle="1" w:styleId="CARD0">
    <w:name w:val="CARD"/>
    <w:basedOn w:val="Normal"/>
    <w:link w:val="CARDChar1"/>
    <w:qFormat/>
    <w:rsid w:val="008F341E"/>
    <w:rPr>
      <w:rFonts w:eastAsia="Times New Roman"/>
      <w:u w:val="single"/>
    </w:rPr>
  </w:style>
  <w:style w:type="character" w:customStyle="1" w:styleId="CARDChar1">
    <w:name w:val="CARD Char"/>
    <w:basedOn w:val="DefaultParagraphFont"/>
    <w:link w:val="CARD0"/>
    <w:rsid w:val="008F341E"/>
    <w:rPr>
      <w:rFonts w:eastAsia="Times New Roman"/>
      <w:u w:val="single"/>
    </w:rPr>
  </w:style>
  <w:style w:type="paragraph" w:customStyle="1" w:styleId="Normal2">
    <w:name w:val="Normal2"/>
    <w:basedOn w:val="Normal"/>
    <w:qFormat/>
    <w:rsid w:val="008F341E"/>
    <w:rPr>
      <w:rFonts w:eastAsia="Times New Roman"/>
    </w:rPr>
  </w:style>
  <w:style w:type="character" w:customStyle="1" w:styleId="Style11ptThickunderline">
    <w:name w:val="Style 11 pt Thick underline"/>
    <w:rsid w:val="008F341E"/>
    <w:rPr>
      <w:rFonts w:ascii="Times New Roman" w:hAnsi="Times New Roman"/>
      <w:sz w:val="20"/>
      <w:u w:val="single"/>
    </w:rPr>
  </w:style>
  <w:style w:type="character" w:customStyle="1" w:styleId="Style11ptBoldThickunderline">
    <w:name w:val="Style 11 pt Bold Thick underline"/>
    <w:rsid w:val="008F341E"/>
    <w:rPr>
      <w:rFonts w:ascii="Times New Roman" w:hAnsi="Times New Roman"/>
      <w:b/>
      <w:bCs/>
      <w:sz w:val="20"/>
      <w:u w:val="single"/>
    </w:rPr>
  </w:style>
  <w:style w:type="character" w:styleId="FootnoteReference">
    <w:name w:val="footnote reference"/>
    <w:unhideWhenUsed/>
    <w:rsid w:val="008F341E"/>
    <w:rPr>
      <w:vertAlign w:val="superscript"/>
    </w:rPr>
  </w:style>
  <w:style w:type="character" w:customStyle="1" w:styleId="CharChar5">
    <w:name w:val="Char Char5"/>
    <w:rsid w:val="008F341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F341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F341E"/>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8F341E"/>
    <w:rPr>
      <w:u w:val="single"/>
    </w:rPr>
  </w:style>
  <w:style w:type="character" w:customStyle="1" w:styleId="StyleUnderlineBoldIndent11ptChar">
    <w:name w:val="Style Underline + Bold Indent + 11 pt Char"/>
    <w:link w:val="StyleUnderlineBoldIndent11pt"/>
    <w:rsid w:val="008F341E"/>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8F341E"/>
    <w:rPr>
      <w:b/>
      <w:bCs/>
      <w:u w:val="single"/>
    </w:rPr>
  </w:style>
  <w:style w:type="character" w:customStyle="1" w:styleId="StyleUnderlineBoldIndent11ptBoldChar">
    <w:name w:val="Style Underline + Bold Indent + 11 pt Bold Char"/>
    <w:link w:val="StyleUnderlineBoldIndent11ptBold"/>
    <w:rsid w:val="008F341E"/>
    <w:rPr>
      <w:rFonts w:eastAsia="Times New Roman"/>
      <w:b/>
      <w:bCs/>
      <w:szCs w:val="20"/>
      <w:u w:val="single"/>
    </w:rPr>
  </w:style>
  <w:style w:type="paragraph" w:customStyle="1" w:styleId="Normal20pt">
    <w:name w:val="Normal  + 20 pt"/>
    <w:basedOn w:val="Normal"/>
    <w:uiPriority w:val="6"/>
    <w:qFormat/>
    <w:rsid w:val="008F341E"/>
    <w:rPr>
      <w:bCs/>
      <w:u w:val="single"/>
    </w:rPr>
  </w:style>
  <w:style w:type="character" w:customStyle="1" w:styleId="StyleStyle4CharTimesNewRoman11pt">
    <w:name w:val="Style Style4 Char + Times New Roman 11 pt"/>
    <w:basedOn w:val="DefaultParagraphFont"/>
    <w:rsid w:val="008F341E"/>
    <w:rPr>
      <w:rFonts w:ascii="Times New Roman" w:hAnsi="Times New Roman"/>
      <w:sz w:val="20"/>
      <w:szCs w:val="24"/>
      <w:u w:val="single"/>
      <w:lang w:val="en-US" w:eastAsia="en-US" w:bidi="ar-SA"/>
    </w:rPr>
  </w:style>
  <w:style w:type="paragraph" w:customStyle="1" w:styleId="author-name">
    <w:name w:val="author-name"/>
    <w:basedOn w:val="Normal"/>
    <w:qFormat/>
    <w:rsid w:val="008F341E"/>
    <w:pPr>
      <w:spacing w:before="100" w:beforeAutospacing="1" w:after="100" w:afterAutospacing="1"/>
    </w:pPr>
    <w:rPr>
      <w:rFonts w:eastAsia="Times New Roman"/>
    </w:rPr>
  </w:style>
  <w:style w:type="paragraph" w:customStyle="1" w:styleId="author-credentials">
    <w:name w:val="author-credentials"/>
    <w:basedOn w:val="Normal"/>
    <w:rsid w:val="008F341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F341E"/>
    <w:rPr>
      <w:rFonts w:ascii="Consolas" w:hAnsi="Consolas" w:cs="Consolas"/>
      <w:sz w:val="20"/>
      <w:szCs w:val="20"/>
    </w:rPr>
  </w:style>
  <w:style w:type="character" w:customStyle="1" w:styleId="StyleStyle4CharTimesNewRoman11ptBold">
    <w:name w:val="Style Style4 Char + Times New Roman 11 pt Bold"/>
    <w:basedOn w:val="DefaultParagraphFont"/>
    <w:rsid w:val="008F341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F341E"/>
    <w:rPr>
      <w:rFonts w:ascii="Times New Roman" w:hAnsi="Times New Roman"/>
      <w:i/>
      <w:iCs/>
      <w:sz w:val="20"/>
      <w:szCs w:val="24"/>
      <w:u w:val="single"/>
      <w:lang w:val="en-US" w:eastAsia="en-US" w:bidi="ar-SA"/>
    </w:rPr>
  </w:style>
  <w:style w:type="character" w:customStyle="1" w:styleId="headline">
    <w:name w:val="headline"/>
    <w:basedOn w:val="DefaultParagraphFont"/>
    <w:rsid w:val="008F341E"/>
  </w:style>
  <w:style w:type="character" w:customStyle="1" w:styleId="CharChar4">
    <w:name w:val="Char Char4"/>
    <w:basedOn w:val="DefaultParagraphFont"/>
    <w:rsid w:val="008F341E"/>
    <w:rPr>
      <w:rFonts w:cs="Arial"/>
      <w:b/>
      <w:bCs/>
      <w:iCs/>
      <w:szCs w:val="28"/>
      <w:lang w:val="en-US" w:eastAsia="en-US" w:bidi="ar-SA"/>
    </w:rPr>
  </w:style>
  <w:style w:type="character" w:customStyle="1" w:styleId="yshortcuts">
    <w:name w:val="yshortcuts"/>
    <w:basedOn w:val="DefaultParagraphFont"/>
    <w:rsid w:val="008F341E"/>
  </w:style>
  <w:style w:type="character" w:customStyle="1" w:styleId="HotRouteChar0">
    <w:name w:val="Hot Route Char"/>
    <w:link w:val="HotRoute"/>
    <w:rsid w:val="008F341E"/>
    <w:rPr>
      <w:rFonts w:eastAsia="Times New Roman"/>
    </w:rPr>
  </w:style>
  <w:style w:type="paragraph" w:styleId="PlainText">
    <w:name w:val="Plain Text"/>
    <w:basedOn w:val="Normal"/>
    <w:link w:val="PlainTextChar"/>
    <w:rsid w:val="008F341E"/>
    <w:rPr>
      <w:rFonts w:ascii="Courier New" w:eastAsia="Times New Roman" w:hAnsi="Courier New" w:cs="Courier New"/>
      <w:szCs w:val="20"/>
    </w:rPr>
  </w:style>
  <w:style w:type="character" w:customStyle="1" w:styleId="PlainTextChar">
    <w:name w:val="Plain Text Char"/>
    <w:basedOn w:val="DefaultParagraphFont"/>
    <w:link w:val="PlainText"/>
    <w:rsid w:val="008F341E"/>
    <w:rPr>
      <w:rFonts w:ascii="Courier New" w:eastAsia="Times New Roman" w:hAnsi="Courier New" w:cs="Courier New"/>
      <w:szCs w:val="20"/>
    </w:rPr>
  </w:style>
  <w:style w:type="character" w:customStyle="1" w:styleId="senselabelstart">
    <w:name w:val="sense_label start"/>
    <w:basedOn w:val="DefaultParagraphFont"/>
    <w:rsid w:val="008F341E"/>
  </w:style>
  <w:style w:type="character" w:customStyle="1" w:styleId="sensecontent">
    <w:name w:val="sense_content"/>
    <w:basedOn w:val="DefaultParagraphFont"/>
    <w:rsid w:val="008F341E"/>
  </w:style>
  <w:style w:type="character" w:customStyle="1" w:styleId="vi">
    <w:name w:val="vi"/>
    <w:basedOn w:val="DefaultParagraphFont"/>
    <w:rsid w:val="008F341E"/>
  </w:style>
  <w:style w:type="character" w:customStyle="1" w:styleId="italic">
    <w:name w:val="italic"/>
    <w:basedOn w:val="DefaultParagraphFont"/>
    <w:rsid w:val="008F341E"/>
  </w:style>
  <w:style w:type="paragraph" w:customStyle="1" w:styleId="Microtext0">
    <w:name w:val="Microtext"/>
    <w:basedOn w:val="Normal"/>
    <w:next w:val="Normal"/>
    <w:link w:val="MicrotextChar0"/>
    <w:qFormat/>
    <w:rsid w:val="008F341E"/>
    <w:rPr>
      <w:sz w:val="12"/>
    </w:rPr>
  </w:style>
  <w:style w:type="character" w:customStyle="1" w:styleId="MicrotextChar0">
    <w:name w:val="Microtext Char"/>
    <w:link w:val="Microtext0"/>
    <w:rsid w:val="008F341E"/>
    <w:rPr>
      <w:sz w:val="12"/>
    </w:rPr>
  </w:style>
  <w:style w:type="character" w:customStyle="1" w:styleId="st">
    <w:name w:val="st"/>
    <w:basedOn w:val="DefaultParagraphFont"/>
    <w:rsid w:val="008F341E"/>
  </w:style>
  <w:style w:type="paragraph" w:customStyle="1" w:styleId="Style6">
    <w:name w:val="Style6"/>
    <w:basedOn w:val="Normal"/>
    <w:link w:val="Style6Char"/>
    <w:autoRedefine/>
    <w:qFormat/>
    <w:rsid w:val="008F341E"/>
    <w:rPr>
      <w:b/>
    </w:rPr>
  </w:style>
  <w:style w:type="character" w:customStyle="1" w:styleId="Style6Char">
    <w:name w:val="Style6 Char"/>
    <w:basedOn w:val="DefaultParagraphFont"/>
    <w:link w:val="Style6"/>
    <w:rsid w:val="008F341E"/>
    <w:rPr>
      <w:b/>
    </w:rPr>
  </w:style>
  <w:style w:type="paragraph" w:customStyle="1" w:styleId="Style11">
    <w:name w:val="Style11"/>
    <w:basedOn w:val="Normal"/>
    <w:link w:val="Style11Char"/>
    <w:qFormat/>
    <w:rsid w:val="008F341E"/>
    <w:rPr>
      <w:rFonts w:eastAsia="Times New Roman"/>
      <w:b/>
      <w:szCs w:val="20"/>
      <w:u w:val="thick"/>
    </w:rPr>
  </w:style>
  <w:style w:type="paragraph" w:customStyle="1" w:styleId="Style12">
    <w:name w:val="Style12"/>
    <w:basedOn w:val="Normal"/>
    <w:link w:val="Style12Char"/>
    <w:qFormat/>
    <w:rsid w:val="008F341E"/>
    <w:rPr>
      <w:rFonts w:eastAsia="Times New Roman"/>
      <w:b/>
      <w:u w:val="thick"/>
    </w:rPr>
  </w:style>
  <w:style w:type="character" w:customStyle="1" w:styleId="Style11Char">
    <w:name w:val="Style11 Char"/>
    <w:basedOn w:val="DefaultParagraphFont"/>
    <w:link w:val="Style11"/>
    <w:rsid w:val="008F341E"/>
    <w:rPr>
      <w:rFonts w:eastAsia="Times New Roman"/>
      <w:b/>
      <w:szCs w:val="20"/>
      <w:u w:val="thick"/>
    </w:rPr>
  </w:style>
  <w:style w:type="character" w:customStyle="1" w:styleId="Style12Char">
    <w:name w:val="Style12 Char"/>
    <w:basedOn w:val="DefaultParagraphFont"/>
    <w:link w:val="Style12"/>
    <w:rsid w:val="008F341E"/>
    <w:rPr>
      <w:rFonts w:eastAsia="Times New Roman"/>
      <w:b/>
      <w:u w:val="thick"/>
    </w:rPr>
  </w:style>
  <w:style w:type="character" w:customStyle="1" w:styleId="caps-label">
    <w:name w:val="caps-label"/>
    <w:basedOn w:val="DefaultParagraphFont"/>
    <w:rsid w:val="008F341E"/>
  </w:style>
  <w:style w:type="character" w:customStyle="1" w:styleId="wikiexternallink">
    <w:name w:val="wikiexternallink"/>
    <w:basedOn w:val="DefaultParagraphFont"/>
    <w:rsid w:val="008F341E"/>
  </w:style>
  <w:style w:type="character" w:customStyle="1" w:styleId="wikigeneratedlinkcontent">
    <w:name w:val="wikigeneratedlinkcontent"/>
    <w:basedOn w:val="DefaultParagraphFont"/>
    <w:rsid w:val="008F341E"/>
  </w:style>
  <w:style w:type="character" w:customStyle="1" w:styleId="ShrinkChar">
    <w:name w:val="Shrink Char"/>
    <w:link w:val="Shrink"/>
    <w:locked/>
    <w:rsid w:val="008F341E"/>
    <w:rPr>
      <w:rFonts w:ascii="Garamond" w:eastAsia="Times New Roman" w:hAnsi="Garamond"/>
      <w:sz w:val="12"/>
    </w:rPr>
  </w:style>
  <w:style w:type="paragraph" w:customStyle="1" w:styleId="Shrink">
    <w:name w:val="Shrink"/>
    <w:link w:val="ShrinkChar"/>
    <w:qFormat/>
    <w:rsid w:val="008F341E"/>
    <w:pPr>
      <w:ind w:left="288" w:right="288"/>
    </w:pPr>
    <w:rPr>
      <w:rFonts w:ascii="Garamond" w:eastAsia="Times New Roman" w:hAnsi="Garamond"/>
      <w:sz w:val="12"/>
    </w:rPr>
  </w:style>
  <w:style w:type="character" w:customStyle="1" w:styleId="aqj">
    <w:name w:val="aqj"/>
    <w:basedOn w:val="DefaultParagraphFont"/>
    <w:rsid w:val="008F341E"/>
  </w:style>
  <w:style w:type="character" w:customStyle="1" w:styleId="StyleStyleBoldUnderlineIntenseEmphasisUnderlineapple-style-s">
    <w:name w:val="Style Style Bold UnderlineIntense EmphasisUnderlineapple-style-s..."/>
    <w:basedOn w:val="DefaultParagraphFont"/>
    <w:rsid w:val="008F341E"/>
    <w:rPr>
      <w:b w:val="0"/>
      <w:bCs w:val="0"/>
      <w:sz w:val="22"/>
      <w:u w:val="single"/>
      <w:bdr w:val="none" w:sz="0" w:space="0" w:color="auto"/>
    </w:rPr>
  </w:style>
  <w:style w:type="paragraph" w:customStyle="1" w:styleId="blocktitle0">
    <w:name w:val="block title"/>
    <w:basedOn w:val="Normal"/>
    <w:link w:val="blocktitleChar"/>
    <w:autoRedefine/>
    <w:qFormat/>
    <w:rsid w:val="008F341E"/>
    <w:pPr>
      <w:spacing w:after="240"/>
      <w:jc w:val="center"/>
      <w:outlineLvl w:val="0"/>
    </w:pPr>
    <w:rPr>
      <w:rFonts w:eastAsia="Calibri"/>
      <w:b/>
      <w:caps/>
      <w:sz w:val="28"/>
      <w:szCs w:val="28"/>
      <w:lang w:val="es-ES"/>
    </w:rPr>
  </w:style>
  <w:style w:type="character" w:customStyle="1" w:styleId="Boxed">
    <w:name w:val="Boxed"/>
    <w:qFormat/>
    <w:rsid w:val="008F341E"/>
    <w:rPr>
      <w:rFonts w:ascii="Times New Roman" w:hAnsi="Times New Roman"/>
      <w:sz w:val="20"/>
      <w:bdr w:val="single" w:sz="6" w:space="0" w:color="auto"/>
    </w:rPr>
  </w:style>
  <w:style w:type="character" w:customStyle="1" w:styleId="UnderlineCard">
    <w:name w:val="Underline Card"/>
    <w:uiPriority w:val="6"/>
    <w:qFormat/>
    <w:rsid w:val="008F341E"/>
    <w:rPr>
      <w:rFonts w:ascii="Arial" w:hAnsi="Arial"/>
      <w:b w:val="0"/>
      <w:bCs/>
      <w:sz w:val="20"/>
      <w:u w:val="single"/>
    </w:rPr>
  </w:style>
  <w:style w:type="character" w:customStyle="1" w:styleId="story-author">
    <w:name w:val="story-author"/>
    <w:basedOn w:val="DefaultParagraphFont"/>
    <w:rsid w:val="008F341E"/>
  </w:style>
  <w:style w:type="paragraph" w:customStyle="1" w:styleId="type">
    <w:name w:val="type"/>
    <w:basedOn w:val="Normal"/>
    <w:qFormat/>
    <w:rsid w:val="008F341E"/>
    <w:pPr>
      <w:spacing w:before="100" w:beforeAutospacing="1" w:after="100" w:afterAutospacing="1"/>
    </w:pPr>
    <w:rPr>
      <w:rFonts w:eastAsia="Times New Roman"/>
    </w:rPr>
  </w:style>
  <w:style w:type="character" w:customStyle="1" w:styleId="institution">
    <w:name w:val="institution"/>
    <w:basedOn w:val="DefaultParagraphFont"/>
    <w:rsid w:val="008F341E"/>
  </w:style>
  <w:style w:type="character" w:customStyle="1" w:styleId="abodyblack3">
    <w:name w:val="abodyblack3"/>
    <w:basedOn w:val="DefaultParagraphFont"/>
    <w:rsid w:val="008F341E"/>
  </w:style>
  <w:style w:type="paragraph" w:customStyle="1" w:styleId="UnderlineChar2CharChar">
    <w:name w:val="Underline Char2 Char Char"/>
    <w:basedOn w:val="Normal"/>
    <w:link w:val="UnderlineChar2CharCharChar"/>
    <w:qFormat/>
    <w:rsid w:val="008F341E"/>
    <w:rPr>
      <w:rFonts w:eastAsia="MS Mincho"/>
      <w:szCs w:val="20"/>
      <w:u w:val="single"/>
    </w:rPr>
  </w:style>
  <w:style w:type="character" w:customStyle="1" w:styleId="UnderlineChar2CharCharChar">
    <w:name w:val="Underline Char2 Char Char Char"/>
    <w:link w:val="UnderlineChar2CharChar"/>
    <w:rsid w:val="008F341E"/>
    <w:rPr>
      <w:rFonts w:eastAsia="MS Mincho"/>
      <w:szCs w:val="20"/>
      <w:u w:val="single"/>
    </w:rPr>
  </w:style>
  <w:style w:type="character" w:customStyle="1" w:styleId="CharacterStyle1">
    <w:name w:val="Character Style 1"/>
    <w:rsid w:val="008F341E"/>
    <w:rPr>
      <w:sz w:val="20"/>
      <w:szCs w:val="20"/>
    </w:rPr>
  </w:style>
  <w:style w:type="character" w:customStyle="1" w:styleId="FontStyle177">
    <w:name w:val="Font Style177"/>
    <w:basedOn w:val="DefaultParagraphFont"/>
    <w:uiPriority w:val="99"/>
    <w:rsid w:val="008F341E"/>
    <w:rPr>
      <w:rFonts w:ascii="Times New Roman" w:hAnsi="Times New Roman" w:cs="Times New Roman"/>
      <w:sz w:val="20"/>
      <w:szCs w:val="20"/>
    </w:rPr>
  </w:style>
  <w:style w:type="character" w:customStyle="1" w:styleId="FontStyle173">
    <w:name w:val="Font Style173"/>
    <w:basedOn w:val="DefaultParagraphFont"/>
    <w:uiPriority w:val="99"/>
    <w:rsid w:val="008F341E"/>
    <w:rPr>
      <w:rFonts w:ascii="Times New Roman" w:hAnsi="Times New Roman" w:cs="Times New Roman"/>
      <w:sz w:val="14"/>
      <w:szCs w:val="14"/>
    </w:rPr>
  </w:style>
  <w:style w:type="character" w:customStyle="1" w:styleId="FontStyle151">
    <w:name w:val="Font Style151"/>
    <w:basedOn w:val="DefaultParagraphFont"/>
    <w:uiPriority w:val="99"/>
    <w:rsid w:val="008F341E"/>
    <w:rPr>
      <w:rFonts w:ascii="Arial Narrow" w:hAnsi="Arial Narrow" w:cs="Arial Narrow"/>
      <w:b/>
      <w:bCs/>
      <w:sz w:val="12"/>
      <w:szCs w:val="12"/>
    </w:rPr>
  </w:style>
  <w:style w:type="character" w:customStyle="1" w:styleId="FontStyle156">
    <w:name w:val="Font Style156"/>
    <w:basedOn w:val="DefaultParagraphFont"/>
    <w:uiPriority w:val="99"/>
    <w:rsid w:val="008F341E"/>
    <w:rPr>
      <w:rFonts w:ascii="Arial Narrow" w:hAnsi="Arial Narrow" w:cs="Arial Narrow"/>
      <w:sz w:val="8"/>
      <w:szCs w:val="8"/>
    </w:rPr>
  </w:style>
  <w:style w:type="character" w:customStyle="1" w:styleId="FontStyle160">
    <w:name w:val="Font Style160"/>
    <w:basedOn w:val="DefaultParagraphFont"/>
    <w:uiPriority w:val="99"/>
    <w:rsid w:val="008F341E"/>
    <w:rPr>
      <w:rFonts w:ascii="Times New Roman" w:hAnsi="Times New Roman" w:cs="Times New Roman"/>
      <w:b/>
      <w:bCs/>
      <w:sz w:val="20"/>
      <w:szCs w:val="20"/>
    </w:rPr>
  </w:style>
  <w:style w:type="character" w:customStyle="1" w:styleId="FontStyle178">
    <w:name w:val="Font Style178"/>
    <w:basedOn w:val="DefaultParagraphFont"/>
    <w:uiPriority w:val="99"/>
    <w:rsid w:val="008F341E"/>
    <w:rPr>
      <w:rFonts w:ascii="Times New Roman" w:hAnsi="Times New Roman" w:cs="Times New Roman"/>
      <w:sz w:val="18"/>
      <w:szCs w:val="18"/>
    </w:rPr>
  </w:style>
  <w:style w:type="paragraph" w:customStyle="1" w:styleId="Style14">
    <w:name w:val="Style14"/>
    <w:basedOn w:val="Normal"/>
    <w:uiPriority w:val="99"/>
    <w:qFormat/>
    <w:rsid w:val="008F341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F341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F341E"/>
    <w:rPr>
      <w:rFonts w:ascii="Times New Roman" w:hAnsi="Times New Roman" w:cs="Times New Roman"/>
      <w:sz w:val="12"/>
      <w:szCs w:val="12"/>
    </w:rPr>
  </w:style>
  <w:style w:type="paragraph" w:customStyle="1" w:styleId="Style9">
    <w:name w:val="Style9"/>
    <w:basedOn w:val="Normal"/>
    <w:uiPriority w:val="99"/>
    <w:qFormat/>
    <w:rsid w:val="008F341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F341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F341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F341E"/>
    <w:rPr>
      <w:rFonts w:ascii="Times New Roman" w:hAnsi="Times New Roman" w:cs="Times New Roman"/>
      <w:sz w:val="16"/>
      <w:szCs w:val="16"/>
    </w:rPr>
  </w:style>
  <w:style w:type="character" w:customStyle="1" w:styleId="f">
    <w:name w:val="f"/>
    <w:basedOn w:val="DefaultParagraphFont"/>
    <w:rsid w:val="008F341E"/>
  </w:style>
  <w:style w:type="character" w:customStyle="1" w:styleId="TagsChar2">
    <w:name w:val="Tags Char2"/>
    <w:rsid w:val="008F341E"/>
    <w:rPr>
      <w:b/>
      <w:sz w:val="24"/>
    </w:rPr>
  </w:style>
  <w:style w:type="paragraph" w:customStyle="1" w:styleId="CardsFont6ptChar">
    <w:name w:val="Cards + Font: 6 pt Char"/>
    <w:basedOn w:val="Normal"/>
    <w:link w:val="CardsFont6ptCharChar"/>
    <w:qFormat/>
    <w:rsid w:val="008F341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F341E"/>
    <w:rPr>
      <w:rFonts w:eastAsia="Times New Roman"/>
      <w:sz w:val="12"/>
    </w:rPr>
  </w:style>
  <w:style w:type="character" w:customStyle="1" w:styleId="FontStyle172">
    <w:name w:val="Font Style172"/>
    <w:basedOn w:val="DefaultParagraphFont"/>
    <w:uiPriority w:val="99"/>
    <w:rsid w:val="008F341E"/>
    <w:rPr>
      <w:rFonts w:ascii="Times New Roman" w:hAnsi="Times New Roman" w:cs="Times New Roman"/>
      <w:b/>
      <w:bCs/>
      <w:sz w:val="16"/>
      <w:szCs w:val="16"/>
    </w:rPr>
  </w:style>
  <w:style w:type="paragraph" w:customStyle="1" w:styleId="Style18">
    <w:name w:val="Style18"/>
    <w:basedOn w:val="Normal"/>
    <w:uiPriority w:val="99"/>
    <w:qFormat/>
    <w:rsid w:val="008F341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F341E"/>
    <w:rPr>
      <w:rFonts w:ascii="Times New Roman" w:hAnsi="Times New Roman" w:cs="Times New Roman"/>
      <w:i/>
      <w:iCs/>
      <w:sz w:val="16"/>
      <w:szCs w:val="16"/>
    </w:rPr>
  </w:style>
  <w:style w:type="character" w:customStyle="1" w:styleId="FontStyle162">
    <w:name w:val="Font Style162"/>
    <w:basedOn w:val="DefaultParagraphFont"/>
    <w:uiPriority w:val="99"/>
    <w:rsid w:val="008F341E"/>
    <w:rPr>
      <w:rFonts w:ascii="Times New Roman" w:hAnsi="Times New Roman" w:cs="Times New Roman"/>
      <w:b/>
      <w:bCs/>
      <w:sz w:val="18"/>
      <w:szCs w:val="18"/>
    </w:rPr>
  </w:style>
  <w:style w:type="character" w:customStyle="1" w:styleId="FontStyle167">
    <w:name w:val="Font Style167"/>
    <w:basedOn w:val="DefaultParagraphFont"/>
    <w:uiPriority w:val="99"/>
    <w:rsid w:val="008F341E"/>
    <w:rPr>
      <w:rFonts w:ascii="Times New Roman" w:hAnsi="Times New Roman" w:cs="Times New Roman"/>
      <w:sz w:val="10"/>
      <w:szCs w:val="10"/>
    </w:rPr>
  </w:style>
  <w:style w:type="character" w:customStyle="1" w:styleId="FontStyle174">
    <w:name w:val="Font Style174"/>
    <w:basedOn w:val="DefaultParagraphFont"/>
    <w:uiPriority w:val="99"/>
    <w:rsid w:val="008F341E"/>
    <w:rPr>
      <w:rFonts w:ascii="Arial Narrow" w:hAnsi="Arial Narrow" w:cs="Arial Narrow"/>
      <w:b/>
      <w:bCs/>
      <w:sz w:val="18"/>
      <w:szCs w:val="18"/>
    </w:rPr>
  </w:style>
  <w:style w:type="paragraph" w:customStyle="1" w:styleId="Style47">
    <w:name w:val="Style47"/>
    <w:basedOn w:val="Normal"/>
    <w:uiPriority w:val="99"/>
    <w:qFormat/>
    <w:rsid w:val="008F341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F341E"/>
    <w:rPr>
      <w:rFonts w:ascii="Times New Roman" w:hAnsi="Times New Roman" w:cs="Times New Roman"/>
      <w:sz w:val="12"/>
      <w:szCs w:val="12"/>
    </w:rPr>
  </w:style>
  <w:style w:type="paragraph" w:customStyle="1" w:styleId="Style24">
    <w:name w:val="Style24"/>
    <w:basedOn w:val="Normal"/>
    <w:uiPriority w:val="99"/>
    <w:qFormat/>
    <w:rsid w:val="008F341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F341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F341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F341E"/>
    <w:rPr>
      <w:rFonts w:ascii="Times New Roman" w:hAnsi="Times New Roman" w:cs="Times New Roman"/>
      <w:b/>
      <w:bCs/>
      <w:sz w:val="18"/>
      <w:szCs w:val="18"/>
    </w:rPr>
  </w:style>
  <w:style w:type="paragraph" w:customStyle="1" w:styleId="Style21">
    <w:name w:val="Style21"/>
    <w:basedOn w:val="Normal"/>
    <w:uiPriority w:val="99"/>
    <w:qFormat/>
    <w:rsid w:val="008F341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F341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F341E"/>
    <w:rPr>
      <w:rFonts w:ascii="Calibri" w:hAnsi="Calibri"/>
      <w:sz w:val="20"/>
      <w:szCs w:val="20"/>
    </w:rPr>
  </w:style>
  <w:style w:type="paragraph" w:customStyle="1" w:styleId="Standard">
    <w:name w:val="Standard"/>
    <w:qFormat/>
    <w:rsid w:val="008F341E"/>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F341E"/>
    <w:rPr>
      <w:color w:val="000000"/>
      <w:sz w:val="32"/>
      <w:szCs w:val="32"/>
    </w:rPr>
  </w:style>
  <w:style w:type="paragraph" w:customStyle="1" w:styleId="Cardnon-underlined">
    <w:name w:val="Card non-underlined"/>
    <w:basedOn w:val="Normal"/>
    <w:link w:val="Cardnon-underlinedChar"/>
    <w:autoRedefine/>
    <w:uiPriority w:val="99"/>
    <w:qFormat/>
    <w:rsid w:val="008F341E"/>
    <w:rPr>
      <w:rFonts w:eastAsia="Times New Roman"/>
      <w:szCs w:val="20"/>
    </w:rPr>
  </w:style>
  <w:style w:type="character" w:customStyle="1" w:styleId="Cardnon-underlinedChar">
    <w:name w:val="Card non-underlined Char"/>
    <w:basedOn w:val="DefaultParagraphFont"/>
    <w:link w:val="Cardnon-underlined"/>
    <w:uiPriority w:val="99"/>
    <w:rsid w:val="008F341E"/>
    <w:rPr>
      <w:rFonts w:eastAsia="Times New Roman"/>
      <w:szCs w:val="20"/>
    </w:rPr>
  </w:style>
  <w:style w:type="numbering" w:customStyle="1" w:styleId="NoList1">
    <w:name w:val="No List1"/>
    <w:next w:val="NoList"/>
    <w:semiHidden/>
    <w:unhideWhenUsed/>
    <w:rsid w:val="008F341E"/>
  </w:style>
  <w:style w:type="character" w:customStyle="1" w:styleId="TitleChar2">
    <w:name w:val="Title Char2"/>
    <w:basedOn w:val="DefaultParagraphFont"/>
    <w:uiPriority w:val="10"/>
    <w:qFormat/>
    <w:locked/>
    <w:rsid w:val="008F341E"/>
    <w:rPr>
      <w:b/>
      <w:bCs/>
      <w:u w:val="single"/>
    </w:rPr>
  </w:style>
  <w:style w:type="paragraph" w:styleId="TOC3">
    <w:name w:val="toc 3"/>
    <w:basedOn w:val="Normal"/>
    <w:next w:val="Normal"/>
    <w:autoRedefine/>
    <w:rsid w:val="008F341E"/>
    <w:pPr>
      <w:ind w:left="400"/>
    </w:pPr>
    <w:rPr>
      <w:rFonts w:eastAsia="Times New Roman"/>
      <w:szCs w:val="20"/>
    </w:rPr>
  </w:style>
  <w:style w:type="paragraph" w:styleId="TOC4">
    <w:name w:val="toc 4"/>
    <w:basedOn w:val="Normal"/>
    <w:next w:val="Normal"/>
    <w:autoRedefine/>
    <w:rsid w:val="008F341E"/>
    <w:pPr>
      <w:ind w:left="600"/>
    </w:pPr>
    <w:rPr>
      <w:rFonts w:eastAsia="Times New Roman"/>
      <w:szCs w:val="20"/>
    </w:rPr>
  </w:style>
  <w:style w:type="paragraph" w:styleId="TOC5">
    <w:name w:val="toc 5"/>
    <w:basedOn w:val="Normal"/>
    <w:next w:val="Normal"/>
    <w:autoRedefine/>
    <w:rsid w:val="008F341E"/>
    <w:pPr>
      <w:ind w:left="800"/>
    </w:pPr>
    <w:rPr>
      <w:rFonts w:eastAsia="Times New Roman"/>
      <w:szCs w:val="20"/>
    </w:rPr>
  </w:style>
  <w:style w:type="paragraph" w:styleId="TOC6">
    <w:name w:val="toc 6"/>
    <w:basedOn w:val="Normal"/>
    <w:next w:val="Normal"/>
    <w:autoRedefine/>
    <w:rsid w:val="008F341E"/>
    <w:pPr>
      <w:ind w:left="1000"/>
    </w:pPr>
    <w:rPr>
      <w:rFonts w:eastAsia="Times New Roman"/>
      <w:szCs w:val="20"/>
    </w:rPr>
  </w:style>
  <w:style w:type="paragraph" w:styleId="TOC7">
    <w:name w:val="toc 7"/>
    <w:basedOn w:val="Normal"/>
    <w:next w:val="Normal"/>
    <w:autoRedefine/>
    <w:rsid w:val="008F341E"/>
    <w:pPr>
      <w:ind w:left="1200"/>
    </w:pPr>
    <w:rPr>
      <w:rFonts w:eastAsia="Times New Roman"/>
      <w:szCs w:val="20"/>
    </w:rPr>
  </w:style>
  <w:style w:type="paragraph" w:styleId="TOC8">
    <w:name w:val="toc 8"/>
    <w:basedOn w:val="Normal"/>
    <w:next w:val="Normal"/>
    <w:autoRedefine/>
    <w:rsid w:val="008F341E"/>
    <w:pPr>
      <w:ind w:left="1400"/>
    </w:pPr>
    <w:rPr>
      <w:rFonts w:eastAsia="Times New Roman"/>
      <w:szCs w:val="20"/>
    </w:rPr>
  </w:style>
  <w:style w:type="character" w:customStyle="1" w:styleId="allocatoragentsleft">
    <w:name w:val="al_locatoragentsleft"/>
    <w:basedOn w:val="DefaultParagraphFont"/>
    <w:rsid w:val="008F341E"/>
  </w:style>
  <w:style w:type="character" w:styleId="HTMLTypewriter">
    <w:name w:val="HTML Typewriter"/>
    <w:basedOn w:val="DefaultParagraphFont"/>
    <w:unhideWhenUsed/>
    <w:rsid w:val="008F341E"/>
    <w:rPr>
      <w:rFonts w:ascii="Courier New" w:eastAsia="Times New Roman" w:hAnsi="Courier New" w:cs="Courier New"/>
      <w:sz w:val="20"/>
      <w:szCs w:val="20"/>
    </w:rPr>
  </w:style>
  <w:style w:type="character" w:customStyle="1" w:styleId="caps">
    <w:name w:val="caps"/>
    <w:basedOn w:val="DefaultParagraphFont"/>
    <w:rsid w:val="008F341E"/>
  </w:style>
  <w:style w:type="character" w:customStyle="1" w:styleId="UnderlinesCharChar">
    <w:name w:val="Underlines Char Char"/>
    <w:basedOn w:val="DefaultParagraphFont"/>
    <w:rsid w:val="008F341E"/>
    <w:rPr>
      <w:rFonts w:cs="Arial"/>
      <w:b/>
      <w:bCs/>
      <w:noProof w:val="0"/>
      <w:sz w:val="22"/>
      <w:szCs w:val="26"/>
      <w:u w:val="single"/>
      <w:lang w:val="en-US" w:eastAsia="en-US" w:bidi="ar-SA"/>
    </w:rPr>
  </w:style>
  <w:style w:type="paragraph" w:customStyle="1" w:styleId="Carding">
    <w:name w:val="Carding"/>
    <w:basedOn w:val="Normal"/>
    <w:uiPriority w:val="99"/>
    <w:qFormat/>
    <w:rsid w:val="008F341E"/>
    <w:rPr>
      <w:rFonts w:eastAsia="Times New Roman"/>
      <w:sz w:val="18"/>
    </w:rPr>
  </w:style>
  <w:style w:type="character" w:customStyle="1" w:styleId="aunderline">
    <w:name w:val="aunderline"/>
    <w:basedOn w:val="DefaultParagraphFont"/>
    <w:rsid w:val="008F341E"/>
    <w:rPr>
      <w:rFonts w:ascii="Times New Roman" w:hAnsi="Times New Roman"/>
      <w:sz w:val="20"/>
      <w:szCs w:val="24"/>
      <w:u w:val="thick"/>
    </w:rPr>
  </w:style>
  <w:style w:type="character" w:customStyle="1" w:styleId="tagChar1">
    <w:name w:val="tag Char1"/>
    <w:basedOn w:val="DefaultParagraphFont"/>
    <w:rsid w:val="008F341E"/>
    <w:rPr>
      <w:b/>
      <w:noProof w:val="0"/>
      <w:sz w:val="24"/>
      <w:lang w:val="en-US" w:eastAsia="en-US" w:bidi="ar-SA"/>
    </w:rPr>
  </w:style>
  <w:style w:type="character" w:customStyle="1" w:styleId="tagChar2">
    <w:name w:val="tag Char2"/>
    <w:basedOn w:val="DefaultParagraphFont"/>
    <w:qFormat/>
    <w:rsid w:val="008F341E"/>
    <w:rPr>
      <w:b/>
      <w:noProof w:val="0"/>
      <w:sz w:val="24"/>
      <w:lang w:val="en-US" w:eastAsia="en-US" w:bidi="ar-SA"/>
    </w:rPr>
  </w:style>
  <w:style w:type="character" w:customStyle="1" w:styleId="Taggin-New">
    <w:name w:val="Taggin - New"/>
    <w:basedOn w:val="DefaultParagraphFont"/>
    <w:rsid w:val="008F341E"/>
    <w:rPr>
      <w:rFonts w:ascii="Arial Narrow" w:hAnsi="Arial Narrow"/>
      <w:b/>
      <w:sz w:val="22"/>
    </w:rPr>
  </w:style>
  <w:style w:type="character" w:customStyle="1" w:styleId="Boxing-New">
    <w:name w:val="Boxing - New"/>
    <w:basedOn w:val="DefaultParagraphFont"/>
    <w:rsid w:val="008F341E"/>
    <w:rPr>
      <w:rFonts w:ascii="Arial Narrow" w:hAnsi="Arial Narrow"/>
      <w:sz w:val="16"/>
      <w:u w:val="none"/>
      <w:bdr w:val="single" w:sz="4" w:space="0" w:color="auto"/>
    </w:rPr>
  </w:style>
  <w:style w:type="character" w:customStyle="1" w:styleId="ilad">
    <w:name w:val="il_ad"/>
    <w:rsid w:val="008F341E"/>
  </w:style>
  <w:style w:type="paragraph" w:customStyle="1" w:styleId="CardsHighlighted">
    <w:name w:val="Cards Highlighted"/>
    <w:next w:val="Normal"/>
    <w:link w:val="CardsHighlightedChar"/>
    <w:qFormat/>
    <w:rsid w:val="008F341E"/>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F341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F341E"/>
    <w:rPr>
      <w:rFonts w:ascii="Garamond" w:hAnsi="Garamond"/>
      <w:sz w:val="22"/>
      <w:szCs w:val="24"/>
      <w:u w:val="single"/>
      <w:lang w:val="en-US" w:eastAsia="en-US" w:bidi="ar-SA"/>
    </w:rPr>
  </w:style>
  <w:style w:type="paragraph" w:customStyle="1" w:styleId="Style2">
    <w:name w:val="Style2"/>
    <w:basedOn w:val="Heading4"/>
    <w:qFormat/>
    <w:rsid w:val="008F341E"/>
    <w:pPr>
      <w:spacing w:before="0"/>
    </w:pPr>
    <w:rPr>
      <w:rFonts w:eastAsia="Times New Roman" w:cs="Times New Roman"/>
      <w:iCs/>
      <w:caps/>
      <w:szCs w:val="20"/>
    </w:rPr>
  </w:style>
  <w:style w:type="character" w:customStyle="1" w:styleId="pagetitle">
    <w:name w:val="pagetitle"/>
    <w:basedOn w:val="DefaultParagraphFont"/>
    <w:rsid w:val="008F341E"/>
  </w:style>
  <w:style w:type="paragraph" w:customStyle="1" w:styleId="text">
    <w:name w:val="text"/>
    <w:basedOn w:val="Normal"/>
    <w:uiPriority w:val="99"/>
    <w:qFormat/>
    <w:rsid w:val="008F341E"/>
    <w:pPr>
      <w:spacing w:before="100" w:beforeAutospacing="1" w:after="100" w:afterAutospacing="1"/>
    </w:pPr>
    <w:rPr>
      <w:rFonts w:eastAsia="Times New Roman"/>
    </w:rPr>
  </w:style>
  <w:style w:type="character" w:customStyle="1" w:styleId="StyleUnderlineCharChar9ptBold1">
    <w:name w:val="Style Underline Char Char + 9 pt Bold1"/>
    <w:rsid w:val="008F341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F341E"/>
    <w:rPr>
      <w:rFonts w:ascii="Times New Roman" w:hAnsi="Times New Roman"/>
      <w:sz w:val="20"/>
      <w:szCs w:val="24"/>
      <w:u w:val="single"/>
      <w:lang w:val="en-US" w:eastAsia="en-US" w:bidi="ar-SA"/>
    </w:rPr>
  </w:style>
  <w:style w:type="character" w:customStyle="1" w:styleId="Style9ptBoldUnderline">
    <w:name w:val="Style 9 pt Bold Underline"/>
    <w:rsid w:val="008F341E"/>
    <w:rPr>
      <w:b/>
      <w:bCs/>
      <w:sz w:val="20"/>
      <w:u w:val="single"/>
    </w:rPr>
  </w:style>
  <w:style w:type="paragraph" w:customStyle="1" w:styleId="StyleUnderline9pt0">
    <w:name w:val="Style Underline + 9 pt"/>
    <w:link w:val="StyleUnderline9ptChar"/>
    <w:qFormat/>
    <w:rsid w:val="008F341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F341E"/>
    <w:rPr>
      <w:rFonts w:ascii="Arial" w:eastAsia="Times New Roman" w:hAnsi="Arial" w:cs="Times New Roman"/>
      <w:szCs w:val="20"/>
      <w:u w:val="single"/>
    </w:rPr>
  </w:style>
  <w:style w:type="character" w:customStyle="1" w:styleId="StyleUnderlineChar1Bold">
    <w:name w:val="Style Underline Char1 + Bold"/>
    <w:rsid w:val="008F341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F341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8F341E"/>
    <w:rPr>
      <w:rFonts w:ascii="Calibri" w:hAnsi="Calibri" w:cs="Calibri"/>
      <w:kern w:val="32"/>
      <w:szCs w:val="20"/>
      <w:u w:val="single"/>
      <w:lang w:eastAsia="ar-SA"/>
    </w:rPr>
  </w:style>
  <w:style w:type="character" w:customStyle="1" w:styleId="TagsCharCharChar">
    <w:name w:val="Tags Char Char Char"/>
    <w:basedOn w:val="DefaultParagraphFont"/>
    <w:rsid w:val="008F341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F341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F341E"/>
    <w:rPr>
      <w:color w:val="000000"/>
      <w:sz w:val="20"/>
      <w:u w:val="single"/>
    </w:rPr>
  </w:style>
  <w:style w:type="character" w:customStyle="1" w:styleId="Style11ptBlack">
    <w:name w:val="Style 11 pt Black"/>
    <w:basedOn w:val="DefaultParagraphFont"/>
    <w:rsid w:val="008F341E"/>
    <w:rPr>
      <w:color w:val="000000"/>
      <w:sz w:val="20"/>
    </w:rPr>
  </w:style>
  <w:style w:type="character" w:customStyle="1" w:styleId="StyleUnderlineCharTimesBold">
    <w:name w:val="Style Underline Char + Times Bold"/>
    <w:basedOn w:val="DefaultParagraphFont"/>
    <w:rsid w:val="008F341E"/>
    <w:rPr>
      <w:rFonts w:ascii="Times" w:hAnsi="Times"/>
      <w:b w:val="0"/>
      <w:bCs/>
      <w:sz w:val="20"/>
      <w:u w:val="single"/>
    </w:rPr>
  </w:style>
  <w:style w:type="character" w:customStyle="1" w:styleId="blubigktbiz">
    <w:name w:val="blubigktbiz"/>
    <w:rsid w:val="008F341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F341E"/>
  </w:style>
  <w:style w:type="character" w:customStyle="1" w:styleId="StyleevidencetextBorderSinglesolidlineAuto05ptLChar">
    <w:name w:val="Style evidence text + Border: : (Single solid line Auto  0.5 pt L... Char"/>
    <w:link w:val="StyleevidencetextBorderSinglesolidlineAuto05ptL"/>
    <w:rsid w:val="008F341E"/>
    <w:rPr>
      <w:color w:val="000000"/>
      <w:lang w:val="x-none" w:eastAsia="x-none"/>
    </w:rPr>
  </w:style>
  <w:style w:type="character" w:customStyle="1" w:styleId="Style4CharChar">
    <w:name w:val="Style4 Char Char"/>
    <w:basedOn w:val="DefaultParagraphFont"/>
    <w:rsid w:val="008F341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F341E"/>
    <w:rPr>
      <w:rFonts w:ascii="Times New Roman" w:hAnsi="Times New Roman" w:cs="Times New Roman"/>
      <w:sz w:val="16"/>
      <w:szCs w:val="16"/>
    </w:rPr>
  </w:style>
  <w:style w:type="character" w:customStyle="1" w:styleId="StyleEmphasisArial12ptBold">
    <w:name w:val="Style Emphasis + Arial 12 pt Bold"/>
    <w:rsid w:val="008F341E"/>
    <w:rPr>
      <w:rFonts w:ascii="Arial" w:hAnsi="Arial"/>
      <w:b/>
      <w:bCs/>
      <w:i/>
      <w:iCs/>
      <w:sz w:val="24"/>
    </w:rPr>
  </w:style>
  <w:style w:type="character" w:customStyle="1" w:styleId="super">
    <w:name w:val="super"/>
    <w:rsid w:val="008F341E"/>
  </w:style>
  <w:style w:type="character" w:customStyle="1" w:styleId="text30">
    <w:name w:val="text30"/>
    <w:rsid w:val="008F341E"/>
  </w:style>
  <w:style w:type="character" w:customStyle="1" w:styleId="uppercase">
    <w:name w:val="uppercase"/>
    <w:rsid w:val="008F341E"/>
  </w:style>
  <w:style w:type="character" w:customStyle="1" w:styleId="bodytext0">
    <w:name w:val="bodytext"/>
    <w:rsid w:val="008F341E"/>
  </w:style>
  <w:style w:type="character" w:customStyle="1" w:styleId="entry-title">
    <w:name w:val="entry-title"/>
    <w:rsid w:val="008F341E"/>
  </w:style>
  <w:style w:type="character" w:customStyle="1" w:styleId="BodyTextIndentChar1">
    <w:name w:val="Body Text Indent Char1"/>
    <w:basedOn w:val="DefaultParagraphFont"/>
    <w:uiPriority w:val="99"/>
    <w:semiHidden/>
    <w:rsid w:val="008F341E"/>
    <w:rPr>
      <w:rFonts w:ascii="Times New Roman" w:hAnsi="Times New Roman" w:cs="Times New Roman"/>
      <w:sz w:val="20"/>
    </w:rPr>
  </w:style>
  <w:style w:type="character" w:customStyle="1" w:styleId="Style6pt">
    <w:name w:val="Style 6 pt"/>
    <w:basedOn w:val="DefaultParagraphFont"/>
    <w:qFormat/>
    <w:rsid w:val="008F341E"/>
    <w:rPr>
      <w:sz w:val="12"/>
    </w:rPr>
  </w:style>
  <w:style w:type="character" w:customStyle="1" w:styleId="CiteCharCharCharCharCharChar">
    <w:name w:val="Cite Char Char Char Char Char Char"/>
    <w:basedOn w:val="DefaultParagraphFont"/>
    <w:rsid w:val="008F341E"/>
    <w:rPr>
      <w:b/>
      <w:noProof w:val="0"/>
      <w:sz w:val="22"/>
      <w:szCs w:val="24"/>
      <w:u w:val="single"/>
      <w:lang w:val="en-US" w:eastAsia="en-US" w:bidi="ar-SA"/>
    </w:rPr>
  </w:style>
  <w:style w:type="character" w:customStyle="1" w:styleId="mainbody1">
    <w:name w:val="mainbody1"/>
    <w:basedOn w:val="DefaultParagraphFont"/>
    <w:rsid w:val="008F341E"/>
    <w:rPr>
      <w:rFonts w:ascii="Verdana" w:hAnsi="Verdana" w:hint="default"/>
      <w:color w:val="000000"/>
      <w:sz w:val="22"/>
      <w:szCs w:val="22"/>
    </w:rPr>
  </w:style>
  <w:style w:type="character" w:customStyle="1" w:styleId="ssl4">
    <w:name w:val="ss_l4"/>
    <w:basedOn w:val="DefaultParagraphFont"/>
    <w:rsid w:val="008F341E"/>
  </w:style>
  <w:style w:type="paragraph" w:customStyle="1" w:styleId="StyleNormalWeb11ptUnderline">
    <w:name w:val="Style Normal (Web) + 11 pt Underline"/>
    <w:basedOn w:val="NormalWeb"/>
    <w:link w:val="StyleNormalWeb11ptUnderlineChar"/>
    <w:qFormat/>
    <w:rsid w:val="008F341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F341E"/>
    <w:rPr>
      <w:rFonts w:eastAsia="Calibri"/>
      <w:u w:val="single"/>
    </w:rPr>
  </w:style>
  <w:style w:type="character" w:customStyle="1" w:styleId="cit-first-element">
    <w:name w:val="cit-first-element"/>
    <w:basedOn w:val="DefaultParagraphFont"/>
    <w:rsid w:val="008F341E"/>
  </w:style>
  <w:style w:type="character" w:customStyle="1" w:styleId="title1">
    <w:name w:val="title1"/>
    <w:basedOn w:val="DefaultParagraphFont"/>
    <w:rsid w:val="008F341E"/>
  </w:style>
  <w:style w:type="character" w:customStyle="1" w:styleId="StyleThickunderline1">
    <w:name w:val="Style Thick underline1"/>
    <w:basedOn w:val="DefaultParagraphFont"/>
    <w:rsid w:val="008F341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F341E"/>
    <w:rPr>
      <w:rFonts w:ascii="Georgia" w:hAnsi="Georgia"/>
    </w:rPr>
  </w:style>
  <w:style w:type="character" w:customStyle="1" w:styleId="FooterChar1">
    <w:name w:val="Footer Char1"/>
    <w:basedOn w:val="DefaultParagraphFont"/>
    <w:uiPriority w:val="99"/>
    <w:semiHidden/>
    <w:rsid w:val="008F341E"/>
    <w:rPr>
      <w:rFonts w:ascii="Georgia" w:hAnsi="Georgia"/>
    </w:rPr>
  </w:style>
  <w:style w:type="character" w:customStyle="1" w:styleId="AnalyticChar">
    <w:name w:val="Analytic Char"/>
    <w:basedOn w:val="DefaultParagraphFont"/>
    <w:link w:val="Analytic"/>
    <w:rsid w:val="008F341E"/>
    <w:rPr>
      <w:b/>
      <w:sz w:val="24"/>
    </w:rPr>
  </w:style>
  <w:style w:type="character" w:customStyle="1" w:styleId="UnderlineBold0">
    <w:name w:val="Underline Bold"/>
    <w:uiPriority w:val="6"/>
    <w:qFormat/>
    <w:rsid w:val="008F341E"/>
    <w:rPr>
      <w:b/>
      <w:sz w:val="20"/>
      <w:u w:val="single"/>
    </w:rPr>
  </w:style>
  <w:style w:type="paragraph" w:customStyle="1" w:styleId="Underline20">
    <w:name w:val="Underline2"/>
    <w:basedOn w:val="Normal"/>
    <w:link w:val="Underline2Char"/>
    <w:autoRedefine/>
    <w:uiPriority w:val="4"/>
    <w:qFormat/>
    <w:rsid w:val="008F341E"/>
    <w:rPr>
      <w:b/>
      <w:u w:val="single"/>
    </w:rPr>
  </w:style>
  <w:style w:type="character" w:customStyle="1" w:styleId="Underline2Char">
    <w:name w:val="Underline2 Char"/>
    <w:basedOn w:val="DefaultParagraphFont"/>
    <w:link w:val="Underline20"/>
    <w:uiPriority w:val="4"/>
    <w:rsid w:val="008F341E"/>
    <w:rPr>
      <w:b/>
      <w:u w:val="single"/>
    </w:rPr>
  </w:style>
  <w:style w:type="character" w:customStyle="1" w:styleId="NormalTextChar">
    <w:name w:val="Normal Text Char"/>
    <w:link w:val="NormalText"/>
    <w:rsid w:val="008F341E"/>
    <w:rPr>
      <w:rFonts w:eastAsia="Times New Roman"/>
      <w:szCs w:val="26"/>
    </w:rPr>
  </w:style>
  <w:style w:type="paragraph" w:customStyle="1" w:styleId="TableParagraph">
    <w:name w:val="Table Paragraph"/>
    <w:basedOn w:val="Normal"/>
    <w:uiPriority w:val="1"/>
    <w:qFormat/>
    <w:rsid w:val="008F341E"/>
    <w:pPr>
      <w:widowControl w:val="0"/>
    </w:pPr>
  </w:style>
  <w:style w:type="character" w:customStyle="1" w:styleId="UnderlineChar0">
    <w:name w:val="UnderlineChar"/>
    <w:rsid w:val="008F341E"/>
    <w:rPr>
      <w:sz w:val="24"/>
      <w:u w:val="single"/>
      <w:shd w:val="clear" w:color="auto" w:fill="auto"/>
    </w:rPr>
  </w:style>
  <w:style w:type="character" w:customStyle="1" w:styleId="foreground">
    <w:name w:val="foreground"/>
    <w:basedOn w:val="DefaultParagraphFont"/>
    <w:rsid w:val="008F341E"/>
  </w:style>
  <w:style w:type="paragraph" w:customStyle="1" w:styleId="StyleCircled11pt">
    <w:name w:val="Style Circled + 11 pt"/>
    <w:basedOn w:val="Normal"/>
    <w:link w:val="StyleCircled11ptChar"/>
    <w:qFormat/>
    <w:rsid w:val="008F341E"/>
    <w:rPr>
      <w:rFonts w:eastAsia="Times New Roman"/>
      <w:b/>
      <w:bCs/>
      <w:sz w:val="20"/>
      <w:u w:val="single"/>
    </w:rPr>
  </w:style>
  <w:style w:type="character" w:customStyle="1" w:styleId="StyleCircled11ptChar">
    <w:name w:val="Style Circled + 11 pt Char"/>
    <w:link w:val="StyleCircled11pt"/>
    <w:rsid w:val="008F341E"/>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8F341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F341E"/>
    <w:rPr>
      <w:rFonts w:ascii="Times" w:eastAsia="Times New Roman" w:hAnsi="Times"/>
      <w:sz w:val="20"/>
      <w:szCs w:val="28"/>
      <w:u w:val="single"/>
    </w:rPr>
  </w:style>
  <w:style w:type="paragraph" w:customStyle="1" w:styleId="cite20">
    <w:name w:val="cite2"/>
    <w:basedOn w:val="Normal"/>
    <w:uiPriority w:val="99"/>
    <w:qFormat/>
    <w:rsid w:val="008F341E"/>
    <w:rPr>
      <w:rFonts w:eastAsia="Times New Roman"/>
      <w:color w:val="000000"/>
      <w:sz w:val="20"/>
      <w:szCs w:val="20"/>
    </w:rPr>
  </w:style>
  <w:style w:type="character" w:customStyle="1" w:styleId="postby">
    <w:name w:val="post_by"/>
    <w:basedOn w:val="DefaultParagraphFont"/>
    <w:rsid w:val="008F341E"/>
  </w:style>
  <w:style w:type="character" w:customStyle="1" w:styleId="Style11ptBorderSinglesolidlineAuto05ptLinewidth">
    <w:name w:val="Style 11 pt Border: : (Single solid line Auto  0.5 pt Line width)"/>
    <w:rsid w:val="008F341E"/>
    <w:rPr>
      <w:sz w:val="20"/>
      <w:bdr w:val="single" w:sz="4" w:space="0" w:color="auto" w:frame="1"/>
    </w:rPr>
  </w:style>
  <w:style w:type="character" w:customStyle="1" w:styleId="StyleUnderlineChar9ptBorderSinglesolidlineAuto0">
    <w:name w:val="Style Underline Char + 9 pt Border: : (Single solid line Auto  0..."/>
    <w:rsid w:val="008F341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F341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F341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F341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F341E"/>
    <w:rPr>
      <w:sz w:val="20"/>
      <w:szCs w:val="24"/>
      <w:u w:val="single"/>
      <w:bdr w:val="single" w:sz="4" w:space="0" w:color="auto"/>
      <w:lang w:val="en-US" w:eastAsia="en-US" w:bidi="ar-SA"/>
    </w:rPr>
  </w:style>
  <w:style w:type="character" w:customStyle="1" w:styleId="StyleLatinGaramondUnderline">
    <w:name w:val="Style (Latin) Garamond Underline"/>
    <w:rsid w:val="008F341E"/>
    <w:rPr>
      <w:rFonts w:ascii="Times New Roman" w:hAnsi="Times New Roman"/>
      <w:sz w:val="20"/>
      <w:u w:val="single"/>
    </w:rPr>
  </w:style>
  <w:style w:type="character" w:customStyle="1" w:styleId="StyleLatinGaramond">
    <w:name w:val="Style (Latin) Garamond"/>
    <w:rsid w:val="008F341E"/>
    <w:rPr>
      <w:rFonts w:ascii="Times New Roman" w:hAnsi="Times New Roman"/>
      <w:sz w:val="20"/>
    </w:rPr>
  </w:style>
  <w:style w:type="character" w:customStyle="1" w:styleId="styletimesnewroman12ptbold0">
    <w:name w:val="styletimesnewroman12ptbold"/>
    <w:basedOn w:val="DefaultParagraphFont"/>
    <w:rsid w:val="008F341E"/>
  </w:style>
  <w:style w:type="character" w:customStyle="1" w:styleId="CharCharCharCharChar">
    <w:name w:val="Char Char Char Char Char"/>
    <w:aliases w:val="Char Char Char Char,Char Char Char Char Char Char Char1,Heading 2 Char1 Char Char Char Char Char Char"/>
    <w:basedOn w:val="DefaultParagraphFont"/>
    <w:rsid w:val="008F341E"/>
    <w:rPr>
      <w:rFonts w:cs="Arial"/>
      <w:b/>
      <w:bCs/>
      <w:iCs/>
      <w:sz w:val="24"/>
      <w:szCs w:val="28"/>
      <w:lang w:val="en-US" w:eastAsia="en-US" w:bidi="ar-SA"/>
    </w:rPr>
  </w:style>
  <w:style w:type="character" w:customStyle="1" w:styleId="mainheading">
    <w:name w:val="mainheading"/>
    <w:basedOn w:val="DefaultParagraphFont"/>
    <w:rsid w:val="008F341E"/>
  </w:style>
  <w:style w:type="paragraph" w:customStyle="1" w:styleId="BoldandUnderlineChar2CharChar">
    <w:name w:val="Bold and Underline Char2 Char Char"/>
    <w:basedOn w:val="Normal"/>
    <w:link w:val="BoldandUnderlineChar2CharCharChar"/>
    <w:qFormat/>
    <w:rsid w:val="008F341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F341E"/>
    <w:rPr>
      <w:rFonts w:eastAsia="Times New Roman"/>
      <w:b/>
      <w:u w:val="single"/>
    </w:rPr>
  </w:style>
  <w:style w:type="character" w:customStyle="1" w:styleId="StyleUnderlineChar9ptChar">
    <w:name w:val="Style Underline Char + 9 pt Char"/>
    <w:basedOn w:val="UnderlineCharChar"/>
    <w:rsid w:val="008F341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F341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F341E"/>
    <w:rPr>
      <w:sz w:val="16"/>
    </w:rPr>
  </w:style>
  <w:style w:type="paragraph" w:customStyle="1" w:styleId="Reduce8pt">
    <w:name w:val="Reduce 8pt"/>
    <w:basedOn w:val="Normal"/>
    <w:link w:val="Reduce8ptCharChar"/>
    <w:qFormat/>
    <w:rsid w:val="008F341E"/>
    <w:pPr>
      <w:autoSpaceDE w:val="0"/>
      <w:autoSpaceDN w:val="0"/>
      <w:adjustRightInd w:val="0"/>
      <w:jc w:val="both"/>
    </w:pPr>
    <w:rPr>
      <w:sz w:val="16"/>
    </w:rPr>
  </w:style>
  <w:style w:type="paragraph" w:styleId="List">
    <w:name w:val="List"/>
    <w:basedOn w:val="Normal"/>
    <w:uiPriority w:val="99"/>
    <w:unhideWhenUsed/>
    <w:rsid w:val="008F341E"/>
    <w:pPr>
      <w:contextualSpacing/>
    </w:pPr>
    <w:rPr>
      <w:rFonts w:eastAsia="Calibri"/>
    </w:rPr>
  </w:style>
  <w:style w:type="character" w:customStyle="1" w:styleId="CardIndentedChar">
    <w:name w:val="Card (Indented) Char"/>
    <w:link w:val="CardIndented"/>
    <w:locked/>
    <w:rsid w:val="008F341E"/>
  </w:style>
  <w:style w:type="character" w:customStyle="1" w:styleId="citenon-boldChar">
    <w:name w:val="cite non-bold Char"/>
    <w:basedOn w:val="DefaultParagraphFont"/>
    <w:link w:val="citenon-bold"/>
    <w:locked/>
    <w:rsid w:val="008F341E"/>
    <w:rPr>
      <w:rFonts w:ascii="Garamond" w:eastAsia="Times New Roman" w:hAnsi="Garamond"/>
      <w:szCs w:val="20"/>
    </w:rPr>
  </w:style>
  <w:style w:type="character" w:customStyle="1" w:styleId="boldciteChar4">
    <w:name w:val="bold cite Char4"/>
    <w:link w:val="boldcite"/>
    <w:locked/>
    <w:rsid w:val="008F341E"/>
    <w:rPr>
      <w:rFonts w:eastAsia="Times New Roman" w:cs="Times New Roman"/>
      <w:b/>
      <w:color w:val="000000"/>
      <w:sz w:val="20"/>
      <w:u w:val="thick" w:color="000000"/>
    </w:rPr>
  </w:style>
  <w:style w:type="paragraph" w:customStyle="1" w:styleId="boldcite">
    <w:name w:val="bold cite"/>
    <w:basedOn w:val="Normal"/>
    <w:link w:val="boldciteChar4"/>
    <w:qFormat/>
    <w:rsid w:val="008F341E"/>
    <w:rPr>
      <w:rFonts w:eastAsia="Times New Roman" w:cs="Times New Roman"/>
      <w:b/>
      <w:color w:val="000000"/>
      <w:sz w:val="20"/>
      <w:u w:val="thick" w:color="000000"/>
    </w:rPr>
  </w:style>
  <w:style w:type="paragraph" w:customStyle="1" w:styleId="Style7">
    <w:name w:val="Style7"/>
    <w:basedOn w:val="Normal"/>
    <w:uiPriority w:val="99"/>
    <w:qFormat/>
    <w:rsid w:val="008F341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F341E"/>
    <w:rPr>
      <w:rFonts w:eastAsia="Calibri"/>
      <w:b/>
    </w:rPr>
  </w:style>
  <w:style w:type="character" w:customStyle="1" w:styleId="HeadingsBaseChar">
    <w:name w:val="Headings Base Char"/>
    <w:basedOn w:val="DefaultParagraphFont"/>
    <w:link w:val="HeadingsBase"/>
    <w:locked/>
    <w:rsid w:val="008F341E"/>
    <w:rPr>
      <w:rFonts w:ascii="Times New Roman" w:hAnsi="Times New Roman" w:cs="Times New Roman"/>
      <w:b/>
      <w:sz w:val="32"/>
    </w:rPr>
  </w:style>
  <w:style w:type="paragraph" w:customStyle="1" w:styleId="HeadingsBase">
    <w:name w:val="Headings Base"/>
    <w:basedOn w:val="Normal"/>
    <w:link w:val="HeadingsBaseChar"/>
    <w:qFormat/>
    <w:rsid w:val="008F341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F341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F341E"/>
    <w:pPr>
      <w:spacing w:line="480" w:lineRule="auto"/>
      <w:ind w:firstLine="720"/>
    </w:pPr>
    <w:rPr>
      <w:rFonts w:eastAsia="Calibri"/>
    </w:rPr>
  </w:style>
  <w:style w:type="paragraph" w:customStyle="1" w:styleId="SchoolBlockQuote">
    <w:name w:val="School Block Quote"/>
    <w:basedOn w:val="SchoolPaper"/>
    <w:qFormat/>
    <w:rsid w:val="008F341E"/>
  </w:style>
  <w:style w:type="paragraph" w:customStyle="1" w:styleId="SchoolWorksCited">
    <w:name w:val="School Works Cited"/>
    <w:basedOn w:val="SchoolPaper"/>
    <w:qFormat/>
    <w:rsid w:val="008F341E"/>
  </w:style>
  <w:style w:type="paragraph" w:customStyle="1" w:styleId="BlockQuote">
    <w:name w:val="Block Quote"/>
    <w:basedOn w:val="Normal"/>
    <w:qFormat/>
    <w:rsid w:val="008F341E"/>
    <w:pPr>
      <w:ind w:left="720" w:right="720"/>
    </w:pPr>
    <w:rPr>
      <w:rFonts w:eastAsia="Calibri"/>
    </w:rPr>
  </w:style>
  <w:style w:type="paragraph" w:customStyle="1" w:styleId="PaperBody">
    <w:name w:val="Paper Body"/>
    <w:basedOn w:val="Normal"/>
    <w:qFormat/>
    <w:rsid w:val="008F341E"/>
    <w:pPr>
      <w:spacing w:line="480" w:lineRule="auto"/>
      <w:ind w:firstLine="720"/>
    </w:pPr>
    <w:rPr>
      <w:rFonts w:eastAsia="Calibri"/>
    </w:rPr>
  </w:style>
  <w:style w:type="paragraph" w:customStyle="1" w:styleId="PaperCitation">
    <w:name w:val="Paper Citation"/>
    <w:basedOn w:val="Normal"/>
    <w:qFormat/>
    <w:rsid w:val="008F341E"/>
    <w:pPr>
      <w:spacing w:line="480" w:lineRule="auto"/>
      <w:ind w:left="720" w:hanging="720"/>
    </w:pPr>
    <w:rPr>
      <w:rFonts w:eastAsia="Calibri"/>
    </w:rPr>
  </w:style>
  <w:style w:type="character" w:customStyle="1" w:styleId="hatChar">
    <w:name w:val="hat Char"/>
    <w:basedOn w:val="DefaultParagraphFont"/>
    <w:link w:val="hat"/>
    <w:locked/>
    <w:rsid w:val="008F341E"/>
    <w:rPr>
      <w:rFonts w:eastAsia="Times New Roman"/>
      <w:b/>
      <w:bCs/>
      <w:sz w:val="32"/>
      <w:u w:val="single"/>
      <w:lang w:bidi="en-US"/>
    </w:rPr>
  </w:style>
  <w:style w:type="paragraph" w:customStyle="1" w:styleId="WW-Default">
    <w:name w:val="WW-Default"/>
    <w:qFormat/>
    <w:rsid w:val="008F341E"/>
    <w:pPr>
      <w:suppressAutoHyphens/>
    </w:pPr>
    <w:rPr>
      <w:rFonts w:ascii="Georgia" w:eastAsia="Calibri" w:hAnsi="Georgia" w:cs="Calibri"/>
      <w:lang w:eastAsia="ar-SA"/>
    </w:rPr>
  </w:style>
  <w:style w:type="paragraph" w:customStyle="1" w:styleId="B-TagCite">
    <w:name w:val="B-TagCite"/>
    <w:qFormat/>
    <w:rsid w:val="008F341E"/>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8F341E"/>
    <w:rPr>
      <w:rFonts w:ascii="Times New Roman" w:hAnsi="Times New Roman" w:cs="Times New Roman"/>
      <w:b/>
      <w:sz w:val="20"/>
    </w:rPr>
  </w:style>
  <w:style w:type="paragraph" w:customStyle="1" w:styleId="MicroText">
    <w:name w:val="MicroText"/>
    <w:basedOn w:val="Normal"/>
    <w:next w:val="Normal"/>
    <w:link w:val="MicroTextChar"/>
    <w:qFormat/>
    <w:rsid w:val="008F341E"/>
    <w:rPr>
      <w:rFonts w:ascii="Arial Narrow" w:hAnsi="Arial Narrow"/>
      <w:sz w:val="12"/>
    </w:rPr>
  </w:style>
  <w:style w:type="character" w:customStyle="1" w:styleId="Footnote2Char">
    <w:name w:val="Footnote2 Char"/>
    <w:link w:val="Footnote2"/>
    <w:locked/>
    <w:rsid w:val="008F341E"/>
  </w:style>
  <w:style w:type="paragraph" w:customStyle="1" w:styleId="Footnote2">
    <w:name w:val="Footnote2"/>
    <w:basedOn w:val="Normal"/>
    <w:next w:val="Normal"/>
    <w:link w:val="Footnote2Char"/>
    <w:autoRedefine/>
    <w:qFormat/>
    <w:rsid w:val="008F341E"/>
    <w:pPr>
      <w:spacing w:after="120" w:line="480" w:lineRule="auto"/>
    </w:pPr>
  </w:style>
  <w:style w:type="paragraph" w:customStyle="1" w:styleId="indent">
    <w:name w:val="indent"/>
    <w:basedOn w:val="Normal"/>
    <w:qFormat/>
    <w:rsid w:val="008F341E"/>
    <w:pPr>
      <w:spacing w:before="100" w:beforeAutospacing="1" w:after="100" w:afterAutospacing="1"/>
    </w:pPr>
    <w:rPr>
      <w:rFonts w:eastAsia="Times New Roman"/>
    </w:rPr>
  </w:style>
  <w:style w:type="paragraph" w:customStyle="1" w:styleId="PageHeaderLine1">
    <w:name w:val="PageHeaderLine1"/>
    <w:basedOn w:val="Normal"/>
    <w:qFormat/>
    <w:rsid w:val="008F341E"/>
    <w:pPr>
      <w:tabs>
        <w:tab w:val="right" w:pos="10800"/>
      </w:tabs>
    </w:pPr>
    <w:rPr>
      <w:rFonts w:eastAsia="Calibri"/>
      <w:b/>
    </w:rPr>
  </w:style>
  <w:style w:type="paragraph" w:customStyle="1" w:styleId="PageHeaderLine2">
    <w:name w:val="PageHeaderLine2"/>
    <w:basedOn w:val="Normal"/>
    <w:next w:val="Normal"/>
    <w:link w:val="PageHeaderLine2Char"/>
    <w:qFormat/>
    <w:rsid w:val="008F341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F341E"/>
    <w:rPr>
      <w:rFonts w:ascii="Times New Roman" w:hAnsi="Times New Roman" w:cs="Times New Roman"/>
      <w:sz w:val="20"/>
    </w:rPr>
  </w:style>
  <w:style w:type="paragraph" w:customStyle="1" w:styleId="CardText1">
    <w:name w:val="CardText"/>
    <w:basedOn w:val="Normal"/>
    <w:link w:val="CardTextChar3"/>
    <w:qFormat/>
    <w:rsid w:val="008F341E"/>
    <w:pPr>
      <w:ind w:left="288"/>
    </w:pPr>
    <w:rPr>
      <w:rFonts w:ascii="Times New Roman" w:hAnsi="Times New Roman" w:cs="Times New Roman"/>
      <w:sz w:val="20"/>
    </w:rPr>
  </w:style>
  <w:style w:type="character" w:customStyle="1" w:styleId="stylestylebold12pt">
    <w:name w:val="stylestylebold12pt"/>
    <w:basedOn w:val="DefaultParagraphFont"/>
    <w:rsid w:val="008F341E"/>
  </w:style>
  <w:style w:type="character" w:customStyle="1" w:styleId="styleboldunderline">
    <w:name w:val="styleboldunderline"/>
    <w:basedOn w:val="DefaultParagraphFont"/>
    <w:rsid w:val="008F341E"/>
  </w:style>
  <w:style w:type="character" w:customStyle="1" w:styleId="box">
    <w:name w:val="box"/>
    <w:basedOn w:val="DefaultParagraphFont"/>
    <w:rsid w:val="008F341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F341E"/>
    <w:rPr>
      <w:rFonts w:ascii="Arial Narrow" w:hAnsi="Arial Narrow" w:cs="Arial Narrow" w:hint="default"/>
      <w:sz w:val="18"/>
      <w:szCs w:val="18"/>
    </w:rPr>
  </w:style>
  <w:style w:type="character" w:customStyle="1" w:styleId="FontStyle14">
    <w:name w:val="Font Style14"/>
    <w:basedOn w:val="DefaultParagraphFont"/>
    <w:uiPriority w:val="99"/>
    <w:rsid w:val="008F341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F341E"/>
    <w:rPr>
      <w:rFonts w:ascii="Arial Narrow" w:hAnsi="Arial Narrow" w:cs="Arial Narrow" w:hint="default"/>
      <w:b/>
      <w:bCs/>
      <w:sz w:val="10"/>
      <w:szCs w:val="10"/>
    </w:rPr>
  </w:style>
  <w:style w:type="character" w:customStyle="1" w:styleId="CardTagandCiteChar">
    <w:name w:val="Card Tag and Cite Char"/>
    <w:basedOn w:val="DefaultParagraphFont"/>
    <w:rsid w:val="008F341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F341E"/>
    <w:rPr>
      <w:rFonts w:ascii="Arial Narrow" w:hAnsi="Arial Narrow"/>
      <w:b/>
      <w:color w:val="000000"/>
      <w:sz w:val="22"/>
      <w:szCs w:val="22"/>
      <w:u w:val="single"/>
    </w:rPr>
  </w:style>
  <w:style w:type="character" w:customStyle="1" w:styleId="SmallText0">
    <w:name w:val="SmallText"/>
    <w:rsid w:val="008F341E"/>
    <w:rPr>
      <w:color w:val="000000"/>
    </w:rPr>
  </w:style>
  <w:style w:type="character" w:customStyle="1" w:styleId="CitesChar1">
    <w:name w:val="Cites Char1"/>
    <w:basedOn w:val="DefaultParagraphFont"/>
    <w:rsid w:val="008F341E"/>
    <w:rPr>
      <w:b/>
      <w:bCs w:val="0"/>
      <w:szCs w:val="24"/>
      <w:u w:val="single"/>
      <w:lang w:val="en-US" w:eastAsia="en-US" w:bidi="ar-SA"/>
    </w:rPr>
  </w:style>
  <w:style w:type="character" w:customStyle="1" w:styleId="CardUnderlinedChar">
    <w:name w:val="Card Underlined Char"/>
    <w:basedOn w:val="DefaultParagraphFont"/>
    <w:rsid w:val="008F341E"/>
    <w:rPr>
      <w:rFonts w:ascii="Arial Narrow" w:hAnsi="Arial Narrow" w:hint="default"/>
      <w:sz w:val="22"/>
      <w:szCs w:val="24"/>
      <w:u w:val="single"/>
      <w:lang w:val="en-US" w:eastAsia="en-US" w:bidi="ar-SA"/>
    </w:rPr>
  </w:style>
  <w:style w:type="character" w:customStyle="1" w:styleId="underline3">
    <w:name w:val="underline3"/>
    <w:basedOn w:val="underline2"/>
    <w:rsid w:val="008F341E"/>
    <w:rPr>
      <w:rFonts w:ascii="Arial" w:hAnsi="Arial"/>
      <w:sz w:val="18"/>
      <w:u w:val="single"/>
      <w:bdr w:val="none" w:sz="0" w:space="0" w:color="auto" w:frame="1"/>
      <w:shd w:val="clear" w:color="auto" w:fill="FFFF00"/>
    </w:rPr>
  </w:style>
  <w:style w:type="character" w:customStyle="1" w:styleId="menu">
    <w:name w:val="menu"/>
    <w:basedOn w:val="DefaultParagraphFont"/>
    <w:rsid w:val="008F341E"/>
  </w:style>
  <w:style w:type="character" w:customStyle="1" w:styleId="itxtrst">
    <w:name w:val="itxtrst"/>
    <w:rsid w:val="008F341E"/>
  </w:style>
  <w:style w:type="character" w:customStyle="1" w:styleId="A-Underlining">
    <w:name w:val="A-Underlining"/>
    <w:basedOn w:val="DefaultParagraphFont"/>
    <w:rsid w:val="008F341E"/>
    <w:rPr>
      <w:rFonts w:ascii="Garamond" w:hAnsi="Garamond" w:hint="default"/>
      <w:color w:val="auto"/>
      <w:sz w:val="24"/>
      <w:u w:val="single"/>
    </w:rPr>
  </w:style>
  <w:style w:type="character" w:customStyle="1" w:styleId="StyleUnderlineBold0">
    <w:name w:val="Style Underline + Bold"/>
    <w:rsid w:val="008F341E"/>
    <w:rPr>
      <w:b/>
      <w:bCs/>
      <w:u w:val="single"/>
    </w:rPr>
  </w:style>
  <w:style w:type="character" w:customStyle="1" w:styleId="Underline-Highlighted">
    <w:name w:val="Underline-Highlighted"/>
    <w:uiPriority w:val="1"/>
    <w:qFormat/>
    <w:rsid w:val="008F341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F341E"/>
  </w:style>
  <w:style w:type="character" w:customStyle="1" w:styleId="newsmain">
    <w:name w:val="news_main"/>
    <w:basedOn w:val="DefaultParagraphFont"/>
    <w:rsid w:val="008F341E"/>
  </w:style>
  <w:style w:type="character" w:customStyle="1" w:styleId="vitstoryheadline">
    <w:name w:val="vitstoryheadline"/>
    <w:rsid w:val="008F341E"/>
  </w:style>
  <w:style w:type="character" w:customStyle="1" w:styleId="AuthorDate0">
    <w:name w:val="Author Date"/>
    <w:rsid w:val="008F341E"/>
    <w:rPr>
      <w:b/>
      <w:bCs w:val="0"/>
      <w:sz w:val="24"/>
      <w:u w:val="thick"/>
    </w:rPr>
  </w:style>
  <w:style w:type="character" w:customStyle="1" w:styleId="red">
    <w:name w:val="red"/>
    <w:basedOn w:val="DefaultParagraphFont"/>
    <w:rsid w:val="008F341E"/>
  </w:style>
  <w:style w:type="character" w:customStyle="1" w:styleId="at">
    <w:name w:val="at"/>
    <w:rsid w:val="008F341E"/>
  </w:style>
  <w:style w:type="character" w:customStyle="1" w:styleId="org">
    <w:name w:val="org"/>
    <w:rsid w:val="008F341E"/>
  </w:style>
  <w:style w:type="character" w:customStyle="1" w:styleId="pnumber">
    <w:name w:val="pnumber"/>
    <w:rsid w:val="008F341E"/>
  </w:style>
  <w:style w:type="character" w:customStyle="1" w:styleId="ital">
    <w:name w:val="ital"/>
    <w:rsid w:val="008F341E"/>
  </w:style>
  <w:style w:type="character" w:customStyle="1" w:styleId="orgdiv">
    <w:name w:val="orgdiv"/>
    <w:rsid w:val="008F341E"/>
  </w:style>
  <w:style w:type="character" w:customStyle="1" w:styleId="orgname">
    <w:name w:val="orgname"/>
    <w:rsid w:val="008F341E"/>
  </w:style>
  <w:style w:type="character" w:customStyle="1" w:styleId="city">
    <w:name w:val="city"/>
    <w:rsid w:val="008F341E"/>
  </w:style>
  <w:style w:type="character" w:customStyle="1" w:styleId="state">
    <w:name w:val="state"/>
    <w:rsid w:val="008F341E"/>
  </w:style>
  <w:style w:type="character" w:customStyle="1" w:styleId="country">
    <w:name w:val="country"/>
    <w:rsid w:val="008F341E"/>
  </w:style>
  <w:style w:type="character" w:customStyle="1" w:styleId="articletitle">
    <w:name w:val="articletitle"/>
    <w:rsid w:val="008F341E"/>
    <w:rPr>
      <w:rFonts w:ascii="Times New Roman" w:hAnsi="Times New Roman" w:cs="Times New Roman" w:hint="default"/>
    </w:rPr>
  </w:style>
  <w:style w:type="character" w:customStyle="1" w:styleId="6pointChar">
    <w:name w:val="6 point Char"/>
    <w:rsid w:val="008F341E"/>
    <w:rPr>
      <w:rFonts w:ascii="Times New Roman" w:hAnsi="Times New Roman" w:cs="Times New Roman" w:hint="default"/>
      <w:sz w:val="12"/>
      <w:lang w:val="en-US" w:eastAsia="en-US"/>
    </w:rPr>
  </w:style>
  <w:style w:type="character" w:customStyle="1" w:styleId="StyleThickunderline">
    <w:name w:val="Style Thick underline"/>
    <w:qFormat/>
    <w:rsid w:val="008F341E"/>
    <w:rPr>
      <w:u w:val="thick"/>
    </w:rPr>
  </w:style>
  <w:style w:type="character" w:customStyle="1" w:styleId="Box0">
    <w:name w:val="Box!"/>
    <w:rsid w:val="008F341E"/>
    <w:rPr>
      <w:rFonts w:ascii="Garamond" w:hAnsi="Garamond" w:hint="default"/>
      <w:sz w:val="24"/>
      <w:u w:val="single"/>
      <w:bdr w:val="single" w:sz="4" w:space="0" w:color="auto" w:frame="1"/>
    </w:rPr>
  </w:style>
  <w:style w:type="character" w:customStyle="1" w:styleId="citechar">
    <w:name w:val="citechar"/>
    <w:basedOn w:val="DefaultParagraphFont"/>
    <w:rsid w:val="008F341E"/>
  </w:style>
  <w:style w:type="character" w:customStyle="1" w:styleId="underlinechar2">
    <w:name w:val="underlinechar"/>
    <w:basedOn w:val="DefaultParagraphFont"/>
    <w:rsid w:val="008F341E"/>
  </w:style>
  <w:style w:type="character" w:customStyle="1" w:styleId="CardUnderlineChar">
    <w:name w:val="Card Underline Char"/>
    <w:rsid w:val="008F341E"/>
    <w:rPr>
      <w:szCs w:val="24"/>
      <w:u w:val="single"/>
      <w:lang w:val="en-US" w:eastAsia="en-US" w:bidi="ar-SA"/>
    </w:rPr>
  </w:style>
  <w:style w:type="character" w:customStyle="1" w:styleId="tagciteChar">
    <w:name w:val="tag/cite Char"/>
    <w:basedOn w:val="DefaultParagraphFont"/>
    <w:rsid w:val="008F341E"/>
    <w:rPr>
      <w:b/>
      <w:bCs w:val="0"/>
      <w:sz w:val="24"/>
      <w:lang w:val="en-US" w:eastAsia="en-US" w:bidi="ar-SA"/>
    </w:rPr>
  </w:style>
  <w:style w:type="character" w:customStyle="1" w:styleId="8pointChar">
    <w:name w:val="8 point Char"/>
    <w:basedOn w:val="DefaultParagraphFont"/>
    <w:rsid w:val="008F341E"/>
    <w:rPr>
      <w:sz w:val="16"/>
      <w:lang w:val="en-US" w:eastAsia="en-US" w:bidi="ar-SA"/>
    </w:rPr>
  </w:style>
  <w:style w:type="character" w:customStyle="1" w:styleId="BoldText12pt">
    <w:name w:val="Bold Text 12 pt"/>
    <w:rsid w:val="008F341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F341E"/>
  </w:style>
  <w:style w:type="table" w:styleId="TableGrid">
    <w:name w:val="Table Grid"/>
    <w:basedOn w:val="TableNormal"/>
    <w:rsid w:val="008F341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F341E"/>
    <w:rPr>
      <w:b/>
      <w:bCs w:val="0"/>
      <w:sz w:val="24"/>
      <w:lang w:val="en-US" w:eastAsia="en-US" w:bidi="ar-SA"/>
    </w:rPr>
  </w:style>
  <w:style w:type="character" w:customStyle="1" w:styleId="Mention11">
    <w:name w:val="Mention11"/>
    <w:basedOn w:val="DefaultParagraphFont"/>
    <w:uiPriority w:val="99"/>
    <w:semiHidden/>
    <w:unhideWhenUsed/>
    <w:rsid w:val="008F341E"/>
    <w:rPr>
      <w:color w:val="2B579A"/>
      <w:shd w:val="clear" w:color="auto" w:fill="E6E6E6"/>
    </w:rPr>
  </w:style>
  <w:style w:type="paragraph" w:customStyle="1" w:styleId="Emphasize">
    <w:name w:val="Emphasize"/>
    <w:basedOn w:val="Normal"/>
    <w:uiPriority w:val="7"/>
    <w:qFormat/>
    <w:rsid w:val="008F34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F341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F341E"/>
  </w:style>
  <w:style w:type="character" w:customStyle="1" w:styleId="Heading3Char2">
    <w:name w:val="Heading 3 Char2"/>
    <w:aliases w:val="Heading 3 Char Char Char4, Char Char1, Char Char Char4"/>
    <w:basedOn w:val="DefaultParagraphFont"/>
    <w:rsid w:val="008F341E"/>
    <w:rPr>
      <w:rFonts w:cs="Arial"/>
      <w:bCs/>
      <w:szCs w:val="26"/>
      <w:u w:val="single"/>
      <w:lang w:val="en-US" w:eastAsia="en-US" w:bidi="ar-SA"/>
    </w:rPr>
  </w:style>
  <w:style w:type="character" w:customStyle="1" w:styleId="Mention2">
    <w:name w:val="Mention2"/>
    <w:basedOn w:val="DefaultParagraphFont"/>
    <w:uiPriority w:val="99"/>
    <w:semiHidden/>
    <w:unhideWhenUsed/>
    <w:rsid w:val="008F341E"/>
    <w:rPr>
      <w:color w:val="2B579A"/>
      <w:shd w:val="clear" w:color="auto" w:fill="E6E6E6"/>
    </w:rPr>
  </w:style>
  <w:style w:type="paragraph" w:customStyle="1" w:styleId="FlashTag">
    <w:name w:val="FlashTag"/>
    <w:basedOn w:val="Normal"/>
    <w:link w:val="FlashTagChar"/>
    <w:autoRedefine/>
    <w:uiPriority w:val="4"/>
    <w:qFormat/>
    <w:rsid w:val="008F341E"/>
    <w:rPr>
      <w:rFonts w:asciiTheme="majorHAnsi" w:hAnsiTheme="majorHAnsi"/>
      <w:b/>
      <w:sz w:val="28"/>
    </w:rPr>
  </w:style>
  <w:style w:type="character" w:customStyle="1" w:styleId="FlashTagChar">
    <w:name w:val="FlashTag Char"/>
    <w:basedOn w:val="DefaultParagraphFont"/>
    <w:link w:val="FlashTag"/>
    <w:uiPriority w:val="4"/>
    <w:rsid w:val="008F341E"/>
    <w:rPr>
      <w:rFonts w:asciiTheme="majorHAnsi" w:hAnsiTheme="majorHAnsi"/>
      <w:b/>
      <w:sz w:val="28"/>
    </w:rPr>
  </w:style>
  <w:style w:type="paragraph" w:customStyle="1" w:styleId="Warrant">
    <w:name w:val="Warrant"/>
    <w:autoRedefine/>
    <w:uiPriority w:val="4"/>
    <w:qFormat/>
    <w:rsid w:val="008F341E"/>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8F341E"/>
  </w:style>
  <w:style w:type="character" w:customStyle="1" w:styleId="m3965771245576658108gmail-styleunderline">
    <w:name w:val="m_3965771245576658108gmail-styleunderline"/>
    <w:basedOn w:val="DefaultParagraphFont"/>
    <w:rsid w:val="008F341E"/>
  </w:style>
  <w:style w:type="paragraph" w:customStyle="1" w:styleId="Header1">
    <w:name w:val="Header1"/>
    <w:aliases w:val="Header Char Char,Header Char Char Char Char Char Char Char Cha,Header Char2,Header Char1 Char,Char Char Char Cha"/>
    <w:basedOn w:val="Normal"/>
    <w:qFormat/>
    <w:rsid w:val="008F341E"/>
    <w:pPr>
      <w:tabs>
        <w:tab w:val="center" w:pos="4680"/>
        <w:tab w:val="right" w:pos="9360"/>
      </w:tabs>
    </w:pPr>
  </w:style>
  <w:style w:type="character" w:customStyle="1" w:styleId="EndnoteTextChar">
    <w:name w:val="Endnote Text Char"/>
    <w:basedOn w:val="DefaultParagraphFont"/>
    <w:link w:val="EndnoteText"/>
    <w:locked/>
    <w:rsid w:val="008F341E"/>
    <w:rPr>
      <w:rFonts w:ascii="Georgia" w:eastAsia="Times New Roman" w:hAnsi="Georgia"/>
      <w:szCs w:val="20"/>
    </w:rPr>
  </w:style>
  <w:style w:type="paragraph" w:styleId="EndnoteText">
    <w:name w:val="endnote text"/>
    <w:basedOn w:val="Normal"/>
    <w:link w:val="EndnoteTextChar"/>
    <w:unhideWhenUsed/>
    <w:rsid w:val="008F341E"/>
    <w:rPr>
      <w:rFonts w:ascii="Georgia" w:eastAsia="Times New Roman" w:hAnsi="Georgia"/>
      <w:szCs w:val="20"/>
    </w:rPr>
  </w:style>
  <w:style w:type="character" w:customStyle="1" w:styleId="EndnoteTextChar1">
    <w:name w:val="Endnote Text Char1"/>
    <w:basedOn w:val="DefaultParagraphFont"/>
    <w:semiHidden/>
    <w:rsid w:val="008F341E"/>
    <w:rPr>
      <w:sz w:val="20"/>
      <w:szCs w:val="20"/>
    </w:rPr>
  </w:style>
  <w:style w:type="character" w:customStyle="1" w:styleId="DateChar">
    <w:name w:val="Date Char"/>
    <w:aliases w:val="date Char"/>
    <w:basedOn w:val="DefaultParagraphFont"/>
    <w:link w:val="Date"/>
    <w:uiPriority w:val="99"/>
    <w:locked/>
    <w:rsid w:val="008F341E"/>
    <w:rPr>
      <w:rFonts w:ascii="Georgia" w:eastAsia="Times New Roman" w:hAnsi="Georgia"/>
    </w:rPr>
  </w:style>
  <w:style w:type="paragraph" w:styleId="Date">
    <w:name w:val="Date"/>
    <w:aliases w:val="date"/>
    <w:basedOn w:val="Normal"/>
    <w:next w:val="Normal"/>
    <w:link w:val="DateChar"/>
    <w:uiPriority w:val="99"/>
    <w:unhideWhenUsed/>
    <w:rsid w:val="008F341E"/>
    <w:rPr>
      <w:rFonts w:ascii="Georgia" w:eastAsia="Times New Roman" w:hAnsi="Georgia"/>
    </w:rPr>
  </w:style>
  <w:style w:type="character" w:customStyle="1" w:styleId="DateChar1">
    <w:name w:val="Date Char1"/>
    <w:basedOn w:val="DefaultParagraphFont"/>
    <w:uiPriority w:val="99"/>
    <w:semiHidden/>
    <w:rsid w:val="008F341E"/>
  </w:style>
  <w:style w:type="character" w:customStyle="1" w:styleId="BodyTextFirstIndentChar">
    <w:name w:val="Body Text First Indent Char"/>
    <w:basedOn w:val="BodyTextChar"/>
    <w:link w:val="BodyTextFirstIndent"/>
    <w:locked/>
    <w:rsid w:val="008F341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F341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F341E"/>
  </w:style>
  <w:style w:type="character" w:customStyle="1" w:styleId="BodyTextIndent2Char1">
    <w:name w:val="Body Text Indent 2 Char1"/>
    <w:basedOn w:val="DefaultParagraphFont"/>
    <w:semiHidden/>
    <w:rsid w:val="008F341E"/>
    <w:rPr>
      <w:rFonts w:ascii="Calibri" w:hAnsi="Calibri" w:cs="Calibri"/>
    </w:rPr>
  </w:style>
  <w:style w:type="character" w:customStyle="1" w:styleId="PlainTextChar1">
    <w:name w:val="Plain Text Char1"/>
    <w:basedOn w:val="DefaultParagraphFont"/>
    <w:semiHidden/>
    <w:rsid w:val="008F341E"/>
    <w:rPr>
      <w:rFonts w:ascii="Consolas" w:hAnsi="Consolas" w:cs="Calibri"/>
      <w:sz w:val="21"/>
      <w:szCs w:val="21"/>
    </w:rPr>
  </w:style>
  <w:style w:type="character" w:customStyle="1" w:styleId="NoSpacingChar">
    <w:name w:val="No Spacing Char"/>
    <w:link w:val="NoSpacing"/>
    <w:uiPriority w:val="1"/>
    <w:qFormat/>
    <w:locked/>
    <w:rsid w:val="008F341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F341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F341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F341E"/>
    <w:rPr>
      <w:rFonts w:ascii="Calibri" w:hAnsi="Calibri" w:cs="Calibri"/>
      <w:i/>
      <w:iCs/>
      <w:color w:val="000000" w:themeColor="text1"/>
    </w:rPr>
  </w:style>
  <w:style w:type="paragraph" w:customStyle="1" w:styleId="CiteSpacing">
    <w:name w:val="Cite Spacing"/>
    <w:basedOn w:val="Normal"/>
    <w:uiPriority w:val="4"/>
    <w:qFormat/>
    <w:rsid w:val="008F341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F341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8F341E"/>
    <w:rPr>
      <w:rFonts w:eastAsia="Calibri"/>
      <w:b/>
    </w:rPr>
  </w:style>
  <w:style w:type="paragraph" w:customStyle="1" w:styleId="Heading2-Bold">
    <w:name w:val="Heading 2 - Bold"/>
    <w:basedOn w:val="Normal"/>
    <w:autoRedefine/>
    <w:uiPriority w:val="99"/>
    <w:qFormat/>
    <w:rsid w:val="008F341E"/>
    <w:rPr>
      <w:rFonts w:ascii="Garamond" w:eastAsia="Calibri" w:hAnsi="Garamond"/>
      <w:b/>
    </w:rPr>
  </w:style>
  <w:style w:type="paragraph" w:customStyle="1" w:styleId="tag">
    <w:name w:val="%tag"/>
    <w:basedOn w:val="Normal"/>
    <w:next w:val="Normal"/>
    <w:uiPriority w:val="99"/>
    <w:qFormat/>
    <w:rsid w:val="008F341E"/>
    <w:rPr>
      <w:rFonts w:ascii="Garamond" w:eastAsia="Calibri" w:hAnsi="Garamond"/>
      <w:bCs/>
      <w:sz w:val="18"/>
    </w:rPr>
  </w:style>
  <w:style w:type="character" w:customStyle="1" w:styleId="Style2Char">
    <w:name w:val="Style 2 Char"/>
    <w:link w:val="Style20"/>
    <w:uiPriority w:val="99"/>
    <w:locked/>
    <w:rsid w:val="008F341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F341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8F341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F341E"/>
    <w:rPr>
      <w:rFonts w:ascii="Garamond" w:eastAsia="Times New Roman" w:hAnsi="Garamond"/>
      <w:szCs w:val="20"/>
      <w:u w:val="single"/>
      <w:lang w:val="x-none" w:eastAsia="x-none"/>
    </w:rPr>
  </w:style>
  <w:style w:type="character" w:customStyle="1" w:styleId="textsmallChar0">
    <w:name w:val="textsmall Char"/>
    <w:link w:val="textsmall0"/>
    <w:locked/>
    <w:rsid w:val="008F341E"/>
    <w:rPr>
      <w:rFonts w:ascii="Georgia" w:eastAsia="Times New Roman" w:hAnsi="Georgia"/>
      <w:sz w:val="18"/>
      <w:szCs w:val="20"/>
      <w:lang w:val="x-none" w:eastAsia="x-none"/>
    </w:rPr>
  </w:style>
  <w:style w:type="paragraph" w:customStyle="1" w:styleId="textsmall0">
    <w:name w:val="textsmall"/>
    <w:basedOn w:val="Normal"/>
    <w:link w:val="textsmallChar0"/>
    <w:qFormat/>
    <w:rsid w:val="008F341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F341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F341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F341E"/>
    <w:rPr>
      <w:rFonts w:ascii="Arial" w:eastAsia="Times New Roman" w:hAnsi="Arial" w:cs="Arial"/>
      <w:sz w:val="12"/>
    </w:rPr>
  </w:style>
  <w:style w:type="paragraph" w:customStyle="1" w:styleId="Micro">
    <w:name w:val="Micro"/>
    <w:basedOn w:val="Normal"/>
    <w:next w:val="Normal"/>
    <w:link w:val="MicroChar"/>
    <w:qFormat/>
    <w:rsid w:val="008F341E"/>
    <w:rPr>
      <w:rFonts w:ascii="Arial" w:eastAsia="Times New Roman" w:hAnsi="Arial" w:cs="Arial"/>
      <w:sz w:val="12"/>
    </w:rPr>
  </w:style>
  <w:style w:type="character" w:customStyle="1" w:styleId="CardNotUnderlinedChar1">
    <w:name w:val="Card Not Underlined Char1"/>
    <w:link w:val="CardNotUnderlined"/>
    <w:locked/>
    <w:rsid w:val="008F341E"/>
    <w:rPr>
      <w:rFonts w:ascii="Bell MT" w:eastAsia="Calibri" w:hAnsi="Bell MT"/>
      <w:szCs w:val="20"/>
    </w:rPr>
  </w:style>
  <w:style w:type="paragraph" w:customStyle="1" w:styleId="CardNotUnderlined">
    <w:name w:val="Card Not Underlined"/>
    <w:basedOn w:val="Normal"/>
    <w:link w:val="CardNotUnderlinedChar1"/>
    <w:autoRedefine/>
    <w:qFormat/>
    <w:rsid w:val="008F341E"/>
    <w:rPr>
      <w:rFonts w:ascii="Bell MT" w:eastAsia="Calibri" w:hAnsi="Bell MT"/>
      <w:szCs w:val="20"/>
    </w:rPr>
  </w:style>
  <w:style w:type="paragraph" w:customStyle="1" w:styleId="h-lead">
    <w:name w:val="h-lead"/>
    <w:basedOn w:val="Normal"/>
    <w:uiPriority w:val="99"/>
    <w:qFormat/>
    <w:rsid w:val="008F341E"/>
    <w:pPr>
      <w:spacing w:before="100" w:beforeAutospacing="1" w:after="100" w:afterAutospacing="1"/>
    </w:pPr>
    <w:rPr>
      <w:rFonts w:eastAsia="Times New Roman"/>
      <w:sz w:val="24"/>
    </w:rPr>
  </w:style>
  <w:style w:type="paragraph" w:customStyle="1" w:styleId="intro">
    <w:name w:val="intro"/>
    <w:basedOn w:val="Normal"/>
    <w:uiPriority w:val="99"/>
    <w:qFormat/>
    <w:rsid w:val="008F341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F341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F341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F341E"/>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8F341E"/>
    <w:rPr>
      <w:rFonts w:eastAsia="Calibri"/>
    </w:rPr>
  </w:style>
  <w:style w:type="paragraph" w:customStyle="1" w:styleId="F3-TagAuthor">
    <w:name w:val="F3 - Tag/Author"/>
    <w:basedOn w:val="Normal"/>
    <w:uiPriority w:val="99"/>
    <w:qFormat/>
    <w:rsid w:val="008F341E"/>
    <w:rPr>
      <w:rFonts w:eastAsia="Times New Roman"/>
      <w:b/>
    </w:rPr>
  </w:style>
  <w:style w:type="paragraph" w:customStyle="1" w:styleId="F5-UnderlineNormal">
    <w:name w:val="F5 - Underline Normal"/>
    <w:basedOn w:val="Normal"/>
    <w:uiPriority w:val="99"/>
    <w:qFormat/>
    <w:rsid w:val="008F341E"/>
    <w:rPr>
      <w:rFonts w:eastAsia="Calibri"/>
      <w:u w:val="single"/>
    </w:rPr>
  </w:style>
  <w:style w:type="paragraph" w:customStyle="1" w:styleId="Brief-PrimarySource">
    <w:name w:val="Brief - Primary Source"/>
    <w:basedOn w:val="Normal"/>
    <w:uiPriority w:val="99"/>
    <w:qFormat/>
    <w:rsid w:val="008F341E"/>
    <w:rPr>
      <w:rFonts w:eastAsia="Times New Roman"/>
      <w:b/>
      <w:sz w:val="24"/>
      <w:u w:val="single"/>
    </w:rPr>
  </w:style>
  <w:style w:type="paragraph" w:customStyle="1" w:styleId="Brief-Underline">
    <w:name w:val="Brief - Underline"/>
    <w:basedOn w:val="Normal"/>
    <w:uiPriority w:val="99"/>
    <w:qFormat/>
    <w:rsid w:val="008F341E"/>
    <w:rPr>
      <w:rFonts w:eastAsia="Times New Roman"/>
      <w:u w:val="single"/>
    </w:rPr>
  </w:style>
  <w:style w:type="paragraph" w:customStyle="1" w:styleId="Brief">
    <w:name w:val="Brief"/>
    <w:basedOn w:val="Brief-PrimarySource"/>
    <w:uiPriority w:val="99"/>
    <w:qFormat/>
    <w:rsid w:val="008F341E"/>
    <w:rPr>
      <w:b w:val="0"/>
    </w:rPr>
  </w:style>
  <w:style w:type="paragraph" w:customStyle="1" w:styleId="CM2">
    <w:name w:val="CM2"/>
    <w:basedOn w:val="Normal"/>
    <w:next w:val="Normal"/>
    <w:uiPriority w:val="99"/>
    <w:qFormat/>
    <w:rsid w:val="008F341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F341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F341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F341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F341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F341E"/>
    <w:pPr>
      <w:widowControl w:val="0"/>
      <w:spacing w:line="276" w:lineRule="atLeast"/>
    </w:pPr>
    <w:rPr>
      <w:color w:val="auto"/>
    </w:rPr>
  </w:style>
  <w:style w:type="paragraph" w:customStyle="1" w:styleId="CM34">
    <w:name w:val="CM34"/>
    <w:basedOn w:val="Default"/>
    <w:next w:val="Default"/>
    <w:uiPriority w:val="99"/>
    <w:qFormat/>
    <w:rsid w:val="008F341E"/>
    <w:pPr>
      <w:widowControl w:val="0"/>
    </w:pPr>
    <w:rPr>
      <w:color w:val="auto"/>
    </w:rPr>
  </w:style>
  <w:style w:type="paragraph" w:customStyle="1" w:styleId="CM56">
    <w:name w:val="CM56"/>
    <w:basedOn w:val="Default"/>
    <w:next w:val="Default"/>
    <w:uiPriority w:val="99"/>
    <w:qFormat/>
    <w:rsid w:val="008F341E"/>
    <w:pPr>
      <w:widowControl w:val="0"/>
    </w:pPr>
    <w:rPr>
      <w:rFonts w:eastAsia="Calibri"/>
      <w:color w:val="auto"/>
    </w:rPr>
  </w:style>
  <w:style w:type="paragraph" w:customStyle="1" w:styleId="CM58">
    <w:name w:val="CM58"/>
    <w:basedOn w:val="Default"/>
    <w:next w:val="Default"/>
    <w:uiPriority w:val="99"/>
    <w:qFormat/>
    <w:rsid w:val="008F341E"/>
    <w:pPr>
      <w:widowControl w:val="0"/>
    </w:pPr>
    <w:rPr>
      <w:rFonts w:eastAsia="Calibri"/>
      <w:color w:val="auto"/>
    </w:rPr>
  </w:style>
  <w:style w:type="paragraph" w:customStyle="1" w:styleId="CM57">
    <w:name w:val="CM57"/>
    <w:basedOn w:val="Default"/>
    <w:next w:val="Default"/>
    <w:uiPriority w:val="99"/>
    <w:qFormat/>
    <w:rsid w:val="008F341E"/>
    <w:pPr>
      <w:widowControl w:val="0"/>
    </w:pPr>
    <w:rPr>
      <w:rFonts w:eastAsia="Calibri"/>
      <w:color w:val="auto"/>
    </w:rPr>
  </w:style>
  <w:style w:type="paragraph" w:customStyle="1" w:styleId="CM1">
    <w:name w:val="CM1"/>
    <w:basedOn w:val="Default"/>
    <w:next w:val="Default"/>
    <w:uiPriority w:val="99"/>
    <w:qFormat/>
    <w:rsid w:val="008F341E"/>
    <w:pPr>
      <w:widowControl w:val="0"/>
    </w:pPr>
    <w:rPr>
      <w:rFonts w:eastAsia="Calibri"/>
      <w:color w:val="auto"/>
    </w:rPr>
  </w:style>
  <w:style w:type="paragraph" w:customStyle="1" w:styleId="CM49">
    <w:name w:val="CM49"/>
    <w:basedOn w:val="Default"/>
    <w:next w:val="Default"/>
    <w:uiPriority w:val="99"/>
    <w:qFormat/>
    <w:rsid w:val="008F341E"/>
    <w:pPr>
      <w:widowControl w:val="0"/>
    </w:pPr>
    <w:rPr>
      <w:rFonts w:eastAsia="Calibri"/>
      <w:color w:val="auto"/>
    </w:rPr>
  </w:style>
  <w:style w:type="paragraph" w:customStyle="1" w:styleId="CM41">
    <w:name w:val="CM41"/>
    <w:basedOn w:val="Default"/>
    <w:next w:val="Default"/>
    <w:uiPriority w:val="99"/>
    <w:qFormat/>
    <w:rsid w:val="008F341E"/>
    <w:pPr>
      <w:widowControl w:val="0"/>
    </w:pPr>
    <w:rPr>
      <w:rFonts w:eastAsia="Calibri"/>
      <w:color w:val="auto"/>
    </w:rPr>
  </w:style>
  <w:style w:type="paragraph" w:customStyle="1" w:styleId="3rdOrderPara">
    <w:name w:val="3rd Order Para"/>
    <w:basedOn w:val="Default"/>
    <w:next w:val="Default"/>
    <w:rsid w:val="008F341E"/>
    <w:pPr>
      <w:widowControl w:val="0"/>
    </w:pPr>
    <w:rPr>
      <w:rFonts w:eastAsia="Calibri"/>
      <w:color w:val="auto"/>
    </w:rPr>
  </w:style>
  <w:style w:type="paragraph" w:customStyle="1" w:styleId="2ndOrderPara">
    <w:name w:val="2nd Order Para"/>
    <w:basedOn w:val="Default"/>
    <w:next w:val="Default"/>
    <w:rsid w:val="008F341E"/>
    <w:pPr>
      <w:widowControl w:val="0"/>
    </w:pPr>
    <w:rPr>
      <w:rFonts w:eastAsia="Calibri"/>
      <w:color w:val="auto"/>
    </w:rPr>
  </w:style>
  <w:style w:type="paragraph" w:customStyle="1" w:styleId="Normal-SIGN2">
    <w:name w:val="Normal-SIGN2"/>
    <w:basedOn w:val="Default"/>
    <w:next w:val="Default"/>
    <w:qFormat/>
    <w:rsid w:val="008F341E"/>
    <w:pPr>
      <w:widowControl w:val="0"/>
    </w:pPr>
    <w:rPr>
      <w:rFonts w:eastAsia="Calibri"/>
      <w:color w:val="auto"/>
    </w:rPr>
  </w:style>
  <w:style w:type="paragraph" w:customStyle="1" w:styleId="Normal-SIGN1">
    <w:name w:val="Normal-SIGN1"/>
    <w:basedOn w:val="Default"/>
    <w:next w:val="Default"/>
    <w:uiPriority w:val="99"/>
    <w:qFormat/>
    <w:rsid w:val="008F341E"/>
    <w:pPr>
      <w:widowControl w:val="0"/>
    </w:pPr>
    <w:rPr>
      <w:rFonts w:eastAsia="Calibri"/>
      <w:color w:val="auto"/>
    </w:rPr>
  </w:style>
  <w:style w:type="paragraph" w:customStyle="1" w:styleId="CM3">
    <w:name w:val="CM3"/>
    <w:basedOn w:val="Default"/>
    <w:next w:val="Default"/>
    <w:uiPriority w:val="99"/>
    <w:qFormat/>
    <w:rsid w:val="008F341E"/>
    <w:pPr>
      <w:widowControl w:val="0"/>
      <w:spacing w:line="553" w:lineRule="atLeast"/>
    </w:pPr>
    <w:rPr>
      <w:rFonts w:eastAsia="Calibri"/>
      <w:color w:val="auto"/>
    </w:rPr>
  </w:style>
  <w:style w:type="paragraph" w:customStyle="1" w:styleId="CM33">
    <w:name w:val="CM33"/>
    <w:basedOn w:val="Default"/>
    <w:next w:val="Default"/>
    <w:uiPriority w:val="99"/>
    <w:qFormat/>
    <w:rsid w:val="008F341E"/>
    <w:pPr>
      <w:widowControl w:val="0"/>
    </w:pPr>
    <w:rPr>
      <w:rFonts w:eastAsia="Calibri"/>
      <w:color w:val="auto"/>
    </w:rPr>
  </w:style>
  <w:style w:type="paragraph" w:customStyle="1" w:styleId="CM37">
    <w:name w:val="CM37"/>
    <w:basedOn w:val="Default"/>
    <w:next w:val="Default"/>
    <w:uiPriority w:val="99"/>
    <w:qFormat/>
    <w:rsid w:val="008F341E"/>
    <w:pPr>
      <w:widowControl w:val="0"/>
    </w:pPr>
    <w:rPr>
      <w:rFonts w:eastAsia="Calibri"/>
      <w:color w:val="auto"/>
    </w:rPr>
  </w:style>
  <w:style w:type="paragraph" w:customStyle="1" w:styleId="CM7">
    <w:name w:val="CM7"/>
    <w:basedOn w:val="Default"/>
    <w:next w:val="Default"/>
    <w:uiPriority w:val="99"/>
    <w:qFormat/>
    <w:rsid w:val="008F341E"/>
    <w:pPr>
      <w:widowControl w:val="0"/>
      <w:spacing w:line="553" w:lineRule="atLeast"/>
    </w:pPr>
    <w:rPr>
      <w:rFonts w:eastAsia="Calibri"/>
      <w:color w:val="auto"/>
    </w:rPr>
  </w:style>
  <w:style w:type="paragraph" w:customStyle="1" w:styleId="Brief-SecondarySource">
    <w:name w:val="Brief - Secondary Source"/>
    <w:basedOn w:val="Normal"/>
    <w:qFormat/>
    <w:rsid w:val="008F341E"/>
    <w:rPr>
      <w:rFonts w:eastAsia="Times New Roman"/>
      <w:sz w:val="14"/>
      <w:szCs w:val="20"/>
    </w:rPr>
  </w:style>
  <w:style w:type="paragraph" w:customStyle="1" w:styleId="Brief-Card">
    <w:name w:val="Brief - Card"/>
    <w:basedOn w:val="Normal"/>
    <w:uiPriority w:val="99"/>
    <w:qFormat/>
    <w:rsid w:val="008F341E"/>
    <w:rPr>
      <w:rFonts w:eastAsia="Times New Roman"/>
    </w:rPr>
  </w:style>
  <w:style w:type="paragraph" w:customStyle="1" w:styleId="Pa2">
    <w:name w:val="Pa2"/>
    <w:basedOn w:val="Default"/>
    <w:next w:val="Default"/>
    <w:uiPriority w:val="99"/>
    <w:qFormat/>
    <w:rsid w:val="008F341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F341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F341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F341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F341E"/>
    <w:pPr>
      <w:widowControl w:val="0"/>
    </w:pPr>
    <w:rPr>
      <w:rFonts w:ascii="Arial Black" w:hAnsi="Arial Black"/>
      <w:color w:val="auto"/>
    </w:rPr>
  </w:style>
  <w:style w:type="paragraph" w:customStyle="1" w:styleId="Cover1">
    <w:name w:val="Cover 1"/>
    <w:basedOn w:val="Normal"/>
    <w:next w:val="Normal"/>
    <w:uiPriority w:val="99"/>
    <w:qFormat/>
    <w:rsid w:val="008F341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F341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F341E"/>
    <w:pPr>
      <w:widowControl w:val="0"/>
    </w:pPr>
    <w:rPr>
      <w:color w:val="auto"/>
    </w:rPr>
  </w:style>
  <w:style w:type="paragraph" w:customStyle="1" w:styleId="Pa11">
    <w:name w:val="Pa11"/>
    <w:basedOn w:val="Normal"/>
    <w:next w:val="Normal"/>
    <w:uiPriority w:val="99"/>
    <w:qFormat/>
    <w:rsid w:val="008F341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F341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F341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8F341E"/>
    <w:pPr>
      <w:widowControl w:val="0"/>
    </w:pPr>
    <w:rPr>
      <w:rFonts w:eastAsia="Calibri"/>
      <w:color w:val="auto"/>
    </w:rPr>
  </w:style>
  <w:style w:type="paragraph" w:customStyle="1" w:styleId="CM5">
    <w:name w:val="CM5"/>
    <w:basedOn w:val="Default"/>
    <w:next w:val="Default"/>
    <w:qFormat/>
    <w:rsid w:val="008F341E"/>
    <w:pPr>
      <w:widowControl w:val="0"/>
      <w:spacing w:line="553" w:lineRule="atLeast"/>
    </w:pPr>
    <w:rPr>
      <w:rFonts w:eastAsia="Calibri"/>
      <w:color w:val="auto"/>
    </w:rPr>
  </w:style>
  <w:style w:type="paragraph" w:customStyle="1" w:styleId="CM28">
    <w:name w:val="CM28"/>
    <w:basedOn w:val="Default"/>
    <w:next w:val="Default"/>
    <w:uiPriority w:val="99"/>
    <w:qFormat/>
    <w:rsid w:val="008F341E"/>
    <w:pPr>
      <w:widowControl w:val="0"/>
    </w:pPr>
    <w:rPr>
      <w:rFonts w:eastAsia="Calibri"/>
      <w:color w:val="auto"/>
    </w:rPr>
  </w:style>
  <w:style w:type="paragraph" w:customStyle="1" w:styleId="CM8">
    <w:name w:val="CM8"/>
    <w:basedOn w:val="Default"/>
    <w:next w:val="Default"/>
    <w:uiPriority w:val="99"/>
    <w:qFormat/>
    <w:rsid w:val="008F341E"/>
    <w:pPr>
      <w:widowControl w:val="0"/>
    </w:pPr>
    <w:rPr>
      <w:rFonts w:eastAsia="Calibri"/>
      <w:color w:val="auto"/>
    </w:rPr>
  </w:style>
  <w:style w:type="paragraph" w:customStyle="1" w:styleId="CM6">
    <w:name w:val="CM6"/>
    <w:basedOn w:val="Default"/>
    <w:next w:val="Default"/>
    <w:uiPriority w:val="99"/>
    <w:qFormat/>
    <w:rsid w:val="008F341E"/>
    <w:pPr>
      <w:widowControl w:val="0"/>
      <w:spacing w:line="553" w:lineRule="atLeast"/>
    </w:pPr>
    <w:rPr>
      <w:rFonts w:eastAsia="Calibri"/>
      <w:color w:val="auto"/>
    </w:rPr>
  </w:style>
  <w:style w:type="paragraph" w:customStyle="1" w:styleId="CM22">
    <w:name w:val="CM22"/>
    <w:basedOn w:val="Default"/>
    <w:next w:val="Default"/>
    <w:uiPriority w:val="99"/>
    <w:qFormat/>
    <w:rsid w:val="008F341E"/>
    <w:pPr>
      <w:widowControl w:val="0"/>
    </w:pPr>
    <w:rPr>
      <w:rFonts w:eastAsia="Calibri"/>
      <w:color w:val="auto"/>
    </w:rPr>
  </w:style>
  <w:style w:type="paragraph" w:customStyle="1" w:styleId="DoubleUnderlined">
    <w:name w:val="Double Underlined"/>
    <w:basedOn w:val="Heading2"/>
    <w:autoRedefine/>
    <w:uiPriority w:val="99"/>
    <w:qFormat/>
    <w:rsid w:val="008F341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8F341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8F341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F341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F341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F341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F341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F341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F341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F341E"/>
  </w:style>
  <w:style w:type="paragraph" w:customStyle="1" w:styleId="StyleUnderliningTimesNewRomanBoldNounderlineKernat16">
    <w:name w:val="Style Underlining + Times New Roman Bold No underline Kern at 16..."/>
    <w:basedOn w:val="Normal"/>
    <w:uiPriority w:val="99"/>
    <w:qFormat/>
    <w:rsid w:val="008F341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F341E"/>
    <w:rPr>
      <w:rFonts w:eastAsia="Times New Roman"/>
      <w:b/>
      <w:bCs/>
      <w:kern w:val="32"/>
      <w:sz w:val="32"/>
      <w:szCs w:val="32"/>
    </w:rPr>
  </w:style>
  <w:style w:type="paragraph" w:customStyle="1" w:styleId="StyleBoldUnderliningKernat16pt">
    <w:name w:val="Style Bold Underlining + Kern at 16 pt"/>
    <w:uiPriority w:val="99"/>
    <w:qFormat/>
    <w:rsid w:val="008F341E"/>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8F341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F341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F341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F341E"/>
    <w:pPr>
      <w:ind w:left="400"/>
    </w:pPr>
    <w:rPr>
      <w:rFonts w:eastAsia="Times New Roman"/>
      <w:szCs w:val="20"/>
    </w:rPr>
  </w:style>
  <w:style w:type="paragraph" w:customStyle="1" w:styleId="Paste">
    <w:name w:val="Paste"/>
    <w:basedOn w:val="Normal"/>
    <w:qFormat/>
    <w:rsid w:val="008F341E"/>
    <w:rPr>
      <w:rFonts w:ascii="Arial Narrow" w:eastAsia="Times New Roman" w:hAnsi="Arial Narrow"/>
      <w:szCs w:val="20"/>
      <w:lang w:val="x-none" w:eastAsia="x-none"/>
    </w:rPr>
  </w:style>
  <w:style w:type="character" w:customStyle="1" w:styleId="UnderlineStyleChar">
    <w:name w:val="Underline Style Char"/>
    <w:link w:val="UnderlineStyle0"/>
    <w:locked/>
    <w:rsid w:val="008F341E"/>
    <w:rPr>
      <w:rFonts w:ascii="Georgia" w:eastAsia="Times New Roman" w:hAnsi="Georgia"/>
      <w:b/>
      <w:u w:val="single"/>
    </w:rPr>
  </w:style>
  <w:style w:type="paragraph" w:customStyle="1" w:styleId="UnderlineStyle0">
    <w:name w:val="Underline Style"/>
    <w:basedOn w:val="Normal"/>
    <w:link w:val="UnderlineStyleChar"/>
    <w:qFormat/>
    <w:rsid w:val="008F341E"/>
    <w:rPr>
      <w:rFonts w:ascii="Georgia" w:eastAsia="Times New Roman" w:hAnsi="Georgia"/>
      <w:b/>
      <w:u w:val="single"/>
    </w:rPr>
  </w:style>
  <w:style w:type="paragraph" w:customStyle="1" w:styleId="Normalization">
    <w:name w:val="Normalization"/>
    <w:basedOn w:val="Normal"/>
    <w:uiPriority w:val="99"/>
    <w:qFormat/>
    <w:rsid w:val="008F341E"/>
    <w:rPr>
      <w:rFonts w:eastAsia="Times New Roman"/>
      <w:sz w:val="18"/>
    </w:rPr>
  </w:style>
  <w:style w:type="paragraph" w:customStyle="1" w:styleId="BreifTitle">
    <w:name w:val="Breif Title"/>
    <w:basedOn w:val="Normal"/>
    <w:autoRedefine/>
    <w:uiPriority w:val="99"/>
    <w:qFormat/>
    <w:rsid w:val="008F341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F341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F341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F341E"/>
    <w:rPr>
      <w:rFonts w:eastAsia="Times New Roman"/>
      <w:color w:val="333333"/>
    </w:rPr>
  </w:style>
  <w:style w:type="paragraph" w:customStyle="1" w:styleId="StyleTagandCiteFranklinGothicDemi">
    <w:name w:val="Style Tag and Cite + Franklin Gothic Demi"/>
    <w:basedOn w:val="Normal"/>
    <w:autoRedefine/>
    <w:uiPriority w:val="99"/>
    <w:qFormat/>
    <w:rsid w:val="008F341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F341E"/>
    <w:rPr>
      <w:bCs/>
    </w:rPr>
  </w:style>
  <w:style w:type="paragraph" w:customStyle="1" w:styleId="tagCharCharCharCharCharCharChar">
    <w:name w:val="tag Char Char Char Char Char Char Char"/>
    <w:basedOn w:val="Normal"/>
    <w:uiPriority w:val="99"/>
    <w:qFormat/>
    <w:rsid w:val="008F341E"/>
    <w:rPr>
      <w:rFonts w:eastAsia="Times New Roman"/>
      <w:b/>
      <w:sz w:val="24"/>
      <w:szCs w:val="20"/>
    </w:rPr>
  </w:style>
  <w:style w:type="paragraph" w:customStyle="1" w:styleId="title-bold-medium">
    <w:name w:val="title-bold-medium"/>
    <w:basedOn w:val="Normal"/>
    <w:uiPriority w:val="99"/>
    <w:qFormat/>
    <w:rsid w:val="008F341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F341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F341E"/>
    <w:rPr>
      <w:rFonts w:ascii="Arial Narrow" w:eastAsia="Times New Roman" w:hAnsi="Arial Narrow"/>
      <w:b/>
      <w:sz w:val="24"/>
    </w:rPr>
  </w:style>
  <w:style w:type="paragraph" w:customStyle="1" w:styleId="BLOCKTITLE1">
    <w:name w:val="BLOCK TITLE"/>
    <w:basedOn w:val="Heading1"/>
    <w:uiPriority w:val="99"/>
    <w:qFormat/>
    <w:rsid w:val="008F341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F341E"/>
    <w:pPr>
      <w:widowControl w:val="0"/>
      <w:autoSpaceDE w:val="0"/>
      <w:autoSpaceDN w:val="0"/>
      <w:adjustRightInd w:val="0"/>
    </w:pPr>
    <w:rPr>
      <w:sz w:val="24"/>
      <w:szCs w:val="20"/>
    </w:rPr>
  </w:style>
  <w:style w:type="paragraph" w:customStyle="1" w:styleId="BriefTitle1">
    <w:name w:val="Brief Title 1"/>
    <w:basedOn w:val="Normal"/>
    <w:uiPriority w:val="99"/>
    <w:qFormat/>
    <w:rsid w:val="008F341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F341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F341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F341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F341E"/>
    <w:pPr>
      <w:spacing w:before="100" w:beforeAutospacing="1" w:after="100" w:afterAutospacing="1"/>
    </w:pPr>
    <w:rPr>
      <w:rFonts w:eastAsia="Times New Roman"/>
    </w:rPr>
  </w:style>
  <w:style w:type="paragraph" w:customStyle="1" w:styleId="ToRead">
    <w:name w:val="To Read"/>
    <w:basedOn w:val="Normal"/>
    <w:uiPriority w:val="99"/>
    <w:qFormat/>
    <w:rsid w:val="008F341E"/>
    <w:pPr>
      <w:ind w:left="720"/>
    </w:pPr>
    <w:rPr>
      <w:rFonts w:ascii="Verdana" w:eastAsia="Times New Roman" w:hAnsi="Verdana"/>
      <w:b/>
      <w:u w:val="single"/>
    </w:rPr>
  </w:style>
  <w:style w:type="paragraph" w:customStyle="1" w:styleId="Style1">
    <w:name w:val="Style 1"/>
    <w:basedOn w:val="Normal"/>
    <w:uiPriority w:val="99"/>
    <w:qFormat/>
    <w:rsid w:val="008F341E"/>
    <w:pPr>
      <w:widowControl w:val="0"/>
      <w:ind w:firstLine="216"/>
    </w:pPr>
    <w:rPr>
      <w:rFonts w:eastAsia="Times New Roman"/>
      <w:noProof/>
      <w:color w:val="000000"/>
      <w:szCs w:val="20"/>
    </w:rPr>
  </w:style>
  <w:style w:type="paragraph" w:customStyle="1" w:styleId="Style40">
    <w:name w:val="Style 4"/>
    <w:basedOn w:val="Normal"/>
    <w:uiPriority w:val="99"/>
    <w:qFormat/>
    <w:rsid w:val="008F341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F341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F341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F341E"/>
    <w:pPr>
      <w:ind w:left="1660"/>
    </w:pPr>
  </w:style>
  <w:style w:type="paragraph" w:customStyle="1" w:styleId="PageNumber1">
    <w:name w:val="Page Number1"/>
    <w:basedOn w:val="Normal"/>
    <w:next w:val="Normal"/>
    <w:uiPriority w:val="99"/>
    <w:qFormat/>
    <w:rsid w:val="008F341E"/>
    <w:rPr>
      <w:rFonts w:eastAsia="Times New Roman"/>
    </w:rPr>
  </w:style>
  <w:style w:type="paragraph" w:customStyle="1" w:styleId="Card1">
    <w:name w:val="Card1"/>
    <w:uiPriority w:val="99"/>
    <w:qFormat/>
    <w:rsid w:val="008F341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F341E"/>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F341E"/>
    <w:pPr>
      <w:ind w:left="288" w:right="288"/>
    </w:pPr>
    <w:rPr>
      <w:rFonts w:eastAsia="Times New Roman"/>
    </w:rPr>
  </w:style>
  <w:style w:type="paragraph" w:customStyle="1" w:styleId="CaseListNormal">
    <w:name w:val="Case List Normal"/>
    <w:basedOn w:val="Normal"/>
    <w:uiPriority w:val="99"/>
    <w:qFormat/>
    <w:rsid w:val="008F341E"/>
    <w:rPr>
      <w:rFonts w:ascii="Times" w:eastAsia="Times New Roman" w:hAnsi="Times"/>
      <w:szCs w:val="26"/>
    </w:rPr>
  </w:style>
  <w:style w:type="paragraph" w:customStyle="1" w:styleId="Body">
    <w:name w:val="Body"/>
    <w:basedOn w:val="Normal"/>
    <w:uiPriority w:val="99"/>
    <w:qFormat/>
    <w:rsid w:val="008F341E"/>
    <w:pPr>
      <w:outlineLvl w:val="3"/>
    </w:pPr>
    <w:rPr>
      <w:rFonts w:eastAsia="Times New Roman"/>
      <w:szCs w:val="20"/>
    </w:rPr>
  </w:style>
  <w:style w:type="paragraph" w:customStyle="1" w:styleId="3text">
    <w:name w:val="3text"/>
    <w:basedOn w:val="Normal"/>
    <w:uiPriority w:val="99"/>
    <w:qFormat/>
    <w:rsid w:val="008F341E"/>
    <w:pPr>
      <w:spacing w:before="100" w:beforeAutospacing="1" w:after="100" w:afterAutospacing="1"/>
    </w:pPr>
    <w:rPr>
      <w:rFonts w:eastAsia="Times New Roman"/>
      <w:sz w:val="24"/>
    </w:rPr>
  </w:style>
  <w:style w:type="paragraph" w:customStyle="1" w:styleId="TimesNewRoman12">
    <w:name w:val="TimesNewRoman12"/>
    <w:uiPriority w:val="99"/>
    <w:qFormat/>
    <w:rsid w:val="008F341E"/>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F341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F341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F341E"/>
    <w:rPr>
      <w:rFonts w:eastAsia="Times New Roman"/>
      <w:color w:val="000000"/>
      <w:sz w:val="18"/>
    </w:rPr>
  </w:style>
  <w:style w:type="paragraph" w:customStyle="1" w:styleId="text1">
    <w:name w:val="text1"/>
    <w:basedOn w:val="Normal"/>
    <w:autoRedefine/>
    <w:uiPriority w:val="99"/>
    <w:qFormat/>
    <w:rsid w:val="008F341E"/>
    <w:rPr>
      <w:rFonts w:eastAsia="Times New Roman"/>
      <w:szCs w:val="20"/>
    </w:rPr>
  </w:style>
  <w:style w:type="paragraph" w:customStyle="1" w:styleId="RepeatBlockHeading">
    <w:name w:val="Repeat Block Heading"/>
    <w:basedOn w:val="Normal"/>
    <w:autoRedefine/>
    <w:uiPriority w:val="99"/>
    <w:qFormat/>
    <w:rsid w:val="008F341E"/>
    <w:pPr>
      <w:jc w:val="center"/>
    </w:pPr>
    <w:rPr>
      <w:rFonts w:eastAsia="Times New Roman"/>
      <w:b/>
      <w:smallCaps/>
      <w:color w:val="000000"/>
      <w:sz w:val="24"/>
      <w:u w:val="thick"/>
    </w:rPr>
  </w:style>
  <w:style w:type="paragraph" w:customStyle="1" w:styleId="story-headline">
    <w:name w:val="story-headline"/>
    <w:basedOn w:val="Normal"/>
    <w:uiPriority w:val="99"/>
    <w:qFormat/>
    <w:rsid w:val="008F341E"/>
    <w:pPr>
      <w:spacing w:before="72" w:after="72"/>
    </w:pPr>
    <w:rPr>
      <w:rFonts w:eastAsia="Times New Roman"/>
      <w:b/>
      <w:bCs/>
      <w:sz w:val="26"/>
      <w:szCs w:val="26"/>
    </w:rPr>
  </w:style>
  <w:style w:type="paragraph" w:customStyle="1" w:styleId="story-body">
    <w:name w:val="story-body"/>
    <w:basedOn w:val="Normal"/>
    <w:uiPriority w:val="99"/>
    <w:qFormat/>
    <w:rsid w:val="008F341E"/>
    <w:pPr>
      <w:spacing w:before="100" w:beforeAutospacing="1" w:after="100" w:afterAutospacing="1"/>
    </w:pPr>
    <w:rPr>
      <w:rFonts w:eastAsia="Times New Roman"/>
    </w:rPr>
  </w:style>
  <w:style w:type="paragraph" w:customStyle="1" w:styleId="story-dateline">
    <w:name w:val="story-dateline"/>
    <w:basedOn w:val="Normal"/>
    <w:uiPriority w:val="99"/>
    <w:qFormat/>
    <w:rsid w:val="008F341E"/>
    <w:rPr>
      <w:rFonts w:eastAsia="Times New Roman"/>
      <w:b/>
      <w:bCs/>
    </w:rPr>
  </w:style>
  <w:style w:type="paragraph" w:customStyle="1" w:styleId="TextofCards">
    <w:name w:val="Text of Cards"/>
    <w:basedOn w:val="Normal"/>
    <w:uiPriority w:val="99"/>
    <w:qFormat/>
    <w:rsid w:val="008F341E"/>
    <w:rPr>
      <w:rFonts w:eastAsia="Times New Roman"/>
      <w:color w:val="000000"/>
      <w:spacing w:val="6"/>
      <w:szCs w:val="23"/>
    </w:rPr>
  </w:style>
  <w:style w:type="paragraph" w:customStyle="1" w:styleId="Corpotesto">
    <w:name w:val="Corpo testo"/>
    <w:basedOn w:val="Normal"/>
    <w:uiPriority w:val="99"/>
    <w:qFormat/>
    <w:rsid w:val="008F341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F341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8F341E"/>
    <w:rPr>
      <w:rFonts w:asciiTheme="minorHAnsi" w:eastAsia="Times New Roman" w:hAnsiTheme="minorHAnsi" w:cs="Calibri"/>
      <w:b/>
      <w:bCs/>
      <w:sz w:val="24"/>
      <w:szCs w:val="24"/>
    </w:rPr>
  </w:style>
  <w:style w:type="paragraph" w:customStyle="1" w:styleId="inside-copy">
    <w:name w:val="inside-copy"/>
    <w:basedOn w:val="Normal"/>
    <w:uiPriority w:val="99"/>
    <w:qFormat/>
    <w:rsid w:val="008F341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F341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F341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F341E"/>
    <w:rPr>
      <w:rFonts w:ascii="Arial" w:hAnsi="Arial"/>
      <w:b w:val="0"/>
      <w:caps w:val="0"/>
      <w:sz w:val="20"/>
    </w:rPr>
  </w:style>
  <w:style w:type="paragraph" w:customStyle="1" w:styleId="ProjectTitleLine">
    <w:name w:val="Project Title Line"/>
    <w:basedOn w:val="Normal"/>
    <w:next w:val="Normal"/>
    <w:autoRedefine/>
    <w:uiPriority w:val="99"/>
    <w:qFormat/>
    <w:rsid w:val="008F341E"/>
    <w:pPr>
      <w:jc w:val="center"/>
    </w:pPr>
    <w:rPr>
      <w:rFonts w:eastAsia="Times New Roman"/>
      <w:caps/>
      <w:szCs w:val="20"/>
    </w:rPr>
  </w:style>
  <w:style w:type="paragraph" w:customStyle="1" w:styleId="LanguageStrike">
    <w:name w:val="Language Strike"/>
    <w:basedOn w:val="Normal"/>
    <w:next w:val="Normal"/>
    <w:uiPriority w:val="99"/>
    <w:qFormat/>
    <w:rsid w:val="008F341E"/>
    <w:rPr>
      <w:rFonts w:ascii="Arial Narrow" w:eastAsia="Times New Roman" w:hAnsi="Arial Narrow"/>
      <w:strike/>
    </w:rPr>
  </w:style>
  <w:style w:type="paragraph" w:customStyle="1" w:styleId="NormalVerdana">
    <w:name w:val="Normal + Verdana"/>
    <w:aliases w:val="10 pt,White,Normal + Arial"/>
    <w:basedOn w:val="Normal"/>
    <w:uiPriority w:val="99"/>
    <w:qFormat/>
    <w:rsid w:val="008F341E"/>
    <w:rPr>
      <w:rFonts w:eastAsia="Times New Roman"/>
      <w:szCs w:val="20"/>
      <w:u w:val="single"/>
    </w:rPr>
  </w:style>
  <w:style w:type="paragraph" w:customStyle="1" w:styleId="Normal10pt">
    <w:name w:val="Normal + 10 pt"/>
    <w:basedOn w:val="Normal"/>
    <w:uiPriority w:val="99"/>
    <w:qFormat/>
    <w:rsid w:val="008F341E"/>
    <w:rPr>
      <w:rFonts w:eastAsia="Times New Roman"/>
      <w:szCs w:val="20"/>
    </w:rPr>
  </w:style>
  <w:style w:type="paragraph" w:customStyle="1" w:styleId="cardChar1Char">
    <w:name w:val="card Char1 Char"/>
    <w:basedOn w:val="Normal"/>
    <w:uiPriority w:val="99"/>
    <w:qFormat/>
    <w:rsid w:val="008F341E"/>
    <w:pPr>
      <w:ind w:left="288" w:right="288"/>
    </w:pPr>
    <w:rPr>
      <w:rFonts w:eastAsia="Times New Roman"/>
      <w:szCs w:val="20"/>
    </w:rPr>
  </w:style>
  <w:style w:type="paragraph" w:customStyle="1" w:styleId="CM12">
    <w:name w:val="CM12"/>
    <w:basedOn w:val="Default"/>
    <w:next w:val="Default"/>
    <w:uiPriority w:val="99"/>
    <w:qFormat/>
    <w:rsid w:val="008F341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F341E"/>
    <w:pPr>
      <w:widowControl w:val="0"/>
      <w:spacing w:after="480"/>
    </w:pPr>
    <w:rPr>
      <w:rFonts w:ascii="Granjon LT Std" w:hAnsi="Granjon LT Std"/>
      <w:color w:val="auto"/>
    </w:rPr>
  </w:style>
  <w:style w:type="paragraph" w:customStyle="1" w:styleId="CM10">
    <w:name w:val="CM10"/>
    <w:basedOn w:val="Default"/>
    <w:next w:val="Default"/>
    <w:uiPriority w:val="99"/>
    <w:qFormat/>
    <w:rsid w:val="008F341E"/>
    <w:pPr>
      <w:widowControl w:val="0"/>
      <w:spacing w:line="320" w:lineRule="atLeast"/>
    </w:pPr>
    <w:rPr>
      <w:rFonts w:ascii="Granjon LT Std" w:hAnsi="Granjon LT Std"/>
      <w:color w:val="auto"/>
    </w:rPr>
  </w:style>
  <w:style w:type="paragraph" w:customStyle="1" w:styleId="bold">
    <w:name w:val="bold"/>
    <w:basedOn w:val="Normal"/>
    <w:uiPriority w:val="99"/>
    <w:qFormat/>
    <w:rsid w:val="008F341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F341E"/>
    <w:rPr>
      <w:rFonts w:ascii="Arial Narrow" w:eastAsia="Times New Roman" w:hAnsi="Arial Narrow"/>
      <w:strike/>
      <w:szCs w:val="20"/>
    </w:rPr>
  </w:style>
  <w:style w:type="paragraph" w:customStyle="1" w:styleId="textbodyblack">
    <w:name w:val="textbodyblack"/>
    <w:basedOn w:val="Normal"/>
    <w:uiPriority w:val="99"/>
    <w:qFormat/>
    <w:rsid w:val="008F341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F341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F34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F34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F341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F341E"/>
    <w:rPr>
      <w:rFonts w:ascii="Georgia" w:eastAsia="Times New Roman" w:hAnsi="Georgia"/>
      <w:b/>
      <w:bCs/>
      <w:szCs w:val="16"/>
      <w:u w:val="single"/>
    </w:rPr>
  </w:style>
  <w:style w:type="paragraph" w:customStyle="1" w:styleId="CiteCorrected">
    <w:name w:val="Cite Corrected"/>
    <w:basedOn w:val="Normal"/>
    <w:link w:val="CiteCorrectedChar"/>
    <w:qFormat/>
    <w:rsid w:val="008F341E"/>
    <w:rPr>
      <w:rFonts w:ascii="Georgia" w:eastAsia="Times New Roman" w:hAnsi="Georgia"/>
      <w:b/>
      <w:bCs/>
      <w:szCs w:val="16"/>
      <w:u w:val="single"/>
    </w:rPr>
  </w:style>
  <w:style w:type="paragraph" w:customStyle="1" w:styleId="CardText2">
    <w:name w:val="Card Text 2"/>
    <w:basedOn w:val="CardText10"/>
    <w:link w:val="CardText2Char"/>
    <w:qFormat/>
    <w:rsid w:val="008F341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8F341E"/>
    <w:pPr>
      <w:ind w:left="288"/>
    </w:pPr>
    <w:rPr>
      <w:rFonts w:eastAsia="SimSun"/>
      <w:szCs w:val="20"/>
      <w:lang w:eastAsia="zh-CN"/>
    </w:rPr>
  </w:style>
  <w:style w:type="paragraph" w:customStyle="1" w:styleId="story-body-text">
    <w:name w:val="story-body-text"/>
    <w:basedOn w:val="Normal"/>
    <w:uiPriority w:val="99"/>
    <w:qFormat/>
    <w:rsid w:val="008F341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F341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F341E"/>
    <w:rPr>
      <w:u w:val="single"/>
    </w:rPr>
  </w:style>
  <w:style w:type="paragraph" w:customStyle="1" w:styleId="StyleCardText11ptUnderline">
    <w:name w:val="Style Card Text + 11 pt Underline"/>
    <w:link w:val="StyleCardText11ptUnderlineChar"/>
    <w:qFormat/>
    <w:rsid w:val="008F341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F341E"/>
    <w:rPr>
      <w:rFonts w:ascii="Georgia" w:hAnsi="Georgia"/>
      <w:sz w:val="16"/>
    </w:rPr>
  </w:style>
  <w:style w:type="paragraph" w:customStyle="1" w:styleId="StyleMinimizedText11pt">
    <w:name w:val="Style Minimized Text + 11 pt"/>
    <w:basedOn w:val="Normal"/>
    <w:link w:val="StyleMinimizedText11ptChar"/>
    <w:qFormat/>
    <w:rsid w:val="008F341E"/>
    <w:rPr>
      <w:rFonts w:ascii="Georgia" w:hAnsi="Georgia"/>
      <w:sz w:val="16"/>
    </w:rPr>
  </w:style>
  <w:style w:type="character" w:customStyle="1" w:styleId="StyleMinimizedText11pt1Char">
    <w:name w:val="Style Minimized Text + 11 pt1 Char"/>
    <w:basedOn w:val="DefaultParagraphFont"/>
    <w:link w:val="StyleMinimizedText11pt1"/>
    <w:locked/>
    <w:rsid w:val="008F341E"/>
    <w:rPr>
      <w:rFonts w:ascii="Georgia" w:hAnsi="Georgia"/>
      <w:sz w:val="16"/>
    </w:rPr>
  </w:style>
  <w:style w:type="paragraph" w:customStyle="1" w:styleId="StyleMinimizedText11pt1">
    <w:name w:val="Style Minimized Text + 11 pt1"/>
    <w:basedOn w:val="Normal"/>
    <w:link w:val="StyleMinimizedText11pt1Char"/>
    <w:qFormat/>
    <w:rsid w:val="008F341E"/>
    <w:rPr>
      <w:rFonts w:ascii="Georgia" w:hAnsi="Georgia"/>
      <w:sz w:val="16"/>
    </w:rPr>
  </w:style>
  <w:style w:type="character" w:customStyle="1" w:styleId="Debate-CardSmalltextF2Char">
    <w:name w:val="Debate- Card Small text F2 Char"/>
    <w:link w:val="Debate-CardSmalltextF2"/>
    <w:locked/>
    <w:rsid w:val="008F341E"/>
    <w:rPr>
      <w:rFonts w:ascii="Arial Narrow" w:hAnsi="Arial Narrow"/>
      <w:sz w:val="16"/>
    </w:rPr>
  </w:style>
  <w:style w:type="paragraph" w:customStyle="1" w:styleId="Debate-CardSmalltextF2">
    <w:name w:val="Debate- Card Small text F2"/>
    <w:basedOn w:val="Normal"/>
    <w:next w:val="Normal"/>
    <w:link w:val="Debate-CardSmalltextF2Char"/>
    <w:qFormat/>
    <w:rsid w:val="008F341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F341E"/>
    <w:rPr>
      <w:rFonts w:ascii="Arial Narrow" w:hAnsi="Arial Narrow"/>
      <w:b/>
      <w:sz w:val="18"/>
      <w:u w:val="single"/>
    </w:rPr>
  </w:style>
  <w:style w:type="paragraph" w:customStyle="1" w:styleId="Debate-EmphasizedText-F5">
    <w:name w:val="Debate- Emphasized Text- F5"/>
    <w:basedOn w:val="Normal"/>
    <w:link w:val="Debate-EmphasizedText-F5Char"/>
    <w:qFormat/>
    <w:rsid w:val="008F341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F341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F341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F341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F341E"/>
    <w:rPr>
      <w:rFonts w:ascii="Times New Roman" w:eastAsia="Times New Roman" w:hAnsi="Times New Roman" w:cs="Calibri"/>
      <w:sz w:val="16"/>
    </w:rPr>
  </w:style>
  <w:style w:type="character" w:customStyle="1" w:styleId="CardStyleChar">
    <w:name w:val="Card Style Char"/>
    <w:link w:val="CardStyle"/>
    <w:locked/>
    <w:rsid w:val="008F341E"/>
    <w:rPr>
      <w:rFonts w:eastAsia="Times New Roman"/>
    </w:rPr>
  </w:style>
  <w:style w:type="paragraph" w:customStyle="1" w:styleId="emactive">
    <w:name w:val="emactive"/>
    <w:basedOn w:val="Normal"/>
    <w:uiPriority w:val="99"/>
    <w:qFormat/>
    <w:rsid w:val="008F341E"/>
    <w:pPr>
      <w:spacing w:before="100" w:beforeAutospacing="1" w:after="100" w:afterAutospacing="1"/>
    </w:pPr>
    <w:rPr>
      <w:rFonts w:eastAsia="Times New Roman"/>
      <w:sz w:val="24"/>
    </w:rPr>
  </w:style>
  <w:style w:type="paragraph" w:customStyle="1" w:styleId="emready">
    <w:name w:val="emready"/>
    <w:basedOn w:val="Normal"/>
    <w:uiPriority w:val="99"/>
    <w:qFormat/>
    <w:rsid w:val="008F341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F341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F341E"/>
    <w:rPr>
      <w:rFonts w:ascii="Georgia" w:eastAsia="Times New Roman" w:hAnsi="Georgia" w:cs="Times New Roman"/>
      <w:b/>
      <w:u w:val="single"/>
    </w:rPr>
  </w:style>
  <w:style w:type="character" w:customStyle="1" w:styleId="CardHighlightChar">
    <w:name w:val="Card Highlight Char"/>
    <w:link w:val="CardHighlight"/>
    <w:locked/>
    <w:rsid w:val="008F341E"/>
    <w:rPr>
      <w:rFonts w:eastAsia="Calibri" w:cs="Calibri"/>
      <w:u w:val="single"/>
      <w:shd w:val="clear" w:color="auto" w:fill="66FFFF"/>
    </w:rPr>
  </w:style>
  <w:style w:type="paragraph" w:customStyle="1" w:styleId="CardHighlight">
    <w:name w:val="Card Highlight"/>
    <w:basedOn w:val="Normal"/>
    <w:link w:val="CardHighlightChar"/>
    <w:qFormat/>
    <w:rsid w:val="008F341E"/>
    <w:pPr>
      <w:shd w:val="clear" w:color="auto" w:fill="66FFFF"/>
    </w:pPr>
    <w:rPr>
      <w:rFonts w:eastAsia="Calibri" w:cs="Calibri"/>
      <w:u w:val="single"/>
    </w:rPr>
  </w:style>
  <w:style w:type="character" w:customStyle="1" w:styleId="BlockHeaderHiddenChar">
    <w:name w:val="Block Header Hidden Char"/>
    <w:link w:val="BlockHeaderHidden"/>
    <w:locked/>
    <w:rsid w:val="008F341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F341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F341E"/>
    <w:pPr>
      <w:spacing w:before="100" w:beforeAutospacing="1" w:after="100" w:afterAutospacing="1"/>
    </w:pPr>
    <w:rPr>
      <w:rFonts w:eastAsia="Times New Roman"/>
      <w:sz w:val="24"/>
    </w:rPr>
  </w:style>
  <w:style w:type="paragraph" w:customStyle="1" w:styleId="norma">
    <w:name w:val="norma"/>
    <w:basedOn w:val="Heading3"/>
    <w:uiPriority w:val="99"/>
    <w:qFormat/>
    <w:rsid w:val="008F341E"/>
    <w:rPr>
      <w:rFonts w:eastAsia="MS Gothic" w:cs="Arial"/>
      <w:sz w:val="24"/>
    </w:rPr>
  </w:style>
  <w:style w:type="paragraph" w:customStyle="1" w:styleId="nromal">
    <w:name w:val="nromal"/>
    <w:basedOn w:val="Normal"/>
    <w:uiPriority w:val="99"/>
    <w:qFormat/>
    <w:rsid w:val="008F341E"/>
    <w:pPr>
      <w:keepNext/>
      <w:keepLines/>
      <w:spacing w:before="200"/>
      <w:outlineLvl w:val="3"/>
    </w:pPr>
    <w:rPr>
      <w:rFonts w:eastAsia="Times New Roman" w:cs="Cambria"/>
      <w:b/>
      <w:iCs/>
    </w:rPr>
  </w:style>
  <w:style w:type="paragraph" w:customStyle="1" w:styleId="natural">
    <w:name w:val="natural"/>
    <w:basedOn w:val="Normal"/>
    <w:uiPriority w:val="99"/>
    <w:qFormat/>
    <w:rsid w:val="008F341E"/>
    <w:pPr>
      <w:keepNext/>
      <w:keepLines/>
      <w:spacing w:before="200"/>
      <w:outlineLvl w:val="3"/>
    </w:pPr>
    <w:rPr>
      <w:rFonts w:eastAsia="Times New Roman"/>
      <w:b/>
      <w:iCs/>
    </w:rPr>
  </w:style>
  <w:style w:type="paragraph" w:customStyle="1" w:styleId="nroaml">
    <w:name w:val="nroaml"/>
    <w:basedOn w:val="Normal"/>
    <w:uiPriority w:val="99"/>
    <w:qFormat/>
    <w:rsid w:val="008F341E"/>
    <w:pPr>
      <w:keepNext/>
      <w:keepLines/>
      <w:spacing w:before="200"/>
      <w:outlineLvl w:val="3"/>
    </w:pPr>
    <w:rPr>
      <w:rFonts w:eastAsia="Times New Roman"/>
      <w:b/>
      <w:iCs/>
    </w:rPr>
  </w:style>
  <w:style w:type="paragraph" w:customStyle="1" w:styleId="noraml">
    <w:name w:val="noraml"/>
    <w:basedOn w:val="Normal"/>
    <w:uiPriority w:val="99"/>
    <w:qFormat/>
    <w:rsid w:val="008F341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F341E"/>
    <w:rPr>
      <w:rFonts w:ascii="Georgia" w:eastAsia="Calibri" w:hAnsi="Georgia"/>
      <w:sz w:val="16"/>
      <w:szCs w:val="16"/>
    </w:rPr>
  </w:style>
  <w:style w:type="paragraph" w:customStyle="1" w:styleId="SmallSizeParagraph">
    <w:name w:val="Small Size Paragraph"/>
    <w:basedOn w:val="Normal"/>
    <w:link w:val="SmallSizeParagraphChar"/>
    <w:qFormat/>
    <w:rsid w:val="008F341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F341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F341E"/>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8F341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F341E"/>
    <w:rPr>
      <w:rFonts w:ascii="Times New Roman" w:eastAsia="Times New Roman" w:hAnsi="Times New Roman" w:cs="Times New Roman"/>
      <w:strike/>
      <w:sz w:val="20"/>
    </w:rPr>
  </w:style>
  <w:style w:type="character" w:customStyle="1" w:styleId="CardT1Char">
    <w:name w:val="CardT1 Char"/>
    <w:link w:val="CardT1"/>
    <w:locked/>
    <w:rsid w:val="008F341E"/>
    <w:rPr>
      <w:rFonts w:ascii="Arial" w:eastAsia="Calibri" w:hAnsi="Arial" w:cs="Arial"/>
      <w:kern w:val="2"/>
      <w:sz w:val="14"/>
      <w:szCs w:val="14"/>
      <w:lang w:eastAsia="zh-TW"/>
    </w:rPr>
  </w:style>
  <w:style w:type="paragraph" w:customStyle="1" w:styleId="CardT1">
    <w:name w:val="CardT1"/>
    <w:basedOn w:val="Normal"/>
    <w:link w:val="CardT1Char"/>
    <w:qFormat/>
    <w:rsid w:val="008F341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F341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F341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F341E"/>
    <w:pPr>
      <w:spacing w:before="100" w:beforeAutospacing="1" w:after="100" w:afterAutospacing="1"/>
    </w:pPr>
    <w:rPr>
      <w:rFonts w:eastAsia="Times New Roman"/>
      <w:sz w:val="24"/>
    </w:rPr>
  </w:style>
  <w:style w:type="paragraph" w:customStyle="1" w:styleId="CiteReal">
    <w:name w:val="Cite Real"/>
    <w:basedOn w:val="Normal"/>
    <w:next w:val="Normal"/>
    <w:qFormat/>
    <w:rsid w:val="008F341E"/>
    <w:rPr>
      <w:rFonts w:eastAsia="MS Mincho"/>
      <w:b/>
      <w:sz w:val="24"/>
      <w:u w:val="single"/>
    </w:rPr>
  </w:style>
  <w:style w:type="paragraph" w:customStyle="1" w:styleId="2909F619802848F09E01365C32F34654">
    <w:name w:val="2909F619802848F09E01365C32F34654"/>
    <w:uiPriority w:val="99"/>
    <w:qFormat/>
    <w:rsid w:val="008F341E"/>
    <w:pPr>
      <w:spacing w:after="200" w:line="276" w:lineRule="auto"/>
    </w:pPr>
    <w:rPr>
      <w:rFonts w:eastAsia="Times New Roman" w:cs="Times New Roman"/>
      <w:lang w:eastAsia="ja-JP"/>
    </w:rPr>
  </w:style>
  <w:style w:type="character" w:customStyle="1" w:styleId="UnderlineSChar">
    <w:name w:val="Underline S Char"/>
    <w:link w:val="UnderlineS"/>
    <w:locked/>
    <w:rsid w:val="008F341E"/>
    <w:rPr>
      <w:rFonts w:ascii="Georgia" w:eastAsia="Calibri" w:hAnsi="Georgia"/>
      <w:u w:val="single"/>
      <w:lang w:val="x-none" w:eastAsia="zh-CN"/>
    </w:rPr>
  </w:style>
  <w:style w:type="paragraph" w:customStyle="1" w:styleId="UnderlineS">
    <w:name w:val="Underline S"/>
    <w:basedOn w:val="Normal"/>
    <w:link w:val="UnderlineSChar"/>
    <w:qFormat/>
    <w:rsid w:val="008F341E"/>
    <w:pPr>
      <w:spacing w:after="200"/>
    </w:pPr>
    <w:rPr>
      <w:rFonts w:ascii="Georgia" w:eastAsia="Calibri" w:hAnsi="Georgia"/>
      <w:u w:val="single"/>
      <w:lang w:val="x-none" w:eastAsia="zh-CN"/>
    </w:rPr>
  </w:style>
  <w:style w:type="character" w:customStyle="1" w:styleId="UnunderlinedChar">
    <w:name w:val="Ununderlined Char"/>
    <w:link w:val="Ununderlined"/>
    <w:locked/>
    <w:rsid w:val="008F341E"/>
    <w:rPr>
      <w:rFonts w:ascii="Georgia" w:eastAsia="SimSun" w:hAnsi="Georgia"/>
      <w:sz w:val="12"/>
    </w:rPr>
  </w:style>
  <w:style w:type="paragraph" w:customStyle="1" w:styleId="Ununderlined">
    <w:name w:val="Ununderlined"/>
    <w:basedOn w:val="Normal"/>
    <w:link w:val="UnunderlinedChar"/>
    <w:qFormat/>
    <w:rsid w:val="008F341E"/>
    <w:rPr>
      <w:rFonts w:ascii="Georgia" w:eastAsia="SimSun" w:hAnsi="Georgia"/>
      <w:sz w:val="12"/>
    </w:rPr>
  </w:style>
  <w:style w:type="character" w:customStyle="1" w:styleId="HighlightingChar">
    <w:name w:val="Highlighting Char"/>
    <w:link w:val="Highlighting"/>
    <w:locked/>
    <w:rsid w:val="008F341E"/>
    <w:rPr>
      <w:rFonts w:ascii="Georgia" w:eastAsia="SimSun" w:hAnsi="Georgia"/>
      <w:u w:val="thick"/>
    </w:rPr>
  </w:style>
  <w:style w:type="paragraph" w:customStyle="1" w:styleId="Highlighting">
    <w:name w:val="Highlighting"/>
    <w:basedOn w:val="Normal"/>
    <w:link w:val="HighlightingChar"/>
    <w:autoRedefine/>
    <w:qFormat/>
    <w:rsid w:val="008F341E"/>
    <w:rPr>
      <w:rFonts w:ascii="Georgia" w:eastAsia="SimSun" w:hAnsi="Georgia"/>
      <w:u w:val="thick"/>
    </w:rPr>
  </w:style>
  <w:style w:type="character" w:customStyle="1" w:styleId="CITEChar0">
    <w:name w:val="CITE Char"/>
    <w:link w:val="CITE"/>
    <w:locked/>
    <w:rsid w:val="008F341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F341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8F341E"/>
    <w:pPr>
      <w:spacing w:before="100" w:beforeAutospacing="1" w:after="100" w:afterAutospacing="1"/>
    </w:pPr>
    <w:rPr>
      <w:rFonts w:eastAsia="Times New Roman"/>
      <w:sz w:val="24"/>
      <w:lang w:eastAsia="zh-CN"/>
    </w:rPr>
  </w:style>
  <w:style w:type="paragraph" w:customStyle="1" w:styleId="Analytics">
    <w:name w:val="Analytics"/>
    <w:basedOn w:val="Normal"/>
    <w:rsid w:val="008F341E"/>
    <w:rPr>
      <w:rFonts w:eastAsia="Calibri"/>
      <w:b/>
      <w:sz w:val="24"/>
    </w:rPr>
  </w:style>
  <w:style w:type="paragraph" w:customStyle="1" w:styleId="D345FF3D873148C5AE3FBF3267827368">
    <w:name w:val="D345FF3D873148C5AE3FBF3267827368"/>
    <w:uiPriority w:val="99"/>
    <w:qFormat/>
    <w:rsid w:val="008F341E"/>
    <w:pPr>
      <w:spacing w:after="200" w:line="276" w:lineRule="auto"/>
    </w:pPr>
    <w:rPr>
      <w:rFonts w:eastAsia="Times New Roman" w:cs="Times New Roman"/>
      <w:lang w:eastAsia="ja-JP"/>
    </w:rPr>
  </w:style>
  <w:style w:type="character" w:customStyle="1" w:styleId="NormaltextCharChar">
    <w:name w:val="Normal text Char Char"/>
    <w:link w:val="Normaltext0"/>
    <w:locked/>
    <w:rsid w:val="008F341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F341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F341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F341E"/>
    <w:rPr>
      <w:b/>
      <w:sz w:val="28"/>
    </w:rPr>
  </w:style>
  <w:style w:type="character" w:customStyle="1" w:styleId="SourcenameChar">
    <w:name w:val="Source name Char"/>
    <w:link w:val="Sourcename"/>
    <w:locked/>
    <w:rsid w:val="008F341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F341E"/>
    <w:rPr>
      <w:b/>
      <w:bCs/>
      <w:sz w:val="20"/>
    </w:rPr>
  </w:style>
  <w:style w:type="character" w:customStyle="1" w:styleId="underlinedcardChar">
    <w:name w:val="underlined card Char"/>
    <w:link w:val="underlinedcard0"/>
    <w:locked/>
    <w:rsid w:val="008F341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F341E"/>
    <w:rPr>
      <w:sz w:val="22"/>
      <w:u w:val="single"/>
    </w:rPr>
  </w:style>
  <w:style w:type="paragraph" w:customStyle="1" w:styleId="FullText">
    <w:name w:val="Full Text"/>
    <w:basedOn w:val="Normal"/>
    <w:uiPriority w:val="99"/>
    <w:qFormat/>
    <w:rsid w:val="008F341E"/>
    <w:rPr>
      <w:rFonts w:eastAsia="Times New Roman"/>
    </w:rPr>
  </w:style>
  <w:style w:type="character" w:customStyle="1" w:styleId="TextUnderlineChar">
    <w:name w:val="Text Underline Char"/>
    <w:link w:val="TextUnderline"/>
    <w:locked/>
    <w:rsid w:val="008F341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F341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8F341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F341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F341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F341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8F341E"/>
    <w:pPr>
      <w:spacing w:before="240"/>
      <w:outlineLvl w:val="2"/>
    </w:pPr>
    <w:rPr>
      <w:rFonts w:eastAsia="Times New Roman"/>
      <w:b/>
    </w:rPr>
  </w:style>
  <w:style w:type="character" w:customStyle="1" w:styleId="CiteCardChar">
    <w:name w:val="Cite_Card Char"/>
    <w:link w:val="CiteCard0"/>
    <w:locked/>
    <w:rsid w:val="008F341E"/>
    <w:rPr>
      <w:rFonts w:ascii="Times New Roman" w:eastAsia="Times New Roman" w:hAnsi="Times New Roman" w:cs="Arial"/>
      <w:bCs/>
      <w:sz w:val="20"/>
      <w:szCs w:val="20"/>
    </w:rPr>
  </w:style>
  <w:style w:type="paragraph" w:customStyle="1" w:styleId="CiteCard0">
    <w:name w:val="Cite_Card"/>
    <w:link w:val="CiteCardChar"/>
    <w:qFormat/>
    <w:rsid w:val="008F341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F341E"/>
    <w:pPr>
      <w:widowControl w:val="0"/>
    </w:pPr>
    <w:rPr>
      <w:rFonts w:eastAsia="MS Mincho"/>
      <w:color w:val="auto"/>
    </w:rPr>
  </w:style>
  <w:style w:type="paragraph" w:customStyle="1" w:styleId="dropcap">
    <w:name w:val="dropcap"/>
    <w:basedOn w:val="Normal"/>
    <w:uiPriority w:val="99"/>
    <w:qFormat/>
    <w:rsid w:val="008F341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F341E"/>
    <w:rPr>
      <w:rFonts w:ascii="Georgia" w:eastAsia="Times New Roman" w:hAnsi="Georgia"/>
      <w:u w:val="single"/>
    </w:rPr>
  </w:style>
  <w:style w:type="paragraph" w:customStyle="1" w:styleId="StyleStyle49pt6">
    <w:name w:val="Style Style4 + 9 pt6"/>
    <w:basedOn w:val="Style4"/>
    <w:link w:val="StyleStyle49pt6Char"/>
    <w:qFormat/>
    <w:rsid w:val="008F341E"/>
    <w:rPr>
      <w:rFonts w:ascii="Georgia" w:hAnsi="Georgia"/>
    </w:rPr>
  </w:style>
  <w:style w:type="character" w:customStyle="1" w:styleId="UnderlineCharCharCharCharChar">
    <w:name w:val="Underline Char Char Char Char Char"/>
    <w:link w:val="UnderlineCharCharCharChar"/>
    <w:locked/>
    <w:rsid w:val="008F341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F341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F341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F341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F341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F341E"/>
    <w:rPr>
      <w:rFonts w:ascii="Georgia" w:hAnsi="Georgia" w:cs="Calibri"/>
      <w:b/>
      <w:bCs/>
      <w:u w:val="single"/>
    </w:rPr>
  </w:style>
  <w:style w:type="character" w:customStyle="1" w:styleId="DebatenoramlChar">
    <w:name w:val="Debatenoraml Char"/>
    <w:link w:val="Debatenoraml"/>
    <w:locked/>
    <w:rsid w:val="008F341E"/>
    <w:rPr>
      <w:rFonts w:ascii="Times New Roman" w:hAnsi="Times New Roman" w:cs="Times New Roman"/>
    </w:rPr>
  </w:style>
  <w:style w:type="paragraph" w:customStyle="1" w:styleId="Debatenoraml">
    <w:name w:val="Debatenoraml"/>
    <w:basedOn w:val="NoSpacing"/>
    <w:link w:val="DebatenoramlChar"/>
    <w:qFormat/>
    <w:rsid w:val="008F341E"/>
    <w:rPr>
      <w:rFonts w:eastAsiaTheme="minorEastAsia"/>
      <w:sz w:val="22"/>
      <w:szCs w:val="22"/>
    </w:rPr>
  </w:style>
  <w:style w:type="paragraph" w:customStyle="1" w:styleId="SynergyTag">
    <w:name w:val="SynergyTag"/>
    <w:basedOn w:val="Normal"/>
    <w:uiPriority w:val="99"/>
    <w:qFormat/>
    <w:rsid w:val="008F341E"/>
    <w:rPr>
      <w:rFonts w:eastAsia="Calibri"/>
      <w:b/>
    </w:rPr>
  </w:style>
  <w:style w:type="character" w:customStyle="1" w:styleId="QualsChar">
    <w:name w:val="Quals Char"/>
    <w:link w:val="Quals"/>
    <w:locked/>
    <w:rsid w:val="008F341E"/>
    <w:rPr>
      <w:rFonts w:ascii="Georgia" w:eastAsia="Calibri" w:hAnsi="Georgia"/>
      <w:sz w:val="18"/>
    </w:rPr>
  </w:style>
  <w:style w:type="paragraph" w:customStyle="1" w:styleId="Quals">
    <w:name w:val="Quals"/>
    <w:basedOn w:val="Normal"/>
    <w:link w:val="QualsChar"/>
    <w:qFormat/>
    <w:rsid w:val="008F341E"/>
    <w:rPr>
      <w:rFonts w:ascii="Georgia" w:eastAsia="Calibri" w:hAnsi="Georgia"/>
      <w:sz w:val="18"/>
    </w:rPr>
  </w:style>
  <w:style w:type="paragraph" w:customStyle="1" w:styleId="times">
    <w:name w:val="times"/>
    <w:basedOn w:val="Normal"/>
    <w:qFormat/>
    <w:rsid w:val="008F341E"/>
    <w:pPr>
      <w:spacing w:before="100" w:beforeAutospacing="1" w:after="100" w:afterAutospacing="1"/>
    </w:pPr>
    <w:rPr>
      <w:rFonts w:eastAsia="Times New Roman"/>
      <w:sz w:val="24"/>
    </w:rPr>
  </w:style>
  <w:style w:type="paragraph" w:customStyle="1" w:styleId="BodyA">
    <w:name w:val="Body A"/>
    <w:uiPriority w:val="99"/>
    <w:qFormat/>
    <w:rsid w:val="008F341E"/>
    <w:rPr>
      <w:rFonts w:ascii="Helvetica" w:eastAsia="ヒラギノ角ゴ Pro W3" w:hAnsi="Helvetica" w:cs="Times New Roman"/>
      <w:color w:val="000000"/>
      <w:sz w:val="24"/>
      <w:szCs w:val="20"/>
    </w:rPr>
  </w:style>
  <w:style w:type="character" w:customStyle="1" w:styleId="StarredChar">
    <w:name w:val="Starred Char"/>
    <w:link w:val="Starred"/>
    <w:locked/>
    <w:rsid w:val="008F341E"/>
    <w:rPr>
      <w:rFonts w:ascii="Georgia" w:eastAsia="Times New Roman" w:hAnsi="Georgia"/>
      <w:b/>
      <w:caps/>
      <w:szCs w:val="28"/>
      <w:u w:val="single"/>
    </w:rPr>
  </w:style>
  <w:style w:type="paragraph" w:customStyle="1" w:styleId="Starred">
    <w:name w:val="Starred"/>
    <w:basedOn w:val="Normal"/>
    <w:link w:val="StarredChar"/>
    <w:qFormat/>
    <w:rsid w:val="008F341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8F341E"/>
    <w:rPr>
      <w:rFonts w:ascii="Georgia" w:eastAsia="Times New Roman" w:hAnsi="Georgia"/>
      <w:b/>
      <w:caps/>
      <w:szCs w:val="28"/>
      <w:u w:val="single"/>
    </w:rPr>
  </w:style>
  <w:style w:type="paragraph" w:customStyle="1" w:styleId="NotStarred">
    <w:name w:val="NotStarred"/>
    <w:basedOn w:val="Normal"/>
    <w:link w:val="NotStarredChar"/>
    <w:qFormat/>
    <w:rsid w:val="008F341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8F341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F341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F341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8F341E"/>
    <w:rPr>
      <w:rFonts w:ascii="Georgia" w:eastAsia="Calibri" w:hAnsi="Georgia"/>
      <w:b/>
    </w:rPr>
  </w:style>
  <w:style w:type="paragraph" w:customStyle="1" w:styleId="H4Tag">
    <w:name w:val="H4 (Tag)"/>
    <w:basedOn w:val="Normal"/>
    <w:link w:val="H4TagChar1"/>
    <w:qFormat/>
    <w:rsid w:val="008F341E"/>
    <w:rPr>
      <w:rFonts w:ascii="Georgia" w:eastAsia="Calibri" w:hAnsi="Georgia"/>
      <w:b/>
    </w:rPr>
  </w:style>
  <w:style w:type="paragraph" w:customStyle="1" w:styleId="CM25">
    <w:name w:val="CM25"/>
    <w:basedOn w:val="Default"/>
    <w:next w:val="Default"/>
    <w:qFormat/>
    <w:rsid w:val="008F341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F341E"/>
    <w:rPr>
      <w:rFonts w:ascii="Georgia" w:hAnsi="Georgia"/>
      <w:b/>
    </w:rPr>
  </w:style>
  <w:style w:type="paragraph" w:customStyle="1" w:styleId="Debate-CardTagandCite-F6">
    <w:name w:val="Debate- Card Tag and Cite- F6"/>
    <w:basedOn w:val="Normal"/>
    <w:link w:val="Debate-CardTagandCite-F6Char"/>
    <w:qFormat/>
    <w:rsid w:val="008F341E"/>
    <w:pPr>
      <w:contextualSpacing/>
    </w:pPr>
    <w:rPr>
      <w:rFonts w:ascii="Georgia" w:hAnsi="Georgia"/>
      <w:b/>
    </w:rPr>
  </w:style>
  <w:style w:type="character" w:customStyle="1" w:styleId="CardtextChar4">
    <w:name w:val="Card text Char"/>
    <w:link w:val="Cardtext3"/>
    <w:locked/>
    <w:rsid w:val="008F341E"/>
    <w:rPr>
      <w:rFonts w:ascii="Arial Narrow" w:hAnsi="Arial Narrow"/>
      <w:u w:val="single"/>
    </w:rPr>
  </w:style>
  <w:style w:type="paragraph" w:customStyle="1" w:styleId="Cardtext3">
    <w:name w:val="Card text"/>
    <w:link w:val="CardtextChar4"/>
    <w:qFormat/>
    <w:rsid w:val="008F341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8F341E"/>
    <w:rPr>
      <w:rFonts w:ascii="Georgia" w:eastAsia="Times New Roman" w:hAnsi="Georgia"/>
      <w:b/>
      <w:szCs w:val="28"/>
      <w:u w:val="single"/>
    </w:rPr>
  </w:style>
  <w:style w:type="paragraph" w:customStyle="1" w:styleId="NewHeading2">
    <w:name w:val="NewHeading2"/>
    <w:basedOn w:val="Normal"/>
    <w:link w:val="NewHeading2Char"/>
    <w:qFormat/>
    <w:rsid w:val="008F341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8F341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F341E"/>
    <w:rPr>
      <w:rFonts w:eastAsia="Calibri"/>
    </w:rPr>
  </w:style>
  <w:style w:type="paragraph" w:customStyle="1" w:styleId="TagLine">
    <w:name w:val="Tag Line"/>
    <w:basedOn w:val="Normal"/>
    <w:next w:val="FullText"/>
    <w:uiPriority w:val="99"/>
    <w:qFormat/>
    <w:rsid w:val="008F341E"/>
    <w:rPr>
      <w:rFonts w:ascii="Arial Narrow" w:eastAsia="Times New Roman" w:hAnsi="Arial Narrow"/>
      <w:b/>
      <w:sz w:val="28"/>
    </w:rPr>
  </w:style>
  <w:style w:type="paragraph" w:customStyle="1" w:styleId="Card6pt">
    <w:name w:val="Card 6pt"/>
    <w:basedOn w:val="Normal"/>
    <w:uiPriority w:val="99"/>
    <w:qFormat/>
    <w:rsid w:val="008F341E"/>
    <w:pPr>
      <w:ind w:left="288" w:right="288"/>
    </w:pPr>
    <w:rPr>
      <w:rFonts w:eastAsia="Calibri"/>
      <w:color w:val="000000"/>
      <w:sz w:val="12"/>
      <w:szCs w:val="20"/>
    </w:rPr>
  </w:style>
  <w:style w:type="character" w:customStyle="1" w:styleId="FullCiteChar">
    <w:name w:val="Full Cite Char"/>
    <w:link w:val="FullCite"/>
    <w:locked/>
    <w:rsid w:val="008F341E"/>
    <w:rPr>
      <w:rFonts w:ascii="Garamond" w:eastAsia="Calibri" w:hAnsi="Garamond"/>
    </w:rPr>
  </w:style>
  <w:style w:type="paragraph" w:customStyle="1" w:styleId="FullCite">
    <w:name w:val="Full Cite"/>
    <w:basedOn w:val="Normal"/>
    <w:next w:val="Normal"/>
    <w:link w:val="FullCiteChar"/>
    <w:qFormat/>
    <w:rsid w:val="008F341E"/>
    <w:rPr>
      <w:rFonts w:ascii="Garamond" w:eastAsia="Calibri" w:hAnsi="Garamond"/>
    </w:rPr>
  </w:style>
  <w:style w:type="character" w:customStyle="1" w:styleId="StyleCardStyleBlackUnderlineChar">
    <w:name w:val="Style Card Style + Black Underline Char"/>
    <w:link w:val="StyleCardStyleBlackUnderline"/>
    <w:locked/>
    <w:rsid w:val="008F341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F341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8F341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8F341E"/>
    <w:rPr>
      <w:rFonts w:ascii="Century Gothic" w:eastAsia="Times New Roman" w:hAnsi="Century Gothic"/>
    </w:rPr>
  </w:style>
  <w:style w:type="character" w:customStyle="1" w:styleId="StylecardThickunderlineChar">
    <w:name w:val="Style card + Thick underline Char"/>
    <w:link w:val="StylecardThickunderline"/>
    <w:locked/>
    <w:rsid w:val="008F341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F341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8F341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F341E"/>
    <w:pPr>
      <w:ind w:left="288" w:right="288"/>
    </w:pPr>
    <w:rPr>
      <w:rFonts w:ascii="Georgia" w:eastAsia="SimSun" w:hAnsi="Georgia"/>
      <w:b/>
      <w:bCs/>
      <w:u w:val="single"/>
      <w:lang w:eastAsia="zh-CN"/>
    </w:rPr>
  </w:style>
  <w:style w:type="paragraph" w:customStyle="1" w:styleId="CM27">
    <w:name w:val="CM27"/>
    <w:basedOn w:val="Default"/>
    <w:next w:val="Default"/>
    <w:qFormat/>
    <w:rsid w:val="008F341E"/>
    <w:pPr>
      <w:spacing w:after="200" w:line="276" w:lineRule="auto"/>
    </w:pPr>
    <w:rPr>
      <w:rFonts w:eastAsia="Calibri"/>
      <w:color w:val="auto"/>
      <w:sz w:val="22"/>
    </w:rPr>
  </w:style>
  <w:style w:type="paragraph" w:customStyle="1" w:styleId="font-null">
    <w:name w:val="font-null"/>
    <w:basedOn w:val="Normal"/>
    <w:uiPriority w:val="99"/>
    <w:qFormat/>
    <w:rsid w:val="008F341E"/>
    <w:pPr>
      <w:spacing w:before="100" w:beforeAutospacing="1" w:after="100" w:afterAutospacing="1"/>
    </w:pPr>
    <w:rPr>
      <w:rFonts w:eastAsia="Times New Roman"/>
      <w:sz w:val="24"/>
    </w:rPr>
  </w:style>
  <w:style w:type="paragraph" w:customStyle="1" w:styleId="rteindent1">
    <w:name w:val="rteindent1"/>
    <w:basedOn w:val="Normal"/>
    <w:uiPriority w:val="99"/>
    <w:qFormat/>
    <w:rsid w:val="008F341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F341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F341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F341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F341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F341E"/>
    <w:pPr>
      <w:spacing w:before="100" w:beforeAutospacing="1" w:after="100" w:afterAutospacing="1"/>
    </w:pPr>
    <w:rPr>
      <w:rFonts w:eastAsia="Times New Roman"/>
      <w:sz w:val="24"/>
    </w:rPr>
  </w:style>
  <w:style w:type="paragraph" w:customStyle="1" w:styleId="class">
    <w:name w:val="class"/>
    <w:basedOn w:val="Normal"/>
    <w:uiPriority w:val="99"/>
    <w:qFormat/>
    <w:rsid w:val="008F341E"/>
    <w:pPr>
      <w:spacing w:before="100" w:beforeAutospacing="1" w:after="100" w:afterAutospacing="1"/>
    </w:pPr>
    <w:rPr>
      <w:rFonts w:eastAsia="Times New Roman"/>
      <w:sz w:val="24"/>
    </w:rPr>
  </w:style>
  <w:style w:type="character" w:customStyle="1" w:styleId="blocktitleChar">
    <w:name w:val="block title Char"/>
    <w:link w:val="blocktitle0"/>
    <w:locked/>
    <w:rsid w:val="008F341E"/>
    <w:rPr>
      <w:rFonts w:eastAsia="Calibri"/>
      <w:b/>
      <w:caps/>
      <w:sz w:val="28"/>
      <w:szCs w:val="28"/>
      <w:lang w:val="es-ES"/>
    </w:rPr>
  </w:style>
  <w:style w:type="paragraph" w:customStyle="1" w:styleId="Pa6">
    <w:name w:val="Pa6"/>
    <w:basedOn w:val="Normal"/>
    <w:next w:val="Normal"/>
    <w:uiPriority w:val="99"/>
    <w:qFormat/>
    <w:rsid w:val="008F341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F341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F341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F341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F341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F341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F341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F341E"/>
    <w:rPr>
      <w:rFonts w:ascii="Georgia" w:eastAsia="SimSun" w:hAnsi="Georgia"/>
      <w:b/>
      <w:bCs/>
    </w:rPr>
  </w:style>
  <w:style w:type="paragraph" w:customStyle="1" w:styleId="summary">
    <w:name w:val="summary"/>
    <w:basedOn w:val="Normal"/>
    <w:uiPriority w:val="99"/>
    <w:qFormat/>
    <w:rsid w:val="008F341E"/>
    <w:pPr>
      <w:spacing w:before="100" w:beforeAutospacing="1" w:after="100" w:afterAutospacing="1"/>
    </w:pPr>
    <w:rPr>
      <w:rFonts w:eastAsia="Times New Roman"/>
      <w:sz w:val="24"/>
    </w:rPr>
  </w:style>
  <w:style w:type="paragraph" w:customStyle="1" w:styleId="Caption2">
    <w:name w:val="Caption2"/>
    <w:basedOn w:val="Normal"/>
    <w:uiPriority w:val="99"/>
    <w:qFormat/>
    <w:rsid w:val="008F341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F341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F341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8F341E"/>
    <w:pPr>
      <w:jc w:val="center"/>
    </w:pPr>
    <w:rPr>
      <w:rFonts w:ascii="Book Antiqua" w:eastAsia="Times New Roman" w:hAnsi="Book Antiqua"/>
      <w:b/>
      <w:sz w:val="28"/>
    </w:rPr>
  </w:style>
  <w:style w:type="paragraph" w:customStyle="1" w:styleId="Little">
    <w:name w:val="Little"/>
    <w:basedOn w:val="Normal"/>
    <w:next w:val="Normal"/>
    <w:link w:val="LittleChar"/>
    <w:qFormat/>
    <w:rsid w:val="008F341E"/>
    <w:pPr>
      <w:ind w:left="288"/>
    </w:pPr>
    <w:rPr>
      <w:rFonts w:ascii="Garamond" w:eastAsia="Times New Roman" w:hAnsi="Garamond"/>
    </w:rPr>
  </w:style>
  <w:style w:type="paragraph" w:customStyle="1" w:styleId="AAAcard">
    <w:name w:val="AAAcard"/>
    <w:basedOn w:val="Normal"/>
    <w:uiPriority w:val="99"/>
    <w:qFormat/>
    <w:rsid w:val="008F341E"/>
    <w:pPr>
      <w:ind w:left="288" w:right="288"/>
    </w:pPr>
    <w:rPr>
      <w:rFonts w:eastAsia="Times New Roman"/>
    </w:rPr>
  </w:style>
  <w:style w:type="paragraph" w:customStyle="1" w:styleId="Caption3">
    <w:name w:val="Caption3"/>
    <w:basedOn w:val="Normal"/>
    <w:uiPriority w:val="99"/>
    <w:qFormat/>
    <w:rsid w:val="008F341E"/>
    <w:pPr>
      <w:spacing w:before="100" w:beforeAutospacing="1" w:after="100" w:afterAutospacing="1"/>
    </w:pPr>
    <w:rPr>
      <w:rFonts w:eastAsia="Times New Roman"/>
      <w:sz w:val="24"/>
    </w:rPr>
  </w:style>
  <w:style w:type="paragraph" w:customStyle="1" w:styleId="body-12-5">
    <w:name w:val="body-12-5"/>
    <w:basedOn w:val="Normal"/>
    <w:uiPriority w:val="99"/>
    <w:qFormat/>
    <w:rsid w:val="008F341E"/>
    <w:pPr>
      <w:spacing w:before="100" w:beforeAutospacing="1" w:after="100" w:afterAutospacing="1"/>
    </w:pPr>
    <w:rPr>
      <w:rFonts w:eastAsia="Times New Roman"/>
      <w:sz w:val="24"/>
    </w:rPr>
  </w:style>
  <w:style w:type="paragraph" w:customStyle="1" w:styleId="infuse">
    <w:name w:val="infuse"/>
    <w:basedOn w:val="Normal"/>
    <w:uiPriority w:val="99"/>
    <w:qFormat/>
    <w:rsid w:val="008F341E"/>
    <w:pPr>
      <w:spacing w:before="100" w:beforeAutospacing="1" w:after="100" w:afterAutospacing="1"/>
    </w:pPr>
    <w:rPr>
      <w:rFonts w:eastAsia="Times New Roman"/>
      <w:sz w:val="24"/>
    </w:rPr>
  </w:style>
  <w:style w:type="paragraph" w:customStyle="1" w:styleId="fontreg">
    <w:name w:val="font_reg"/>
    <w:basedOn w:val="Normal"/>
    <w:uiPriority w:val="99"/>
    <w:qFormat/>
    <w:rsid w:val="008F341E"/>
    <w:pPr>
      <w:spacing w:before="100" w:beforeAutospacing="1" w:after="100" w:afterAutospacing="1"/>
    </w:pPr>
    <w:rPr>
      <w:rFonts w:eastAsia="Times New Roman"/>
      <w:sz w:val="24"/>
    </w:rPr>
  </w:style>
  <w:style w:type="paragraph" w:customStyle="1" w:styleId="CITEF3">
    <w:name w:val="CITE F3"/>
    <w:uiPriority w:val="99"/>
    <w:qFormat/>
    <w:rsid w:val="008F341E"/>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F341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F341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F341E"/>
    <w:rPr>
      <w:rFonts w:eastAsia="Calibri" w:cs="Times New Roman"/>
      <w:sz w:val="20"/>
      <w:szCs w:val="20"/>
      <w:u w:val="single"/>
    </w:rPr>
  </w:style>
  <w:style w:type="paragraph" w:customStyle="1" w:styleId="StyleUnderlineTimesNewRoman">
    <w:name w:val="Style Underline + Times New Roman"/>
    <w:link w:val="StyleUnderlineTimesNewRomanChar"/>
    <w:qFormat/>
    <w:rsid w:val="008F341E"/>
    <w:pPr>
      <w:spacing w:after="200"/>
    </w:pPr>
    <w:rPr>
      <w:rFonts w:eastAsia="Calibri" w:cs="Times New Roman"/>
      <w:sz w:val="20"/>
      <w:szCs w:val="20"/>
      <w:u w:val="single"/>
    </w:rPr>
  </w:style>
  <w:style w:type="paragraph" w:customStyle="1" w:styleId="hotroute1">
    <w:name w:val="hot route!"/>
    <w:basedOn w:val="Normal"/>
    <w:qFormat/>
    <w:rsid w:val="008F341E"/>
    <w:pPr>
      <w:ind w:left="144"/>
    </w:pPr>
    <w:rPr>
      <w:rFonts w:ascii="Cambria" w:eastAsia="Calibri" w:hAnsi="Cambria"/>
      <w:sz w:val="24"/>
    </w:rPr>
  </w:style>
  <w:style w:type="paragraph" w:customStyle="1" w:styleId="FreeFormA">
    <w:name w:val="Free Form A"/>
    <w:autoRedefine/>
    <w:uiPriority w:val="99"/>
    <w:qFormat/>
    <w:rsid w:val="008F341E"/>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F341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F341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F341E"/>
    <w:rPr>
      <w:rFonts w:ascii="Times New Roman" w:eastAsia="Times New Roman" w:hAnsi="Times New Roman" w:cs="Times New Roman"/>
      <w:sz w:val="10"/>
    </w:rPr>
  </w:style>
  <w:style w:type="paragraph" w:customStyle="1" w:styleId="subheader">
    <w:name w:val="subheader"/>
    <w:basedOn w:val="Normal"/>
    <w:uiPriority w:val="99"/>
    <w:qFormat/>
    <w:rsid w:val="008F341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F341E"/>
    <w:pPr>
      <w:spacing w:before="100" w:beforeAutospacing="1" w:after="100" w:afterAutospacing="1"/>
    </w:pPr>
    <w:rPr>
      <w:rFonts w:eastAsia="Times New Roman"/>
      <w:sz w:val="24"/>
    </w:rPr>
  </w:style>
  <w:style w:type="paragraph" w:customStyle="1" w:styleId="more">
    <w:name w:val="more"/>
    <w:basedOn w:val="Normal"/>
    <w:uiPriority w:val="99"/>
    <w:qFormat/>
    <w:rsid w:val="008F341E"/>
    <w:pPr>
      <w:spacing w:before="100" w:beforeAutospacing="1" w:after="100" w:afterAutospacing="1"/>
    </w:pPr>
    <w:rPr>
      <w:rFonts w:eastAsia="Times New Roman"/>
      <w:sz w:val="24"/>
    </w:rPr>
  </w:style>
  <w:style w:type="paragraph" w:customStyle="1" w:styleId="story">
    <w:name w:val="story"/>
    <w:basedOn w:val="Normal"/>
    <w:uiPriority w:val="99"/>
    <w:qFormat/>
    <w:rsid w:val="008F341E"/>
    <w:pPr>
      <w:spacing w:before="100" w:beforeAutospacing="1" w:after="100" w:afterAutospacing="1"/>
    </w:pPr>
    <w:rPr>
      <w:rFonts w:eastAsia="Times New Roman"/>
      <w:sz w:val="24"/>
    </w:rPr>
  </w:style>
  <w:style w:type="paragraph" w:customStyle="1" w:styleId="H1numbered">
    <w:name w:val="H1 numbered"/>
    <w:basedOn w:val="Normal"/>
    <w:uiPriority w:val="99"/>
    <w:qFormat/>
    <w:rsid w:val="008F341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F341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F341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F341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F341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F341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F341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F341E"/>
    <w:pPr>
      <w:widowControl w:val="0"/>
      <w:spacing w:after="63"/>
    </w:pPr>
    <w:rPr>
      <w:rFonts w:ascii="Arial" w:hAnsi="Arial"/>
      <w:color w:val="auto"/>
    </w:rPr>
  </w:style>
  <w:style w:type="paragraph" w:customStyle="1" w:styleId="CM35">
    <w:name w:val="CM35"/>
    <w:basedOn w:val="Default"/>
    <w:next w:val="Default"/>
    <w:uiPriority w:val="99"/>
    <w:qFormat/>
    <w:rsid w:val="008F341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F341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F341E"/>
    <w:rPr>
      <w:rFonts w:eastAsia="Times New Roman" w:cs="Times New Roman"/>
      <w:sz w:val="20"/>
      <w:szCs w:val="20"/>
    </w:rPr>
  </w:style>
  <w:style w:type="paragraph" w:customStyle="1" w:styleId="StylecardCharCharChar11pt">
    <w:name w:val="Style card Char Char Char + 11 pt"/>
    <w:link w:val="StylecardCharCharChar11ptChar"/>
    <w:qFormat/>
    <w:rsid w:val="008F341E"/>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8F341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F341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F341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F341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8F341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F341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F341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F341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F341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F341E"/>
    <w:rPr>
      <w:rFonts w:ascii="Georgia" w:hAnsi="Georgia"/>
      <w:lang w:val="x-none" w:eastAsia="x-none"/>
    </w:rPr>
  </w:style>
  <w:style w:type="character" w:customStyle="1" w:styleId="NormalFontChar">
    <w:name w:val="Normal Font Char"/>
    <w:link w:val="NormalFont"/>
    <w:locked/>
    <w:rsid w:val="008F341E"/>
    <w:rPr>
      <w:rFonts w:ascii="Times New Roman" w:eastAsia="Times New Roman" w:hAnsi="Times New Roman" w:cs="Times New Roman"/>
      <w:sz w:val="20"/>
      <w:szCs w:val="20"/>
    </w:rPr>
  </w:style>
  <w:style w:type="paragraph" w:customStyle="1" w:styleId="NormalFont">
    <w:name w:val="Normal Font"/>
    <w:link w:val="NormalFontChar"/>
    <w:qFormat/>
    <w:rsid w:val="008F341E"/>
    <w:rPr>
      <w:rFonts w:ascii="Times New Roman" w:eastAsia="Times New Roman" w:hAnsi="Times New Roman" w:cs="Times New Roman"/>
      <w:sz w:val="20"/>
      <w:szCs w:val="20"/>
    </w:rPr>
  </w:style>
  <w:style w:type="paragraph" w:customStyle="1" w:styleId="StyleSmall11pt">
    <w:name w:val="Style Small + 11 pt"/>
    <w:uiPriority w:val="99"/>
    <w:qFormat/>
    <w:rsid w:val="008F341E"/>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F341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F341E"/>
    <w:rPr>
      <w:u w:val="single"/>
      <w:lang w:val="x-none" w:eastAsia="x-none"/>
    </w:rPr>
  </w:style>
  <w:style w:type="character" w:customStyle="1" w:styleId="StyleNormalFont11ptBoldUnderlineChar">
    <w:name w:val="Style Normal Font + 11 pt Bold Underline Char"/>
    <w:link w:val="StyleNormalFont11ptBoldUnderline"/>
    <w:locked/>
    <w:rsid w:val="008F341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F341E"/>
    <w:rPr>
      <w:b/>
      <w:bCs/>
      <w:u w:val="single"/>
      <w:lang w:val="x-none" w:eastAsia="x-none"/>
    </w:rPr>
  </w:style>
  <w:style w:type="paragraph" w:customStyle="1" w:styleId="Smallfont0">
    <w:name w:val="Smallfont"/>
    <w:basedOn w:val="Normal"/>
    <w:uiPriority w:val="99"/>
    <w:qFormat/>
    <w:rsid w:val="008F341E"/>
    <w:rPr>
      <w:rFonts w:eastAsia="Times New Roman"/>
      <w:sz w:val="15"/>
    </w:rPr>
  </w:style>
  <w:style w:type="paragraph" w:customStyle="1" w:styleId="formatvorlage2">
    <w:name w:val="formatvorlage2"/>
    <w:basedOn w:val="Normal"/>
    <w:uiPriority w:val="99"/>
    <w:qFormat/>
    <w:rsid w:val="008F341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F341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F341E"/>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8F341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F341E"/>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8F341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F341E"/>
    <w:pPr>
      <w:ind w:left="144"/>
    </w:pPr>
    <w:rPr>
      <w:rFonts w:ascii="Georgia" w:eastAsia="Times New Roman" w:hAnsi="Georgia"/>
      <w:lang w:val="x-none" w:eastAsia="x-none"/>
    </w:rPr>
  </w:style>
  <w:style w:type="paragraph" w:customStyle="1" w:styleId="deck">
    <w:name w:val="deck"/>
    <w:basedOn w:val="Normal"/>
    <w:uiPriority w:val="99"/>
    <w:qFormat/>
    <w:rsid w:val="008F341E"/>
    <w:pPr>
      <w:spacing w:before="100" w:beforeAutospacing="1" w:after="100" w:afterAutospacing="1"/>
    </w:pPr>
    <w:rPr>
      <w:rFonts w:eastAsia="Times New Roman"/>
      <w:sz w:val="24"/>
    </w:rPr>
  </w:style>
  <w:style w:type="paragraph" w:customStyle="1" w:styleId="i1">
    <w:name w:val="i1"/>
    <w:basedOn w:val="Normal"/>
    <w:uiPriority w:val="99"/>
    <w:qFormat/>
    <w:rsid w:val="008F341E"/>
    <w:pPr>
      <w:spacing w:before="100" w:beforeAutospacing="1" w:after="100" w:afterAutospacing="1"/>
    </w:pPr>
    <w:rPr>
      <w:rFonts w:eastAsia="Times New Roman"/>
      <w:sz w:val="24"/>
    </w:rPr>
  </w:style>
  <w:style w:type="paragraph" w:customStyle="1" w:styleId="question">
    <w:name w:val="question"/>
    <w:basedOn w:val="Normal"/>
    <w:uiPriority w:val="99"/>
    <w:qFormat/>
    <w:rsid w:val="008F341E"/>
    <w:pPr>
      <w:spacing w:before="100" w:beforeAutospacing="1" w:after="100" w:afterAutospacing="1"/>
    </w:pPr>
    <w:rPr>
      <w:rFonts w:eastAsia="Times New Roman"/>
      <w:sz w:val="24"/>
    </w:rPr>
  </w:style>
  <w:style w:type="paragraph" w:customStyle="1" w:styleId="bodycopy">
    <w:name w:val="bodycopy"/>
    <w:basedOn w:val="Normal"/>
    <w:uiPriority w:val="99"/>
    <w:qFormat/>
    <w:rsid w:val="008F341E"/>
    <w:pPr>
      <w:spacing w:before="100" w:beforeAutospacing="1" w:after="100" w:afterAutospacing="1"/>
    </w:pPr>
    <w:rPr>
      <w:rFonts w:eastAsia="Times New Roman"/>
      <w:sz w:val="24"/>
    </w:rPr>
  </w:style>
  <w:style w:type="paragraph" w:customStyle="1" w:styleId="Fifth">
    <w:name w:val="Fifth"/>
    <w:basedOn w:val="Normal"/>
    <w:link w:val="FifthChar"/>
    <w:qFormat/>
    <w:rsid w:val="008F341E"/>
    <w:rPr>
      <w:rFonts w:eastAsia="Calibri"/>
    </w:rPr>
  </w:style>
  <w:style w:type="paragraph" w:customStyle="1" w:styleId="NoteLevel22">
    <w:name w:val="Note Level 22"/>
    <w:basedOn w:val="Normal"/>
    <w:next w:val="Normal"/>
    <w:uiPriority w:val="99"/>
    <w:qFormat/>
    <w:rsid w:val="008F341E"/>
    <w:pPr>
      <w:keepNext/>
      <w:ind w:left="288" w:right="288"/>
    </w:pPr>
    <w:rPr>
      <w:rFonts w:eastAsia="MS Gothic"/>
      <w:szCs w:val="20"/>
    </w:rPr>
  </w:style>
  <w:style w:type="paragraph" w:customStyle="1" w:styleId="wp-caption-text">
    <w:name w:val="wp-caption-text"/>
    <w:basedOn w:val="Normal"/>
    <w:qFormat/>
    <w:rsid w:val="008F341E"/>
    <w:pPr>
      <w:spacing w:before="100" w:beforeAutospacing="1" w:after="100" w:afterAutospacing="1"/>
    </w:pPr>
    <w:rPr>
      <w:rFonts w:eastAsia="Times New Roman"/>
      <w:sz w:val="24"/>
    </w:rPr>
  </w:style>
  <w:style w:type="paragraph" w:customStyle="1" w:styleId="svarticle">
    <w:name w:val="svarticle"/>
    <w:basedOn w:val="Normal"/>
    <w:uiPriority w:val="99"/>
    <w:qFormat/>
    <w:rsid w:val="008F341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F341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F341E"/>
    <w:pPr>
      <w:spacing w:before="100" w:beforeAutospacing="1" w:after="100" w:afterAutospacing="1"/>
    </w:pPr>
  </w:style>
  <w:style w:type="paragraph" w:customStyle="1" w:styleId="description">
    <w:name w:val="description"/>
    <w:basedOn w:val="Normal"/>
    <w:uiPriority w:val="99"/>
    <w:qFormat/>
    <w:rsid w:val="008F341E"/>
    <w:pPr>
      <w:spacing w:before="100" w:beforeAutospacing="1" w:after="100" w:afterAutospacing="1"/>
    </w:pPr>
  </w:style>
  <w:style w:type="paragraph" w:customStyle="1" w:styleId="graf">
    <w:name w:val="graf"/>
    <w:basedOn w:val="Normal"/>
    <w:uiPriority w:val="99"/>
    <w:qFormat/>
    <w:rsid w:val="008F341E"/>
    <w:pPr>
      <w:spacing w:before="100" w:beforeAutospacing="1" w:after="100" w:afterAutospacing="1"/>
    </w:pPr>
  </w:style>
  <w:style w:type="paragraph" w:customStyle="1" w:styleId="column">
    <w:name w:val="column"/>
    <w:basedOn w:val="Normal"/>
    <w:uiPriority w:val="99"/>
    <w:qFormat/>
    <w:rsid w:val="008F341E"/>
    <w:pPr>
      <w:spacing w:before="100" w:beforeAutospacing="1" w:after="100" w:afterAutospacing="1"/>
    </w:pPr>
  </w:style>
  <w:style w:type="paragraph" w:customStyle="1" w:styleId="recirc-container">
    <w:name w:val="recirc-container"/>
    <w:basedOn w:val="Normal"/>
    <w:uiPriority w:val="99"/>
    <w:qFormat/>
    <w:rsid w:val="008F341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F341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F341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F341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F341E"/>
    <w:rPr>
      <w:rFonts w:ascii="Georgia" w:hAnsi="Georgia" w:hint="default"/>
      <w:i/>
      <w:iCs/>
      <w:color w:val="808080"/>
    </w:rPr>
  </w:style>
  <w:style w:type="character" w:customStyle="1" w:styleId="cardchar00">
    <w:name w:val="cardchar0"/>
    <w:basedOn w:val="DefaultParagraphFont"/>
    <w:rsid w:val="008F341E"/>
  </w:style>
  <w:style w:type="character" w:customStyle="1" w:styleId="UnderlineNon-bold">
    <w:name w:val="Underline Non - bold"/>
    <w:rsid w:val="008F341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F341E"/>
  </w:style>
  <w:style w:type="character" w:customStyle="1" w:styleId="StyleHeading4UnderlinedsmalltextGaramondChar">
    <w:name w:val="Style Heading 4Underlinedsmall text + Garamond Char"/>
    <w:link w:val="StyleHeading4UnderlinedsmalltextGaramond"/>
    <w:locked/>
    <w:rsid w:val="008F341E"/>
  </w:style>
  <w:style w:type="character" w:customStyle="1" w:styleId="Heading5Char2">
    <w:name w:val="Heading 5 Char2"/>
    <w:rsid w:val="008F341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F341E"/>
    <w:rPr>
      <w:rFonts w:ascii="Arial" w:hAnsi="Arial" w:cs="Arial"/>
      <w:vanish/>
      <w:sz w:val="16"/>
      <w:szCs w:val="16"/>
    </w:rPr>
  </w:style>
  <w:style w:type="paragraph" w:styleId="z-TopofForm">
    <w:name w:val="HTML Top of Form"/>
    <w:basedOn w:val="Normal"/>
    <w:next w:val="Normal"/>
    <w:link w:val="z-TopofFormChar"/>
    <w:hidden/>
    <w:uiPriority w:val="99"/>
    <w:unhideWhenUsed/>
    <w:rsid w:val="008F341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F341E"/>
    <w:rPr>
      <w:rFonts w:ascii="Arial" w:hAnsi="Arial" w:cs="Arial"/>
      <w:vanish/>
      <w:sz w:val="16"/>
      <w:szCs w:val="16"/>
    </w:rPr>
  </w:style>
  <w:style w:type="character" w:customStyle="1" w:styleId="z-BottomofFormChar">
    <w:name w:val="z-Bottom of Form Char"/>
    <w:basedOn w:val="DefaultParagraphFont"/>
    <w:link w:val="z-BottomofForm"/>
    <w:uiPriority w:val="99"/>
    <w:rsid w:val="008F341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F341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F341E"/>
    <w:rPr>
      <w:rFonts w:ascii="Arial" w:hAnsi="Arial" w:cs="Arial"/>
      <w:vanish/>
      <w:sz w:val="16"/>
      <w:szCs w:val="16"/>
    </w:rPr>
  </w:style>
  <w:style w:type="character" w:customStyle="1" w:styleId="Style2CharChar">
    <w:name w:val="Style2 Char Char"/>
    <w:rsid w:val="008F341E"/>
    <w:rPr>
      <w:u w:val="thick"/>
      <w:lang w:val="en-US" w:eastAsia="en-US" w:bidi="ar-SA"/>
    </w:rPr>
  </w:style>
  <w:style w:type="character" w:customStyle="1" w:styleId="authordate1">
    <w:name w:val="authordate"/>
    <w:rsid w:val="008F341E"/>
  </w:style>
  <w:style w:type="character" w:customStyle="1" w:styleId="underline0">
    <w:name w:val="%underline"/>
    <w:rsid w:val="008F341E"/>
    <w:rPr>
      <w:rFonts w:ascii="Times New Roman" w:hAnsi="Times New Roman" w:cs="Times New Roman" w:hint="default"/>
      <w:strike w:val="0"/>
      <w:dstrike w:val="0"/>
      <w:sz w:val="16"/>
      <w:u w:val="none"/>
      <w:effect w:val="none"/>
    </w:rPr>
  </w:style>
  <w:style w:type="character" w:customStyle="1" w:styleId="AUNDERLINE0">
    <w:name w:val="AUNDERLINE"/>
    <w:qFormat/>
    <w:rsid w:val="008F341E"/>
    <w:rPr>
      <w:rFonts w:ascii="Times New Roman" w:hAnsi="Times New Roman" w:cs="Times New Roman" w:hint="default"/>
      <w:sz w:val="20"/>
      <w:u w:val="single"/>
    </w:rPr>
  </w:style>
  <w:style w:type="character" w:customStyle="1" w:styleId="UnderlinedCharChar">
    <w:name w:val="Underlined Char Char"/>
    <w:rsid w:val="008F341E"/>
    <w:rPr>
      <w:rFonts w:ascii="Garamond" w:hAnsi="Garamond" w:hint="default"/>
      <w:szCs w:val="28"/>
      <w:u w:val="single"/>
      <w:lang w:val="en-US" w:eastAsia="en-US" w:bidi="ar-SA"/>
    </w:rPr>
  </w:style>
  <w:style w:type="character" w:customStyle="1" w:styleId="slug-doi">
    <w:name w:val="slug-doi"/>
    <w:basedOn w:val="DefaultParagraphFont"/>
    <w:rsid w:val="008F341E"/>
  </w:style>
  <w:style w:type="character" w:customStyle="1" w:styleId="af">
    <w:name w:val="af"/>
    <w:basedOn w:val="DefaultParagraphFont"/>
    <w:rsid w:val="008F341E"/>
  </w:style>
  <w:style w:type="character" w:customStyle="1" w:styleId="ab">
    <w:name w:val="ab"/>
    <w:basedOn w:val="DefaultParagraphFont"/>
    <w:rsid w:val="008F341E"/>
  </w:style>
  <w:style w:type="character" w:customStyle="1" w:styleId="em">
    <w:name w:val="em"/>
    <w:basedOn w:val="DefaultParagraphFont"/>
    <w:rsid w:val="008F341E"/>
  </w:style>
  <w:style w:type="character" w:customStyle="1" w:styleId="au">
    <w:name w:val="au"/>
    <w:basedOn w:val="DefaultParagraphFont"/>
    <w:rsid w:val="008F341E"/>
  </w:style>
  <w:style w:type="character" w:customStyle="1" w:styleId="ti">
    <w:name w:val="ti"/>
    <w:basedOn w:val="DefaultParagraphFont"/>
    <w:rsid w:val="008F341E"/>
  </w:style>
  <w:style w:type="character" w:customStyle="1" w:styleId="subheadblue">
    <w:name w:val="subhead_blue"/>
    <w:basedOn w:val="DefaultParagraphFont"/>
    <w:rsid w:val="008F341E"/>
  </w:style>
  <w:style w:type="character" w:customStyle="1" w:styleId="affiliation">
    <w:name w:val="affiliation"/>
    <w:basedOn w:val="DefaultParagraphFont"/>
    <w:rsid w:val="008F341E"/>
  </w:style>
  <w:style w:type="character" w:customStyle="1" w:styleId="slug-doi-wrapper">
    <w:name w:val="slug-doi-wrapper"/>
    <w:basedOn w:val="DefaultParagraphFont"/>
    <w:rsid w:val="008F341E"/>
  </w:style>
  <w:style w:type="character" w:customStyle="1" w:styleId="slug-metadata-noteahead-of-print">
    <w:name w:val="slug-metadata-note ahead-of-print"/>
    <w:basedOn w:val="DefaultParagraphFont"/>
    <w:rsid w:val="008F341E"/>
  </w:style>
  <w:style w:type="character" w:customStyle="1" w:styleId="slug-ahead-of-print-date">
    <w:name w:val="slug-ahead-of-print-date"/>
    <w:basedOn w:val="DefaultParagraphFont"/>
    <w:rsid w:val="008F341E"/>
  </w:style>
  <w:style w:type="character" w:customStyle="1" w:styleId="medium-bold">
    <w:name w:val="medium-bold"/>
    <w:basedOn w:val="DefaultParagraphFont"/>
    <w:rsid w:val="008F341E"/>
  </w:style>
  <w:style w:type="character" w:customStyle="1" w:styleId="updated-short-citation">
    <w:name w:val="updated-short-citation"/>
    <w:basedOn w:val="DefaultParagraphFont"/>
    <w:rsid w:val="008F341E"/>
  </w:style>
  <w:style w:type="character" w:customStyle="1" w:styleId="goohl0">
    <w:name w:val="goohl0"/>
    <w:basedOn w:val="DefaultParagraphFont"/>
    <w:rsid w:val="008F341E"/>
  </w:style>
  <w:style w:type="character" w:customStyle="1" w:styleId="CharChar6">
    <w:name w:val="Char Char6"/>
    <w:rsid w:val="008F341E"/>
    <w:rPr>
      <w:rFonts w:ascii="Arial" w:hAnsi="Arial" w:cs="Arial" w:hint="default"/>
      <w:bCs/>
      <w:sz w:val="16"/>
      <w:szCs w:val="26"/>
      <w:lang w:val="en-US" w:eastAsia="en-US" w:bidi="ar-SA"/>
    </w:rPr>
  </w:style>
  <w:style w:type="character" w:customStyle="1" w:styleId="TagCharChar1">
    <w:name w:val="Tag Char Char1"/>
    <w:rsid w:val="008F341E"/>
    <w:rPr>
      <w:b/>
      <w:bCs w:val="0"/>
      <w:sz w:val="24"/>
      <w:szCs w:val="24"/>
      <w:lang w:val="en-US" w:eastAsia="en-US" w:bidi="ar-SA"/>
    </w:rPr>
  </w:style>
  <w:style w:type="character" w:customStyle="1" w:styleId="12TimesNewRoman">
    <w:name w:val="12 Times New Roman"/>
    <w:rsid w:val="008F341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F341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F341E"/>
    <w:rPr>
      <w:rFonts w:ascii="Times New Roman" w:hAnsi="Times New Roman" w:cs="Times New Roman" w:hint="default"/>
      <w:strike w:val="0"/>
      <w:dstrike w:val="0"/>
      <w:sz w:val="14"/>
      <w:u w:val="none"/>
      <w:effect w:val="none"/>
    </w:rPr>
  </w:style>
  <w:style w:type="character" w:customStyle="1" w:styleId="F8-UnderlineBold">
    <w:name w:val="F8 - Underline/Bold"/>
    <w:rsid w:val="008F341E"/>
    <w:rPr>
      <w:rFonts w:ascii="Times New Roman" w:hAnsi="Times New Roman" w:cs="Times New Roman" w:hint="default"/>
      <w:b/>
      <w:bCs w:val="0"/>
      <w:sz w:val="20"/>
      <w:u w:val="single"/>
    </w:rPr>
  </w:style>
  <w:style w:type="character" w:customStyle="1" w:styleId="F7-SmallFont">
    <w:name w:val="F7 - Small Font"/>
    <w:rsid w:val="008F341E"/>
    <w:rPr>
      <w:rFonts w:ascii="Times New Roman" w:hAnsi="Times New Roman" w:cs="Times New Roman" w:hint="default"/>
      <w:sz w:val="14"/>
    </w:rPr>
  </w:style>
  <w:style w:type="character" w:customStyle="1" w:styleId="Brief-Bold">
    <w:name w:val="Brief - Bold"/>
    <w:rsid w:val="008F341E"/>
    <w:rPr>
      <w:rFonts w:ascii="Times New Roman" w:hAnsi="Times New Roman" w:cs="Times New Roman" w:hint="default"/>
      <w:b/>
      <w:bCs w:val="0"/>
    </w:rPr>
  </w:style>
  <w:style w:type="character" w:customStyle="1" w:styleId="Card-Underline">
    <w:name w:val="Card - Underline"/>
    <w:rsid w:val="008F341E"/>
    <w:rPr>
      <w:rFonts w:ascii="Times New Roman" w:hAnsi="Times New Roman" w:cs="Times New Roman" w:hint="default"/>
      <w:u w:val="single"/>
    </w:rPr>
  </w:style>
  <w:style w:type="character" w:customStyle="1" w:styleId="beriefunderline">
    <w:name w:val="berief = underline"/>
    <w:rsid w:val="008F341E"/>
    <w:rPr>
      <w:rFonts w:ascii="Times New Roman" w:eastAsia="Times New Roman" w:hAnsi="Times New Roman" w:cs="Times New Roman" w:hint="default"/>
      <w:sz w:val="20"/>
      <w:u w:val="single"/>
    </w:rPr>
  </w:style>
  <w:style w:type="character" w:customStyle="1" w:styleId="BoldText10pt">
    <w:name w:val="Bold Text 10 pt"/>
    <w:rsid w:val="008F341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F341E"/>
    <w:rPr>
      <w:i/>
      <w:iCs w:val="0"/>
    </w:rPr>
  </w:style>
  <w:style w:type="character" w:customStyle="1" w:styleId="eoeaheader">
    <w:name w:val="eoea_header"/>
    <w:basedOn w:val="DefaultParagraphFont"/>
    <w:rsid w:val="008F341E"/>
  </w:style>
  <w:style w:type="character" w:customStyle="1" w:styleId="SC4208902">
    <w:name w:val="SC.4.208902"/>
    <w:rsid w:val="008F341E"/>
    <w:rPr>
      <w:rFonts w:ascii="Century" w:hAnsi="Century" w:cs="Century" w:hint="default"/>
      <w:color w:val="000000"/>
      <w:sz w:val="22"/>
      <w:szCs w:val="22"/>
    </w:rPr>
  </w:style>
  <w:style w:type="character" w:customStyle="1" w:styleId="SC4208915">
    <w:name w:val="SC.4.208915"/>
    <w:rsid w:val="008F341E"/>
    <w:rPr>
      <w:rFonts w:ascii="Century" w:hAnsi="Century" w:cs="Century" w:hint="default"/>
      <w:color w:val="000000"/>
      <w:sz w:val="13"/>
      <w:szCs w:val="13"/>
    </w:rPr>
  </w:style>
  <w:style w:type="character" w:customStyle="1" w:styleId="SC273764">
    <w:name w:val="SC.2.73764"/>
    <w:rsid w:val="008F341E"/>
    <w:rPr>
      <w:rFonts w:ascii="Century" w:hAnsi="Century" w:cs="Century" w:hint="default"/>
      <w:color w:val="000000"/>
      <w:sz w:val="72"/>
      <w:szCs w:val="72"/>
    </w:rPr>
  </w:style>
  <w:style w:type="character" w:customStyle="1" w:styleId="SC273779">
    <w:name w:val="SC.2.73779"/>
    <w:rsid w:val="008F341E"/>
    <w:rPr>
      <w:rFonts w:ascii="Century" w:hAnsi="Century" w:cs="Century" w:hint="default"/>
      <w:color w:val="000000"/>
      <w:sz w:val="40"/>
      <w:szCs w:val="40"/>
    </w:rPr>
  </w:style>
  <w:style w:type="character" w:customStyle="1" w:styleId="SC273763">
    <w:name w:val="SC.2.73763"/>
    <w:rsid w:val="008F341E"/>
    <w:rPr>
      <w:rFonts w:ascii="Century" w:hAnsi="Century" w:cs="Century" w:hint="default"/>
      <w:b/>
      <w:bCs/>
      <w:color w:val="000000"/>
    </w:rPr>
  </w:style>
  <w:style w:type="character" w:customStyle="1" w:styleId="SC4208910">
    <w:name w:val="SC.4.208910"/>
    <w:rsid w:val="008F341E"/>
    <w:rPr>
      <w:rFonts w:ascii="Century" w:hAnsi="Century" w:cs="Century" w:hint="default"/>
      <w:color w:val="000000"/>
      <w:sz w:val="28"/>
      <w:szCs w:val="28"/>
    </w:rPr>
  </w:style>
  <w:style w:type="character" w:customStyle="1" w:styleId="SC4208911">
    <w:name w:val="SC.4.208911"/>
    <w:rsid w:val="008F341E"/>
    <w:rPr>
      <w:rFonts w:ascii="Century" w:hAnsi="Century" w:cs="Century" w:hint="default"/>
      <w:color w:val="000000"/>
    </w:rPr>
  </w:style>
  <w:style w:type="character" w:customStyle="1" w:styleId="articlesubtitle">
    <w:name w:val="article_sub_title"/>
    <w:basedOn w:val="DefaultParagraphFont"/>
    <w:rsid w:val="008F341E"/>
  </w:style>
  <w:style w:type="character" w:customStyle="1" w:styleId="newsdate2">
    <w:name w:val="news_date2"/>
    <w:basedOn w:val="DefaultParagraphFont"/>
    <w:rsid w:val="008F341E"/>
  </w:style>
  <w:style w:type="character" w:customStyle="1" w:styleId="readarticleheader">
    <w:name w:val="readarticleheader"/>
    <w:basedOn w:val="DefaultParagraphFont"/>
    <w:rsid w:val="008F341E"/>
  </w:style>
  <w:style w:type="character" w:customStyle="1" w:styleId="UnderlineChar20">
    <w:name w:val="Underline Char2"/>
    <w:rsid w:val="008F341E"/>
    <w:rPr>
      <w:rFonts w:ascii="Trebuchet MS" w:hAnsi="Trebuchet MS" w:hint="default"/>
      <w:u w:val="thick"/>
      <w:lang w:val="en-US" w:eastAsia="zh-CN" w:bidi="ar-SA"/>
    </w:rPr>
  </w:style>
  <w:style w:type="character" w:customStyle="1" w:styleId="BoldUnderliningChar">
    <w:name w:val="Bold Underlining Char"/>
    <w:rsid w:val="008F341E"/>
    <w:rPr>
      <w:rFonts w:ascii="Arial Narrow" w:eastAsia="Times New Roman" w:hAnsi="Arial Narrow" w:hint="default"/>
      <w:b/>
      <w:bCs w:val="0"/>
      <w:szCs w:val="24"/>
      <w:u w:val="single"/>
      <w:lang w:val="en-GB" w:eastAsia="en-US" w:bidi="ar-SA"/>
    </w:rPr>
  </w:style>
  <w:style w:type="character" w:customStyle="1" w:styleId="medium-normal1">
    <w:name w:val="medium-normal1"/>
    <w:rsid w:val="008F341E"/>
    <w:rPr>
      <w:rFonts w:ascii="Arial" w:hAnsi="Arial" w:cs="Arial" w:hint="default"/>
      <w:b w:val="0"/>
      <w:bCs w:val="0"/>
      <w:i w:val="0"/>
      <w:iCs w:val="0"/>
      <w:sz w:val="20"/>
      <w:szCs w:val="20"/>
    </w:rPr>
  </w:style>
  <w:style w:type="character" w:customStyle="1" w:styleId="UnderlinedCardChar0">
    <w:name w:val="Underlined Card Char"/>
    <w:rsid w:val="008F341E"/>
    <w:rPr>
      <w:rFonts w:ascii="Palatino Linotype" w:hAnsi="Palatino Linotype" w:hint="default"/>
      <w:u w:val="single"/>
      <w:lang w:val="en-US" w:eastAsia="en-US" w:bidi="ar-SA"/>
    </w:rPr>
  </w:style>
  <w:style w:type="character" w:customStyle="1" w:styleId="char">
    <w:name w:val="char"/>
    <w:basedOn w:val="DefaultParagraphFont"/>
    <w:rsid w:val="008F341E"/>
  </w:style>
  <w:style w:type="character" w:customStyle="1" w:styleId="UnderlineCharCharCharCharCharChar">
    <w:name w:val="Underline Char Char Char Char Char Char"/>
    <w:rsid w:val="008F341E"/>
    <w:rPr>
      <w:rFonts w:ascii="Arial Narrow" w:hAnsi="Arial Narrow" w:hint="default"/>
      <w:szCs w:val="24"/>
      <w:u w:val="single"/>
      <w:lang w:val="en-US" w:eastAsia="en-US" w:bidi="ar-SA"/>
    </w:rPr>
  </w:style>
  <w:style w:type="character" w:customStyle="1" w:styleId="klink">
    <w:name w:val="klink"/>
    <w:basedOn w:val="DefaultParagraphFont"/>
    <w:rsid w:val="008F341E"/>
  </w:style>
  <w:style w:type="character" w:customStyle="1" w:styleId="date10">
    <w:name w:val="date1"/>
    <w:basedOn w:val="DefaultParagraphFont"/>
    <w:rsid w:val="008F341E"/>
  </w:style>
  <w:style w:type="character" w:customStyle="1" w:styleId="bolding1">
    <w:name w:val="bolding1"/>
    <w:rsid w:val="008F341E"/>
    <w:rPr>
      <w:b/>
      <w:bCs/>
    </w:rPr>
  </w:style>
  <w:style w:type="character" w:customStyle="1" w:styleId="bookoptions1">
    <w:name w:val="book_options1"/>
    <w:rsid w:val="008F341E"/>
    <w:rPr>
      <w:b/>
      <w:bCs/>
      <w:color w:val="333366"/>
    </w:rPr>
  </w:style>
  <w:style w:type="character" w:customStyle="1" w:styleId="descriptionblock">
    <w:name w:val="description block"/>
    <w:basedOn w:val="DefaultParagraphFont"/>
    <w:rsid w:val="008F341E"/>
  </w:style>
  <w:style w:type="character" w:customStyle="1" w:styleId="detailsboxblock">
    <w:name w:val="detailsbox block"/>
    <w:basedOn w:val="DefaultParagraphFont"/>
    <w:rsid w:val="008F341E"/>
  </w:style>
  <w:style w:type="character" w:customStyle="1" w:styleId="Char3">
    <w:name w:val="Char3"/>
    <w:rsid w:val="008F341E"/>
    <w:rPr>
      <w:rFonts w:ascii="Arial" w:hAnsi="Arial" w:cs="Arial" w:hint="default"/>
      <w:bCs/>
      <w:u w:val="thick"/>
      <w:lang w:val="en-US" w:eastAsia="en-US" w:bidi="ar-SA"/>
    </w:rPr>
  </w:style>
  <w:style w:type="character" w:customStyle="1" w:styleId="texto11">
    <w:name w:val="texto11"/>
    <w:rsid w:val="008F341E"/>
    <w:rPr>
      <w:rFonts w:ascii="Arial" w:hAnsi="Arial" w:cs="Arial" w:hint="default"/>
      <w:b w:val="0"/>
      <w:bCs w:val="0"/>
      <w:i w:val="0"/>
      <w:iCs w:val="0"/>
      <w:caps w:val="0"/>
      <w:color w:val="000000"/>
      <w:sz w:val="26"/>
      <w:szCs w:val="26"/>
    </w:rPr>
  </w:style>
  <w:style w:type="character" w:customStyle="1" w:styleId="CardTagChar">
    <w:name w:val="Card Tag Char"/>
    <w:rsid w:val="008F341E"/>
    <w:rPr>
      <w:rFonts w:ascii="Arial Narrow" w:hAnsi="Arial Narrow" w:hint="default"/>
      <w:b/>
      <w:bCs w:val="0"/>
      <w:sz w:val="24"/>
      <w:szCs w:val="24"/>
      <w:lang w:val="en-US" w:eastAsia="en-US" w:bidi="ar-SA"/>
    </w:rPr>
  </w:style>
  <w:style w:type="character" w:customStyle="1" w:styleId="DebateCiteCharCharChar">
    <w:name w:val="Debate Cite Char Char Char"/>
    <w:rsid w:val="008F341E"/>
    <w:rPr>
      <w:b/>
      <w:bCs w:val="0"/>
      <w:sz w:val="32"/>
      <w:szCs w:val="32"/>
      <w:lang w:val="en-US" w:eastAsia="en-US" w:bidi="ar-SA"/>
    </w:rPr>
  </w:style>
  <w:style w:type="character" w:customStyle="1" w:styleId="TagChar3">
    <w:name w:val="Tag Char3"/>
    <w:rsid w:val="008F341E"/>
    <w:rPr>
      <w:rFonts w:ascii="Palatino Linotype" w:hAnsi="Palatino Linotype" w:hint="default"/>
      <w:b/>
      <w:bCs w:val="0"/>
      <w:sz w:val="24"/>
      <w:szCs w:val="24"/>
      <w:lang w:val="en-US" w:eastAsia="en-US" w:bidi="ar-SA"/>
    </w:rPr>
  </w:style>
  <w:style w:type="character" w:customStyle="1" w:styleId="TagandCiteChar">
    <w:name w:val="Tag and Cite Char"/>
    <w:rsid w:val="008F341E"/>
    <w:rPr>
      <w:color w:val="333333"/>
      <w:sz w:val="22"/>
      <w:szCs w:val="22"/>
      <w:lang w:val="en-US" w:eastAsia="en-US" w:bidi="ar-SA"/>
    </w:rPr>
  </w:style>
  <w:style w:type="character" w:customStyle="1" w:styleId="Style10ptBold">
    <w:name w:val="Style 10 pt Bold"/>
    <w:rsid w:val="008F341E"/>
    <w:rPr>
      <w:b/>
      <w:bCs/>
      <w:sz w:val="20"/>
    </w:rPr>
  </w:style>
  <w:style w:type="character" w:customStyle="1" w:styleId="text9">
    <w:name w:val="text9"/>
    <w:basedOn w:val="DefaultParagraphFont"/>
    <w:rsid w:val="008F341E"/>
  </w:style>
  <w:style w:type="character" w:customStyle="1" w:styleId="text21">
    <w:name w:val="text21"/>
    <w:basedOn w:val="DefaultParagraphFont"/>
    <w:rsid w:val="008F341E"/>
  </w:style>
  <w:style w:type="character" w:customStyle="1" w:styleId="text19">
    <w:name w:val="text19"/>
    <w:basedOn w:val="DefaultParagraphFont"/>
    <w:rsid w:val="008F341E"/>
  </w:style>
  <w:style w:type="character" w:customStyle="1" w:styleId="term2">
    <w:name w:val="term2"/>
    <w:rsid w:val="008F341E"/>
    <w:rPr>
      <w:b/>
      <w:bCs/>
    </w:rPr>
  </w:style>
  <w:style w:type="character" w:customStyle="1" w:styleId="pmterms12">
    <w:name w:val="pmterms12"/>
    <w:rsid w:val="008F341E"/>
    <w:rPr>
      <w:b/>
      <w:bCs/>
      <w:i w:val="0"/>
      <w:iCs w:val="0"/>
      <w:color w:val="000000"/>
    </w:rPr>
  </w:style>
  <w:style w:type="character" w:customStyle="1" w:styleId="ToReadChar">
    <w:name w:val="To Read Char"/>
    <w:rsid w:val="008F341E"/>
    <w:rPr>
      <w:rFonts w:ascii="Verdana" w:hAnsi="Verdana" w:hint="default"/>
      <w:b/>
      <w:bCs w:val="0"/>
      <w:szCs w:val="24"/>
      <w:u w:val="single"/>
      <w:lang w:val="en-US" w:eastAsia="en-US" w:bidi="ar-SA"/>
    </w:rPr>
  </w:style>
  <w:style w:type="character" w:customStyle="1" w:styleId="ToReadCharChar">
    <w:name w:val="To Read Char Char"/>
    <w:rsid w:val="008F341E"/>
    <w:rPr>
      <w:rFonts w:ascii="Verdana" w:hAnsi="Verdana" w:hint="default"/>
      <w:b/>
      <w:bCs w:val="0"/>
      <w:szCs w:val="24"/>
      <w:u w:val="single"/>
      <w:lang w:val="en-US" w:eastAsia="en-US" w:bidi="ar-SA"/>
    </w:rPr>
  </w:style>
  <w:style w:type="character" w:customStyle="1" w:styleId="bio">
    <w:name w:val="bio"/>
    <w:basedOn w:val="DefaultParagraphFont"/>
    <w:rsid w:val="008F341E"/>
  </w:style>
  <w:style w:type="character" w:customStyle="1" w:styleId="storytextstyle">
    <w:name w:val="storytextstyle"/>
    <w:basedOn w:val="DefaultParagraphFont"/>
    <w:rsid w:val="008F341E"/>
  </w:style>
  <w:style w:type="character" w:customStyle="1" w:styleId="cardunderlinedCharChar">
    <w:name w:val="card underlined Char Char"/>
    <w:rsid w:val="008F341E"/>
    <w:rPr>
      <w:rFonts w:ascii="Arial" w:hAnsi="Arial" w:cs="Arial" w:hint="default"/>
      <w:sz w:val="22"/>
      <w:szCs w:val="24"/>
      <w:u w:val="single"/>
      <w:lang w:val="en-US" w:eastAsia="en-US" w:bidi="ar-SA"/>
    </w:rPr>
  </w:style>
  <w:style w:type="character" w:customStyle="1" w:styleId="Style2Char0">
    <w:name w:val="Style2 Char"/>
    <w:rsid w:val="008F341E"/>
    <w:rPr>
      <w:rFonts w:ascii="Book Antiqua" w:hAnsi="Book Antiqua" w:hint="default"/>
      <w:u w:val="thick"/>
      <w:lang w:val="en-US" w:eastAsia="en-US" w:bidi="ar-SA"/>
    </w:rPr>
  </w:style>
  <w:style w:type="character" w:customStyle="1" w:styleId="Style2Char1">
    <w:name w:val="Style2 Char1"/>
    <w:rsid w:val="008F341E"/>
    <w:rPr>
      <w:rFonts w:ascii="Book Antiqua" w:hAnsi="Book Antiqua" w:hint="default"/>
      <w:szCs w:val="24"/>
      <w:u w:val="thick"/>
      <w:lang w:val="en-US" w:eastAsia="en-US" w:bidi="ar-SA"/>
    </w:rPr>
  </w:style>
  <w:style w:type="character" w:customStyle="1" w:styleId="articlehead21">
    <w:name w:val="articlehead21"/>
    <w:rsid w:val="008F341E"/>
    <w:rPr>
      <w:rFonts w:ascii="Arial" w:hAnsi="Arial" w:cs="Arial" w:hint="default"/>
      <w:b/>
      <w:bCs/>
      <w:color w:val="660000"/>
      <w:sz w:val="20"/>
      <w:szCs w:val="20"/>
    </w:rPr>
  </w:style>
  <w:style w:type="character" w:customStyle="1" w:styleId="TagCiteChar1">
    <w:name w:val="Tag/Cite Char1"/>
    <w:rsid w:val="008F341E"/>
    <w:rPr>
      <w:b/>
      <w:bCs w:val="0"/>
      <w:lang w:val="en-US" w:eastAsia="en-US" w:bidi="ar-SA"/>
    </w:rPr>
  </w:style>
  <w:style w:type="character" w:customStyle="1" w:styleId="goohl2">
    <w:name w:val="goohl2"/>
    <w:basedOn w:val="DefaultParagraphFont"/>
    <w:rsid w:val="008F341E"/>
  </w:style>
  <w:style w:type="character" w:customStyle="1" w:styleId="CardCharChar0">
    <w:name w:val="Card Char Char"/>
    <w:rsid w:val="008F341E"/>
    <w:rPr>
      <w:lang w:val="en-US" w:eastAsia="en-US" w:bidi="ar-SA"/>
    </w:rPr>
  </w:style>
  <w:style w:type="character" w:customStyle="1" w:styleId="BriefTitle1Char">
    <w:name w:val="Brief Title 1 Char"/>
    <w:rsid w:val="008F341E"/>
    <w:rPr>
      <w:b/>
      <w:bCs w:val="0"/>
      <w:u w:val="single"/>
      <w:lang w:val="en-US" w:eastAsia="en-US" w:bidi="ar-SA"/>
    </w:rPr>
  </w:style>
  <w:style w:type="character" w:customStyle="1" w:styleId="TagCiteCharChar">
    <w:name w:val="Tag/Cite Char Char"/>
    <w:rsid w:val="008F341E"/>
    <w:rPr>
      <w:b/>
      <w:bCs w:val="0"/>
      <w:lang w:val="en-US" w:eastAsia="en-US" w:bidi="ar-SA"/>
    </w:rPr>
  </w:style>
  <w:style w:type="character" w:customStyle="1" w:styleId="btx">
    <w:name w:val="btx"/>
    <w:basedOn w:val="DefaultParagraphFont"/>
    <w:rsid w:val="008F341E"/>
  </w:style>
  <w:style w:type="character" w:customStyle="1" w:styleId="CardChar10">
    <w:name w:val="Card Char1"/>
    <w:rsid w:val="008F341E"/>
    <w:rPr>
      <w:lang w:val="en-US" w:eastAsia="en-US" w:bidi="ar-SA"/>
    </w:rPr>
  </w:style>
  <w:style w:type="character" w:customStyle="1" w:styleId="prodgeneral1">
    <w:name w:val="prodgeneral1"/>
    <w:rsid w:val="008F341E"/>
    <w:rPr>
      <w:rFonts w:ascii="Verdana" w:hAnsi="Verdana" w:hint="default"/>
      <w:b w:val="0"/>
      <w:bCs w:val="0"/>
      <w:caps w:val="0"/>
      <w:color w:val="000000"/>
      <w:spacing w:val="0"/>
      <w:sz w:val="16"/>
      <w:szCs w:val="16"/>
    </w:rPr>
  </w:style>
  <w:style w:type="character" w:customStyle="1" w:styleId="summary1">
    <w:name w:val="summary1"/>
    <w:rsid w:val="008F341E"/>
    <w:rPr>
      <w:rFonts w:ascii="Arial" w:hAnsi="Arial" w:cs="Arial" w:hint="default"/>
      <w:sz w:val="18"/>
      <w:szCs w:val="18"/>
    </w:rPr>
  </w:style>
  <w:style w:type="character" w:customStyle="1" w:styleId="text3">
    <w:name w:val="text3"/>
    <w:basedOn w:val="DefaultParagraphFont"/>
    <w:rsid w:val="008F341E"/>
  </w:style>
  <w:style w:type="character" w:customStyle="1" w:styleId="cardtextsmallChar">
    <w:name w:val="card text small Char"/>
    <w:rsid w:val="008F341E"/>
    <w:rPr>
      <w:rFonts w:ascii="Arial Narrow" w:hAnsi="Arial Narrow" w:hint="default"/>
      <w:sz w:val="16"/>
      <w:szCs w:val="24"/>
      <w:lang w:val="en-US" w:eastAsia="en-US" w:bidi="ar-SA"/>
    </w:rPr>
  </w:style>
  <w:style w:type="character" w:customStyle="1" w:styleId="countrytitle1">
    <w:name w:val="countrytitle1"/>
    <w:rsid w:val="008F341E"/>
    <w:rPr>
      <w:rFonts w:ascii="Verdana" w:hAnsi="Verdana" w:hint="default"/>
      <w:b/>
      <w:bCs/>
      <w:color w:val="293643"/>
      <w:sz w:val="24"/>
      <w:szCs w:val="24"/>
    </w:rPr>
  </w:style>
  <w:style w:type="character" w:customStyle="1" w:styleId="storyheader1">
    <w:name w:val="storyheader1"/>
    <w:rsid w:val="008F341E"/>
    <w:rPr>
      <w:rFonts w:ascii="Verdana" w:hAnsi="Verdana" w:hint="default"/>
      <w:b/>
      <w:bCs/>
      <w:color w:val="000000"/>
      <w:sz w:val="21"/>
      <w:szCs w:val="21"/>
    </w:rPr>
  </w:style>
  <w:style w:type="character" w:customStyle="1" w:styleId="cardunderlinedChar0">
    <w:name w:val="card underlined Char"/>
    <w:rsid w:val="008F341E"/>
    <w:rPr>
      <w:rFonts w:ascii="Arial" w:hAnsi="Arial" w:cs="Arial" w:hint="default"/>
      <w:sz w:val="22"/>
      <w:szCs w:val="24"/>
      <w:u w:val="single"/>
      <w:lang w:val="en-US" w:eastAsia="en-US" w:bidi="ar-SA"/>
    </w:rPr>
  </w:style>
  <w:style w:type="character" w:customStyle="1" w:styleId="article1">
    <w:name w:val="article1"/>
    <w:rsid w:val="008F341E"/>
    <w:rPr>
      <w:rFonts w:ascii="Verdana" w:hAnsi="Verdana" w:hint="default"/>
      <w:color w:val="333333"/>
      <w:sz w:val="16"/>
      <w:szCs w:val="16"/>
    </w:rPr>
  </w:style>
  <w:style w:type="character" w:customStyle="1" w:styleId="story-posted-date1">
    <w:name w:val="story-posted-date1"/>
    <w:rsid w:val="008F341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F341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F341E"/>
  </w:style>
  <w:style w:type="character" w:customStyle="1" w:styleId="textmedium">
    <w:name w:val="textmedium"/>
    <w:basedOn w:val="DefaultParagraphFont"/>
    <w:rsid w:val="008F341E"/>
  </w:style>
  <w:style w:type="character" w:customStyle="1" w:styleId="citation1">
    <w:name w:val="citation1"/>
    <w:rsid w:val="008F341E"/>
    <w:rPr>
      <w:rFonts w:ascii="Verdana" w:hAnsi="Verdana" w:hint="default"/>
      <w:sz w:val="17"/>
      <w:szCs w:val="17"/>
    </w:rPr>
  </w:style>
  <w:style w:type="character" w:customStyle="1" w:styleId="hithighlite">
    <w:name w:val="hithighlite"/>
    <w:basedOn w:val="DefaultParagraphFont"/>
    <w:rsid w:val="008F341E"/>
  </w:style>
  <w:style w:type="character" w:customStyle="1" w:styleId="articlecontent">
    <w:name w:val="articlecontent"/>
    <w:basedOn w:val="DefaultParagraphFont"/>
    <w:rsid w:val="008F341E"/>
  </w:style>
  <w:style w:type="character" w:customStyle="1" w:styleId="fource1">
    <w:name w:val="fource1"/>
    <w:rsid w:val="008F341E"/>
    <w:rPr>
      <w:sz w:val="34"/>
      <w:szCs w:val="34"/>
    </w:rPr>
  </w:style>
  <w:style w:type="character" w:customStyle="1" w:styleId="LanguageStrikeChar">
    <w:name w:val="Language Strike Char"/>
    <w:rsid w:val="008F341E"/>
    <w:rPr>
      <w:rFonts w:ascii="Arial Narrow" w:hAnsi="Arial Narrow" w:hint="default"/>
      <w:strike/>
      <w:szCs w:val="24"/>
      <w:lang w:val="en-US" w:eastAsia="en-US" w:bidi="ar-SA"/>
    </w:rPr>
  </w:style>
  <w:style w:type="character" w:customStyle="1" w:styleId="normal11">
    <w:name w:val="normal1"/>
    <w:basedOn w:val="DefaultParagraphFont"/>
    <w:rsid w:val="008F341E"/>
  </w:style>
  <w:style w:type="character" w:customStyle="1" w:styleId="ds">
    <w:name w:val="ds"/>
    <w:basedOn w:val="DefaultParagraphFont"/>
    <w:rsid w:val="008F341E"/>
  </w:style>
  <w:style w:type="character" w:customStyle="1" w:styleId="UnderliningChar1">
    <w:name w:val="Underlining Char1"/>
    <w:rsid w:val="008F341E"/>
    <w:rPr>
      <w:rFonts w:ascii="Arial Narrow" w:hAnsi="Arial Narrow" w:hint="default"/>
      <w:szCs w:val="24"/>
      <w:u w:val="single"/>
      <w:lang w:val="en-US" w:eastAsia="en-US" w:bidi="ar-SA"/>
    </w:rPr>
  </w:style>
  <w:style w:type="character" w:customStyle="1" w:styleId="UnderliningChar2">
    <w:name w:val="Underlining Char2"/>
    <w:rsid w:val="008F341E"/>
    <w:rPr>
      <w:rFonts w:ascii="Arial Narrow" w:hAnsi="Arial Narrow" w:hint="default"/>
      <w:szCs w:val="24"/>
      <w:u w:val="single"/>
      <w:lang w:val="en-US" w:eastAsia="en-US" w:bidi="ar-SA"/>
    </w:rPr>
  </w:style>
  <w:style w:type="character" w:customStyle="1" w:styleId="MicroTextChar1">
    <w:name w:val="MicroText Char1"/>
    <w:rsid w:val="008F341E"/>
    <w:rPr>
      <w:rFonts w:ascii="Arial Narrow" w:hAnsi="Arial Narrow" w:hint="default"/>
      <w:sz w:val="12"/>
      <w:szCs w:val="24"/>
      <w:lang w:val="en-US" w:eastAsia="en-US" w:bidi="ar-SA"/>
    </w:rPr>
  </w:style>
  <w:style w:type="character" w:customStyle="1" w:styleId="DefaultPara">
    <w:name w:val="Default Para"/>
    <w:rsid w:val="008F341E"/>
    <w:rPr>
      <w:sz w:val="20"/>
    </w:rPr>
  </w:style>
  <w:style w:type="character" w:customStyle="1" w:styleId="SYSHYPERTEXT">
    <w:name w:val="SYS_HYPERTEXT"/>
    <w:rsid w:val="008F341E"/>
    <w:rPr>
      <w:color w:val="0000FF"/>
      <w:u w:val="single"/>
    </w:rPr>
  </w:style>
  <w:style w:type="character" w:customStyle="1" w:styleId="Hyperlink1">
    <w:name w:val="Hyperlink1"/>
    <w:rsid w:val="008F341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F341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F341E"/>
    <w:rPr>
      <w:rFonts w:ascii="Arial Narrow" w:hAnsi="Arial Narrow" w:hint="default"/>
      <w:noProof w:val="0"/>
      <w:szCs w:val="24"/>
      <w:u w:val="single"/>
      <w:lang w:val="en-US" w:eastAsia="en-US" w:bidi="ar-SA"/>
    </w:rPr>
  </w:style>
  <w:style w:type="character" w:customStyle="1" w:styleId="BlockHeading1Char">
    <w:name w:val="Block Heading 1 Char"/>
    <w:rsid w:val="008F341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F341E"/>
    <w:rPr>
      <w:b/>
      <w:bCs w:val="0"/>
      <w:sz w:val="24"/>
      <w:szCs w:val="24"/>
      <w:u w:val="single"/>
      <w:lang w:val="en-US" w:eastAsia="en-US" w:bidi="ar-SA"/>
    </w:rPr>
  </w:style>
  <w:style w:type="character" w:customStyle="1" w:styleId="StyleTagTimesNewRomanChar">
    <w:name w:val="Style Tag + Times New Roman Char"/>
    <w:rsid w:val="008F341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F341E"/>
    <w:rPr>
      <w:rFonts w:ascii="Arial Narrow" w:hAnsi="Arial Narrow" w:cs="Arial" w:hint="default"/>
      <w:b/>
      <w:bCs/>
      <w:iCs/>
      <w:sz w:val="24"/>
      <w:szCs w:val="28"/>
      <w:lang w:val="en-US" w:eastAsia="en-US" w:bidi="ar-SA"/>
    </w:rPr>
  </w:style>
  <w:style w:type="character" w:customStyle="1" w:styleId="UnderliningCharChar">
    <w:name w:val="Underlining Char Char"/>
    <w:rsid w:val="008F341E"/>
    <w:rPr>
      <w:rFonts w:ascii="Arial Narrow" w:hAnsi="Arial Narrow" w:hint="default"/>
      <w:szCs w:val="24"/>
      <w:u w:val="single"/>
      <w:lang w:val="en-US" w:eastAsia="en-US" w:bidi="ar-SA"/>
    </w:rPr>
  </w:style>
  <w:style w:type="character" w:customStyle="1" w:styleId="StyleArialNarrow12ptBold">
    <w:name w:val="Style Arial Narrow 12 pt Bold"/>
    <w:rsid w:val="008F341E"/>
    <w:rPr>
      <w:rFonts w:ascii="Arial Narrow" w:hAnsi="Arial Narrow" w:hint="default"/>
      <w:b/>
      <w:bCs/>
      <w:sz w:val="24"/>
    </w:rPr>
  </w:style>
  <w:style w:type="character" w:customStyle="1" w:styleId="Style1CharChar">
    <w:name w:val="Style1 Char Char"/>
    <w:rsid w:val="008F341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F341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F341E"/>
    <w:rPr>
      <w:noProof w:val="0"/>
      <w:u w:val="single"/>
      <w:lang w:val="en-US" w:eastAsia="en-US" w:bidi="ar-SA"/>
    </w:rPr>
  </w:style>
  <w:style w:type="character" w:customStyle="1" w:styleId="UnderlinedCharChar1">
    <w:name w:val="Underlined Char Char1"/>
    <w:rsid w:val="008F341E"/>
    <w:rPr>
      <w:rFonts w:ascii="Bell MT" w:eastAsia="Times New Roman" w:hAnsi="Bell MT" w:hint="default"/>
      <w:bCs/>
      <w:iCs/>
      <w:sz w:val="22"/>
      <w:u w:val="single"/>
    </w:rPr>
  </w:style>
  <w:style w:type="character" w:customStyle="1" w:styleId="Heading2CharChar2">
    <w:name w:val="Heading 2 Char Char2"/>
    <w:rsid w:val="008F341E"/>
    <w:rPr>
      <w:rFonts w:ascii="Arial" w:hAnsi="Arial" w:cs="Arial" w:hint="default"/>
      <w:b/>
      <w:bCs/>
      <w:iCs/>
      <w:sz w:val="22"/>
      <w:szCs w:val="28"/>
      <w:lang w:val="en-US" w:eastAsia="en-US" w:bidi="ar-SA"/>
    </w:rPr>
  </w:style>
  <w:style w:type="character" w:customStyle="1" w:styleId="doctitle">
    <w:name w:val="doctitle"/>
    <w:rsid w:val="008F341E"/>
  </w:style>
  <w:style w:type="character" w:customStyle="1" w:styleId="cardtext-underlined0">
    <w:name w:val="card text- underlined"/>
    <w:rsid w:val="008F341E"/>
    <w:rPr>
      <w:rFonts w:ascii="Garamond" w:hAnsi="Garamond" w:hint="default"/>
      <w:u w:val="single"/>
    </w:rPr>
  </w:style>
  <w:style w:type="character" w:customStyle="1" w:styleId="BodyText1">
    <w:name w:val="Body Text1"/>
    <w:basedOn w:val="DefaultParagraphFont"/>
    <w:rsid w:val="008F341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F341E"/>
  </w:style>
  <w:style w:type="character" w:customStyle="1" w:styleId="BriefTitleChar">
    <w:name w:val="Brief Title Char"/>
    <w:basedOn w:val="DefaultParagraphFont"/>
    <w:rsid w:val="008F341E"/>
    <w:rPr>
      <w:b/>
      <w:bCs w:val="0"/>
      <w:sz w:val="24"/>
      <w:szCs w:val="24"/>
      <w:u w:val="single"/>
      <w:lang w:val="en-US" w:eastAsia="en-US" w:bidi="ar-SA"/>
    </w:rPr>
  </w:style>
  <w:style w:type="character" w:customStyle="1" w:styleId="BriefTitle2Char">
    <w:name w:val="Brief Title 2 Char"/>
    <w:basedOn w:val="BriefTitleChar"/>
    <w:rsid w:val="008F341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F341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F341E"/>
    <w:rPr>
      <w:rFonts w:ascii="Georgia" w:hAnsi="Georgia" w:hint="default"/>
      <w:b/>
      <w:bCs w:val="0"/>
      <w:sz w:val="24"/>
    </w:rPr>
  </w:style>
  <w:style w:type="character" w:customStyle="1" w:styleId="Emphasis20">
    <w:name w:val="Emphasis 2"/>
    <w:uiPriority w:val="1"/>
    <w:qFormat/>
    <w:rsid w:val="008F341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F341E"/>
    <w:rPr>
      <w:rFonts w:ascii="AGaramond" w:hAnsi="AGaramond" w:cs="AGaramond" w:hint="default"/>
      <w:color w:val="211D1E"/>
      <w:sz w:val="14"/>
      <w:szCs w:val="14"/>
    </w:rPr>
  </w:style>
  <w:style w:type="character" w:customStyle="1" w:styleId="CharacterStyle2">
    <w:name w:val="Character Style 2"/>
    <w:uiPriority w:val="99"/>
    <w:rsid w:val="008F341E"/>
    <w:rPr>
      <w:sz w:val="20"/>
      <w:szCs w:val="20"/>
    </w:rPr>
  </w:style>
  <w:style w:type="character" w:customStyle="1" w:styleId="cross-head">
    <w:name w:val="cross-head"/>
    <w:rsid w:val="008F341E"/>
  </w:style>
  <w:style w:type="character" w:customStyle="1" w:styleId="dateline">
    <w:name w:val="dateline"/>
    <w:rsid w:val="008F341E"/>
  </w:style>
  <w:style w:type="character" w:customStyle="1" w:styleId="Subtitle1">
    <w:name w:val="Subtitle1"/>
    <w:rsid w:val="008F341E"/>
  </w:style>
  <w:style w:type="character" w:customStyle="1" w:styleId="metaorigin">
    <w:name w:val="meta_origin"/>
    <w:rsid w:val="008F341E"/>
  </w:style>
  <w:style w:type="character" w:customStyle="1" w:styleId="mandelbrotrefrag">
    <w:name w:val="mandelbrot_refrag"/>
    <w:rsid w:val="008F341E"/>
  </w:style>
  <w:style w:type="character" w:customStyle="1" w:styleId="eminfo">
    <w:name w:val="eminfo"/>
    <w:rsid w:val="008F341E"/>
  </w:style>
  <w:style w:type="character" w:customStyle="1" w:styleId="emhighlight">
    <w:name w:val="emhighlight"/>
    <w:rsid w:val="008F341E"/>
  </w:style>
  <w:style w:type="character" w:customStyle="1" w:styleId="name">
    <w:name w:val="name"/>
    <w:rsid w:val="008F341E"/>
  </w:style>
  <w:style w:type="character" w:customStyle="1" w:styleId="tkrname">
    <w:name w:val="tkrname"/>
    <w:rsid w:val="008F341E"/>
  </w:style>
  <w:style w:type="character" w:customStyle="1" w:styleId="tkrchange">
    <w:name w:val="tkrchange"/>
    <w:rsid w:val="008F341E"/>
  </w:style>
  <w:style w:type="character" w:customStyle="1" w:styleId="source-org">
    <w:name w:val="source-org"/>
    <w:rsid w:val="008F341E"/>
  </w:style>
  <w:style w:type="character" w:customStyle="1" w:styleId="updated">
    <w:name w:val="updated"/>
    <w:rsid w:val="008F341E"/>
  </w:style>
  <w:style w:type="character" w:customStyle="1" w:styleId="last">
    <w:name w:val="last"/>
    <w:rsid w:val="008F341E"/>
  </w:style>
  <w:style w:type="character" w:customStyle="1" w:styleId="Style11ptBoldUnderline1">
    <w:name w:val="Style 11 pt Bold Underline1"/>
    <w:rsid w:val="008F341E"/>
    <w:rPr>
      <w:b/>
      <w:bCs/>
      <w:sz w:val="20"/>
      <w:u w:val="single"/>
    </w:rPr>
  </w:style>
  <w:style w:type="character" w:customStyle="1" w:styleId="StyleStyleunderlineBold11pt">
    <w:name w:val="Style Style underline + Bold + 11 pt"/>
    <w:rsid w:val="008F341E"/>
    <w:rPr>
      <w:bCs/>
      <w:sz w:val="20"/>
      <w:u w:val="single"/>
    </w:rPr>
  </w:style>
  <w:style w:type="character" w:customStyle="1" w:styleId="StyleunderlineAsianTimesNewRomanBold">
    <w:name w:val="Style underline + (Asian) Times New Roman Bold"/>
    <w:rsid w:val="008F341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F341E"/>
    <w:rPr>
      <w:b/>
      <w:bCs/>
      <w:sz w:val="20"/>
      <w:u w:val="single"/>
      <w:bdr w:val="single" w:sz="4" w:space="0" w:color="auto" w:frame="1"/>
    </w:rPr>
  </w:style>
  <w:style w:type="character" w:customStyle="1" w:styleId="A5">
    <w:name w:val="A5"/>
    <w:uiPriority w:val="99"/>
    <w:rsid w:val="008F341E"/>
    <w:rPr>
      <w:rFonts w:ascii="Times New Roman" w:hAnsi="Times New Roman" w:cs="Times New Roman" w:hint="default"/>
      <w:color w:val="000000"/>
      <w:sz w:val="13"/>
      <w:szCs w:val="13"/>
    </w:rPr>
  </w:style>
  <w:style w:type="character" w:customStyle="1" w:styleId="quotepeekbase">
    <w:name w:val="quotepeekbase"/>
    <w:rsid w:val="008F341E"/>
  </w:style>
  <w:style w:type="character" w:customStyle="1" w:styleId="cardChar11">
    <w:name w:val="card Char1"/>
    <w:rsid w:val="008F341E"/>
    <w:rPr>
      <w:rFonts w:ascii="Calibri" w:eastAsia="Calibri" w:hAnsi="Calibri" w:cs="Calibri" w:hint="default"/>
      <w:sz w:val="24"/>
      <w:szCs w:val="22"/>
      <w:lang w:val="x-none" w:eastAsia="x-none"/>
    </w:rPr>
  </w:style>
  <w:style w:type="character" w:customStyle="1" w:styleId="NormalCard">
    <w:name w:val="Normal Card"/>
    <w:uiPriority w:val="1"/>
    <w:qFormat/>
    <w:rsid w:val="008F341E"/>
    <w:rPr>
      <w:rFonts w:ascii="Times New Roman" w:hAnsi="Times New Roman" w:cs="Times New Roman" w:hint="default"/>
      <w:sz w:val="24"/>
    </w:rPr>
  </w:style>
  <w:style w:type="character" w:customStyle="1" w:styleId="HighlightedUnderline0">
    <w:name w:val="Highlighted Underline"/>
    <w:uiPriority w:val="1"/>
    <w:qFormat/>
    <w:rsid w:val="008F341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F341E"/>
    <w:rPr>
      <w:rFonts w:ascii="Times New Roman" w:hAnsi="Times New Roman" w:cs="Times New Roman" w:hint="default"/>
      <w:sz w:val="16"/>
      <w:szCs w:val="16"/>
    </w:rPr>
  </w:style>
  <w:style w:type="character" w:customStyle="1" w:styleId="timebox">
    <w:name w:val="timebox"/>
    <w:rsid w:val="008F341E"/>
  </w:style>
  <w:style w:type="character" w:customStyle="1" w:styleId="Heading2Subtext">
    <w:name w:val="Heading 2 Subtext"/>
    <w:rsid w:val="008F341E"/>
    <w:rPr>
      <w:rFonts w:ascii="Times New Roman" w:hAnsi="Times New Roman" w:cs="Times New Roman" w:hint="default"/>
      <w:sz w:val="16"/>
    </w:rPr>
  </w:style>
  <w:style w:type="character" w:customStyle="1" w:styleId="-SmallText-">
    <w:name w:val="-Small Text-"/>
    <w:rsid w:val="008F341E"/>
    <w:rPr>
      <w:rFonts w:ascii="Garamond" w:hAnsi="Garamond" w:hint="default"/>
      <w:sz w:val="16"/>
    </w:rPr>
  </w:style>
  <w:style w:type="character" w:customStyle="1" w:styleId="label">
    <w:name w:val="label"/>
    <w:rsid w:val="008F341E"/>
  </w:style>
  <w:style w:type="character" w:customStyle="1" w:styleId="BoldUnderlineCharChar">
    <w:name w:val="BoldUnderline Char Char"/>
    <w:rsid w:val="008F341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F341E"/>
  </w:style>
  <w:style w:type="character" w:customStyle="1" w:styleId="FontStyle477">
    <w:name w:val="Font Style477"/>
    <w:basedOn w:val="DefaultParagraphFont"/>
    <w:uiPriority w:val="99"/>
    <w:rsid w:val="008F341E"/>
    <w:rPr>
      <w:rFonts w:ascii="Times New Roman" w:hAnsi="Times New Roman" w:cs="Times New Roman" w:hint="default"/>
      <w:sz w:val="18"/>
      <w:szCs w:val="18"/>
    </w:rPr>
  </w:style>
  <w:style w:type="character" w:customStyle="1" w:styleId="FontStyle505">
    <w:name w:val="Font Style505"/>
    <w:basedOn w:val="DefaultParagraphFont"/>
    <w:uiPriority w:val="99"/>
    <w:rsid w:val="008F341E"/>
    <w:rPr>
      <w:rFonts w:ascii="Times New Roman" w:hAnsi="Times New Roman" w:cs="Times New Roman" w:hint="default"/>
      <w:sz w:val="18"/>
      <w:szCs w:val="18"/>
    </w:rPr>
  </w:style>
  <w:style w:type="character" w:customStyle="1" w:styleId="FontStyle514">
    <w:name w:val="Font Style514"/>
    <w:basedOn w:val="DefaultParagraphFont"/>
    <w:uiPriority w:val="99"/>
    <w:rsid w:val="008F341E"/>
    <w:rPr>
      <w:rFonts w:ascii="Times New Roman" w:hAnsi="Times New Roman" w:cs="Times New Roman" w:hint="default"/>
      <w:sz w:val="14"/>
      <w:szCs w:val="14"/>
    </w:rPr>
  </w:style>
  <w:style w:type="character" w:customStyle="1" w:styleId="FontStyle500">
    <w:name w:val="Font Style500"/>
    <w:basedOn w:val="DefaultParagraphFont"/>
    <w:uiPriority w:val="99"/>
    <w:rsid w:val="008F341E"/>
    <w:rPr>
      <w:rFonts w:ascii="Times New Roman" w:hAnsi="Times New Roman" w:cs="Times New Roman" w:hint="default"/>
      <w:b/>
      <w:bCs/>
      <w:sz w:val="16"/>
      <w:szCs w:val="16"/>
    </w:rPr>
  </w:style>
  <w:style w:type="character" w:customStyle="1" w:styleId="CardCite1">
    <w:name w:val="CardCite1"/>
    <w:qFormat/>
    <w:rsid w:val="008F341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F341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F341E"/>
    <w:rPr>
      <w:rFonts w:ascii="Times New Roman" w:hAnsi="Times New Roman" w:cs="Times New Roman" w:hint="default"/>
      <w:b/>
      <w:bCs/>
      <w:sz w:val="22"/>
      <w:szCs w:val="22"/>
    </w:rPr>
  </w:style>
  <w:style w:type="character" w:customStyle="1" w:styleId="CharacterStyle3">
    <w:name w:val="Character Style 3"/>
    <w:uiPriority w:val="99"/>
    <w:rsid w:val="008F341E"/>
    <w:rPr>
      <w:rFonts w:ascii="Bookman Old Style" w:hAnsi="Bookman Old Style" w:cs="Bookman Old Style" w:hint="default"/>
      <w:spacing w:val="-5"/>
      <w:sz w:val="18"/>
      <w:szCs w:val="18"/>
    </w:rPr>
  </w:style>
  <w:style w:type="character" w:customStyle="1" w:styleId="Style8pt1">
    <w:name w:val="Style 8 pt1"/>
    <w:rsid w:val="008F341E"/>
    <w:rPr>
      <w:rFonts w:ascii="Georgia" w:hAnsi="Georgia" w:hint="default"/>
      <w:sz w:val="16"/>
    </w:rPr>
  </w:style>
  <w:style w:type="character" w:customStyle="1" w:styleId="UnderlineStyleChar7">
    <w:name w:val="Underline Style Char7"/>
    <w:rsid w:val="008F341E"/>
    <w:rPr>
      <w:rFonts w:ascii="Garamond" w:hAnsi="Garamond" w:hint="default"/>
      <w:sz w:val="22"/>
      <w:szCs w:val="24"/>
      <w:u w:val="single"/>
      <w:lang w:val="en-US" w:eastAsia="en-US" w:bidi="ar-SA"/>
    </w:rPr>
  </w:style>
  <w:style w:type="character" w:customStyle="1" w:styleId="StyleArial6ptBold">
    <w:name w:val="Style Arial 6 pt Bold"/>
    <w:rsid w:val="008F341E"/>
    <w:rPr>
      <w:rFonts w:ascii="Arial" w:hAnsi="Arial" w:cs="Arial" w:hint="default"/>
      <w:bCs/>
      <w:sz w:val="12"/>
    </w:rPr>
  </w:style>
  <w:style w:type="character" w:customStyle="1" w:styleId="Heading2Char5">
    <w:name w:val="Heading 2 Char5"/>
    <w:rsid w:val="008F341E"/>
    <w:rPr>
      <w:rFonts w:ascii="Garamond" w:hAnsi="Garamond" w:cs="Arial" w:hint="default"/>
      <w:b/>
      <w:bCs/>
      <w:iCs/>
      <w:sz w:val="24"/>
      <w:szCs w:val="28"/>
      <w:lang w:val="en-US" w:eastAsia="en-US" w:bidi="ar-SA"/>
    </w:rPr>
  </w:style>
  <w:style w:type="character" w:customStyle="1" w:styleId="TagGreg">
    <w:name w:val="TagGreg"/>
    <w:uiPriority w:val="1"/>
    <w:qFormat/>
    <w:rsid w:val="008F341E"/>
    <w:rPr>
      <w:b/>
      <w:bCs w:val="0"/>
      <w:sz w:val="24"/>
    </w:rPr>
  </w:style>
  <w:style w:type="character" w:customStyle="1" w:styleId="StyleDebateUnderline10pt">
    <w:name w:val="Style Debate Underline + 10 pt"/>
    <w:rsid w:val="008F341E"/>
    <w:rPr>
      <w:rFonts w:ascii="Times New Roman" w:hAnsi="Times New Roman" w:cs="Times New Roman" w:hint="default"/>
      <w:sz w:val="20"/>
      <w:szCs w:val="20"/>
      <w:u w:val="single"/>
    </w:rPr>
  </w:style>
  <w:style w:type="character" w:customStyle="1" w:styleId="underlinedCharChar0">
    <w:name w:val="underlined Char Char"/>
    <w:locked/>
    <w:rsid w:val="008F341E"/>
    <w:rPr>
      <w:u w:val="single"/>
    </w:rPr>
  </w:style>
  <w:style w:type="character" w:customStyle="1" w:styleId="SourceBold">
    <w:name w:val="Source Bold"/>
    <w:rsid w:val="008F341E"/>
    <w:rPr>
      <w:rFonts w:ascii="Arial Narrow" w:hAnsi="Arial Narrow" w:hint="default"/>
      <w:b/>
      <w:bCs w:val="0"/>
      <w:strike w:val="0"/>
      <w:dstrike w:val="0"/>
      <w:sz w:val="24"/>
      <w:u w:val="none"/>
      <w:effect w:val="none"/>
    </w:rPr>
  </w:style>
  <w:style w:type="character" w:customStyle="1" w:styleId="2xBoldUnderline">
    <w:name w:val="2x_Bold_Underline"/>
    <w:rsid w:val="008F341E"/>
    <w:rPr>
      <w:b/>
      <w:bCs/>
      <w:sz w:val="24"/>
      <w:u w:val="thick"/>
    </w:rPr>
  </w:style>
  <w:style w:type="character" w:customStyle="1" w:styleId="Dottedunderline">
    <w:name w:val="Dotted underline"/>
    <w:rsid w:val="008F341E"/>
    <w:rPr>
      <w:u w:val="dotted"/>
    </w:rPr>
  </w:style>
  <w:style w:type="character" w:customStyle="1" w:styleId="readChar">
    <w:name w:val="read Char"/>
    <w:rsid w:val="008F341E"/>
    <w:rPr>
      <w:szCs w:val="22"/>
      <w:u w:val="single"/>
      <w:lang w:val="en-US" w:eastAsia="en-US" w:bidi="ar-SA"/>
    </w:rPr>
  </w:style>
  <w:style w:type="character" w:customStyle="1" w:styleId="underlining0">
    <w:name w:val="underlining"/>
    <w:rsid w:val="008F341E"/>
    <w:rPr>
      <w:u w:val="single"/>
    </w:rPr>
  </w:style>
  <w:style w:type="character" w:customStyle="1" w:styleId="btitle">
    <w:name w:val="btitle"/>
    <w:rsid w:val="008F341E"/>
  </w:style>
  <w:style w:type="character" w:customStyle="1" w:styleId="green">
    <w:name w:val="green"/>
    <w:rsid w:val="008F341E"/>
  </w:style>
  <w:style w:type="character" w:customStyle="1" w:styleId="BodyText20">
    <w:name w:val="Body Text2"/>
    <w:rsid w:val="008F34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F341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F34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F341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F341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F341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F34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F341E"/>
    <w:rPr>
      <w:rFonts w:ascii="Sylfaen" w:hAnsi="Sylfaen" w:cs="Sylfaen" w:hint="default"/>
      <w:i/>
      <w:iCs/>
      <w:strike w:val="0"/>
      <w:dstrike w:val="0"/>
      <w:sz w:val="19"/>
      <w:szCs w:val="19"/>
      <w:u w:val="none"/>
      <w:effect w:val="none"/>
      <w:shd w:val="clear" w:color="auto" w:fill="FFFFFF"/>
    </w:rPr>
  </w:style>
  <w:style w:type="character" w:customStyle="1" w:styleId="1">
    <w:name w:val="1"/>
    <w:rsid w:val="008F341E"/>
    <w:rPr>
      <w:rFonts w:ascii="Arial" w:hAnsi="Arial" w:cs="Arial" w:hint="default"/>
      <w:bCs/>
      <w:sz w:val="20"/>
      <w:u w:val="single"/>
      <w:lang w:val="en-US" w:eastAsia="en-US" w:bidi="ar-SA"/>
    </w:rPr>
  </w:style>
  <w:style w:type="character" w:customStyle="1" w:styleId="CharChar31">
    <w:name w:val="Char Char31"/>
    <w:rsid w:val="008F341E"/>
    <w:rPr>
      <w:rFonts w:ascii="Arial" w:hAnsi="Arial" w:cs="Arial" w:hint="default"/>
      <w:b/>
      <w:bCs/>
      <w:iCs/>
      <w:lang w:val="en-US" w:eastAsia="en-US" w:bidi="ar-SA"/>
    </w:rPr>
  </w:style>
  <w:style w:type="character" w:customStyle="1" w:styleId="Subtitle2">
    <w:name w:val="Subtitle2"/>
    <w:rsid w:val="008F341E"/>
  </w:style>
  <w:style w:type="character" w:customStyle="1" w:styleId="drop">
    <w:name w:val="drop"/>
    <w:rsid w:val="008F341E"/>
  </w:style>
  <w:style w:type="character" w:customStyle="1" w:styleId="bioline">
    <w:name w:val="bioline"/>
    <w:rsid w:val="008F341E"/>
  </w:style>
  <w:style w:type="character" w:customStyle="1" w:styleId="articletitle0">
    <w:name w:val="article_title"/>
    <w:rsid w:val="008F341E"/>
  </w:style>
  <w:style w:type="character" w:customStyle="1" w:styleId="A4">
    <w:name w:val="A4"/>
    <w:uiPriority w:val="99"/>
    <w:rsid w:val="008F341E"/>
    <w:rPr>
      <w:color w:val="000000"/>
    </w:rPr>
  </w:style>
  <w:style w:type="character" w:customStyle="1" w:styleId="s2">
    <w:name w:val="s2"/>
    <w:rsid w:val="008F341E"/>
  </w:style>
  <w:style w:type="character" w:customStyle="1" w:styleId="s4">
    <w:name w:val="s4"/>
    <w:rsid w:val="008F341E"/>
  </w:style>
  <w:style w:type="character" w:customStyle="1" w:styleId="s5">
    <w:name w:val="s5"/>
    <w:rsid w:val="008F341E"/>
  </w:style>
  <w:style w:type="character" w:customStyle="1" w:styleId="cap">
    <w:name w:val="cap"/>
    <w:rsid w:val="008F341E"/>
  </w:style>
  <w:style w:type="character" w:customStyle="1" w:styleId="rightsnotice">
    <w:name w:val="rightsnotice"/>
    <w:rsid w:val="008F341E"/>
  </w:style>
  <w:style w:type="character" w:customStyle="1" w:styleId="Caption1">
    <w:name w:val="Caption1"/>
    <w:rsid w:val="008F341E"/>
  </w:style>
  <w:style w:type="character" w:customStyle="1" w:styleId="credit">
    <w:name w:val="credit"/>
    <w:rsid w:val="008F341E"/>
  </w:style>
  <w:style w:type="character" w:customStyle="1" w:styleId="scaps">
    <w:name w:val="scaps"/>
    <w:rsid w:val="008F341E"/>
  </w:style>
  <w:style w:type="character" w:customStyle="1" w:styleId="current-article">
    <w:name w:val="current-article"/>
    <w:rsid w:val="008F341E"/>
  </w:style>
  <w:style w:type="character" w:customStyle="1" w:styleId="related-current-indicator">
    <w:name w:val="related-current-indicator"/>
    <w:rsid w:val="008F341E"/>
  </w:style>
  <w:style w:type="character" w:customStyle="1" w:styleId="bylclear">
    <w:name w:val="bylclear"/>
    <w:rsid w:val="008F341E"/>
  </w:style>
  <w:style w:type="character" w:customStyle="1" w:styleId="timestamp">
    <w:name w:val="timestamp"/>
    <w:rsid w:val="008F341E"/>
  </w:style>
  <w:style w:type="character" w:customStyle="1" w:styleId="comments">
    <w:name w:val="comments"/>
    <w:rsid w:val="008F341E"/>
  </w:style>
  <w:style w:type="character" w:customStyle="1" w:styleId="essaytext">
    <w:name w:val="essaytext"/>
    <w:rsid w:val="008F341E"/>
  </w:style>
  <w:style w:type="character" w:customStyle="1" w:styleId="username">
    <w:name w:val="username"/>
    <w:rsid w:val="008F341E"/>
  </w:style>
  <w:style w:type="character" w:customStyle="1" w:styleId="toplinks">
    <w:name w:val="toplinks"/>
    <w:rsid w:val="008F341E"/>
  </w:style>
  <w:style w:type="character" w:customStyle="1" w:styleId="A3">
    <w:name w:val="A3"/>
    <w:uiPriority w:val="99"/>
    <w:rsid w:val="008F341E"/>
    <w:rPr>
      <w:rFonts w:ascii="Perpetua" w:hAnsi="Perpetua" w:cs="Perpetua" w:hint="default"/>
      <w:color w:val="000000"/>
      <w:sz w:val="15"/>
      <w:szCs w:val="15"/>
    </w:rPr>
  </w:style>
  <w:style w:type="character" w:customStyle="1" w:styleId="see">
    <w:name w:val="see"/>
    <w:rsid w:val="008F341E"/>
  </w:style>
  <w:style w:type="character" w:customStyle="1" w:styleId="first-letter">
    <w:name w:val="first-letter"/>
    <w:rsid w:val="008F341E"/>
  </w:style>
  <w:style w:type="character" w:customStyle="1" w:styleId="focusparagraph">
    <w:name w:val="focusparagraph"/>
    <w:rsid w:val="008F341E"/>
  </w:style>
  <w:style w:type="character" w:customStyle="1" w:styleId="lightblue">
    <w:name w:val="lightblue"/>
    <w:rsid w:val="008F341E"/>
  </w:style>
  <w:style w:type="character" w:customStyle="1" w:styleId="StyleUnderlineCharChar9pt">
    <w:name w:val="Style Underline Char Char + 9 pt"/>
    <w:rsid w:val="008F341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F341E"/>
  </w:style>
  <w:style w:type="character" w:customStyle="1" w:styleId="Title10">
    <w:name w:val="Title1"/>
    <w:rsid w:val="008F341E"/>
  </w:style>
  <w:style w:type="character" w:customStyle="1" w:styleId="BoldandUnderlineCharCharCharChar">
    <w:name w:val="Bold and Underline Char Char Char Char"/>
    <w:rsid w:val="008F341E"/>
    <w:rPr>
      <w:b/>
      <w:bCs w:val="0"/>
      <w:noProof w:val="0"/>
      <w:u w:val="single"/>
      <w:lang w:val="en-US" w:eastAsia="en-US" w:bidi="ar-SA"/>
    </w:rPr>
  </w:style>
  <w:style w:type="character" w:customStyle="1" w:styleId="FontStyle29">
    <w:name w:val="Font Style29"/>
    <w:uiPriority w:val="99"/>
    <w:rsid w:val="008F341E"/>
    <w:rPr>
      <w:rFonts w:ascii="Arial" w:hAnsi="Arial" w:cs="Arial" w:hint="default"/>
      <w:sz w:val="14"/>
      <w:szCs w:val="14"/>
    </w:rPr>
  </w:style>
  <w:style w:type="character" w:customStyle="1" w:styleId="CardsUnderlined">
    <w:name w:val="Cards Underlined"/>
    <w:rsid w:val="008F341E"/>
    <w:rPr>
      <w:rFonts w:ascii="Helvetica" w:hAnsi="Helvetica" w:cs="Helvetica" w:hint="default"/>
      <w:sz w:val="22"/>
      <w:szCs w:val="24"/>
      <w:u w:val="thick"/>
    </w:rPr>
  </w:style>
  <w:style w:type="character" w:customStyle="1" w:styleId="titles">
    <w:name w:val="titles"/>
    <w:rsid w:val="008F341E"/>
  </w:style>
  <w:style w:type="character" w:customStyle="1" w:styleId="articletext0">
    <w:name w:val="article_text"/>
    <w:rsid w:val="008F341E"/>
  </w:style>
  <w:style w:type="character" w:customStyle="1" w:styleId="contentauthor">
    <w:name w:val="contentauthor"/>
    <w:rsid w:val="008F341E"/>
  </w:style>
  <w:style w:type="character" w:customStyle="1" w:styleId="subarticleheader">
    <w:name w:val="subarticleheader"/>
    <w:rsid w:val="008F341E"/>
  </w:style>
  <w:style w:type="character" w:customStyle="1" w:styleId="spelle">
    <w:name w:val="spelle"/>
    <w:rsid w:val="008F341E"/>
  </w:style>
  <w:style w:type="character" w:customStyle="1" w:styleId="grame">
    <w:name w:val="grame"/>
    <w:rsid w:val="008F341E"/>
  </w:style>
  <w:style w:type="character" w:customStyle="1" w:styleId="newstitle1">
    <w:name w:val="newstitle1"/>
    <w:rsid w:val="008F341E"/>
  </w:style>
  <w:style w:type="character" w:customStyle="1" w:styleId="copy">
    <w:name w:val="copy"/>
    <w:rsid w:val="008F341E"/>
  </w:style>
  <w:style w:type="character" w:customStyle="1" w:styleId="topheadline">
    <w:name w:val="topheadline"/>
    <w:rsid w:val="008F341E"/>
  </w:style>
  <w:style w:type="character" w:customStyle="1" w:styleId="Stylereduce27pt">
    <w:name w:val="Style reduce2 + 7 pt"/>
    <w:rsid w:val="008F341E"/>
    <w:rPr>
      <w:rFonts w:ascii="Times New Roman" w:hAnsi="Times New Roman" w:cs="Arial" w:hint="default"/>
      <w:color w:val="000000"/>
      <w:sz w:val="14"/>
      <w:szCs w:val="22"/>
    </w:rPr>
  </w:style>
  <w:style w:type="character" w:customStyle="1" w:styleId="srtitle">
    <w:name w:val="srtitle"/>
    <w:rsid w:val="008F341E"/>
  </w:style>
  <w:style w:type="character" w:customStyle="1" w:styleId="st1">
    <w:name w:val="st1"/>
    <w:rsid w:val="008F341E"/>
  </w:style>
  <w:style w:type="character" w:customStyle="1" w:styleId="StyleStyleGaramond">
    <w:name w:val="Style Style Garamond +"/>
    <w:rsid w:val="008F341E"/>
    <w:rPr>
      <w:rFonts w:ascii="Garamond" w:hAnsi="Garamond" w:cs="Times New Roman" w:hint="default"/>
      <w:sz w:val="20"/>
    </w:rPr>
  </w:style>
  <w:style w:type="character" w:customStyle="1" w:styleId="quotechar0">
    <w:name w:val="quotechar"/>
    <w:rsid w:val="008F341E"/>
  </w:style>
  <w:style w:type="character" w:customStyle="1" w:styleId="boldunderline0">
    <w:name w:val="boldunderline"/>
    <w:rsid w:val="008F341E"/>
  </w:style>
  <w:style w:type="character" w:customStyle="1" w:styleId="A8">
    <w:name w:val="A8"/>
    <w:rsid w:val="008F341E"/>
    <w:rPr>
      <w:rFonts w:ascii="Scala" w:hAnsi="Scala" w:cs="Scala" w:hint="default"/>
      <w:color w:val="000000"/>
      <w:sz w:val="15"/>
      <w:szCs w:val="15"/>
    </w:rPr>
  </w:style>
  <w:style w:type="character" w:customStyle="1" w:styleId="A0">
    <w:name w:val="A0"/>
    <w:uiPriority w:val="99"/>
    <w:rsid w:val="008F341E"/>
    <w:rPr>
      <w:rFonts w:ascii="Scala" w:hAnsi="Scala" w:cs="Scala" w:hint="default"/>
      <w:color w:val="000000"/>
      <w:sz w:val="16"/>
      <w:szCs w:val="16"/>
    </w:rPr>
  </w:style>
  <w:style w:type="character" w:customStyle="1" w:styleId="Date11">
    <w:name w:val="Date11"/>
    <w:rsid w:val="008F341E"/>
  </w:style>
  <w:style w:type="character" w:customStyle="1" w:styleId="Boxout">
    <w:name w:val="Box out"/>
    <w:uiPriority w:val="1"/>
    <w:qFormat/>
    <w:rsid w:val="008F341E"/>
    <w:rPr>
      <w:rFonts w:ascii="Tahoma" w:hAnsi="Tahoma" w:cs="Tahoma" w:hint="default"/>
      <w:b/>
      <w:bCs w:val="0"/>
      <w:sz w:val="20"/>
      <w:u w:val="single"/>
      <w:bdr w:val="none" w:sz="0" w:space="0" w:color="auto" w:frame="1"/>
      <w:shd w:val="clear" w:color="auto" w:fill="A9E8F5"/>
    </w:rPr>
  </w:style>
  <w:style w:type="character" w:customStyle="1" w:styleId="metad">
    <w:name w:val="metad"/>
    <w:rsid w:val="008F341E"/>
  </w:style>
  <w:style w:type="character" w:customStyle="1" w:styleId="sifr-alternate">
    <w:name w:val="sifr-alternate"/>
    <w:rsid w:val="008F341E"/>
  </w:style>
  <w:style w:type="character" w:customStyle="1" w:styleId="justify1">
    <w:name w:val="justify1"/>
    <w:rsid w:val="008F341E"/>
  </w:style>
  <w:style w:type="character" w:customStyle="1" w:styleId="artbody1">
    <w:name w:val="art_body1"/>
    <w:rsid w:val="008F341E"/>
    <w:rPr>
      <w:rFonts w:ascii="Arial" w:hAnsi="Arial" w:cs="Arial" w:hint="default"/>
    </w:rPr>
  </w:style>
  <w:style w:type="character" w:customStyle="1" w:styleId="A1">
    <w:name w:val="A1"/>
    <w:uiPriority w:val="99"/>
    <w:rsid w:val="008F341E"/>
    <w:rPr>
      <w:rFonts w:ascii="Book Antiqua" w:hAnsi="Book Antiqua" w:cs="Book Antiqua" w:hint="default"/>
      <w:color w:val="221E1F"/>
      <w:sz w:val="22"/>
      <w:szCs w:val="22"/>
    </w:rPr>
  </w:style>
  <w:style w:type="character" w:customStyle="1" w:styleId="reality">
    <w:name w:val="reality"/>
    <w:rsid w:val="008F341E"/>
  </w:style>
  <w:style w:type="character" w:customStyle="1" w:styleId="text2">
    <w:name w:val="text2"/>
    <w:rsid w:val="008F341E"/>
  </w:style>
  <w:style w:type="character" w:customStyle="1" w:styleId="StyleUnderlineChar2CharChar11pt">
    <w:name w:val="Style Underline Char2 Char Char + 11 pt"/>
    <w:rsid w:val="008F341E"/>
    <w:rPr>
      <w:rFonts w:ascii="Times New Roman" w:hAnsi="Times New Roman" w:cs="Times New Roman" w:hint="default"/>
      <w:sz w:val="20"/>
      <w:u w:val="single"/>
    </w:rPr>
  </w:style>
  <w:style w:type="character" w:customStyle="1" w:styleId="StyleStyleBoldUnderline11pt">
    <w:name w:val="Style Style Bold Underline + 11 pt"/>
    <w:rsid w:val="008F341E"/>
    <w:rPr>
      <w:b/>
      <w:bCs/>
      <w:sz w:val="20"/>
      <w:u w:val="single"/>
    </w:rPr>
  </w:style>
  <w:style w:type="character" w:customStyle="1" w:styleId="articlehead2">
    <w:name w:val="articlehead2"/>
    <w:rsid w:val="008F341E"/>
  </w:style>
  <w:style w:type="character" w:customStyle="1" w:styleId="pronset">
    <w:name w:val="pronset"/>
    <w:rsid w:val="008F341E"/>
  </w:style>
  <w:style w:type="character" w:customStyle="1" w:styleId="prondelim">
    <w:name w:val="prondelim"/>
    <w:rsid w:val="008F341E"/>
  </w:style>
  <w:style w:type="character" w:customStyle="1" w:styleId="prontoggle">
    <w:name w:val="pron_toggle"/>
    <w:rsid w:val="008F341E"/>
  </w:style>
  <w:style w:type="character" w:customStyle="1" w:styleId="boldface">
    <w:name w:val="boldface"/>
    <w:rsid w:val="008F341E"/>
  </w:style>
  <w:style w:type="character" w:customStyle="1" w:styleId="secondary-bf">
    <w:name w:val="secondary-bf"/>
    <w:rsid w:val="008F341E"/>
  </w:style>
  <w:style w:type="table" w:styleId="ColorfulGrid-Accent1">
    <w:name w:val="Colorful Grid Accent 1"/>
    <w:basedOn w:val="TableNormal"/>
    <w:link w:val="ColorfulGrid-Accent1Char"/>
    <w:uiPriority w:val="29"/>
    <w:unhideWhenUsed/>
    <w:rsid w:val="008F341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F341E"/>
    <w:rPr>
      <w:rFonts w:ascii="Times New Roman" w:hAnsi="Times New Roman" w:cs="Times New Roman" w:hint="default"/>
      <w:iCs/>
      <w:color w:val="000000"/>
      <w:sz w:val="16"/>
    </w:rPr>
  </w:style>
  <w:style w:type="character" w:customStyle="1" w:styleId="Boxout0">
    <w:name w:val="Boxout"/>
    <w:uiPriority w:val="1"/>
    <w:qFormat/>
    <w:rsid w:val="008F341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F341E"/>
  </w:style>
  <w:style w:type="character" w:customStyle="1" w:styleId="pg">
    <w:name w:val="pg"/>
    <w:rsid w:val="008F341E"/>
  </w:style>
  <w:style w:type="character" w:customStyle="1" w:styleId="detailtitle">
    <w:name w:val="detailtitle"/>
    <w:rsid w:val="008F341E"/>
  </w:style>
  <w:style w:type="character" w:customStyle="1" w:styleId="storydate">
    <w:name w:val="storydate"/>
    <w:rsid w:val="008F341E"/>
  </w:style>
  <w:style w:type="character" w:customStyle="1" w:styleId="preloadwrap">
    <w:name w:val="preloadwrap"/>
    <w:rsid w:val="008F341E"/>
  </w:style>
  <w:style w:type="character" w:customStyle="1" w:styleId="creditwrap">
    <w:name w:val="creditwrap"/>
    <w:rsid w:val="008F341E"/>
  </w:style>
  <w:style w:type="character" w:customStyle="1" w:styleId="DefaultChar1">
    <w:name w:val="Default Char1"/>
    <w:rsid w:val="008F341E"/>
    <w:rPr>
      <w:noProof w:val="0"/>
      <w:color w:val="000000"/>
      <w:lang w:val="en-US" w:eastAsia="en-US" w:bidi="ar-SA"/>
    </w:rPr>
  </w:style>
  <w:style w:type="character" w:customStyle="1" w:styleId="textunderlineChar0">
    <w:name w:val="text underline Char"/>
    <w:rsid w:val="008F341E"/>
    <w:rPr>
      <w:sz w:val="24"/>
      <w:szCs w:val="22"/>
      <w:u w:val="thick"/>
      <w:lang w:val="en-US" w:eastAsia="en-US" w:bidi="ar-SA"/>
    </w:rPr>
  </w:style>
  <w:style w:type="character" w:customStyle="1" w:styleId="BoldChar">
    <w:name w:val="Bold Char"/>
    <w:rsid w:val="008F341E"/>
    <w:rPr>
      <w:rFonts w:ascii="Times New Roman" w:eastAsia="Times New Roman" w:hAnsi="Times New Roman" w:cs="Times New Roman" w:hint="default"/>
      <w:b/>
      <w:bCs w:val="0"/>
      <w:szCs w:val="24"/>
    </w:rPr>
  </w:style>
  <w:style w:type="character" w:customStyle="1" w:styleId="pmterms31">
    <w:name w:val="pmterms31"/>
    <w:rsid w:val="008F341E"/>
    <w:rPr>
      <w:b/>
      <w:bCs/>
      <w:i w:val="0"/>
      <w:iCs w:val="0"/>
      <w:color w:val="000000"/>
    </w:rPr>
  </w:style>
  <w:style w:type="character" w:customStyle="1" w:styleId="copyrightdescription">
    <w:name w:val="copyrightdescription"/>
    <w:rsid w:val="008F341E"/>
  </w:style>
  <w:style w:type="character" w:customStyle="1" w:styleId="ft01">
    <w:name w:val="ft01"/>
    <w:rsid w:val="008F341E"/>
    <w:rPr>
      <w:rFonts w:ascii="Times" w:hAnsi="Times" w:cs="Times" w:hint="default"/>
      <w:color w:val="000000"/>
      <w:sz w:val="14"/>
      <w:szCs w:val="14"/>
    </w:rPr>
  </w:style>
  <w:style w:type="character" w:customStyle="1" w:styleId="ft11">
    <w:name w:val="ft11"/>
    <w:rsid w:val="008F341E"/>
    <w:rPr>
      <w:rFonts w:ascii="Times" w:hAnsi="Times" w:cs="Times" w:hint="default"/>
      <w:color w:val="000000"/>
      <w:sz w:val="17"/>
      <w:szCs w:val="17"/>
    </w:rPr>
  </w:style>
  <w:style w:type="character" w:customStyle="1" w:styleId="ft21">
    <w:name w:val="ft21"/>
    <w:rsid w:val="008F341E"/>
    <w:rPr>
      <w:rFonts w:ascii="Times" w:hAnsi="Times" w:cs="Times" w:hint="default"/>
      <w:color w:val="000000"/>
      <w:sz w:val="15"/>
      <w:szCs w:val="15"/>
    </w:rPr>
  </w:style>
  <w:style w:type="character" w:customStyle="1" w:styleId="ft31">
    <w:name w:val="ft31"/>
    <w:rsid w:val="008F341E"/>
    <w:rPr>
      <w:rFonts w:ascii="Times" w:hAnsi="Times" w:cs="Times" w:hint="default"/>
      <w:color w:val="000000"/>
      <w:sz w:val="15"/>
      <w:szCs w:val="15"/>
    </w:rPr>
  </w:style>
  <w:style w:type="character" w:customStyle="1" w:styleId="dquo">
    <w:name w:val="dquo"/>
    <w:rsid w:val="008F341E"/>
  </w:style>
  <w:style w:type="character" w:customStyle="1" w:styleId="caps2">
    <w:name w:val="caps2"/>
    <w:rsid w:val="008F341E"/>
  </w:style>
  <w:style w:type="character" w:customStyle="1" w:styleId="CardsFont12ptCharCharCharChar">
    <w:name w:val="Cards + Font: 12 pt Char Char Char Char"/>
    <w:rsid w:val="008F341E"/>
    <w:rPr>
      <w:sz w:val="24"/>
      <w:szCs w:val="24"/>
      <w:u w:val="thick"/>
      <w:lang w:val="en-US" w:eastAsia="en-US" w:bidi="ar-SA"/>
    </w:rPr>
  </w:style>
  <w:style w:type="character" w:customStyle="1" w:styleId="ccs">
    <w:name w:val="c cs"/>
    <w:rsid w:val="008F341E"/>
  </w:style>
  <w:style w:type="character" w:customStyle="1" w:styleId="UnderlinedEvChar">
    <w:name w:val="Underlined Ev Char"/>
    <w:rsid w:val="008F341E"/>
    <w:rPr>
      <w:rFonts w:ascii="Times New Roman" w:eastAsia="Times New Roman" w:hAnsi="Times New Roman" w:cs="Times New Roman" w:hint="default"/>
      <w:szCs w:val="24"/>
      <w:u w:val="single"/>
    </w:rPr>
  </w:style>
  <w:style w:type="character" w:customStyle="1" w:styleId="dropshadow">
    <w:name w:val="dropshadow"/>
    <w:rsid w:val="008F341E"/>
  </w:style>
  <w:style w:type="character" w:customStyle="1" w:styleId="d05ws">
    <w:name w:val="d05ws"/>
    <w:rsid w:val="008F341E"/>
  </w:style>
  <w:style w:type="character" w:customStyle="1" w:styleId="rzibod">
    <w:name w:val="rzibod"/>
    <w:rsid w:val="008F341E"/>
  </w:style>
  <w:style w:type="character" w:customStyle="1" w:styleId="StyleBold1">
    <w:name w:val="Style Bold1"/>
    <w:rsid w:val="008F341E"/>
    <w:rPr>
      <w:rFonts w:ascii="Georgia" w:hAnsi="Georgia" w:hint="default"/>
      <w:b/>
      <w:bCs/>
      <w:sz w:val="22"/>
    </w:rPr>
  </w:style>
  <w:style w:type="character" w:customStyle="1" w:styleId="headertext">
    <w:name w:val="headertext"/>
    <w:rsid w:val="008F341E"/>
  </w:style>
  <w:style w:type="character" w:customStyle="1" w:styleId="endnote-reference">
    <w:name w:val="endnote-reference"/>
    <w:rsid w:val="008F341E"/>
  </w:style>
  <w:style w:type="character" w:customStyle="1" w:styleId="officialsname">
    <w:name w:val="official_s_name"/>
    <w:rsid w:val="008F341E"/>
  </w:style>
  <w:style w:type="character" w:customStyle="1" w:styleId="audience">
    <w:name w:val="audience"/>
    <w:rsid w:val="008F341E"/>
  </w:style>
  <w:style w:type="character" w:customStyle="1" w:styleId="A7">
    <w:name w:val="A7"/>
    <w:uiPriority w:val="99"/>
    <w:rsid w:val="008F341E"/>
    <w:rPr>
      <w:rFonts w:ascii="Myriad Pro" w:hAnsi="Myriad Pro" w:cs="Myriad Pro" w:hint="default"/>
      <w:color w:val="0066B1"/>
      <w:sz w:val="22"/>
      <w:szCs w:val="22"/>
    </w:rPr>
  </w:style>
  <w:style w:type="character" w:customStyle="1" w:styleId="normalchar">
    <w:name w:val="normal__char"/>
    <w:rsid w:val="008F341E"/>
  </w:style>
  <w:style w:type="character" w:customStyle="1" w:styleId="hyperlink002cheading0020100200028block0020title0029char">
    <w:name w:val="hyperlink_002cheading_00201_0020_0028block_0020title_0029__char"/>
    <w:rsid w:val="008F341E"/>
  </w:style>
  <w:style w:type="character" w:customStyle="1" w:styleId="underline002cstyle0020bold0020underlinechar">
    <w:name w:val="underline_002cstyle_0020bold_0020underline__char"/>
    <w:rsid w:val="008F341E"/>
  </w:style>
  <w:style w:type="character" w:customStyle="1" w:styleId="copyboldblack">
    <w:name w:val="copyboldblack"/>
    <w:rsid w:val="008F341E"/>
  </w:style>
  <w:style w:type="character" w:customStyle="1" w:styleId="copybold">
    <w:name w:val="copybold"/>
    <w:rsid w:val="008F341E"/>
  </w:style>
  <w:style w:type="character" w:customStyle="1" w:styleId="author-date0">
    <w:name w:val="author-date"/>
    <w:rsid w:val="008F341E"/>
  </w:style>
  <w:style w:type="character" w:customStyle="1" w:styleId="hidden">
    <w:name w:val="hidden"/>
    <w:rsid w:val="008F341E"/>
  </w:style>
  <w:style w:type="character" w:customStyle="1" w:styleId="articlebegin">
    <w:name w:val="articlebegin"/>
    <w:rsid w:val="008F341E"/>
  </w:style>
  <w:style w:type="character" w:customStyle="1" w:styleId="mediaoverlay">
    <w:name w:val="mediaoverlay"/>
    <w:rsid w:val="008F341E"/>
  </w:style>
  <w:style w:type="character" w:customStyle="1" w:styleId="blogcaption">
    <w:name w:val="blog_caption"/>
    <w:rsid w:val="008F341E"/>
  </w:style>
  <w:style w:type="character" w:customStyle="1" w:styleId="commnet-abuzz">
    <w:name w:val="commnet-abuzz"/>
    <w:rsid w:val="008F341E"/>
  </w:style>
  <w:style w:type="character" w:customStyle="1" w:styleId="fbconnectbuttontext">
    <w:name w:val="fbconnectbutton_text"/>
    <w:rsid w:val="008F341E"/>
  </w:style>
  <w:style w:type="character" w:customStyle="1" w:styleId="fbsharecountinner">
    <w:name w:val="fb_share_count_inner"/>
    <w:rsid w:val="008F341E"/>
  </w:style>
  <w:style w:type="character" w:customStyle="1" w:styleId="stbuttontext">
    <w:name w:val="stbuttontext"/>
    <w:rsid w:val="008F341E"/>
  </w:style>
  <w:style w:type="character" w:customStyle="1" w:styleId="source">
    <w:name w:val="source"/>
    <w:rsid w:val="008F341E"/>
  </w:style>
  <w:style w:type="character" w:customStyle="1" w:styleId="pubdate">
    <w:name w:val="pubdate"/>
    <w:rsid w:val="008F341E"/>
  </w:style>
  <w:style w:type="character" w:customStyle="1" w:styleId="grey">
    <w:name w:val="grey"/>
    <w:rsid w:val="008F341E"/>
  </w:style>
  <w:style w:type="character" w:customStyle="1" w:styleId="postdate">
    <w:name w:val="post_date"/>
    <w:rsid w:val="008F341E"/>
  </w:style>
  <w:style w:type="character" w:customStyle="1" w:styleId="bdx">
    <w:name w:val="bdx"/>
    <w:rsid w:val="008F341E"/>
  </w:style>
  <w:style w:type="character" w:customStyle="1" w:styleId="bdl">
    <w:name w:val="bdl"/>
    <w:rsid w:val="008F341E"/>
  </w:style>
  <w:style w:type="character" w:customStyle="1" w:styleId="breadcrumbitemcurrent">
    <w:name w:val="breadcrumbitemcurrent"/>
    <w:rsid w:val="008F341E"/>
  </w:style>
  <w:style w:type="character" w:customStyle="1" w:styleId="bbl">
    <w:name w:val="bbl"/>
    <w:rsid w:val="008F341E"/>
  </w:style>
  <w:style w:type="character" w:customStyle="1" w:styleId="Date2">
    <w:name w:val="Date2"/>
    <w:rsid w:val="008F341E"/>
  </w:style>
  <w:style w:type="character" w:customStyle="1" w:styleId="company">
    <w:name w:val="company"/>
    <w:rsid w:val="008F341E"/>
  </w:style>
  <w:style w:type="character" w:customStyle="1" w:styleId="itxtnewhookspan">
    <w:name w:val="itxtnewhookspan"/>
    <w:rsid w:val="008F341E"/>
  </w:style>
  <w:style w:type="character" w:customStyle="1" w:styleId="gstxthlt">
    <w:name w:val="gstxt_hlt"/>
    <w:rsid w:val="008F341E"/>
  </w:style>
  <w:style w:type="character" w:customStyle="1" w:styleId="SubtleEmphasis1">
    <w:name w:val="Subtle Emphasis1"/>
    <w:uiPriority w:val="19"/>
    <w:qFormat/>
    <w:rsid w:val="008F341E"/>
    <w:rPr>
      <w:rFonts w:ascii="Times New Roman" w:hAnsi="Times New Roman" w:cs="Times New Roman" w:hint="default"/>
      <w:b/>
      <w:bCs w:val="0"/>
      <w:iCs/>
      <w:color w:val="auto"/>
      <w:sz w:val="22"/>
    </w:rPr>
  </w:style>
  <w:style w:type="character" w:customStyle="1" w:styleId="StyleBoldRed">
    <w:name w:val="Style Bold Red"/>
    <w:rsid w:val="008F341E"/>
    <w:rPr>
      <w:b/>
      <w:bCs/>
      <w:color w:val="auto"/>
    </w:rPr>
  </w:style>
  <w:style w:type="character" w:customStyle="1" w:styleId="StyleTimesNewRoman8pt">
    <w:name w:val="Style Times New Roman 8 pt"/>
    <w:rsid w:val="008F341E"/>
    <w:rPr>
      <w:rFonts w:ascii="Georgia" w:hAnsi="Georgia" w:hint="default"/>
      <w:sz w:val="16"/>
    </w:rPr>
  </w:style>
  <w:style w:type="character" w:customStyle="1" w:styleId="StyleStyle7pt8pt">
    <w:name w:val="Style Style 7 pt + 8 pt"/>
    <w:rsid w:val="008F341E"/>
    <w:rPr>
      <w:sz w:val="16"/>
    </w:rPr>
  </w:style>
  <w:style w:type="character" w:customStyle="1" w:styleId="StyleStyleThickunderlineBold1">
    <w:name w:val="Style Style Thick underline + Bold1"/>
    <w:rsid w:val="008F341E"/>
    <w:rPr>
      <w:b/>
      <w:bCs/>
      <w:u w:val="thick"/>
    </w:rPr>
  </w:style>
  <w:style w:type="character" w:customStyle="1" w:styleId="StyleUnderline2">
    <w:name w:val="Style Underline2"/>
    <w:rsid w:val="008F341E"/>
    <w:rPr>
      <w:u w:val="single"/>
    </w:rPr>
  </w:style>
  <w:style w:type="character" w:customStyle="1" w:styleId="ShrinkText">
    <w:name w:val="Shrink Text"/>
    <w:rsid w:val="008F341E"/>
    <w:rPr>
      <w:sz w:val="16"/>
    </w:rPr>
  </w:style>
  <w:style w:type="character" w:customStyle="1" w:styleId="smallcaps">
    <w:name w:val="smallcaps"/>
    <w:rsid w:val="008F341E"/>
  </w:style>
  <w:style w:type="character" w:customStyle="1" w:styleId="goldbldtext">
    <w:name w:val="goldbldtext"/>
    <w:rsid w:val="008F341E"/>
  </w:style>
  <w:style w:type="character" w:customStyle="1" w:styleId="cardshighlight0">
    <w:name w:val="cardshighlight"/>
    <w:rsid w:val="008F341E"/>
  </w:style>
  <w:style w:type="character" w:customStyle="1" w:styleId="cardsfont12pt1">
    <w:name w:val="cardsfont12pt"/>
    <w:rsid w:val="008F341E"/>
  </w:style>
  <w:style w:type="character" w:customStyle="1" w:styleId="ft1">
    <w:name w:val="ft1"/>
    <w:rsid w:val="008F341E"/>
  </w:style>
  <w:style w:type="character" w:customStyle="1" w:styleId="ft6">
    <w:name w:val="ft6"/>
    <w:rsid w:val="008F341E"/>
  </w:style>
  <w:style w:type="character" w:customStyle="1" w:styleId="kicker">
    <w:name w:val="kicker"/>
    <w:rsid w:val="008F341E"/>
  </w:style>
  <w:style w:type="character" w:customStyle="1" w:styleId="backcontent">
    <w:name w:val="backcontent"/>
    <w:rsid w:val="008F341E"/>
  </w:style>
  <w:style w:type="character" w:customStyle="1" w:styleId="daystmp">
    <w:name w:val="daystmp"/>
    <w:rsid w:val="008F341E"/>
  </w:style>
  <w:style w:type="character" w:customStyle="1" w:styleId="cardsfont12ptchar">
    <w:name w:val="cardsfont12ptchar"/>
    <w:rsid w:val="008F341E"/>
  </w:style>
  <w:style w:type="character" w:customStyle="1" w:styleId="gal">
    <w:name w:val="gal"/>
    <w:rsid w:val="008F341E"/>
  </w:style>
  <w:style w:type="character" w:customStyle="1" w:styleId="submitted">
    <w:name w:val="submitted"/>
    <w:rsid w:val="008F341E"/>
  </w:style>
  <w:style w:type="character" w:customStyle="1" w:styleId="imagedateline">
    <w:name w:val="image_dateline"/>
    <w:rsid w:val="008F341E"/>
  </w:style>
  <w:style w:type="character" w:customStyle="1" w:styleId="authordatecharchar">
    <w:name w:val="authordatecharchar"/>
    <w:rsid w:val="008F341E"/>
  </w:style>
  <w:style w:type="character" w:customStyle="1" w:styleId="style1char0">
    <w:name w:val="style1char"/>
    <w:rsid w:val="008F341E"/>
  </w:style>
  <w:style w:type="character" w:customStyle="1" w:styleId="tagcharchar0">
    <w:name w:val="tagcharchar"/>
    <w:rsid w:val="008F341E"/>
  </w:style>
  <w:style w:type="character" w:customStyle="1" w:styleId="underlinedcharchar2">
    <w:name w:val="underlinedcharchar"/>
    <w:rsid w:val="008F341E"/>
  </w:style>
  <w:style w:type="character" w:customStyle="1" w:styleId="BoxedChar">
    <w:name w:val="Boxed Char"/>
    <w:rsid w:val="008F341E"/>
    <w:rPr>
      <w:rFonts w:ascii="Arial Narrow" w:hAnsi="Arial Narrow" w:hint="default"/>
      <w:b/>
      <w:bCs w:val="0"/>
      <w:sz w:val="18"/>
      <w:bdr w:val="single" w:sz="6" w:space="0" w:color="auto" w:frame="1"/>
    </w:rPr>
  </w:style>
  <w:style w:type="character" w:customStyle="1" w:styleId="Style11ptUnderline2">
    <w:name w:val="Style 11 pt Underline2"/>
    <w:rsid w:val="008F341E"/>
    <w:rPr>
      <w:sz w:val="20"/>
      <w:u w:val="single"/>
    </w:rPr>
  </w:style>
  <w:style w:type="character" w:customStyle="1" w:styleId="Style11ptBoldUnderline2">
    <w:name w:val="Style 11 pt Bold Underline2"/>
    <w:rsid w:val="008F341E"/>
    <w:rPr>
      <w:b/>
      <w:bCs/>
      <w:sz w:val="20"/>
      <w:u w:val="single"/>
    </w:rPr>
  </w:style>
  <w:style w:type="character" w:customStyle="1" w:styleId="nw">
    <w:name w:val="nw"/>
    <w:rsid w:val="008F341E"/>
  </w:style>
  <w:style w:type="character" w:customStyle="1" w:styleId="Styleunderline11ptBoldBorderSinglesolidlineAuto">
    <w:name w:val="Style underline + 11 pt Bold Border: : (Single solid line Auto ..."/>
    <w:rsid w:val="008F341E"/>
    <w:rPr>
      <w:b/>
      <w:bCs/>
      <w:sz w:val="20"/>
      <w:u w:val="single"/>
      <w:bdr w:val="single" w:sz="4" w:space="0" w:color="auto" w:frame="1"/>
    </w:rPr>
  </w:style>
  <w:style w:type="character" w:customStyle="1" w:styleId="cardCharCharChar1">
    <w:name w:val="card Char Char Char1"/>
    <w:rsid w:val="008F341E"/>
    <w:rPr>
      <w:lang w:val="en-US" w:eastAsia="en-US" w:bidi="ar-SA"/>
    </w:rPr>
  </w:style>
  <w:style w:type="character" w:customStyle="1" w:styleId="authors1">
    <w:name w:val="authors1"/>
    <w:rsid w:val="008F341E"/>
    <w:rPr>
      <w:rFonts w:ascii="Verdana" w:hAnsi="Verdana" w:hint="default"/>
      <w:b/>
      <w:bCs/>
      <w:color w:val="006699"/>
      <w:sz w:val="20"/>
      <w:szCs w:val="20"/>
    </w:rPr>
  </w:style>
  <w:style w:type="character" w:customStyle="1" w:styleId="headlinesectionlarge">
    <w:name w:val="headline_section_large"/>
    <w:rsid w:val="008F341E"/>
  </w:style>
  <w:style w:type="character" w:customStyle="1" w:styleId="Styleunderline11ptBlack">
    <w:name w:val="Style underline + 11 pt Black"/>
    <w:rsid w:val="008F341E"/>
    <w:rPr>
      <w:color w:val="000000"/>
      <w:sz w:val="20"/>
      <w:u w:val="single"/>
    </w:rPr>
  </w:style>
  <w:style w:type="character" w:customStyle="1" w:styleId="Styleunderline11ptBoldBlack">
    <w:name w:val="Style underline + 11 pt Bold Black"/>
    <w:rsid w:val="008F341E"/>
    <w:rPr>
      <w:b/>
      <w:bCs/>
      <w:color w:val="000000"/>
      <w:sz w:val="20"/>
      <w:u w:val="single"/>
    </w:rPr>
  </w:style>
  <w:style w:type="character" w:customStyle="1" w:styleId="Style11ptBoldBlackUnderline">
    <w:name w:val="Style 11 pt Bold Black Underline"/>
    <w:rsid w:val="008F341E"/>
    <w:rPr>
      <w:b/>
      <w:bCs/>
      <w:color w:val="000000"/>
      <w:sz w:val="20"/>
      <w:u w:val="single"/>
    </w:rPr>
  </w:style>
  <w:style w:type="character" w:customStyle="1" w:styleId="Style11ptBoldBlackUnderlineBorderSinglesolidline">
    <w:name w:val="Style 11 pt Bold Black Underline Border: : (Single solid line ..."/>
    <w:rsid w:val="008F341E"/>
    <w:rPr>
      <w:b/>
      <w:bCs/>
      <w:color w:val="000000"/>
      <w:sz w:val="20"/>
      <w:u w:val="single"/>
      <w:bdr w:val="single" w:sz="4" w:space="0" w:color="auto" w:frame="1"/>
    </w:rPr>
  </w:style>
  <w:style w:type="character" w:customStyle="1" w:styleId="StyleLatinMeridien-Italic11ptItalicUnderline">
    <w:name w:val="Style (Latin) Meridien-Italic 11 pt Italic Underline"/>
    <w:rsid w:val="008F341E"/>
    <w:rPr>
      <w:rFonts w:ascii="Meridien-Italic" w:hAnsi="Meridien-Italic" w:hint="default"/>
      <w:i/>
      <w:iCs/>
      <w:sz w:val="20"/>
      <w:u w:val="single"/>
    </w:rPr>
  </w:style>
  <w:style w:type="character" w:customStyle="1" w:styleId="Citation-AuthorDate">
    <w:name w:val="Citation - Author/Date"/>
    <w:rsid w:val="008F341E"/>
    <w:rPr>
      <w:b/>
      <w:bCs w:val="0"/>
      <w:smallCaps/>
      <w:sz w:val="24"/>
      <w:u w:val="single"/>
    </w:rPr>
  </w:style>
  <w:style w:type="character" w:customStyle="1" w:styleId="underlinestylechar0">
    <w:name w:val="underlinestylechar"/>
    <w:rsid w:val="008F341E"/>
  </w:style>
  <w:style w:type="character" w:customStyle="1" w:styleId="highlight">
    <w:name w:val="highlight"/>
    <w:rsid w:val="008F341E"/>
  </w:style>
  <w:style w:type="character" w:customStyle="1" w:styleId="DottedUnderline0">
    <w:name w:val="Dotted Underline"/>
    <w:rsid w:val="008F341E"/>
    <w:rPr>
      <w:rFonts w:ascii="Times New Roman" w:hAnsi="Times New Roman" w:cs="Times New Roman" w:hint="default"/>
      <w:sz w:val="20"/>
      <w:u w:val="dottedHeavy"/>
    </w:rPr>
  </w:style>
  <w:style w:type="character" w:customStyle="1" w:styleId="titleauthoretc">
    <w:name w:val="titleauthoretc"/>
    <w:rsid w:val="008F341E"/>
  </w:style>
  <w:style w:type="character" w:customStyle="1" w:styleId="labeltext">
    <w:name w:val="labeltext"/>
    <w:rsid w:val="008F341E"/>
  </w:style>
  <w:style w:type="character" w:customStyle="1" w:styleId="viewlink">
    <w:name w:val="viewlink"/>
    <w:rsid w:val="008F341E"/>
  </w:style>
  <w:style w:type="character" w:customStyle="1" w:styleId="share">
    <w:name w:val="share"/>
    <w:rsid w:val="008F341E"/>
  </w:style>
  <w:style w:type="character" w:customStyle="1" w:styleId="inlinkchart">
    <w:name w:val="inlink_chart"/>
    <w:rsid w:val="008F341E"/>
  </w:style>
  <w:style w:type="character" w:customStyle="1" w:styleId="underLight">
    <w:name w:val="underLight"/>
    <w:uiPriority w:val="1"/>
    <w:qFormat/>
    <w:rsid w:val="008F341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F341E"/>
  </w:style>
  <w:style w:type="character" w:customStyle="1" w:styleId="author-rss">
    <w:name w:val="author-rss"/>
    <w:rsid w:val="008F341E"/>
  </w:style>
  <w:style w:type="character" w:customStyle="1" w:styleId="fbsharecountwrapper">
    <w:name w:val="fb_share_count_wrapper"/>
    <w:rsid w:val="008F341E"/>
  </w:style>
  <w:style w:type="character" w:customStyle="1" w:styleId="fbbuttontext">
    <w:name w:val="fb_button_text"/>
    <w:rsid w:val="008F341E"/>
  </w:style>
  <w:style w:type="character" w:customStyle="1" w:styleId="hw">
    <w:name w:val="hw"/>
    <w:rsid w:val="008F341E"/>
  </w:style>
  <w:style w:type="character" w:customStyle="1" w:styleId="linktotop">
    <w:name w:val="linktotop"/>
    <w:rsid w:val="008F341E"/>
  </w:style>
  <w:style w:type="character" w:customStyle="1" w:styleId="maintextbldleft">
    <w:name w:val="maintextbldleft"/>
    <w:rsid w:val="008F341E"/>
  </w:style>
  <w:style w:type="character" w:customStyle="1" w:styleId="maintextleft">
    <w:name w:val="maintextleft"/>
    <w:rsid w:val="008F341E"/>
  </w:style>
  <w:style w:type="character" w:customStyle="1" w:styleId="descriptionstyle1block">
    <w:name w:val="description style1 block"/>
    <w:rsid w:val="008F341E"/>
  </w:style>
  <w:style w:type="character" w:customStyle="1" w:styleId="gutter-right-1">
    <w:name w:val="gutter-right-1"/>
    <w:basedOn w:val="DefaultParagraphFont"/>
    <w:rsid w:val="008F341E"/>
  </w:style>
  <w:style w:type="character" w:customStyle="1" w:styleId="ssl3">
    <w:name w:val="ss_l3"/>
    <w:rsid w:val="008F341E"/>
  </w:style>
  <w:style w:type="character" w:customStyle="1" w:styleId="FontStyle39">
    <w:name w:val="Font Style39"/>
    <w:uiPriority w:val="99"/>
    <w:rsid w:val="008F341E"/>
    <w:rPr>
      <w:rFonts w:ascii="Constantia" w:hAnsi="Constantia" w:cs="Constantia" w:hint="default"/>
      <w:b/>
      <w:bCs/>
      <w:sz w:val="18"/>
      <w:szCs w:val="18"/>
    </w:rPr>
  </w:style>
  <w:style w:type="character" w:customStyle="1" w:styleId="6">
    <w:name w:val="6"/>
    <w:rsid w:val="008F341E"/>
    <w:rPr>
      <w:rFonts w:ascii="Arial" w:hAnsi="Arial" w:cs="Arial" w:hint="default"/>
      <w:bCs/>
      <w:sz w:val="20"/>
      <w:u w:val="single"/>
      <w:lang w:val="en-US" w:eastAsia="en-US" w:bidi="ar-SA"/>
    </w:rPr>
  </w:style>
  <w:style w:type="character" w:customStyle="1" w:styleId="Header11">
    <w:name w:val="Header11"/>
    <w:rsid w:val="008F341E"/>
  </w:style>
  <w:style w:type="character" w:customStyle="1" w:styleId="posa">
    <w:name w:val="pos(a)"/>
    <w:basedOn w:val="DefaultParagraphFont"/>
    <w:rsid w:val="008F341E"/>
  </w:style>
  <w:style w:type="character" w:customStyle="1" w:styleId="u-hiddeninnarrowenv">
    <w:name w:val="u-hiddeninnarrowenv"/>
    <w:basedOn w:val="DefaultParagraphFont"/>
    <w:rsid w:val="008F341E"/>
  </w:style>
  <w:style w:type="character" w:customStyle="1" w:styleId="followbutton-bird">
    <w:name w:val="followbutton-bird"/>
    <w:basedOn w:val="DefaultParagraphFont"/>
    <w:rsid w:val="008F341E"/>
  </w:style>
  <w:style w:type="character" w:customStyle="1" w:styleId="tweetauthor-name">
    <w:name w:val="tweetauthor-name"/>
    <w:basedOn w:val="DefaultParagraphFont"/>
    <w:rsid w:val="008F341E"/>
  </w:style>
  <w:style w:type="character" w:customStyle="1" w:styleId="tweetauthor-verifiedbadge">
    <w:name w:val="tweetauthor-verifiedbadge"/>
    <w:basedOn w:val="DefaultParagraphFont"/>
    <w:rsid w:val="008F341E"/>
  </w:style>
  <w:style w:type="character" w:customStyle="1" w:styleId="tweetauthor-screenname">
    <w:name w:val="tweetauthor-screenname"/>
    <w:basedOn w:val="DefaultParagraphFont"/>
    <w:rsid w:val="008F341E"/>
  </w:style>
  <w:style w:type="character" w:customStyle="1" w:styleId="u-hiddenvisually">
    <w:name w:val="u-hiddenvisually"/>
    <w:basedOn w:val="DefaultParagraphFont"/>
    <w:rsid w:val="008F341E"/>
  </w:style>
  <w:style w:type="character" w:customStyle="1" w:styleId="tweetaction-stat">
    <w:name w:val="tweetaction-stat"/>
    <w:basedOn w:val="DefaultParagraphFont"/>
    <w:rsid w:val="008F341E"/>
  </w:style>
  <w:style w:type="character" w:customStyle="1" w:styleId="related">
    <w:name w:val="related"/>
    <w:basedOn w:val="DefaultParagraphFont"/>
    <w:rsid w:val="008F341E"/>
  </w:style>
  <w:style w:type="character" w:customStyle="1" w:styleId="related-content">
    <w:name w:val="related-content"/>
    <w:basedOn w:val="DefaultParagraphFont"/>
    <w:rsid w:val="008F341E"/>
  </w:style>
  <w:style w:type="character" w:customStyle="1" w:styleId="name-of-author">
    <w:name w:val="name-of-author"/>
    <w:basedOn w:val="DefaultParagraphFont"/>
    <w:rsid w:val="008F341E"/>
  </w:style>
  <w:style w:type="character" w:customStyle="1" w:styleId="first-name">
    <w:name w:val="first-name"/>
    <w:basedOn w:val="DefaultParagraphFont"/>
    <w:rsid w:val="008F341E"/>
  </w:style>
  <w:style w:type="character" w:customStyle="1" w:styleId="last-name">
    <w:name w:val="last-name"/>
    <w:basedOn w:val="DefaultParagraphFont"/>
    <w:rsid w:val="008F341E"/>
  </w:style>
  <w:style w:type="character" w:customStyle="1" w:styleId="caption10">
    <w:name w:val="caption1"/>
    <w:basedOn w:val="DefaultParagraphFont"/>
    <w:rsid w:val="008F341E"/>
  </w:style>
  <w:style w:type="character" w:customStyle="1" w:styleId="recirc-text">
    <w:name w:val="&quot;recirc-text”"/>
    <w:basedOn w:val="DefaultParagraphFont"/>
    <w:rsid w:val="008F341E"/>
  </w:style>
  <w:style w:type="character" w:customStyle="1" w:styleId="video-icon">
    <w:name w:val="video-icon"/>
    <w:basedOn w:val="DefaultParagraphFont"/>
    <w:rsid w:val="008F341E"/>
  </w:style>
  <w:style w:type="character" w:customStyle="1" w:styleId="powa-shot-play-btn-text">
    <w:name w:val="powa-shot-play-btn-text"/>
    <w:basedOn w:val="DefaultParagraphFont"/>
    <w:rsid w:val="008F341E"/>
  </w:style>
  <w:style w:type="character" w:customStyle="1" w:styleId="powa-shot-click">
    <w:name w:val="powa-shot-click"/>
    <w:basedOn w:val="DefaultParagraphFont"/>
    <w:rsid w:val="008F341E"/>
  </w:style>
  <w:style w:type="character" w:customStyle="1" w:styleId="wpv-blurb">
    <w:name w:val="wpv-blurb"/>
    <w:basedOn w:val="DefaultParagraphFont"/>
    <w:rsid w:val="008F341E"/>
  </w:style>
  <w:style w:type="character" w:customStyle="1" w:styleId="pb-caption">
    <w:name w:val="pb-caption"/>
    <w:basedOn w:val="DefaultParagraphFont"/>
    <w:rsid w:val="008F341E"/>
  </w:style>
  <w:style w:type="character" w:customStyle="1" w:styleId="Heading5Char1">
    <w:name w:val="Heading 5 Char1"/>
    <w:aliases w:val="Text Char1"/>
    <w:basedOn w:val="DefaultParagraphFont"/>
    <w:semiHidden/>
    <w:rsid w:val="008F341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F341E"/>
    <w:rPr>
      <w:vertAlign w:val="baseline"/>
    </w:rPr>
  </w:style>
  <w:style w:type="character" w:customStyle="1" w:styleId="Heading7Char1">
    <w:name w:val="Heading 7 Char1"/>
    <w:basedOn w:val="DefaultParagraphFont"/>
    <w:semiHidden/>
    <w:rsid w:val="008F341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F341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F341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F341E"/>
    <w:rPr>
      <w:rFonts w:ascii="Calibri" w:hAnsi="Calibri" w:cs="Calibri"/>
    </w:rPr>
  </w:style>
  <w:style w:type="numbering" w:customStyle="1" w:styleId="NoList2">
    <w:name w:val="No List2"/>
    <w:next w:val="NoList"/>
    <w:uiPriority w:val="99"/>
    <w:semiHidden/>
    <w:unhideWhenUsed/>
    <w:rsid w:val="008F341E"/>
  </w:style>
  <w:style w:type="numbering" w:customStyle="1" w:styleId="NoList3">
    <w:name w:val="No List3"/>
    <w:next w:val="NoList"/>
    <w:uiPriority w:val="99"/>
    <w:semiHidden/>
    <w:unhideWhenUsed/>
    <w:rsid w:val="008F341E"/>
  </w:style>
  <w:style w:type="numbering" w:customStyle="1" w:styleId="NoList4">
    <w:name w:val="No List4"/>
    <w:next w:val="NoList"/>
    <w:uiPriority w:val="99"/>
    <w:semiHidden/>
    <w:unhideWhenUsed/>
    <w:rsid w:val="008F341E"/>
  </w:style>
  <w:style w:type="numbering" w:customStyle="1" w:styleId="NoList5">
    <w:name w:val="No List5"/>
    <w:next w:val="NoList"/>
    <w:semiHidden/>
    <w:unhideWhenUsed/>
    <w:rsid w:val="008F341E"/>
  </w:style>
  <w:style w:type="paragraph" w:styleId="BlockText">
    <w:name w:val="Block Text"/>
    <w:basedOn w:val="Normal"/>
    <w:rsid w:val="008F341E"/>
    <w:pPr>
      <w:ind w:left="229" w:right="229"/>
    </w:pPr>
    <w:rPr>
      <w:rFonts w:ascii="Verdana" w:eastAsia="Times New Roman" w:hAnsi="Verdana"/>
      <w:szCs w:val="20"/>
    </w:rPr>
  </w:style>
  <w:style w:type="paragraph" w:styleId="NormalIndent">
    <w:name w:val="Normal Indent"/>
    <w:basedOn w:val="Normal"/>
    <w:rsid w:val="008F341E"/>
    <w:pPr>
      <w:ind w:left="720"/>
    </w:pPr>
    <w:rPr>
      <w:rFonts w:eastAsia="Times New Roman"/>
      <w:szCs w:val="20"/>
    </w:rPr>
  </w:style>
  <w:style w:type="paragraph" w:styleId="EnvelopeReturn">
    <w:name w:val="envelope return"/>
    <w:basedOn w:val="Normal"/>
    <w:rsid w:val="008F341E"/>
    <w:rPr>
      <w:rFonts w:eastAsia="Times New Roman"/>
      <w:sz w:val="24"/>
      <w:szCs w:val="20"/>
    </w:rPr>
  </w:style>
  <w:style w:type="paragraph" w:styleId="EnvelopeAddress">
    <w:name w:val="envelope address"/>
    <w:basedOn w:val="Normal"/>
    <w:rsid w:val="008F341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F341E"/>
  </w:style>
  <w:style w:type="numbering" w:customStyle="1" w:styleId="NoList7">
    <w:name w:val="No List7"/>
    <w:next w:val="NoList"/>
    <w:semiHidden/>
    <w:unhideWhenUsed/>
    <w:rsid w:val="008F341E"/>
  </w:style>
  <w:style w:type="paragraph" w:styleId="ListBullet">
    <w:name w:val="List Bullet"/>
    <w:basedOn w:val="Normal"/>
    <w:link w:val="ListBulletChar"/>
    <w:uiPriority w:val="99"/>
    <w:unhideWhenUsed/>
    <w:rsid w:val="008F341E"/>
    <w:pPr>
      <w:tabs>
        <w:tab w:val="num" w:pos="360"/>
      </w:tabs>
      <w:ind w:left="360" w:hanging="360"/>
      <w:contextualSpacing/>
    </w:pPr>
    <w:rPr>
      <w:rFonts w:eastAsia="Calibri"/>
    </w:rPr>
  </w:style>
  <w:style w:type="table" w:styleId="MediumGrid1">
    <w:name w:val="Medium Grid 1"/>
    <w:basedOn w:val="TableNormal"/>
    <w:uiPriority w:val="67"/>
    <w:rsid w:val="008F341E"/>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F341E"/>
    <w:rPr>
      <w:rFonts w:ascii="Arial Narrow" w:eastAsia="SimSun" w:hAnsi="Arial Narrow" w:cs="Calibri"/>
      <w:sz w:val="20"/>
    </w:rPr>
  </w:style>
  <w:style w:type="numbering" w:customStyle="1" w:styleId="NoList11">
    <w:name w:val="No List11"/>
    <w:next w:val="NoList"/>
    <w:uiPriority w:val="99"/>
    <w:semiHidden/>
    <w:unhideWhenUsed/>
    <w:rsid w:val="008F341E"/>
  </w:style>
  <w:style w:type="numbering" w:customStyle="1" w:styleId="NoList111">
    <w:name w:val="No List111"/>
    <w:next w:val="NoList"/>
    <w:uiPriority w:val="99"/>
    <w:semiHidden/>
    <w:unhideWhenUsed/>
    <w:rsid w:val="008F341E"/>
  </w:style>
  <w:style w:type="numbering" w:customStyle="1" w:styleId="NoList1111">
    <w:name w:val="No List1111"/>
    <w:next w:val="NoList"/>
    <w:uiPriority w:val="99"/>
    <w:semiHidden/>
    <w:unhideWhenUsed/>
    <w:rsid w:val="008F341E"/>
  </w:style>
  <w:style w:type="numbering" w:customStyle="1" w:styleId="NoList11111">
    <w:name w:val="No List11111"/>
    <w:next w:val="NoList"/>
    <w:uiPriority w:val="99"/>
    <w:semiHidden/>
    <w:unhideWhenUsed/>
    <w:rsid w:val="008F341E"/>
  </w:style>
  <w:style w:type="numbering" w:customStyle="1" w:styleId="NoList111111">
    <w:name w:val="No List111111"/>
    <w:next w:val="NoList"/>
    <w:uiPriority w:val="99"/>
    <w:semiHidden/>
    <w:unhideWhenUsed/>
    <w:rsid w:val="008F341E"/>
  </w:style>
  <w:style w:type="numbering" w:customStyle="1" w:styleId="NoList1111111">
    <w:name w:val="No List1111111"/>
    <w:next w:val="NoList"/>
    <w:uiPriority w:val="99"/>
    <w:semiHidden/>
    <w:unhideWhenUsed/>
    <w:rsid w:val="008F341E"/>
  </w:style>
  <w:style w:type="numbering" w:customStyle="1" w:styleId="NoList11111111">
    <w:name w:val="No List11111111"/>
    <w:next w:val="NoList"/>
    <w:uiPriority w:val="99"/>
    <w:semiHidden/>
    <w:unhideWhenUsed/>
    <w:rsid w:val="008F341E"/>
  </w:style>
  <w:style w:type="numbering" w:customStyle="1" w:styleId="NoList111111111">
    <w:name w:val="No List111111111"/>
    <w:next w:val="NoList"/>
    <w:uiPriority w:val="99"/>
    <w:semiHidden/>
    <w:unhideWhenUsed/>
    <w:rsid w:val="008F341E"/>
  </w:style>
  <w:style w:type="numbering" w:customStyle="1" w:styleId="NoList1111111111">
    <w:name w:val="No List1111111111"/>
    <w:next w:val="NoList"/>
    <w:uiPriority w:val="99"/>
    <w:semiHidden/>
    <w:unhideWhenUsed/>
    <w:rsid w:val="008F341E"/>
  </w:style>
  <w:style w:type="numbering" w:customStyle="1" w:styleId="NoList11111111111">
    <w:name w:val="No List11111111111"/>
    <w:next w:val="NoList"/>
    <w:uiPriority w:val="99"/>
    <w:semiHidden/>
    <w:unhideWhenUsed/>
    <w:rsid w:val="008F341E"/>
  </w:style>
  <w:style w:type="numbering" w:customStyle="1" w:styleId="NoList111111111111">
    <w:name w:val="No List111111111111"/>
    <w:next w:val="NoList"/>
    <w:uiPriority w:val="99"/>
    <w:semiHidden/>
    <w:unhideWhenUsed/>
    <w:rsid w:val="008F341E"/>
  </w:style>
  <w:style w:type="numbering" w:customStyle="1" w:styleId="NoList1111111111111">
    <w:name w:val="No List1111111111111"/>
    <w:next w:val="NoList"/>
    <w:uiPriority w:val="99"/>
    <w:semiHidden/>
    <w:unhideWhenUsed/>
    <w:rsid w:val="008F341E"/>
  </w:style>
  <w:style w:type="numbering" w:customStyle="1" w:styleId="NoList11111111111111">
    <w:name w:val="No List11111111111111"/>
    <w:next w:val="NoList"/>
    <w:uiPriority w:val="99"/>
    <w:semiHidden/>
    <w:unhideWhenUsed/>
    <w:rsid w:val="008F341E"/>
  </w:style>
  <w:style w:type="numbering" w:customStyle="1" w:styleId="NoList111111111111111">
    <w:name w:val="No List111111111111111"/>
    <w:next w:val="NoList"/>
    <w:uiPriority w:val="99"/>
    <w:semiHidden/>
    <w:unhideWhenUsed/>
    <w:rsid w:val="008F341E"/>
  </w:style>
  <w:style w:type="numbering" w:customStyle="1" w:styleId="NoList1111111111111111">
    <w:name w:val="No List1111111111111111"/>
    <w:next w:val="NoList"/>
    <w:uiPriority w:val="99"/>
    <w:semiHidden/>
    <w:unhideWhenUsed/>
    <w:rsid w:val="008F341E"/>
  </w:style>
  <w:style w:type="numbering" w:customStyle="1" w:styleId="NoList11111111111111111">
    <w:name w:val="No List11111111111111111"/>
    <w:next w:val="NoList"/>
    <w:uiPriority w:val="99"/>
    <w:semiHidden/>
    <w:unhideWhenUsed/>
    <w:rsid w:val="008F341E"/>
  </w:style>
  <w:style w:type="character" w:customStyle="1" w:styleId="FontStyle220">
    <w:name w:val="Font Style220"/>
    <w:basedOn w:val="DefaultParagraphFont"/>
    <w:uiPriority w:val="99"/>
    <w:rsid w:val="008F341E"/>
    <w:rPr>
      <w:rFonts w:ascii="Candara" w:hAnsi="Candara" w:cs="Candara" w:hint="default"/>
      <w:i/>
      <w:iCs/>
      <w:sz w:val="18"/>
      <w:szCs w:val="18"/>
    </w:rPr>
  </w:style>
  <w:style w:type="character" w:customStyle="1" w:styleId="FontStyle290">
    <w:name w:val="Font Style290"/>
    <w:basedOn w:val="DefaultParagraphFont"/>
    <w:uiPriority w:val="99"/>
    <w:rsid w:val="008F341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F341E"/>
    <w:rPr>
      <w:rFonts w:ascii="Arial" w:hAnsi="Arial" w:cs="Arial"/>
      <w:b/>
      <w:bCs/>
      <w:sz w:val="16"/>
      <w:szCs w:val="16"/>
    </w:rPr>
  </w:style>
  <w:style w:type="paragraph" w:customStyle="1" w:styleId="analytic0">
    <w:name w:val="analytic"/>
    <w:basedOn w:val="Normal"/>
    <w:link w:val="analyticChar0"/>
    <w:uiPriority w:val="4"/>
    <w:qFormat/>
    <w:rsid w:val="008F341E"/>
    <w:pPr>
      <w:spacing w:before="120"/>
    </w:pPr>
    <w:rPr>
      <w:b/>
      <w:sz w:val="20"/>
    </w:rPr>
  </w:style>
  <w:style w:type="character" w:customStyle="1" w:styleId="analyticChar0">
    <w:name w:val="analytic Char"/>
    <w:basedOn w:val="DefaultParagraphFont"/>
    <w:link w:val="analytic0"/>
    <w:uiPriority w:val="4"/>
    <w:rsid w:val="008F341E"/>
    <w:rPr>
      <w:b/>
      <w:sz w:val="20"/>
    </w:rPr>
  </w:style>
  <w:style w:type="character" w:customStyle="1" w:styleId="m-5498913268213319940gmail-styleunderline">
    <w:name w:val="m_-5498913268213319940gmail-styleunderline"/>
    <w:basedOn w:val="DefaultParagraphFont"/>
    <w:rsid w:val="008F341E"/>
  </w:style>
  <w:style w:type="paragraph" w:customStyle="1" w:styleId="speakable">
    <w:name w:val="speakable"/>
    <w:basedOn w:val="Normal"/>
    <w:uiPriority w:val="99"/>
    <w:qFormat/>
    <w:rsid w:val="008F341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F341E"/>
  </w:style>
  <w:style w:type="character" w:customStyle="1" w:styleId="copyright">
    <w:name w:val="copyright"/>
    <w:basedOn w:val="DefaultParagraphFont"/>
    <w:rsid w:val="008F341E"/>
  </w:style>
  <w:style w:type="character" w:customStyle="1" w:styleId="TagCharCharCharChar">
    <w:name w:val="Tag Char Char Char Char"/>
    <w:basedOn w:val="DefaultParagraphFont"/>
    <w:rsid w:val="008F341E"/>
    <w:rPr>
      <w:rFonts w:ascii="Calibri" w:hAnsi="Calibri" w:cs="Calibri"/>
      <w:b/>
      <w:sz w:val="24"/>
    </w:rPr>
  </w:style>
  <w:style w:type="paragraph" w:customStyle="1" w:styleId="g-body">
    <w:name w:val="g-body"/>
    <w:basedOn w:val="Normal"/>
    <w:uiPriority w:val="99"/>
    <w:qFormat/>
    <w:rsid w:val="008F341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F341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F341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F341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F341E"/>
    <w:pPr>
      <w:spacing w:before="100" w:beforeAutospacing="1" w:after="100" w:afterAutospacing="1"/>
    </w:pPr>
    <w:rPr>
      <w:sz w:val="24"/>
    </w:rPr>
  </w:style>
  <w:style w:type="paragraph" w:customStyle="1" w:styleId="style41">
    <w:name w:val="style4"/>
    <w:basedOn w:val="Normal"/>
    <w:uiPriority w:val="99"/>
    <w:qFormat/>
    <w:rsid w:val="008F341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F341E"/>
    <w:pPr>
      <w:spacing w:before="100" w:beforeAutospacing="1" w:after="100" w:afterAutospacing="1"/>
    </w:pPr>
    <w:rPr>
      <w:rFonts w:ascii="Times New Roman" w:hAnsi="Times New Roman"/>
      <w:sz w:val="24"/>
    </w:rPr>
  </w:style>
  <w:style w:type="character" w:customStyle="1" w:styleId="adtext">
    <w:name w:val="adtext"/>
    <w:basedOn w:val="DefaultParagraphFont"/>
    <w:rsid w:val="008F341E"/>
  </w:style>
  <w:style w:type="character" w:customStyle="1" w:styleId="UL-Bold">
    <w:name w:val="UL-Bold"/>
    <w:basedOn w:val="DefaultParagraphFont"/>
    <w:rsid w:val="008F341E"/>
    <w:rPr>
      <w:u w:val="thick"/>
    </w:rPr>
  </w:style>
  <w:style w:type="character" w:customStyle="1" w:styleId="UL-None">
    <w:name w:val="UL-None"/>
    <w:basedOn w:val="DefaultParagraphFont"/>
    <w:rsid w:val="008F341E"/>
    <w:rPr>
      <w:strike w:val="0"/>
      <w:dstrike w:val="0"/>
      <w:u w:val="none"/>
      <w:effect w:val="none"/>
    </w:rPr>
  </w:style>
  <w:style w:type="character" w:customStyle="1" w:styleId="gl">
    <w:name w:val="gl"/>
    <w:basedOn w:val="DefaultParagraphFont"/>
    <w:rsid w:val="008F341E"/>
  </w:style>
  <w:style w:type="character" w:customStyle="1" w:styleId="qu730rj69h">
    <w:name w:val="qu730rj69h"/>
    <w:basedOn w:val="DefaultParagraphFont"/>
    <w:rsid w:val="008F341E"/>
  </w:style>
  <w:style w:type="paragraph" w:customStyle="1" w:styleId="optext">
    <w:name w:val="optext"/>
    <w:basedOn w:val="Normal"/>
    <w:uiPriority w:val="99"/>
    <w:qFormat/>
    <w:rsid w:val="008F341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F341E"/>
  </w:style>
  <w:style w:type="character" w:customStyle="1" w:styleId="icr880">
    <w:name w:val="icr880"/>
    <w:basedOn w:val="DefaultParagraphFont"/>
    <w:rsid w:val="008F341E"/>
  </w:style>
  <w:style w:type="character" w:customStyle="1" w:styleId="hx23q54">
    <w:name w:val="hx23q54"/>
    <w:basedOn w:val="DefaultParagraphFont"/>
    <w:rsid w:val="008F341E"/>
  </w:style>
  <w:style w:type="character" w:customStyle="1" w:styleId="m-5348258726587825636gmail-style13ptbold">
    <w:name w:val="m_-5348258726587825636gmail-style13ptbold"/>
    <w:basedOn w:val="DefaultParagraphFont"/>
    <w:rsid w:val="008F341E"/>
  </w:style>
  <w:style w:type="character" w:customStyle="1" w:styleId="m-5348258726587825636gmail-styleunderline">
    <w:name w:val="m_-5348258726587825636gmail-styleunderline"/>
    <w:basedOn w:val="DefaultParagraphFont"/>
    <w:rsid w:val="008F341E"/>
  </w:style>
  <w:style w:type="character" w:customStyle="1" w:styleId="UnderlineCharChar1">
    <w:name w:val="Underline Char Char1"/>
    <w:basedOn w:val="DefaultParagraphFont"/>
    <w:rsid w:val="008F341E"/>
    <w:rPr>
      <w:u w:val="single"/>
      <w:lang w:val="en-US" w:eastAsia="en-US" w:bidi="ar-SA"/>
    </w:rPr>
  </w:style>
  <w:style w:type="character" w:customStyle="1" w:styleId="m4385445901877740177gmail-styleunderline">
    <w:name w:val="m_4385445901877740177gmail-styleunderline"/>
    <w:basedOn w:val="DefaultParagraphFont"/>
    <w:rsid w:val="008F341E"/>
  </w:style>
  <w:style w:type="character" w:customStyle="1" w:styleId="CardsFont12ptCharChar">
    <w:name w:val="Cards + Font: 12 pt Char Char"/>
    <w:basedOn w:val="DefaultParagraphFont"/>
    <w:rsid w:val="008F341E"/>
    <w:rPr>
      <w:sz w:val="24"/>
      <w:szCs w:val="24"/>
      <w:u w:val="thick"/>
      <w:lang w:val="en-US" w:eastAsia="en-US" w:bidi="ar-SA"/>
    </w:rPr>
  </w:style>
  <w:style w:type="character" w:customStyle="1" w:styleId="NothingChar1">
    <w:name w:val="Nothing Char1"/>
    <w:basedOn w:val="DefaultParagraphFont"/>
    <w:rsid w:val="008F341E"/>
    <w:rPr>
      <w:lang w:val="en-US" w:eastAsia="en-US" w:bidi="ar-SA"/>
    </w:rPr>
  </w:style>
  <w:style w:type="paragraph" w:customStyle="1" w:styleId="useless">
    <w:name w:val="useless"/>
    <w:basedOn w:val="Normal"/>
    <w:uiPriority w:val="99"/>
    <w:qFormat/>
    <w:rsid w:val="008F341E"/>
    <w:rPr>
      <w:rFonts w:ascii="Times New Roman" w:eastAsia="Times New Roman" w:hAnsi="Times New Roman"/>
      <w:sz w:val="12"/>
    </w:rPr>
  </w:style>
  <w:style w:type="character" w:customStyle="1" w:styleId="DDIUnderline">
    <w:name w:val="DDI Underline"/>
    <w:qFormat/>
    <w:rsid w:val="008F341E"/>
    <w:rPr>
      <w:rFonts w:ascii="Times New Roman" w:hAnsi="Times New Roman"/>
      <w:sz w:val="24"/>
      <w:u w:val="single"/>
    </w:rPr>
  </w:style>
  <w:style w:type="character" w:customStyle="1" w:styleId="Char1">
    <w:name w:val="Char1"/>
    <w:basedOn w:val="DefaultParagraphFont"/>
    <w:rsid w:val="008F341E"/>
    <w:rPr>
      <w:rFonts w:cs="Arial"/>
      <w:b/>
      <w:bCs/>
      <w:iCs/>
      <w:sz w:val="24"/>
      <w:szCs w:val="28"/>
      <w:lang w:val="en-US" w:eastAsia="en-US" w:bidi="ar-SA"/>
    </w:rPr>
  </w:style>
  <w:style w:type="paragraph" w:customStyle="1" w:styleId="ALLCAPS">
    <w:name w:val="ALL CAPS"/>
    <w:basedOn w:val="Normal"/>
    <w:link w:val="ALLCAPSChar"/>
    <w:rsid w:val="008F341E"/>
    <w:rPr>
      <w:rFonts w:ascii="Times New Roman" w:eastAsia="Times New Roman" w:hAnsi="Times New Roman"/>
      <w:b/>
      <w:caps/>
    </w:rPr>
  </w:style>
  <w:style w:type="character" w:customStyle="1" w:styleId="ALLCAPSChar">
    <w:name w:val="ALL CAPS Char"/>
    <w:basedOn w:val="DefaultParagraphFont"/>
    <w:link w:val="ALLCAPS"/>
    <w:rsid w:val="008F341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8F341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F341E"/>
    <w:rPr>
      <w:rFonts w:ascii="Times New Roman" w:eastAsia="Times New Roman" w:hAnsi="Times New Roman"/>
      <w:b/>
      <w:sz w:val="24"/>
    </w:rPr>
  </w:style>
  <w:style w:type="character" w:customStyle="1" w:styleId="10ptnotbold">
    <w:name w:val="10ptnotbold"/>
    <w:basedOn w:val="DefaultParagraphFont"/>
    <w:rsid w:val="008F341E"/>
    <w:rPr>
      <w:sz w:val="20"/>
    </w:rPr>
  </w:style>
  <w:style w:type="character" w:customStyle="1" w:styleId="Cites-AuthorDate">
    <w:name w:val="Cites-Author/Date"/>
    <w:rsid w:val="008F341E"/>
    <w:rPr>
      <w:rFonts w:ascii="Helvetica" w:hAnsi="Helvetica"/>
      <w:b/>
      <w:sz w:val="22"/>
      <w:szCs w:val="24"/>
      <w:u w:val="thick"/>
    </w:rPr>
  </w:style>
  <w:style w:type="paragraph" w:customStyle="1" w:styleId="CiteTag">
    <w:name w:val="Cite/Tag"/>
    <w:basedOn w:val="Normal"/>
    <w:uiPriority w:val="99"/>
    <w:qFormat/>
    <w:rsid w:val="008F341E"/>
    <w:rPr>
      <w:rFonts w:ascii="Times New Roman" w:eastAsia="Cambria" w:hAnsi="Times New Roman"/>
      <w:b/>
    </w:rPr>
  </w:style>
  <w:style w:type="character" w:customStyle="1" w:styleId="CardsFont6ptChar1">
    <w:name w:val="Cards + Font: 6 pt Char1"/>
    <w:basedOn w:val="CardsChar"/>
    <w:link w:val="CardsFont6pt"/>
    <w:rsid w:val="008F341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F341E"/>
  </w:style>
  <w:style w:type="character" w:customStyle="1" w:styleId="m489902567989944824gmail-styleunderline">
    <w:name w:val="m_489902567989944824gmail-styleunderline"/>
    <w:basedOn w:val="DefaultParagraphFont"/>
    <w:rsid w:val="008F341E"/>
  </w:style>
  <w:style w:type="character" w:customStyle="1" w:styleId="UnresolvedMention2">
    <w:name w:val="Unresolved Mention2"/>
    <w:basedOn w:val="DefaultParagraphFont"/>
    <w:uiPriority w:val="99"/>
    <w:semiHidden/>
    <w:rsid w:val="008F341E"/>
    <w:rPr>
      <w:color w:val="808080"/>
      <w:shd w:val="clear" w:color="auto" w:fill="E6E6E6"/>
    </w:rPr>
  </w:style>
  <w:style w:type="character" w:customStyle="1" w:styleId="swauthor">
    <w:name w:val="sw_author"/>
    <w:rsid w:val="008F341E"/>
  </w:style>
  <w:style w:type="character" w:customStyle="1" w:styleId="UnderlineCharChar3">
    <w:name w:val="Underline Char Char3"/>
    <w:rsid w:val="008F341E"/>
    <w:rPr>
      <w:szCs w:val="24"/>
      <w:u w:val="single"/>
      <w:lang w:val="en-US" w:eastAsia="en-US" w:bidi="ar-SA"/>
    </w:rPr>
  </w:style>
  <w:style w:type="character" w:customStyle="1" w:styleId="tl8wme">
    <w:name w:val="tl8wme"/>
    <w:basedOn w:val="DefaultParagraphFont"/>
    <w:rsid w:val="008F341E"/>
  </w:style>
  <w:style w:type="character" w:customStyle="1" w:styleId="Mention3">
    <w:name w:val="Mention3"/>
    <w:basedOn w:val="DefaultParagraphFont"/>
    <w:uiPriority w:val="99"/>
    <w:semiHidden/>
    <w:unhideWhenUsed/>
    <w:rsid w:val="008F341E"/>
    <w:rPr>
      <w:color w:val="2B579A"/>
      <w:shd w:val="clear" w:color="auto" w:fill="E6E6E6"/>
    </w:rPr>
  </w:style>
  <w:style w:type="character" w:customStyle="1" w:styleId="m-5251091010484660064gmail-style13ptbold">
    <w:name w:val="m_-5251091010484660064gmail-style13ptbold"/>
    <w:basedOn w:val="DefaultParagraphFont"/>
    <w:rsid w:val="008F341E"/>
  </w:style>
  <w:style w:type="character" w:customStyle="1" w:styleId="m-5251091010484660064gmail-styleunderline">
    <w:name w:val="m_-5251091010484660064gmail-styleunderline"/>
    <w:basedOn w:val="DefaultParagraphFont"/>
    <w:rsid w:val="008F341E"/>
  </w:style>
  <w:style w:type="character" w:customStyle="1" w:styleId="tablecaption">
    <w:name w:val="tablecaption"/>
    <w:basedOn w:val="DefaultParagraphFont"/>
    <w:rsid w:val="008F341E"/>
  </w:style>
  <w:style w:type="character" w:customStyle="1" w:styleId="StyleLatinHelvetica105ptBlack">
    <w:name w:val="Style (Latin) Helvetica 10.5 pt Black"/>
    <w:basedOn w:val="DefaultParagraphFont"/>
    <w:rsid w:val="008F341E"/>
    <w:rPr>
      <w:rFonts w:ascii="Times New Roman" w:hAnsi="Times New Roman"/>
      <w:color w:val="000000"/>
      <w:sz w:val="21"/>
    </w:rPr>
  </w:style>
  <w:style w:type="character" w:customStyle="1" w:styleId="m-413333960618644972gmail-style13ptbold">
    <w:name w:val="m_-413333960618644972gmail-style13ptbold"/>
    <w:basedOn w:val="DefaultParagraphFont"/>
    <w:rsid w:val="008F341E"/>
  </w:style>
  <w:style w:type="character" w:customStyle="1" w:styleId="m-413333960618644972gmail-styleunderline">
    <w:name w:val="m_-413333960618644972gmail-styleunderline"/>
    <w:basedOn w:val="DefaultParagraphFont"/>
    <w:rsid w:val="008F341E"/>
  </w:style>
  <w:style w:type="character" w:customStyle="1" w:styleId="m8314098763611656848gmail-stylestylebold12pt">
    <w:name w:val="m_8314098763611656848gmail-stylestylebold12pt"/>
    <w:basedOn w:val="DefaultParagraphFont"/>
    <w:rsid w:val="008F341E"/>
  </w:style>
  <w:style w:type="character" w:customStyle="1" w:styleId="m8314098763611656848gmail-styleboldunderline">
    <w:name w:val="m_8314098763611656848gmail-styleboldunderline"/>
    <w:basedOn w:val="DefaultParagraphFont"/>
    <w:rsid w:val="008F341E"/>
  </w:style>
  <w:style w:type="paragraph" w:customStyle="1" w:styleId="Spacer">
    <w:name w:val="Spacer"/>
    <w:basedOn w:val="Heading1"/>
    <w:link w:val="SpacerChar"/>
    <w:autoRedefine/>
    <w:uiPriority w:val="4"/>
    <w:qFormat/>
    <w:rsid w:val="008F341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F341E"/>
    <w:rPr>
      <w:rFonts w:eastAsiaTheme="majorEastAsia" w:cstheme="majorBidi"/>
      <w:b/>
      <w:bCs/>
      <w:sz w:val="24"/>
      <w:szCs w:val="32"/>
    </w:rPr>
  </w:style>
  <w:style w:type="paragraph" w:customStyle="1" w:styleId="msonormal0">
    <w:name w:val="msonormal"/>
    <w:basedOn w:val="Normal"/>
    <w:rsid w:val="008F341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F341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F341E"/>
    <w:rPr>
      <w:rFonts w:ascii="Georgia" w:eastAsia="Times New Roman" w:hAnsi="Georgia" w:cs="Arial" w:hint="default"/>
      <w:b/>
      <w:bCs/>
      <w:kern w:val="32"/>
      <w:sz w:val="28"/>
      <w:szCs w:val="32"/>
    </w:rPr>
  </w:style>
  <w:style w:type="character" w:customStyle="1" w:styleId="SmallChar0">
    <w:name w:val="Small Char"/>
    <w:qFormat/>
    <w:rsid w:val="008F341E"/>
    <w:rPr>
      <w:rFonts w:ascii="Arial Narrow" w:hAnsi="Arial Narrow" w:cs="Times New Roman"/>
      <w:color w:val="000000"/>
      <w:sz w:val="16"/>
    </w:rPr>
  </w:style>
  <w:style w:type="character" w:customStyle="1" w:styleId="CiteReal0">
    <w:name w:val="CiteReal"/>
    <w:uiPriority w:val="1"/>
    <w:qFormat/>
    <w:rsid w:val="008F341E"/>
    <w:rPr>
      <w:rFonts w:ascii="Arial" w:hAnsi="Arial"/>
      <w:b/>
      <w:sz w:val="24"/>
      <w:u w:val="single"/>
    </w:rPr>
  </w:style>
  <w:style w:type="character" w:customStyle="1" w:styleId="dropcap1">
    <w:name w:val="dropcap1"/>
    <w:rsid w:val="008F341E"/>
  </w:style>
  <w:style w:type="paragraph" w:customStyle="1" w:styleId="Style31">
    <w:name w:val="Style31"/>
    <w:basedOn w:val="Normal"/>
    <w:uiPriority w:val="99"/>
    <w:rsid w:val="008F341E"/>
    <w:pPr>
      <w:spacing w:line="197" w:lineRule="exact"/>
      <w:jc w:val="both"/>
    </w:pPr>
    <w:rPr>
      <w:rFonts w:ascii="Palatino Linotype" w:hAnsi="Palatino Linotype" w:cs="Palatino Linotype"/>
    </w:rPr>
  </w:style>
  <w:style w:type="paragraph" w:customStyle="1" w:styleId="Style42">
    <w:name w:val="Style42"/>
    <w:basedOn w:val="Normal"/>
    <w:uiPriority w:val="99"/>
    <w:rsid w:val="008F341E"/>
    <w:pPr>
      <w:spacing w:line="202" w:lineRule="exact"/>
      <w:jc w:val="both"/>
    </w:pPr>
    <w:rPr>
      <w:rFonts w:ascii="Palatino Linotype" w:hAnsi="Palatino Linotype" w:cs="Palatino Linotype"/>
    </w:rPr>
  </w:style>
  <w:style w:type="paragraph" w:customStyle="1" w:styleId="Style51">
    <w:name w:val="Style51"/>
    <w:basedOn w:val="Normal"/>
    <w:uiPriority w:val="99"/>
    <w:rsid w:val="008F341E"/>
    <w:pPr>
      <w:spacing w:line="200" w:lineRule="exact"/>
      <w:jc w:val="both"/>
    </w:pPr>
    <w:rPr>
      <w:rFonts w:ascii="Palatino Linotype" w:hAnsi="Palatino Linotype" w:cs="Palatino Linotype"/>
    </w:rPr>
  </w:style>
  <w:style w:type="character" w:customStyle="1" w:styleId="FontStyle72">
    <w:name w:val="Font Style72"/>
    <w:uiPriority w:val="99"/>
    <w:rsid w:val="008F341E"/>
    <w:rPr>
      <w:rFonts w:ascii="Cambria" w:hAnsi="Cambria" w:cs="Cambria" w:hint="default"/>
      <w:sz w:val="16"/>
      <w:szCs w:val="16"/>
    </w:rPr>
  </w:style>
  <w:style w:type="character" w:customStyle="1" w:styleId="FontStyle73">
    <w:name w:val="Font Style73"/>
    <w:uiPriority w:val="99"/>
    <w:rsid w:val="008F341E"/>
    <w:rPr>
      <w:rFonts w:ascii="Cambria" w:hAnsi="Cambria" w:cs="Cambria" w:hint="default"/>
      <w:i/>
      <w:iCs/>
      <w:sz w:val="16"/>
      <w:szCs w:val="16"/>
    </w:rPr>
  </w:style>
  <w:style w:type="character" w:customStyle="1" w:styleId="UnderlinestyleChar2">
    <w:name w:val="Underline style Char2"/>
    <w:rsid w:val="008F341E"/>
    <w:rPr>
      <w:sz w:val="22"/>
      <w:szCs w:val="24"/>
      <w:u w:val="single"/>
      <w:lang w:val="en-US" w:eastAsia="en-US" w:bidi="ar-SA"/>
    </w:rPr>
  </w:style>
  <w:style w:type="paragraph" w:customStyle="1" w:styleId="CitationCharChar">
    <w:name w:val="Citation Char Char"/>
    <w:basedOn w:val="Normal"/>
    <w:uiPriority w:val="6"/>
    <w:qFormat/>
    <w:rsid w:val="008F341E"/>
    <w:pPr>
      <w:ind w:left="1440" w:right="1440"/>
    </w:pPr>
    <w:rPr>
      <w:rFonts w:ascii="Cambria" w:eastAsia="Verdana" w:hAnsi="Cambria" w:cs="Cambria"/>
      <w:szCs w:val="20"/>
      <w:u w:val="single"/>
    </w:rPr>
  </w:style>
  <w:style w:type="character" w:customStyle="1" w:styleId="FontStyle49">
    <w:name w:val="Font Style49"/>
    <w:uiPriority w:val="99"/>
    <w:rsid w:val="008F341E"/>
    <w:rPr>
      <w:rFonts w:ascii="Cambria" w:hAnsi="Cambria" w:cs="Cambria"/>
      <w:sz w:val="20"/>
      <w:szCs w:val="20"/>
    </w:rPr>
  </w:style>
  <w:style w:type="character" w:customStyle="1" w:styleId="FontStyle50">
    <w:name w:val="Font Style50"/>
    <w:uiPriority w:val="99"/>
    <w:rsid w:val="008F341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F341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F341E"/>
    <w:rPr>
      <w:rFonts w:ascii="Cambria" w:eastAsia="Cambria" w:hAnsi="Cambria" w:cs="Cambria"/>
      <w:spacing w:val="-3"/>
      <w:szCs w:val="20"/>
    </w:rPr>
  </w:style>
  <w:style w:type="character" w:customStyle="1" w:styleId="kn">
    <w:name w:val="kn"/>
    <w:basedOn w:val="DefaultParagraphFont"/>
    <w:rsid w:val="008F341E"/>
  </w:style>
  <w:style w:type="character" w:customStyle="1" w:styleId="StyleStyleUnderlineUnderlineStyleBoldUnderlineIntenseEmphas">
    <w:name w:val="Style Style UnderlineUnderlineStyle Bold UnderlineIntense Emphas..."/>
    <w:basedOn w:val="DefaultParagraphFont"/>
    <w:rsid w:val="008F341E"/>
    <w:rPr>
      <w:b/>
      <w:bCs/>
      <w:sz w:val="26"/>
      <w:u w:val="single"/>
    </w:rPr>
  </w:style>
  <w:style w:type="character" w:customStyle="1" w:styleId="articoloinside">
    <w:name w:val="articolo_inside"/>
    <w:rsid w:val="008F341E"/>
  </w:style>
  <w:style w:type="paragraph" w:customStyle="1" w:styleId="pagetools">
    <w:name w:val="pagetools"/>
    <w:basedOn w:val="Normal"/>
    <w:rsid w:val="008F341E"/>
    <w:pPr>
      <w:spacing w:before="100" w:beforeAutospacing="1" w:after="100" w:afterAutospacing="1"/>
    </w:pPr>
    <w:rPr>
      <w:rFonts w:ascii="Cambria" w:eastAsia="Cambria" w:hAnsi="Cambria"/>
      <w:sz w:val="24"/>
    </w:rPr>
  </w:style>
  <w:style w:type="character" w:customStyle="1" w:styleId="desc">
    <w:name w:val="desc"/>
    <w:basedOn w:val="DefaultParagraphFont"/>
    <w:rsid w:val="008F341E"/>
  </w:style>
  <w:style w:type="character" w:customStyle="1" w:styleId="job">
    <w:name w:val="job"/>
    <w:basedOn w:val="DefaultParagraphFont"/>
    <w:rsid w:val="008F341E"/>
  </w:style>
  <w:style w:type="character" w:customStyle="1" w:styleId="publisher">
    <w:name w:val="publisher"/>
    <w:basedOn w:val="DefaultParagraphFont"/>
    <w:rsid w:val="008F341E"/>
  </w:style>
  <w:style w:type="character" w:customStyle="1" w:styleId="pubyear">
    <w:name w:val="pubyear"/>
    <w:basedOn w:val="DefaultParagraphFont"/>
    <w:rsid w:val="008F341E"/>
  </w:style>
  <w:style w:type="character" w:customStyle="1" w:styleId="pubcity">
    <w:name w:val="pubcity"/>
    <w:basedOn w:val="DefaultParagraphFont"/>
    <w:rsid w:val="008F341E"/>
  </w:style>
  <w:style w:type="character" w:customStyle="1" w:styleId="bodycontentlink">
    <w:name w:val="bodycontentlink"/>
    <w:basedOn w:val="DefaultParagraphFont"/>
    <w:rsid w:val="008F341E"/>
  </w:style>
  <w:style w:type="paragraph" w:customStyle="1" w:styleId="C-Text">
    <w:name w:val="C-Text"/>
    <w:basedOn w:val="Normal"/>
    <w:rsid w:val="008F341E"/>
    <w:pPr>
      <w:tabs>
        <w:tab w:val="num" w:pos="720"/>
      </w:tabs>
      <w:ind w:left="720" w:hanging="360"/>
    </w:pPr>
    <w:rPr>
      <w:rFonts w:ascii="Book Antiqua" w:hAnsi="Book Antiqua"/>
      <w:sz w:val="24"/>
    </w:rPr>
  </w:style>
  <w:style w:type="character" w:customStyle="1" w:styleId="ecdate">
    <w:name w:val="ec_date"/>
    <w:basedOn w:val="DefaultParagraphFont"/>
    <w:rsid w:val="008F341E"/>
    <w:rPr>
      <w:rFonts w:ascii="Symbol" w:hAnsi="Symbol" w:hint="default"/>
      <w:sz w:val="20"/>
      <w:szCs w:val="20"/>
      <w:shd w:val="clear" w:color="auto" w:fill="FFFFFF"/>
    </w:rPr>
  </w:style>
  <w:style w:type="paragraph" w:customStyle="1" w:styleId="ecmsonormal">
    <w:name w:val="ec_msonormal"/>
    <w:basedOn w:val="Normal"/>
    <w:rsid w:val="008F341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F341E"/>
  </w:style>
  <w:style w:type="character" w:customStyle="1" w:styleId="articleheadline">
    <w:name w:val="articleheadline"/>
    <w:basedOn w:val="DefaultParagraphFont"/>
    <w:rsid w:val="008F341E"/>
  </w:style>
  <w:style w:type="paragraph" w:customStyle="1" w:styleId="u-intro">
    <w:name w:val="u-intro"/>
    <w:basedOn w:val="Normal"/>
    <w:rsid w:val="008F341E"/>
    <w:pPr>
      <w:spacing w:before="100" w:beforeAutospacing="1" w:after="100" w:afterAutospacing="1"/>
    </w:pPr>
    <w:rPr>
      <w:sz w:val="24"/>
    </w:rPr>
  </w:style>
  <w:style w:type="character" w:customStyle="1" w:styleId="u-byline">
    <w:name w:val="u-byline"/>
    <w:basedOn w:val="DefaultParagraphFont"/>
    <w:rsid w:val="008F341E"/>
  </w:style>
  <w:style w:type="character" w:customStyle="1" w:styleId="articlebya">
    <w:name w:val="articleby_a"/>
    <w:basedOn w:val="DefaultParagraphFont"/>
    <w:rsid w:val="008F341E"/>
  </w:style>
  <w:style w:type="character" w:customStyle="1" w:styleId="popupwinby">
    <w:name w:val="popupwinby"/>
    <w:basedOn w:val="DefaultParagraphFont"/>
    <w:rsid w:val="008F341E"/>
  </w:style>
  <w:style w:type="character" w:customStyle="1" w:styleId="storyheader">
    <w:name w:val="storyheader"/>
    <w:basedOn w:val="DefaultParagraphFont"/>
    <w:rsid w:val="008F341E"/>
  </w:style>
  <w:style w:type="character" w:customStyle="1" w:styleId="marron">
    <w:name w:val="marron"/>
    <w:basedOn w:val="DefaultParagraphFont"/>
    <w:rsid w:val="008F341E"/>
  </w:style>
  <w:style w:type="paragraph" w:customStyle="1" w:styleId="StyleNormalWeb10pt">
    <w:name w:val="Style Normal (Web) + 10 pt"/>
    <w:basedOn w:val="NormalWeb"/>
    <w:next w:val="Normal"/>
    <w:rsid w:val="008F341E"/>
    <w:rPr>
      <w:rFonts w:ascii="Bookman Old Style" w:eastAsiaTheme="minorHAnsi" w:hAnsi="Bookman Old Style"/>
      <w:sz w:val="20"/>
      <w:lang w:bidi="ar-SA"/>
    </w:rPr>
  </w:style>
  <w:style w:type="character" w:customStyle="1" w:styleId="StyleNormalWeb10ptChar">
    <w:name w:val="Style Normal (Web) + 10 pt Char"/>
    <w:basedOn w:val="DefaultParagraphFont"/>
    <w:rsid w:val="008F341E"/>
    <w:rPr>
      <w:szCs w:val="24"/>
      <w:lang w:val="en-US" w:eastAsia="en-US" w:bidi="ar-SA"/>
    </w:rPr>
  </w:style>
  <w:style w:type="paragraph" w:customStyle="1" w:styleId="TagCiteShells">
    <w:name w:val="Tag/Cite/Shells"/>
    <w:basedOn w:val="Normal"/>
    <w:rsid w:val="008F341E"/>
    <w:rPr>
      <w:b/>
    </w:rPr>
  </w:style>
  <w:style w:type="paragraph" w:customStyle="1" w:styleId="DefinitionTerm">
    <w:name w:val="Definition Term"/>
    <w:basedOn w:val="Normal"/>
    <w:next w:val="Normal"/>
    <w:rsid w:val="008F341E"/>
    <w:rPr>
      <w:snapToGrid w:val="0"/>
      <w:sz w:val="24"/>
    </w:rPr>
  </w:style>
  <w:style w:type="character" w:customStyle="1" w:styleId="Style3CharChar">
    <w:name w:val="Style3 Char Char"/>
    <w:basedOn w:val="DefaultParagraphFont"/>
    <w:rsid w:val="008F341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F341E"/>
    <w:pPr>
      <w:spacing w:after="60"/>
    </w:pPr>
    <w:rPr>
      <w:rFonts w:eastAsia="Segoe UI" w:cs="Cambria"/>
      <w:caps/>
      <w:sz w:val="20"/>
      <w:lang w:eastAsia="zh-CN"/>
    </w:rPr>
  </w:style>
  <w:style w:type="character" w:customStyle="1" w:styleId="NormalChar0">
    <w:name w:val="Normal Char"/>
    <w:basedOn w:val="DefaultParagraphFont"/>
    <w:rsid w:val="008F341E"/>
    <w:rPr>
      <w:lang w:eastAsia="en-US"/>
    </w:rPr>
  </w:style>
  <w:style w:type="character" w:customStyle="1" w:styleId="BoldUnderlineChar2">
    <w:name w:val="Bold + Underline Char"/>
    <w:basedOn w:val="DefaultParagraphFont"/>
    <w:rsid w:val="008F341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F341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F341E"/>
  </w:style>
  <w:style w:type="character" w:customStyle="1" w:styleId="CharacterStyle7">
    <w:name w:val="Character Style 7"/>
    <w:rsid w:val="008F341E"/>
    <w:rPr>
      <w:rFonts w:ascii="Trebuchet MS" w:hAnsi="Trebuchet MS" w:cs="Trebuchet MS"/>
      <w:sz w:val="20"/>
      <w:szCs w:val="20"/>
      <w:u w:val="single"/>
    </w:rPr>
  </w:style>
  <w:style w:type="character" w:customStyle="1" w:styleId="StyleStyle4Char">
    <w:name w:val="Style Style4 + Char"/>
    <w:basedOn w:val="DefaultParagraphFont"/>
    <w:rsid w:val="008F341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F341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F341E"/>
    <w:rPr>
      <w:rFonts w:ascii="Symbol" w:hAnsi="Symbol"/>
      <w:sz w:val="21"/>
      <w:szCs w:val="21"/>
      <w:u w:val="thick"/>
    </w:rPr>
  </w:style>
  <w:style w:type="character" w:customStyle="1" w:styleId="UnderlinedEvidenceCharChar">
    <w:name w:val="Underlined Evidence Char Char"/>
    <w:basedOn w:val="DefaultParagraphFont"/>
    <w:rsid w:val="008F341E"/>
    <w:rPr>
      <w:rFonts w:ascii="Symbol" w:hAnsi="Symbol"/>
      <w:sz w:val="21"/>
      <w:szCs w:val="21"/>
      <w:u w:val="thick"/>
      <w:lang w:val="en-US" w:eastAsia="en-US" w:bidi="ar-SA"/>
    </w:rPr>
  </w:style>
  <w:style w:type="character" w:styleId="PlaceholderText">
    <w:name w:val="Placeholder Text"/>
    <w:basedOn w:val="DefaultParagraphFont"/>
    <w:uiPriority w:val="99"/>
    <w:rsid w:val="008F341E"/>
    <w:rPr>
      <w:color w:val="808080"/>
    </w:rPr>
  </w:style>
  <w:style w:type="paragraph" w:customStyle="1" w:styleId="Cite8">
    <w:name w:val="Cite8"/>
    <w:basedOn w:val="Normal"/>
    <w:autoRedefine/>
    <w:qFormat/>
    <w:rsid w:val="008F341E"/>
    <w:rPr>
      <w:rFonts w:ascii="Trebuchet MS" w:eastAsia="Verdana" w:hAnsi="Trebuchet MS" w:cs="Cambria"/>
    </w:rPr>
  </w:style>
  <w:style w:type="paragraph" w:customStyle="1" w:styleId="8font">
    <w:name w:val="8font"/>
    <w:basedOn w:val="Normal"/>
    <w:next w:val="Normal"/>
    <w:autoRedefine/>
    <w:rsid w:val="008F341E"/>
    <w:rPr>
      <w:rFonts w:eastAsia="Cambria Math" w:cs="Cambria"/>
      <w:szCs w:val="16"/>
    </w:rPr>
  </w:style>
  <w:style w:type="character" w:customStyle="1" w:styleId="NoterefInText">
    <w:name w:val="_NoterefInText"/>
    <w:uiPriority w:val="99"/>
    <w:rsid w:val="008F341E"/>
    <w:rPr>
      <w:rFonts w:cs="AKDPE C+ Utopia"/>
      <w:color w:val="000000"/>
    </w:rPr>
  </w:style>
  <w:style w:type="character" w:customStyle="1" w:styleId="postauthor">
    <w:name w:val="postauthor"/>
    <w:basedOn w:val="DefaultParagraphFont"/>
    <w:rsid w:val="008F341E"/>
  </w:style>
  <w:style w:type="paragraph" w:customStyle="1" w:styleId="notes-source-hasnotes">
    <w:name w:val="notes-source-hasnotes"/>
    <w:basedOn w:val="Normal"/>
    <w:rsid w:val="008F341E"/>
    <w:pPr>
      <w:spacing w:before="100" w:beforeAutospacing="1" w:after="100" w:afterAutospacing="1"/>
    </w:pPr>
    <w:rPr>
      <w:rFonts w:ascii="Tahoma" w:hAnsi="Tahoma"/>
      <w:szCs w:val="20"/>
    </w:rPr>
  </w:style>
  <w:style w:type="character" w:customStyle="1" w:styleId="span">
    <w:name w:val="span"/>
    <w:basedOn w:val="DefaultParagraphFont"/>
    <w:rsid w:val="008F341E"/>
  </w:style>
  <w:style w:type="character" w:customStyle="1" w:styleId="maintitle">
    <w:name w:val="maintitle"/>
    <w:basedOn w:val="DefaultParagraphFont"/>
    <w:rsid w:val="008F341E"/>
  </w:style>
  <w:style w:type="character" w:customStyle="1" w:styleId="thirdparty-logo">
    <w:name w:val="thirdparty-logo"/>
    <w:basedOn w:val="DefaultParagraphFont"/>
    <w:rsid w:val="008F341E"/>
  </w:style>
  <w:style w:type="character" w:customStyle="1" w:styleId="posted">
    <w:name w:val="posted"/>
    <w:basedOn w:val="DefaultParagraphFont"/>
    <w:rsid w:val="008F341E"/>
  </w:style>
  <w:style w:type="character" w:customStyle="1" w:styleId="ticker">
    <w:name w:val="ticker"/>
    <w:basedOn w:val="DefaultParagraphFont"/>
    <w:rsid w:val="008F341E"/>
  </w:style>
  <w:style w:type="paragraph" w:customStyle="1" w:styleId="articlemeta">
    <w:name w:val="articlemeta"/>
    <w:basedOn w:val="Normal"/>
    <w:rsid w:val="008F341E"/>
    <w:pPr>
      <w:spacing w:before="100" w:beforeAutospacing="1" w:after="100" w:afterAutospacing="1"/>
    </w:pPr>
    <w:rPr>
      <w:rFonts w:ascii="Tahoma" w:hAnsi="Tahoma"/>
      <w:szCs w:val="20"/>
    </w:rPr>
  </w:style>
  <w:style w:type="character" w:customStyle="1" w:styleId="vcard">
    <w:name w:val="vcard"/>
    <w:basedOn w:val="DefaultParagraphFont"/>
    <w:rsid w:val="008F341E"/>
  </w:style>
  <w:style w:type="character" w:customStyle="1" w:styleId="print-footnote">
    <w:name w:val="print-footnote"/>
    <w:basedOn w:val="DefaultParagraphFont"/>
    <w:rsid w:val="008F341E"/>
  </w:style>
  <w:style w:type="character" w:customStyle="1" w:styleId="datestring">
    <w:name w:val="datestring"/>
    <w:basedOn w:val="DefaultParagraphFont"/>
    <w:rsid w:val="008F341E"/>
  </w:style>
  <w:style w:type="paragraph" w:customStyle="1" w:styleId="noindent0">
    <w:name w:val="no_indent"/>
    <w:basedOn w:val="Normal"/>
    <w:rsid w:val="008F341E"/>
    <w:pPr>
      <w:spacing w:before="100" w:beforeAutospacing="1" w:after="100" w:afterAutospacing="1"/>
    </w:pPr>
    <w:rPr>
      <w:rFonts w:ascii="Tahoma" w:hAnsi="Tahoma"/>
      <w:szCs w:val="20"/>
    </w:rPr>
  </w:style>
  <w:style w:type="character" w:customStyle="1" w:styleId="email">
    <w:name w:val="email"/>
    <w:basedOn w:val="DefaultParagraphFont"/>
    <w:rsid w:val="008F341E"/>
  </w:style>
  <w:style w:type="paragraph" w:customStyle="1" w:styleId="left">
    <w:name w:val="left"/>
    <w:basedOn w:val="Normal"/>
    <w:rsid w:val="008F341E"/>
    <w:pPr>
      <w:spacing w:before="100" w:beforeAutospacing="1" w:after="100" w:afterAutospacing="1"/>
    </w:pPr>
    <w:rPr>
      <w:rFonts w:ascii="Tahoma" w:hAnsi="Tahoma"/>
      <w:szCs w:val="20"/>
    </w:rPr>
  </w:style>
  <w:style w:type="paragraph" w:customStyle="1" w:styleId="right">
    <w:name w:val="right"/>
    <w:basedOn w:val="Normal"/>
    <w:rsid w:val="008F341E"/>
    <w:pPr>
      <w:spacing w:before="100" w:beforeAutospacing="1" w:after="100" w:afterAutospacing="1"/>
    </w:pPr>
    <w:rPr>
      <w:rFonts w:ascii="Tahoma" w:hAnsi="Tahoma"/>
      <w:szCs w:val="20"/>
    </w:rPr>
  </w:style>
  <w:style w:type="character" w:customStyle="1" w:styleId="gptad">
    <w:name w:val="gptad"/>
    <w:basedOn w:val="DefaultParagraphFont"/>
    <w:rsid w:val="008F341E"/>
  </w:style>
  <w:style w:type="paragraph" w:customStyle="1" w:styleId="creditpostedmodified">
    <w:name w:val="credit_posted_modified"/>
    <w:basedOn w:val="Normal"/>
    <w:rsid w:val="008F341E"/>
    <w:pPr>
      <w:spacing w:before="100" w:beforeAutospacing="1" w:after="100" w:afterAutospacing="1"/>
    </w:pPr>
    <w:rPr>
      <w:rFonts w:ascii="Tahoma" w:hAnsi="Tahoma"/>
      <w:szCs w:val="20"/>
    </w:rPr>
  </w:style>
  <w:style w:type="character" w:customStyle="1" w:styleId="creditline">
    <w:name w:val="creditline"/>
    <w:basedOn w:val="DefaultParagraphFont"/>
    <w:rsid w:val="008F341E"/>
  </w:style>
  <w:style w:type="character" w:customStyle="1" w:styleId="grd">
    <w:name w:val="grd"/>
    <w:basedOn w:val="DefaultParagraphFont"/>
    <w:rsid w:val="008F341E"/>
  </w:style>
  <w:style w:type="paragraph" w:customStyle="1" w:styleId="hs-text-container">
    <w:name w:val="hs-text-container"/>
    <w:basedOn w:val="Normal"/>
    <w:rsid w:val="008F341E"/>
    <w:pPr>
      <w:spacing w:before="100" w:beforeAutospacing="1" w:after="100" w:afterAutospacing="1"/>
    </w:pPr>
    <w:rPr>
      <w:rFonts w:ascii="Tahoma" w:hAnsi="Tahoma"/>
      <w:szCs w:val="20"/>
    </w:rPr>
  </w:style>
  <w:style w:type="character" w:customStyle="1" w:styleId="created">
    <w:name w:val="created"/>
    <w:basedOn w:val="DefaultParagraphFont"/>
    <w:rsid w:val="008F341E"/>
  </w:style>
  <w:style w:type="character" w:customStyle="1" w:styleId="changed">
    <w:name w:val="changed"/>
    <w:basedOn w:val="DefaultParagraphFont"/>
    <w:rsid w:val="008F341E"/>
  </w:style>
  <w:style w:type="character" w:customStyle="1" w:styleId="article-author-name">
    <w:name w:val="article-author-name"/>
    <w:basedOn w:val="DefaultParagraphFont"/>
    <w:rsid w:val="008F341E"/>
  </w:style>
  <w:style w:type="character" w:customStyle="1" w:styleId="bioexcerpt">
    <w:name w:val="bio_excerpt"/>
    <w:basedOn w:val="DefaultParagraphFont"/>
    <w:rsid w:val="008F341E"/>
  </w:style>
  <w:style w:type="character" w:customStyle="1" w:styleId="commentcount">
    <w:name w:val="comment_count"/>
    <w:basedOn w:val="DefaultParagraphFont"/>
    <w:rsid w:val="008F341E"/>
  </w:style>
  <w:style w:type="character" w:customStyle="1" w:styleId="searchtermshighlighted">
    <w:name w:val="searchtermshighlighted"/>
    <w:basedOn w:val="DefaultParagraphFont"/>
    <w:rsid w:val="008F341E"/>
  </w:style>
  <w:style w:type="character" w:customStyle="1" w:styleId="contributornametrigger">
    <w:name w:val="contributornametrigger"/>
    <w:basedOn w:val="DefaultParagraphFont"/>
    <w:rsid w:val="008F341E"/>
  </w:style>
  <w:style w:type="character" w:customStyle="1" w:styleId="bylinepipe">
    <w:name w:val="bylinepipe"/>
    <w:basedOn w:val="DefaultParagraphFont"/>
    <w:rsid w:val="008F341E"/>
  </w:style>
  <w:style w:type="character" w:customStyle="1" w:styleId="lucenesearchresulturlb">
    <w:name w:val="lucene_search_result_url_b"/>
    <w:basedOn w:val="DefaultParagraphFont"/>
    <w:rsid w:val="008F341E"/>
  </w:style>
  <w:style w:type="character" w:customStyle="1" w:styleId="faculty-title">
    <w:name w:val="faculty-title"/>
    <w:basedOn w:val="DefaultParagraphFont"/>
    <w:rsid w:val="008F341E"/>
  </w:style>
  <w:style w:type="character" w:customStyle="1" w:styleId="count">
    <w:name w:val="count"/>
    <w:basedOn w:val="DefaultParagraphFont"/>
    <w:rsid w:val="008F341E"/>
  </w:style>
  <w:style w:type="character" w:customStyle="1" w:styleId="volume">
    <w:name w:val="volume"/>
    <w:basedOn w:val="DefaultParagraphFont"/>
    <w:rsid w:val="008F341E"/>
  </w:style>
  <w:style w:type="character" w:customStyle="1" w:styleId="issue">
    <w:name w:val="issue"/>
    <w:basedOn w:val="DefaultParagraphFont"/>
    <w:rsid w:val="008F341E"/>
  </w:style>
  <w:style w:type="character" w:customStyle="1" w:styleId="pages">
    <w:name w:val="pages"/>
    <w:basedOn w:val="DefaultParagraphFont"/>
    <w:rsid w:val="008F341E"/>
  </w:style>
  <w:style w:type="character" w:customStyle="1" w:styleId="field-content">
    <w:name w:val="field-content"/>
    <w:basedOn w:val="DefaultParagraphFont"/>
    <w:rsid w:val="008F341E"/>
  </w:style>
  <w:style w:type="character" w:customStyle="1" w:styleId="person">
    <w:name w:val="person"/>
    <w:basedOn w:val="DefaultParagraphFont"/>
    <w:rsid w:val="008F341E"/>
  </w:style>
  <w:style w:type="character" w:customStyle="1" w:styleId="corresponding">
    <w:name w:val="corresponding"/>
    <w:basedOn w:val="DefaultParagraphFont"/>
    <w:rsid w:val="008F341E"/>
  </w:style>
  <w:style w:type="character" w:customStyle="1" w:styleId="entry-date">
    <w:name w:val="entry-date"/>
    <w:basedOn w:val="DefaultParagraphFont"/>
    <w:rsid w:val="008F341E"/>
  </w:style>
  <w:style w:type="paragraph" w:customStyle="1" w:styleId="entry-meta">
    <w:name w:val="entry-meta"/>
    <w:basedOn w:val="Normal"/>
    <w:rsid w:val="008F341E"/>
    <w:pPr>
      <w:spacing w:before="100" w:beforeAutospacing="1" w:after="100" w:afterAutospacing="1"/>
    </w:pPr>
    <w:rPr>
      <w:rFonts w:ascii="Tahoma" w:hAnsi="Tahoma"/>
      <w:szCs w:val="20"/>
    </w:rPr>
  </w:style>
  <w:style w:type="character" w:customStyle="1" w:styleId="post-time">
    <w:name w:val="post-time"/>
    <w:basedOn w:val="DefaultParagraphFont"/>
    <w:rsid w:val="008F341E"/>
  </w:style>
  <w:style w:type="character" w:customStyle="1" w:styleId="post-category">
    <w:name w:val="post-category"/>
    <w:basedOn w:val="DefaultParagraphFont"/>
    <w:rsid w:val="008F341E"/>
  </w:style>
  <w:style w:type="character" w:customStyle="1" w:styleId="post-author">
    <w:name w:val="post-author"/>
    <w:basedOn w:val="DefaultParagraphFont"/>
    <w:rsid w:val="008F341E"/>
  </w:style>
  <w:style w:type="character" w:customStyle="1" w:styleId="A10">
    <w:name w:val="A10"/>
    <w:uiPriority w:val="99"/>
    <w:rsid w:val="008F341E"/>
    <w:rPr>
      <w:rFonts w:cs="MS Mincho"/>
      <w:color w:val="000000"/>
      <w:sz w:val="11"/>
      <w:szCs w:val="11"/>
    </w:rPr>
  </w:style>
  <w:style w:type="paragraph" w:customStyle="1" w:styleId="Pa10">
    <w:name w:val="Pa10"/>
    <w:basedOn w:val="Default"/>
    <w:next w:val="Default"/>
    <w:uiPriority w:val="99"/>
    <w:rsid w:val="008F341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F341E"/>
    <w:pPr>
      <w:widowControl w:val="0"/>
      <w:spacing w:line="241" w:lineRule="atLeast"/>
    </w:pPr>
    <w:rPr>
      <w:rFonts w:ascii="Verdana" w:eastAsiaTheme="minorEastAsia" w:hAnsi="Verdana" w:cs="Cambria"/>
      <w:color w:val="auto"/>
    </w:rPr>
  </w:style>
  <w:style w:type="character" w:customStyle="1" w:styleId="A9">
    <w:name w:val="A9"/>
    <w:uiPriority w:val="99"/>
    <w:rsid w:val="008F341E"/>
    <w:rPr>
      <w:rFonts w:cs="MS Mincho"/>
      <w:color w:val="000000"/>
      <w:sz w:val="14"/>
      <w:szCs w:val="14"/>
    </w:rPr>
  </w:style>
  <w:style w:type="paragraph" w:customStyle="1" w:styleId="articledetails">
    <w:name w:val="articledetails"/>
    <w:basedOn w:val="Normal"/>
    <w:rsid w:val="008F341E"/>
    <w:pPr>
      <w:spacing w:before="100" w:beforeAutospacing="1" w:after="100" w:afterAutospacing="1"/>
    </w:pPr>
    <w:rPr>
      <w:rFonts w:ascii="Tahoma" w:hAnsi="Tahoma"/>
      <w:szCs w:val="20"/>
    </w:rPr>
  </w:style>
  <w:style w:type="character" w:customStyle="1" w:styleId="posted-and-updated">
    <w:name w:val="posted-and-updated"/>
    <w:basedOn w:val="DefaultParagraphFont"/>
    <w:rsid w:val="008F341E"/>
  </w:style>
  <w:style w:type="paragraph" w:customStyle="1" w:styleId="aff">
    <w:name w:val="aff"/>
    <w:basedOn w:val="Normal"/>
    <w:rsid w:val="008F341E"/>
    <w:pPr>
      <w:spacing w:before="100" w:beforeAutospacing="1" w:after="100" w:afterAutospacing="1"/>
    </w:pPr>
    <w:rPr>
      <w:rFonts w:ascii="Tahoma" w:hAnsi="Tahoma"/>
      <w:szCs w:val="20"/>
    </w:rPr>
  </w:style>
  <w:style w:type="character" w:customStyle="1" w:styleId="entry-author">
    <w:name w:val="entry-author"/>
    <w:basedOn w:val="DefaultParagraphFont"/>
    <w:rsid w:val="008F341E"/>
  </w:style>
  <w:style w:type="character" w:customStyle="1" w:styleId="entry-author-name">
    <w:name w:val="entry-author-name"/>
    <w:basedOn w:val="DefaultParagraphFont"/>
    <w:rsid w:val="008F341E"/>
  </w:style>
  <w:style w:type="character" w:customStyle="1" w:styleId="arial11">
    <w:name w:val="arial_11"/>
    <w:basedOn w:val="DefaultParagraphFont"/>
    <w:rsid w:val="008F341E"/>
  </w:style>
  <w:style w:type="character" w:customStyle="1" w:styleId="contrib-degrees">
    <w:name w:val="contrib-degrees"/>
    <w:basedOn w:val="DefaultParagraphFont"/>
    <w:rsid w:val="008F341E"/>
  </w:style>
  <w:style w:type="character" w:customStyle="1" w:styleId="contrib-on-behalf-of">
    <w:name w:val="contrib-on-behalf-of"/>
    <w:basedOn w:val="DefaultParagraphFont"/>
    <w:rsid w:val="008F341E"/>
  </w:style>
  <w:style w:type="character" w:customStyle="1" w:styleId="pubtime">
    <w:name w:val="pubtime"/>
    <w:basedOn w:val="DefaultParagraphFont"/>
    <w:rsid w:val="008F341E"/>
  </w:style>
  <w:style w:type="character" w:customStyle="1" w:styleId="time">
    <w:name w:val="time"/>
    <w:basedOn w:val="DefaultParagraphFont"/>
    <w:rsid w:val="008F341E"/>
  </w:style>
  <w:style w:type="character" w:customStyle="1" w:styleId="fbcommentscount">
    <w:name w:val="fb_comments_count"/>
    <w:basedOn w:val="DefaultParagraphFont"/>
    <w:rsid w:val="008F341E"/>
  </w:style>
  <w:style w:type="character" w:customStyle="1" w:styleId="stsharethiscustom">
    <w:name w:val="st_sharethis_custom"/>
    <w:basedOn w:val="DefaultParagraphFont"/>
    <w:rsid w:val="008F341E"/>
  </w:style>
  <w:style w:type="paragraph" w:customStyle="1" w:styleId="permalinkable">
    <w:name w:val="permalinkable"/>
    <w:basedOn w:val="Normal"/>
    <w:rsid w:val="008F341E"/>
    <w:pPr>
      <w:spacing w:before="100" w:beforeAutospacing="1" w:after="100" w:afterAutospacing="1"/>
    </w:pPr>
    <w:rPr>
      <w:rFonts w:ascii="Tahoma" w:hAnsi="Tahoma"/>
      <w:szCs w:val="20"/>
    </w:rPr>
  </w:style>
  <w:style w:type="character" w:customStyle="1" w:styleId="post-date">
    <w:name w:val="post-date"/>
    <w:basedOn w:val="DefaultParagraphFont"/>
    <w:rsid w:val="008F341E"/>
  </w:style>
  <w:style w:type="character" w:customStyle="1" w:styleId="link-external">
    <w:name w:val="link-external"/>
    <w:basedOn w:val="DefaultParagraphFont"/>
    <w:rsid w:val="008F341E"/>
  </w:style>
  <w:style w:type="character" w:customStyle="1" w:styleId="articleauthor">
    <w:name w:val="article_author"/>
    <w:basedOn w:val="DefaultParagraphFont"/>
    <w:rsid w:val="008F341E"/>
  </w:style>
  <w:style w:type="character" w:customStyle="1" w:styleId="articleissue">
    <w:name w:val="article_issue"/>
    <w:basedOn w:val="DefaultParagraphFont"/>
    <w:rsid w:val="008F341E"/>
  </w:style>
  <w:style w:type="character" w:customStyle="1" w:styleId="a-size-large">
    <w:name w:val="a-size-large"/>
    <w:basedOn w:val="DefaultParagraphFont"/>
    <w:rsid w:val="008F341E"/>
  </w:style>
  <w:style w:type="character" w:customStyle="1" w:styleId="a-size-medium">
    <w:name w:val="a-size-medium"/>
    <w:basedOn w:val="DefaultParagraphFont"/>
    <w:rsid w:val="008F341E"/>
  </w:style>
  <w:style w:type="character" w:customStyle="1" w:styleId="contribution">
    <w:name w:val="contribution"/>
    <w:basedOn w:val="DefaultParagraphFont"/>
    <w:rsid w:val="008F341E"/>
  </w:style>
  <w:style w:type="character" w:customStyle="1" w:styleId="a-color-secondary">
    <w:name w:val="a-color-secondary"/>
    <w:basedOn w:val="DefaultParagraphFont"/>
    <w:rsid w:val="008F341E"/>
  </w:style>
  <w:style w:type="paragraph" w:customStyle="1" w:styleId="sbyline">
    <w:name w:val="sbyline"/>
    <w:basedOn w:val="Normal"/>
    <w:rsid w:val="008F341E"/>
    <w:pPr>
      <w:spacing w:before="100" w:beforeAutospacing="1" w:after="100" w:afterAutospacing="1"/>
    </w:pPr>
    <w:rPr>
      <w:rFonts w:ascii="Tahoma" w:hAnsi="Tahoma"/>
      <w:szCs w:val="20"/>
    </w:rPr>
  </w:style>
  <w:style w:type="character" w:customStyle="1" w:styleId="ui-author">
    <w:name w:val="ui-author"/>
    <w:basedOn w:val="DefaultParagraphFont"/>
    <w:rsid w:val="008F341E"/>
  </w:style>
  <w:style w:type="character" w:customStyle="1" w:styleId="ui-staffline">
    <w:name w:val="ui-staffline"/>
    <w:basedOn w:val="DefaultParagraphFont"/>
    <w:rsid w:val="008F341E"/>
  </w:style>
  <w:style w:type="paragraph" w:customStyle="1" w:styleId="promotion-tag-p">
    <w:name w:val="promotion-tag-p"/>
    <w:basedOn w:val="Normal"/>
    <w:rsid w:val="008F341E"/>
    <w:pPr>
      <w:spacing w:before="100" w:beforeAutospacing="1" w:after="100" w:afterAutospacing="1"/>
    </w:pPr>
    <w:rPr>
      <w:rFonts w:ascii="Tahoma" w:hAnsi="Tahoma"/>
      <w:szCs w:val="20"/>
    </w:rPr>
  </w:style>
  <w:style w:type="paragraph" w:customStyle="1" w:styleId="heading">
    <w:name w:val="heading"/>
    <w:basedOn w:val="Normal"/>
    <w:rsid w:val="008F341E"/>
    <w:pPr>
      <w:spacing w:before="100" w:beforeAutospacing="1" w:after="100" w:afterAutospacing="1"/>
    </w:pPr>
    <w:rPr>
      <w:rFonts w:ascii="Tahoma" w:hAnsi="Tahoma"/>
      <w:szCs w:val="20"/>
    </w:rPr>
  </w:style>
  <w:style w:type="character" w:customStyle="1" w:styleId="value">
    <w:name w:val="value"/>
    <w:basedOn w:val="DefaultParagraphFont"/>
    <w:rsid w:val="008F341E"/>
  </w:style>
  <w:style w:type="character" w:customStyle="1" w:styleId="specialissuelabel">
    <w:name w:val="specialissuelabel"/>
    <w:basedOn w:val="DefaultParagraphFont"/>
    <w:rsid w:val="008F341E"/>
  </w:style>
  <w:style w:type="character" w:customStyle="1" w:styleId="referencediv">
    <w:name w:val="referencediv"/>
    <w:basedOn w:val="DefaultParagraphFont"/>
    <w:rsid w:val="008F341E"/>
  </w:style>
  <w:style w:type="character" w:customStyle="1" w:styleId="wp-smiley">
    <w:name w:val="wp-smiley"/>
    <w:basedOn w:val="DefaultParagraphFont"/>
    <w:rsid w:val="008F341E"/>
  </w:style>
  <w:style w:type="character" w:customStyle="1" w:styleId="meta-prep">
    <w:name w:val="meta-prep"/>
    <w:basedOn w:val="DefaultParagraphFont"/>
    <w:rsid w:val="008F341E"/>
  </w:style>
  <w:style w:type="character" w:customStyle="1" w:styleId="artjournal">
    <w:name w:val="art_journal"/>
    <w:basedOn w:val="DefaultParagraphFont"/>
    <w:rsid w:val="008F341E"/>
  </w:style>
  <w:style w:type="character" w:customStyle="1" w:styleId="artdatevolumeissuepart">
    <w:name w:val="art_datevolumeissuepart"/>
    <w:basedOn w:val="DefaultParagraphFont"/>
    <w:rsid w:val="008F341E"/>
  </w:style>
  <w:style w:type="character" w:customStyle="1" w:styleId="artpages">
    <w:name w:val="art_pages"/>
    <w:basedOn w:val="DefaultParagraphFont"/>
    <w:rsid w:val="008F341E"/>
  </w:style>
  <w:style w:type="character" w:customStyle="1" w:styleId="singlehighlightclass">
    <w:name w:val="single_highlight_class"/>
    <w:basedOn w:val="DefaultParagraphFont"/>
    <w:rsid w:val="008F341E"/>
  </w:style>
  <w:style w:type="character" w:customStyle="1" w:styleId="degree">
    <w:name w:val="degree"/>
    <w:basedOn w:val="DefaultParagraphFont"/>
    <w:rsid w:val="008F341E"/>
  </w:style>
  <w:style w:type="character" w:customStyle="1" w:styleId="major">
    <w:name w:val="major"/>
    <w:basedOn w:val="DefaultParagraphFont"/>
    <w:rsid w:val="008F341E"/>
  </w:style>
  <w:style w:type="character" w:customStyle="1" w:styleId="authors">
    <w:name w:val="authors"/>
    <w:basedOn w:val="DefaultParagraphFont"/>
    <w:rsid w:val="008F341E"/>
  </w:style>
  <w:style w:type="character" w:customStyle="1" w:styleId="views">
    <w:name w:val="views"/>
    <w:basedOn w:val="DefaultParagraphFont"/>
    <w:rsid w:val="008F341E"/>
  </w:style>
  <w:style w:type="character" w:customStyle="1" w:styleId="stmainservices">
    <w:name w:val="stmainservices"/>
    <w:basedOn w:val="DefaultParagraphFont"/>
    <w:rsid w:val="008F341E"/>
  </w:style>
  <w:style w:type="character" w:customStyle="1" w:styleId="stbubblehcount">
    <w:name w:val="stbubble_hcount"/>
    <w:basedOn w:val="DefaultParagraphFont"/>
    <w:rsid w:val="008F341E"/>
  </w:style>
  <w:style w:type="paragraph" w:customStyle="1" w:styleId="Document">
    <w:name w:val="_Document"/>
    <w:basedOn w:val="Default"/>
    <w:next w:val="Default"/>
    <w:uiPriority w:val="99"/>
    <w:rsid w:val="008F341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F341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F341E"/>
    <w:pPr>
      <w:widowControl w:val="0"/>
    </w:pPr>
    <w:rPr>
      <w:rFonts w:ascii="AKDPE C+ Utopia" w:eastAsiaTheme="minorEastAsia" w:hAnsi="AKDPE C+ Utopia" w:cs="Cambria"/>
      <w:color w:val="auto"/>
    </w:rPr>
  </w:style>
  <w:style w:type="paragraph" w:customStyle="1" w:styleId="collapsed-hide">
    <w:name w:val="collapsed-hide"/>
    <w:basedOn w:val="Normal"/>
    <w:rsid w:val="008F341E"/>
    <w:pPr>
      <w:spacing w:before="100" w:beforeAutospacing="1" w:after="100" w:afterAutospacing="1"/>
    </w:pPr>
    <w:rPr>
      <w:rFonts w:ascii="Tahoma" w:hAnsi="Tahoma"/>
      <w:szCs w:val="20"/>
    </w:rPr>
  </w:style>
  <w:style w:type="paragraph" w:customStyle="1" w:styleId="Pa7">
    <w:name w:val="Pa7"/>
    <w:basedOn w:val="Default"/>
    <w:next w:val="Default"/>
    <w:uiPriority w:val="99"/>
    <w:rsid w:val="008F341E"/>
    <w:pPr>
      <w:widowControl w:val="0"/>
      <w:spacing w:line="211" w:lineRule="atLeast"/>
    </w:pPr>
    <w:rPr>
      <w:rFonts w:ascii="Courier New" w:eastAsiaTheme="minorEastAsia" w:hAnsi="Courier New" w:cs="Cambria"/>
      <w:color w:val="auto"/>
    </w:rPr>
  </w:style>
  <w:style w:type="paragraph" w:customStyle="1" w:styleId="odd">
    <w:name w:val="odd"/>
    <w:basedOn w:val="Normal"/>
    <w:rsid w:val="008F341E"/>
    <w:pPr>
      <w:spacing w:before="100" w:beforeAutospacing="1" w:after="100" w:afterAutospacing="1"/>
    </w:pPr>
    <w:rPr>
      <w:rFonts w:ascii="Tahoma" w:hAnsi="Tahoma"/>
      <w:szCs w:val="20"/>
    </w:rPr>
  </w:style>
  <w:style w:type="character" w:customStyle="1" w:styleId="article-date">
    <w:name w:val="article-date"/>
    <w:basedOn w:val="DefaultParagraphFont"/>
    <w:rsid w:val="008F341E"/>
  </w:style>
  <w:style w:type="character" w:customStyle="1" w:styleId="article-author">
    <w:name w:val="article-author"/>
    <w:basedOn w:val="DefaultParagraphFont"/>
    <w:rsid w:val="008F341E"/>
  </w:style>
  <w:style w:type="character" w:customStyle="1" w:styleId="tolocaltime">
    <w:name w:val="tolocaltime"/>
    <w:basedOn w:val="DefaultParagraphFont"/>
    <w:rsid w:val="008F341E"/>
  </w:style>
  <w:style w:type="character" w:customStyle="1" w:styleId="pb-byline">
    <w:name w:val="pb-byline"/>
    <w:basedOn w:val="DefaultParagraphFont"/>
    <w:rsid w:val="008F341E"/>
  </w:style>
  <w:style w:type="character" w:customStyle="1" w:styleId="pb-timestamp">
    <w:name w:val="pb-timestamp"/>
    <w:basedOn w:val="DefaultParagraphFont"/>
    <w:rsid w:val="008F341E"/>
  </w:style>
  <w:style w:type="paragraph" w:customStyle="1" w:styleId="Pa8">
    <w:name w:val="Pa8"/>
    <w:basedOn w:val="Default"/>
    <w:next w:val="Default"/>
    <w:uiPriority w:val="99"/>
    <w:rsid w:val="008F341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F341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F341E"/>
  </w:style>
  <w:style w:type="character" w:customStyle="1" w:styleId="even">
    <w:name w:val="even"/>
    <w:basedOn w:val="DefaultParagraphFont"/>
    <w:rsid w:val="008F341E"/>
  </w:style>
  <w:style w:type="paragraph" w:customStyle="1" w:styleId="volissue">
    <w:name w:val="volissue"/>
    <w:basedOn w:val="Normal"/>
    <w:rsid w:val="008F341E"/>
    <w:pPr>
      <w:spacing w:before="100" w:beforeAutospacing="1" w:after="100" w:afterAutospacing="1"/>
    </w:pPr>
    <w:rPr>
      <w:rFonts w:ascii="Tahoma" w:hAnsi="Tahoma"/>
      <w:szCs w:val="20"/>
    </w:rPr>
  </w:style>
  <w:style w:type="character" w:customStyle="1" w:styleId="view-count">
    <w:name w:val="view-count"/>
    <w:basedOn w:val="DefaultParagraphFont"/>
    <w:rsid w:val="008F341E"/>
  </w:style>
  <w:style w:type="character" w:customStyle="1" w:styleId="tChar">
    <w:name w:val="t Char"/>
    <w:rsid w:val="008F341E"/>
    <w:rPr>
      <w:rFonts w:ascii="Georgia" w:eastAsia="Times New Roman" w:hAnsi="Georgia" w:cs="Calibri"/>
      <w:b/>
      <w:lang w:val="x-none" w:eastAsia="x-none"/>
    </w:rPr>
  </w:style>
  <w:style w:type="paragraph" w:customStyle="1" w:styleId="BoldUnderlineChar20">
    <w:name w:val="BoldUnderline Char2"/>
    <w:link w:val="BoldUnderlineChar2Char"/>
    <w:rsid w:val="008F341E"/>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F341E"/>
    <w:rPr>
      <w:rFonts w:ascii="Times New Roman" w:eastAsia="Times New Roman" w:hAnsi="Times New Roman" w:cs="Times New Roman"/>
      <w:b/>
      <w:sz w:val="20"/>
      <w:szCs w:val="24"/>
      <w:u w:val="single"/>
    </w:rPr>
  </w:style>
  <w:style w:type="character" w:customStyle="1" w:styleId="UnderlineCharChar4">
    <w:name w:val="Underline Char Char4"/>
    <w:rsid w:val="008F341E"/>
    <w:rPr>
      <w:szCs w:val="24"/>
      <w:u w:val="single"/>
      <w:lang w:val="en-US" w:eastAsia="en-US" w:bidi="ar-SA"/>
    </w:rPr>
  </w:style>
  <w:style w:type="character" w:customStyle="1" w:styleId="BoldUnderlineCharChar3">
    <w:name w:val="BoldUnderline Char Char3"/>
    <w:rsid w:val="008F341E"/>
    <w:rPr>
      <w:b/>
      <w:szCs w:val="24"/>
      <w:u w:val="single"/>
      <w:lang w:val="en-US" w:eastAsia="en-US" w:bidi="ar-SA"/>
    </w:rPr>
  </w:style>
  <w:style w:type="character" w:customStyle="1" w:styleId="BoldUnderlineCharChar2">
    <w:name w:val="BoldUnderline Char Char2"/>
    <w:rsid w:val="008F341E"/>
    <w:rPr>
      <w:b/>
      <w:szCs w:val="24"/>
      <w:u w:val="single"/>
      <w:lang w:val="en-US" w:eastAsia="en-US" w:bidi="ar-SA"/>
    </w:rPr>
  </w:style>
  <w:style w:type="paragraph" w:customStyle="1" w:styleId="UnderlineCard0">
    <w:name w:val="UnderlineCard"/>
    <w:basedOn w:val="Heading3"/>
    <w:link w:val="UnderlineCardChar"/>
    <w:qFormat/>
    <w:rsid w:val="008F341E"/>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8F341E"/>
    <w:rPr>
      <w:rFonts w:eastAsia="Calibri" w:cs="Times New Roman"/>
      <w:sz w:val="20"/>
      <w:szCs w:val="20"/>
      <w:u w:val="single"/>
      <w:lang w:val="x-none" w:eastAsia="x-none"/>
    </w:rPr>
  </w:style>
  <w:style w:type="character" w:customStyle="1" w:styleId="5Notunderlined">
    <w:name w:val="5 Not underlined"/>
    <w:rsid w:val="008F341E"/>
    <w:rPr>
      <w:rFonts w:ascii="Times New Roman" w:hAnsi="Times New Roman"/>
      <w:sz w:val="16"/>
    </w:rPr>
  </w:style>
  <w:style w:type="character" w:customStyle="1" w:styleId="volume-issue">
    <w:name w:val="volume-issue"/>
    <w:rsid w:val="008F341E"/>
    <w:rPr>
      <w:rFonts w:cs="Times New Roman"/>
    </w:rPr>
  </w:style>
  <w:style w:type="character" w:customStyle="1" w:styleId="i">
    <w:name w:val="i"/>
    <w:basedOn w:val="DefaultParagraphFont"/>
    <w:uiPriority w:val="99"/>
    <w:rsid w:val="008F341E"/>
  </w:style>
  <w:style w:type="character" w:customStyle="1" w:styleId="storytext">
    <w:name w:val="storytext"/>
    <w:basedOn w:val="DefaultParagraphFont"/>
    <w:rsid w:val="008F341E"/>
  </w:style>
  <w:style w:type="character" w:customStyle="1" w:styleId="heading3char0">
    <w:name w:val="heading3char"/>
    <w:rsid w:val="008F341E"/>
  </w:style>
  <w:style w:type="character" w:customStyle="1" w:styleId="boldness1">
    <w:name w:val="boldness1"/>
    <w:rsid w:val="008F341E"/>
  </w:style>
  <w:style w:type="paragraph" w:customStyle="1" w:styleId="Cardd">
    <w:name w:val="Cardd"/>
    <w:basedOn w:val="Normal"/>
    <w:uiPriority w:val="4"/>
    <w:qFormat/>
    <w:rsid w:val="008F341E"/>
    <w:pPr>
      <w:ind w:left="288" w:right="288"/>
    </w:pPr>
  </w:style>
  <w:style w:type="paragraph" w:customStyle="1" w:styleId="document0">
    <w:name w:val="document"/>
    <w:basedOn w:val="Normal"/>
    <w:rsid w:val="008F341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F341E"/>
    <w:rPr>
      <w:rFonts w:cs="Arial"/>
      <w:bCs/>
      <w:szCs w:val="26"/>
      <w:u w:val="single"/>
      <w:lang w:val="en-US" w:eastAsia="en-US" w:bidi="ar-SA"/>
    </w:rPr>
  </w:style>
  <w:style w:type="character" w:customStyle="1" w:styleId="current-selection">
    <w:name w:val="current-selection"/>
    <w:basedOn w:val="DefaultParagraphFont"/>
    <w:rsid w:val="008F341E"/>
  </w:style>
  <w:style w:type="character" w:customStyle="1" w:styleId="a2">
    <w:name w:val="_"/>
    <w:basedOn w:val="DefaultParagraphFont"/>
    <w:rsid w:val="008F341E"/>
  </w:style>
  <w:style w:type="paragraph" w:customStyle="1" w:styleId="Shrink6">
    <w:name w:val="Shrink 6"/>
    <w:basedOn w:val="Normal"/>
    <w:qFormat/>
    <w:rsid w:val="008F341E"/>
    <w:rPr>
      <w:rFonts w:eastAsia="Calibri" w:cs="Times New Roman"/>
      <w:sz w:val="12"/>
    </w:rPr>
  </w:style>
  <w:style w:type="character" w:customStyle="1" w:styleId="messagecontent">
    <w:name w:val="message_content"/>
    <w:rsid w:val="008F341E"/>
  </w:style>
  <w:style w:type="character" w:customStyle="1" w:styleId="StyleUnderlineChar">
    <w:name w:val="Style Underline Char"/>
    <w:basedOn w:val="DefaultParagraphFont"/>
    <w:rsid w:val="008F341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F34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F341E"/>
    <w:rPr>
      <w:rFonts w:eastAsia="Times New Roman" w:cs="Arial"/>
      <w:b/>
      <w:bCs/>
      <w:kern w:val="32"/>
      <w:sz w:val="24"/>
      <w:szCs w:val="32"/>
      <w:u w:val="single"/>
    </w:rPr>
  </w:style>
  <w:style w:type="character" w:customStyle="1" w:styleId="twelptblackblack1">
    <w:name w:val="twelptblackblack1"/>
    <w:basedOn w:val="DefaultParagraphFont"/>
    <w:rsid w:val="008F341E"/>
    <w:rPr>
      <w:rFonts w:ascii="Verdana" w:hAnsi="Verdana" w:hint="default"/>
      <w:color w:val="000000"/>
      <w:sz w:val="16"/>
      <w:szCs w:val="16"/>
    </w:rPr>
  </w:style>
  <w:style w:type="character" w:customStyle="1" w:styleId="Heading3CharCharCharChar1">
    <w:name w:val="Heading 3 Char Char Char Char1"/>
    <w:rsid w:val="008F341E"/>
    <w:rPr>
      <w:rFonts w:cs="Arial"/>
      <w:bCs/>
      <w:szCs w:val="26"/>
      <w:u w:val="single"/>
      <w:lang w:val="en-US" w:eastAsia="en-US" w:bidi="ar-SA"/>
    </w:rPr>
  </w:style>
  <w:style w:type="paragraph" w:customStyle="1" w:styleId="conintrotext">
    <w:name w:val="conintrotext"/>
    <w:basedOn w:val="Normal"/>
    <w:uiPriority w:val="99"/>
    <w:rsid w:val="008F341E"/>
    <w:pPr>
      <w:spacing w:before="100" w:beforeAutospacing="1" w:after="100" w:afterAutospacing="1"/>
    </w:pPr>
    <w:rPr>
      <w:rFonts w:eastAsia="Times New Roman"/>
      <w:sz w:val="24"/>
    </w:rPr>
  </w:style>
  <w:style w:type="character" w:customStyle="1" w:styleId="comment-body">
    <w:name w:val="comment-body"/>
    <w:rsid w:val="008F341E"/>
  </w:style>
  <w:style w:type="character" w:customStyle="1" w:styleId="UnderlineCharCharChar1">
    <w:name w:val="Underline Char Char Char1"/>
    <w:rsid w:val="008F341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F341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F341E"/>
    <w:rPr>
      <w:rFonts w:eastAsia="MS Mincho"/>
      <w:b/>
      <w:u w:val="single"/>
    </w:rPr>
  </w:style>
  <w:style w:type="character" w:customStyle="1" w:styleId="mw-headline">
    <w:name w:val="mw-headline"/>
    <w:rsid w:val="008F341E"/>
  </w:style>
  <w:style w:type="character" w:customStyle="1" w:styleId="flagicon">
    <w:name w:val="flagicon"/>
    <w:rsid w:val="008F341E"/>
  </w:style>
  <w:style w:type="paragraph" w:customStyle="1" w:styleId="assert">
    <w:name w:val="assert"/>
    <w:basedOn w:val="Normal"/>
    <w:uiPriority w:val="99"/>
    <w:rsid w:val="008F341E"/>
    <w:pPr>
      <w:spacing w:before="100" w:beforeAutospacing="1" w:after="100" w:afterAutospacing="1"/>
    </w:pPr>
    <w:rPr>
      <w:rFonts w:eastAsia="Times New Roman"/>
      <w:sz w:val="24"/>
    </w:rPr>
  </w:style>
  <w:style w:type="character" w:customStyle="1" w:styleId="apturelink">
    <w:name w:val="apturelink"/>
    <w:rsid w:val="008F341E"/>
  </w:style>
  <w:style w:type="character" w:customStyle="1" w:styleId="apturelinkicon">
    <w:name w:val="apturelinkicon"/>
    <w:rsid w:val="008F341E"/>
  </w:style>
  <w:style w:type="paragraph" w:customStyle="1" w:styleId="Default1">
    <w:name w:val="Default1"/>
    <w:basedOn w:val="Default"/>
    <w:next w:val="Default"/>
    <w:uiPriority w:val="99"/>
    <w:rsid w:val="008F341E"/>
    <w:rPr>
      <w:color w:val="auto"/>
    </w:rPr>
  </w:style>
  <w:style w:type="paragraph" w:customStyle="1" w:styleId="center">
    <w:name w:val="center"/>
    <w:basedOn w:val="Normal"/>
    <w:uiPriority w:val="99"/>
    <w:rsid w:val="008F341E"/>
    <w:pPr>
      <w:spacing w:before="100" w:beforeAutospacing="1" w:after="100" w:afterAutospacing="1"/>
    </w:pPr>
    <w:rPr>
      <w:rFonts w:eastAsia="Times New Roman"/>
      <w:sz w:val="24"/>
    </w:rPr>
  </w:style>
  <w:style w:type="character" w:customStyle="1" w:styleId="LittleChar">
    <w:name w:val="Little Char"/>
    <w:link w:val="Little"/>
    <w:rsid w:val="008F341E"/>
    <w:rPr>
      <w:rFonts w:ascii="Garamond" w:eastAsia="Times New Roman" w:hAnsi="Garamond"/>
    </w:rPr>
  </w:style>
  <w:style w:type="character" w:customStyle="1" w:styleId="UnderlineChar1Char">
    <w:name w:val="Underline Char1 Char"/>
    <w:rsid w:val="008F341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F341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F341E"/>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F341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F341E"/>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F341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F341E"/>
    <w:rPr>
      <w:rFonts w:eastAsia="MS Mincho"/>
      <w:b/>
      <w:u w:val="single"/>
    </w:rPr>
  </w:style>
  <w:style w:type="paragraph" w:customStyle="1" w:styleId="CardBody">
    <w:name w:val="Card Body"/>
    <w:basedOn w:val="Normal"/>
    <w:link w:val="CardBodyChar"/>
    <w:rsid w:val="008F341E"/>
    <w:rPr>
      <w:rFonts w:eastAsia="Times New Roman"/>
    </w:rPr>
  </w:style>
  <w:style w:type="character" w:customStyle="1" w:styleId="CardBodyChar">
    <w:name w:val="Card Body Char"/>
    <w:link w:val="CardBody"/>
    <w:rsid w:val="008F341E"/>
    <w:rPr>
      <w:rFonts w:eastAsia="Times New Roman"/>
    </w:rPr>
  </w:style>
  <w:style w:type="character" w:customStyle="1" w:styleId="ptitleinside">
    <w:name w:val="p_title_inside"/>
    <w:rsid w:val="008F341E"/>
  </w:style>
  <w:style w:type="paragraph" w:customStyle="1" w:styleId="StyleBoldandUnderlineChar11ptBorderSinglesolidline">
    <w:name w:val="Style Bold and Underline Char + 11 pt Border: : (Single solid line..."/>
    <w:link w:val="StyleBoldandUnderlineChar11ptBorderSinglesolidlineChar"/>
    <w:rsid w:val="008F341E"/>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F341E"/>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8F341E"/>
    <w:rPr>
      <w:rFonts w:cs="Arial"/>
      <w:b/>
      <w:bCs/>
      <w:szCs w:val="32"/>
      <w:lang w:val="en-US" w:eastAsia="en-US" w:bidi="ar-SA"/>
    </w:rPr>
  </w:style>
  <w:style w:type="paragraph" w:customStyle="1" w:styleId="Indentation">
    <w:name w:val="Indentation"/>
    <w:basedOn w:val="Normal"/>
    <w:uiPriority w:val="99"/>
    <w:rsid w:val="008F341E"/>
    <w:pPr>
      <w:ind w:left="288" w:right="288"/>
    </w:pPr>
  </w:style>
  <w:style w:type="character" w:customStyle="1" w:styleId="StyleUnderlineCharChar9ptBold">
    <w:name w:val="Style Underline Char Char + 9 pt Bold"/>
    <w:rsid w:val="008F341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F341E"/>
    <w:rPr>
      <w:rFonts w:eastAsia="Times New Roman"/>
      <w:u w:val="single"/>
    </w:rPr>
  </w:style>
  <w:style w:type="character" w:customStyle="1" w:styleId="StyleStyle4ArialNarrow9ptChar">
    <w:name w:val="Style Style4 + Arial Narrow 9 pt Char"/>
    <w:link w:val="StyleStyle4ArialNarrow9pt"/>
    <w:rsid w:val="008F341E"/>
    <w:rPr>
      <w:rFonts w:eastAsia="Times New Roman"/>
      <w:u w:val="single"/>
    </w:rPr>
  </w:style>
  <w:style w:type="paragraph" w:customStyle="1" w:styleId="StyleStyle4ArialNarrow9ptBold">
    <w:name w:val="Style Style4 + Arial Narrow 9 pt Bold"/>
    <w:basedOn w:val="Normal"/>
    <w:link w:val="StyleStyle4ArialNarrow9ptBoldChar"/>
    <w:rsid w:val="008F341E"/>
    <w:rPr>
      <w:rFonts w:eastAsia="Times New Roman"/>
      <w:b/>
      <w:bCs/>
      <w:u w:val="single"/>
    </w:rPr>
  </w:style>
  <w:style w:type="character" w:customStyle="1" w:styleId="StyleStyle4ArialNarrow9ptBoldChar">
    <w:name w:val="Style Style4 + Arial Narrow 9 pt Bold Char"/>
    <w:link w:val="StyleStyle4ArialNarrow9ptBold"/>
    <w:rsid w:val="008F341E"/>
    <w:rPr>
      <w:rFonts w:eastAsia="Times New Roman"/>
      <w:b/>
      <w:bCs/>
      <w:u w:val="single"/>
    </w:rPr>
  </w:style>
  <w:style w:type="character" w:customStyle="1" w:styleId="StyleBoldandUnderlineCharChar29pt">
    <w:name w:val="Style Bold and Underline Char Char2 + 9 pt"/>
    <w:rsid w:val="008F341E"/>
    <w:rPr>
      <w:rFonts w:ascii="Times New Roman" w:hAnsi="Times New Roman"/>
      <w:b/>
      <w:bCs/>
      <w:noProof w:val="0"/>
      <w:sz w:val="20"/>
      <w:u w:val="single"/>
    </w:rPr>
  </w:style>
  <w:style w:type="character" w:customStyle="1" w:styleId="StyleUnderlineCharChar19pt">
    <w:name w:val="Style Underline Char Char1 + 9 pt"/>
    <w:rsid w:val="008F341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F341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F341E"/>
    <w:rPr>
      <w:rFonts w:ascii="Georgia" w:eastAsia="Times New Roman" w:hAnsi="Georgia"/>
      <w:b/>
      <w:smallCaps/>
      <w:sz w:val="24"/>
      <w:szCs w:val="24"/>
      <w:u w:val="single"/>
    </w:rPr>
  </w:style>
  <w:style w:type="character" w:customStyle="1" w:styleId="CardTextCharChar">
    <w:name w:val="Card Text Char Char"/>
    <w:rsid w:val="008F341E"/>
    <w:rPr>
      <w:rFonts w:ascii="Times New Roman" w:eastAsia="Times New Roman" w:hAnsi="Times New Roman" w:cs="Times New Roman"/>
      <w:sz w:val="20"/>
      <w:szCs w:val="20"/>
    </w:rPr>
  </w:style>
  <w:style w:type="character" w:customStyle="1" w:styleId="citeChar1">
    <w:name w:val="cite Char"/>
    <w:locked/>
    <w:rsid w:val="008F341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F341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F341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F341E"/>
    <w:rPr>
      <w:i/>
      <w:iCs/>
      <w:sz w:val="20"/>
      <w:u w:val="single"/>
    </w:rPr>
  </w:style>
  <w:style w:type="character" w:customStyle="1" w:styleId="HIGHLIGHT0">
    <w:name w:val="HIGHLIGHT"/>
    <w:uiPriority w:val="1"/>
    <w:rsid w:val="008F341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F341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F341E"/>
    <w:rPr>
      <w:rFonts w:ascii="Times New Roman" w:eastAsia="Times New Roman" w:hAnsi="Times New Roman" w:cs="Times New Roman"/>
      <w:b/>
      <w:sz w:val="28"/>
      <w:szCs w:val="24"/>
    </w:rPr>
  </w:style>
  <w:style w:type="character" w:customStyle="1" w:styleId="FifthChar">
    <w:name w:val="Fifth Char"/>
    <w:link w:val="Fifth"/>
    <w:rsid w:val="008F341E"/>
    <w:rPr>
      <w:rFonts w:eastAsia="Calibri"/>
    </w:rPr>
  </w:style>
  <w:style w:type="paragraph" w:customStyle="1" w:styleId="Third">
    <w:name w:val="Third"/>
    <w:basedOn w:val="Normal"/>
    <w:link w:val="ThirdChar"/>
    <w:rsid w:val="008F341E"/>
    <w:rPr>
      <w:rFonts w:eastAsia="Times New Roman"/>
      <w:b/>
      <w:u w:val="single"/>
      <w:lang w:val="x-none" w:eastAsia="x-none"/>
    </w:rPr>
  </w:style>
  <w:style w:type="character" w:customStyle="1" w:styleId="ThirdChar">
    <w:name w:val="Third Char"/>
    <w:link w:val="Third"/>
    <w:rsid w:val="008F341E"/>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8F341E"/>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8F341E"/>
    <w:rPr>
      <w:rFonts w:ascii="Times New Roman" w:eastAsia="Times New Roman" w:hAnsi="Times New Roman"/>
      <w:szCs w:val="24"/>
    </w:rPr>
  </w:style>
  <w:style w:type="character" w:customStyle="1" w:styleId="article-record-publication-volume-issue">
    <w:name w:val="article-record-publication-volume-issue"/>
    <w:rsid w:val="008F341E"/>
  </w:style>
  <w:style w:type="character" w:customStyle="1" w:styleId="NothingCharChar">
    <w:name w:val="Nothing Char Char"/>
    <w:link w:val="NothingCharCharChar"/>
    <w:rsid w:val="008F341E"/>
  </w:style>
  <w:style w:type="paragraph" w:customStyle="1" w:styleId="DebateUnderlineBoldChar">
    <w:name w:val="Debate Underline Bold Char"/>
    <w:basedOn w:val="Normal"/>
    <w:link w:val="DebateUnderlineBoldCharChar"/>
    <w:rsid w:val="008F341E"/>
    <w:pPr>
      <w:jc w:val="both"/>
    </w:pPr>
    <w:rPr>
      <w:rFonts w:eastAsia="Times New Roman"/>
      <w:b/>
      <w:u w:val="thick"/>
    </w:rPr>
  </w:style>
  <w:style w:type="character" w:customStyle="1" w:styleId="DebateUnderlineBoldCharChar">
    <w:name w:val="Debate Underline Bold Char Char"/>
    <w:link w:val="DebateUnderlineBoldChar"/>
    <w:rsid w:val="008F341E"/>
    <w:rPr>
      <w:rFonts w:eastAsia="Times New Roman"/>
      <w:b/>
      <w:u w:val="thick"/>
    </w:rPr>
  </w:style>
  <w:style w:type="character" w:customStyle="1" w:styleId="resultbodyblack">
    <w:name w:val="resultbodyblack"/>
    <w:rsid w:val="008F341E"/>
    <w:rPr>
      <w:rFonts w:cs="Times New Roman"/>
    </w:rPr>
  </w:style>
  <w:style w:type="paragraph" w:customStyle="1" w:styleId="bloctitles">
    <w:name w:val="bloc titles"/>
    <w:basedOn w:val="Heading1"/>
    <w:next w:val="Normal"/>
    <w:link w:val="bloctitlesChar"/>
    <w:autoRedefine/>
    <w:rsid w:val="008F341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F341E"/>
    <w:rPr>
      <w:rFonts w:eastAsia="Malgun Gothic" w:cs="Arial"/>
      <w:b/>
      <w:bCs/>
      <w:sz w:val="28"/>
      <w:szCs w:val="32"/>
      <w:u w:val="single"/>
    </w:rPr>
  </w:style>
  <w:style w:type="paragraph" w:customStyle="1" w:styleId="CiteSmallText">
    <w:name w:val="Cite Small Text"/>
    <w:basedOn w:val="Normal"/>
    <w:uiPriority w:val="99"/>
    <w:rsid w:val="008F341E"/>
    <w:pPr>
      <w:widowControl w:val="0"/>
      <w:spacing w:after="200"/>
    </w:pPr>
    <w:rPr>
      <w:rFonts w:ascii="Helvetica Neue" w:hAnsi="Helvetica Neue"/>
      <w:b/>
      <w:sz w:val="18"/>
    </w:rPr>
  </w:style>
  <w:style w:type="character" w:customStyle="1" w:styleId="3TagCite">
    <w:name w:val="3 Tag/Cite"/>
    <w:rsid w:val="008F341E"/>
    <w:rPr>
      <w:rFonts w:ascii="Times New Roman" w:hAnsi="Times New Roman"/>
      <w:b/>
    </w:rPr>
  </w:style>
  <w:style w:type="character" w:customStyle="1" w:styleId="4Qualifications">
    <w:name w:val="4 Qualifications"/>
    <w:rsid w:val="008F341E"/>
    <w:rPr>
      <w:rFonts w:ascii="Times New Roman" w:hAnsi="Times New Roman"/>
      <w:sz w:val="19"/>
    </w:rPr>
  </w:style>
  <w:style w:type="character" w:customStyle="1" w:styleId="6Underlined">
    <w:name w:val="6 Underlined"/>
    <w:rsid w:val="008F341E"/>
    <w:rPr>
      <w:rFonts w:ascii="Times New Roman" w:hAnsi="Times New Roman"/>
      <w:b/>
      <w:sz w:val="21"/>
      <w:u w:val="single"/>
    </w:rPr>
  </w:style>
  <w:style w:type="paragraph" w:customStyle="1" w:styleId="Cards1CharChar">
    <w:name w:val="Cards1 Char Char"/>
    <w:basedOn w:val="Normal"/>
    <w:link w:val="Cards1CharCharChar"/>
    <w:rsid w:val="008F341E"/>
    <w:pPr>
      <w:autoSpaceDE w:val="0"/>
      <w:autoSpaceDN w:val="0"/>
      <w:adjustRightInd w:val="0"/>
      <w:ind w:left="432" w:right="432"/>
      <w:jc w:val="both"/>
    </w:pPr>
    <w:rPr>
      <w:lang w:val="x-none"/>
    </w:rPr>
  </w:style>
  <w:style w:type="character" w:customStyle="1" w:styleId="Cards1CharCharChar">
    <w:name w:val="Cards1 Char Char Char"/>
    <w:link w:val="Cards1CharChar"/>
    <w:rsid w:val="008F341E"/>
    <w:rPr>
      <w:lang w:val="x-none"/>
    </w:rPr>
  </w:style>
  <w:style w:type="character" w:customStyle="1" w:styleId="UnderlineCharCharCharCharCharCharCharChar">
    <w:name w:val="Underline Char Char Char Char Char Char Char Char"/>
    <w:link w:val="UnderlineCharCharCharCharCharCharChar"/>
    <w:rsid w:val="008F341E"/>
    <w:rPr>
      <w:u w:val="single"/>
    </w:rPr>
  </w:style>
  <w:style w:type="paragraph" w:customStyle="1" w:styleId="UnderlineCharCharCharCharCharCharChar">
    <w:name w:val="Underline Char Char Char Char Char Char Char"/>
    <w:basedOn w:val="Normal"/>
    <w:link w:val="UnderlineCharCharCharCharCharCharCharChar"/>
    <w:rsid w:val="008F341E"/>
    <w:rPr>
      <w:u w:val="single"/>
    </w:rPr>
  </w:style>
  <w:style w:type="paragraph" w:customStyle="1" w:styleId="CitesCharChar">
    <w:name w:val="Cites Char Char"/>
    <w:next w:val="Normal"/>
    <w:link w:val="CitesCharCharChar"/>
    <w:rsid w:val="008F341E"/>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8F341E"/>
    <w:rPr>
      <w:rFonts w:ascii="Times New Roman" w:eastAsia="Times New Roman" w:hAnsi="Times New Roman" w:cs="Times New Roman"/>
      <w:sz w:val="20"/>
      <w:szCs w:val="24"/>
    </w:rPr>
  </w:style>
  <w:style w:type="character" w:customStyle="1" w:styleId="nohighlighting">
    <w:name w:val="no highlighting"/>
    <w:rsid w:val="008F341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F341E"/>
    <w:rPr>
      <w:rFonts w:ascii="Cambria" w:hAnsi="Cambria" w:hint="default"/>
      <w:sz w:val="21"/>
      <w:u w:val="single"/>
    </w:rPr>
  </w:style>
  <w:style w:type="paragraph" w:customStyle="1" w:styleId="Swag">
    <w:name w:val="Swag"/>
    <w:basedOn w:val="Normal"/>
    <w:link w:val="SwagChar"/>
    <w:qFormat/>
    <w:rsid w:val="008F341E"/>
    <w:rPr>
      <w:color w:val="0000FF"/>
      <w:sz w:val="12"/>
      <w:u w:val="single"/>
    </w:rPr>
  </w:style>
  <w:style w:type="character" w:customStyle="1" w:styleId="SwagChar">
    <w:name w:val="Swag Char"/>
    <w:link w:val="Swag"/>
    <w:rsid w:val="008F341E"/>
    <w:rPr>
      <w:color w:val="0000FF"/>
      <w:sz w:val="12"/>
      <w:u w:val="single"/>
    </w:rPr>
  </w:style>
  <w:style w:type="paragraph" w:customStyle="1" w:styleId="StyleUnderlineTimesNewRoman1">
    <w:name w:val="Style Underline + Times New Roman1"/>
    <w:link w:val="StyleUnderlineTimesNewRoman1Char"/>
    <w:rsid w:val="008F341E"/>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8F341E"/>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8F341E"/>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8F341E"/>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F341E"/>
    <w:rPr>
      <w:rFonts w:ascii="Garamond" w:eastAsia="MS Mincho" w:hAnsi="Garamond"/>
    </w:rPr>
  </w:style>
  <w:style w:type="character" w:customStyle="1" w:styleId="StyleStyleCardTextLeft-075Right0Char">
    <w:name w:val="Style Style Card Text + Left:  -0.75&quot; + Right:  0&quot; Char"/>
    <w:link w:val="StyleStyleCardTextLeft-075Right0"/>
    <w:rsid w:val="008F341E"/>
    <w:rPr>
      <w:rFonts w:ascii="Garamond" w:eastAsia="MS Mincho" w:hAnsi="Garamond"/>
    </w:rPr>
  </w:style>
  <w:style w:type="character" w:customStyle="1" w:styleId="CharChar61">
    <w:name w:val="Char Char61"/>
    <w:rsid w:val="008F341E"/>
    <w:rPr>
      <w:rFonts w:cs="Arial"/>
      <w:bCs/>
      <w:sz w:val="16"/>
      <w:szCs w:val="26"/>
      <w:lang w:val="en-US" w:eastAsia="en-US" w:bidi="ar-SA"/>
    </w:rPr>
  </w:style>
  <w:style w:type="character" w:customStyle="1" w:styleId="ListBulletChar">
    <w:name w:val="List Bullet Char"/>
    <w:link w:val="ListBullet"/>
    <w:uiPriority w:val="99"/>
    <w:rsid w:val="008F341E"/>
    <w:rPr>
      <w:rFonts w:eastAsia="Calibri"/>
    </w:rPr>
  </w:style>
  <w:style w:type="paragraph" w:customStyle="1" w:styleId="subhead10">
    <w:name w:val="subhead1"/>
    <w:basedOn w:val="Normal"/>
    <w:uiPriority w:val="99"/>
    <w:rsid w:val="008F341E"/>
    <w:pPr>
      <w:spacing w:before="100" w:beforeAutospacing="1" w:after="100" w:afterAutospacing="1"/>
    </w:pPr>
    <w:rPr>
      <w:rFonts w:eastAsia="Times New Roman"/>
      <w:sz w:val="24"/>
    </w:rPr>
  </w:style>
  <w:style w:type="character" w:customStyle="1" w:styleId="styledate">
    <w:name w:val="styledate"/>
    <w:rsid w:val="008F341E"/>
  </w:style>
  <w:style w:type="character" w:customStyle="1" w:styleId="BoldandUnderlineChar1">
    <w:name w:val="Bold and Underline Char1"/>
    <w:rsid w:val="008F341E"/>
    <w:rPr>
      <w:b/>
      <w:szCs w:val="24"/>
      <w:u w:val="single"/>
      <w:lang w:val="en-US" w:eastAsia="en-US" w:bidi="ar-SA"/>
    </w:rPr>
  </w:style>
  <w:style w:type="character" w:customStyle="1" w:styleId="BoldandUnderlineChar1Char2">
    <w:name w:val="Bold and Underline Char1 Char2"/>
    <w:rsid w:val="008F341E"/>
    <w:rPr>
      <w:b/>
      <w:szCs w:val="24"/>
      <w:u w:val="single"/>
      <w:lang w:val="en-US" w:eastAsia="en-US" w:bidi="ar-SA"/>
    </w:rPr>
  </w:style>
  <w:style w:type="character" w:customStyle="1" w:styleId="BoldandUnderlineCharChar1">
    <w:name w:val="Bold and Underline Char Char1"/>
    <w:rsid w:val="008F341E"/>
    <w:rPr>
      <w:b/>
      <w:szCs w:val="24"/>
      <w:u w:val="single"/>
      <w:lang w:val="en-US" w:eastAsia="en-US" w:bidi="ar-SA"/>
    </w:rPr>
  </w:style>
  <w:style w:type="character" w:customStyle="1" w:styleId="BoldandUnderlineChar6">
    <w:name w:val="Bold and Underline Char6"/>
    <w:rsid w:val="008F341E"/>
    <w:rPr>
      <w:b/>
      <w:szCs w:val="24"/>
      <w:u w:val="single"/>
      <w:lang w:val="en-US" w:eastAsia="en-US" w:bidi="ar-SA"/>
    </w:rPr>
  </w:style>
  <w:style w:type="character" w:customStyle="1" w:styleId="title-link-wrapper">
    <w:name w:val="title-link-wrapper"/>
    <w:rsid w:val="008F341E"/>
  </w:style>
  <w:style w:type="character" w:customStyle="1" w:styleId="medium-font">
    <w:name w:val="medium-font"/>
    <w:rsid w:val="008F341E"/>
  </w:style>
  <w:style w:type="paragraph" w:customStyle="1" w:styleId="abstract">
    <w:name w:val="abstract"/>
    <w:basedOn w:val="Normal"/>
    <w:uiPriority w:val="99"/>
    <w:rsid w:val="008F341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F341E"/>
    <w:rPr>
      <w:rFonts w:eastAsia="Times New Roman"/>
      <w:b/>
      <w:bCs/>
      <w:u w:val="single"/>
    </w:rPr>
  </w:style>
  <w:style w:type="character" w:customStyle="1" w:styleId="StyleUnderlineChar11ptBold2Char">
    <w:name w:val="Style Underline Char + 11 pt Bold2 Char"/>
    <w:link w:val="StyleUnderlineChar11ptBold2"/>
    <w:rsid w:val="008F341E"/>
    <w:rPr>
      <w:rFonts w:eastAsia="Times New Roman"/>
      <w:b/>
      <w:bCs/>
      <w:u w:val="single"/>
    </w:rPr>
  </w:style>
  <w:style w:type="character" w:customStyle="1" w:styleId="ReallySamllTextChar">
    <w:name w:val="ReallySamllText Char"/>
    <w:rsid w:val="008F341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F341E"/>
    <w:rPr>
      <w:rFonts w:eastAsia="Times New Roman"/>
      <w:u w:val="single"/>
    </w:rPr>
  </w:style>
  <w:style w:type="character" w:customStyle="1" w:styleId="StyleStyleUnderlineTimesNewRoman11ptChar">
    <w:name w:val="Style Style Underline + Times New Roman + 11 pt Char"/>
    <w:link w:val="StyleStyleUnderlineTimesNewRoman11pt"/>
    <w:rsid w:val="008F341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F341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F341E"/>
    <w:rPr>
      <w:rFonts w:eastAsia="Times New Roman"/>
      <w:u w:val="single"/>
    </w:rPr>
  </w:style>
  <w:style w:type="character" w:customStyle="1" w:styleId="style10">
    <w:name w:val="style1"/>
    <w:rsid w:val="008F341E"/>
  </w:style>
  <w:style w:type="character" w:customStyle="1" w:styleId="pmtermsel">
    <w:name w:val="pmtermsel"/>
    <w:rsid w:val="008F341E"/>
  </w:style>
  <w:style w:type="character" w:customStyle="1" w:styleId="showipapr">
    <w:name w:val="show_ipapr"/>
    <w:rsid w:val="008F341E"/>
  </w:style>
  <w:style w:type="character" w:customStyle="1" w:styleId="dnindex">
    <w:name w:val="dnindex"/>
    <w:rsid w:val="008F341E"/>
  </w:style>
  <w:style w:type="character" w:customStyle="1" w:styleId="23">
    <w:name w:val="23"/>
    <w:rsid w:val="008F341E"/>
    <w:rPr>
      <w:rFonts w:ascii="Times New Roman" w:hAnsi="Times New Roman" w:cs="Arial"/>
      <w:bCs/>
      <w:sz w:val="20"/>
      <w:u w:val="single"/>
      <w:lang w:val="en-US" w:eastAsia="en-US" w:bidi="ar-SA"/>
    </w:rPr>
  </w:style>
  <w:style w:type="character" w:customStyle="1" w:styleId="33">
    <w:name w:val="33"/>
    <w:rsid w:val="008F341E"/>
    <w:rPr>
      <w:rFonts w:ascii="Times New Roman" w:hAnsi="Times New Roman" w:cs="Arial"/>
      <w:b/>
      <w:bCs/>
      <w:sz w:val="20"/>
      <w:u w:val="single"/>
      <w:lang w:val="en-US" w:eastAsia="en-US" w:bidi="ar-SA"/>
    </w:rPr>
  </w:style>
  <w:style w:type="character" w:customStyle="1" w:styleId="55">
    <w:name w:val="55"/>
    <w:rsid w:val="008F341E"/>
    <w:rPr>
      <w:rFonts w:cs="Arial"/>
      <w:bCs/>
      <w:sz w:val="20"/>
      <w:u w:val="single"/>
      <w:lang w:val="en-US" w:eastAsia="en-US" w:bidi="ar-SA"/>
    </w:rPr>
  </w:style>
  <w:style w:type="character" w:customStyle="1" w:styleId="authoraffil">
    <w:name w:val="authoraffil"/>
    <w:rsid w:val="008F341E"/>
  </w:style>
  <w:style w:type="character" w:customStyle="1" w:styleId="CharChar8">
    <w:name w:val="Char Char8"/>
    <w:rsid w:val="008F341E"/>
    <w:rPr>
      <w:rFonts w:ascii="Georgia" w:eastAsia="Times New Roman" w:hAnsi="Georgia"/>
      <w:b/>
      <w:bCs/>
      <w:sz w:val="30"/>
      <w:szCs w:val="28"/>
      <w:u w:val="single"/>
    </w:rPr>
  </w:style>
  <w:style w:type="character" w:customStyle="1" w:styleId="FontStyle13">
    <w:name w:val="Font Style13"/>
    <w:uiPriority w:val="99"/>
    <w:rsid w:val="008F341E"/>
    <w:rPr>
      <w:rFonts w:ascii="Constantia" w:hAnsi="Constantia" w:cs="Constantia"/>
      <w:sz w:val="18"/>
      <w:szCs w:val="18"/>
    </w:rPr>
  </w:style>
  <w:style w:type="character" w:customStyle="1" w:styleId="TagsCharCharCharChar">
    <w:name w:val="Tags Char Char Char Char"/>
    <w:rsid w:val="008F341E"/>
    <w:rPr>
      <w:rFonts w:ascii="Times New Roman" w:eastAsia="Times New Roman" w:hAnsi="Times New Roman" w:cs="Times New Roman"/>
      <w:b/>
      <w:sz w:val="24"/>
      <w:szCs w:val="24"/>
    </w:rPr>
  </w:style>
  <w:style w:type="character" w:customStyle="1" w:styleId="Citation1Char">
    <w:name w:val="Citation1 Char"/>
    <w:link w:val="Citation10"/>
    <w:locked/>
    <w:rsid w:val="008F341E"/>
    <w:rPr>
      <w:rFonts w:ascii="Georgia" w:hAnsi="Georgia"/>
      <w:b/>
      <w:u w:val="single"/>
    </w:rPr>
  </w:style>
  <w:style w:type="paragraph" w:customStyle="1" w:styleId="Citation10">
    <w:name w:val="Citation1"/>
    <w:basedOn w:val="Normal"/>
    <w:link w:val="Citation1Char"/>
    <w:qFormat/>
    <w:rsid w:val="008F341E"/>
    <w:rPr>
      <w:rFonts w:ascii="Georgia" w:hAnsi="Georgia"/>
      <w:b/>
      <w:u w:val="single"/>
    </w:rPr>
  </w:style>
  <w:style w:type="character" w:customStyle="1" w:styleId="TaglineChar">
    <w:name w:val="Tagline Char"/>
    <w:link w:val="Tagline0"/>
    <w:locked/>
    <w:rsid w:val="008F341E"/>
    <w:rPr>
      <w:rFonts w:ascii="Georgia" w:hAnsi="Georgia"/>
      <w:b/>
    </w:rPr>
  </w:style>
  <w:style w:type="paragraph" w:customStyle="1" w:styleId="Tagline0">
    <w:name w:val="Tagline"/>
    <w:basedOn w:val="Normal"/>
    <w:link w:val="TaglineChar"/>
    <w:qFormat/>
    <w:rsid w:val="008F341E"/>
    <w:rPr>
      <w:rFonts w:ascii="Georgia" w:hAnsi="Georgia"/>
      <w:b/>
    </w:rPr>
  </w:style>
  <w:style w:type="paragraph" w:customStyle="1" w:styleId="NothingCharCharChar">
    <w:name w:val="Nothing Char Char Char"/>
    <w:link w:val="NothingCharChar"/>
    <w:rsid w:val="008F341E"/>
    <w:pPr>
      <w:jc w:val="both"/>
    </w:pPr>
  </w:style>
  <w:style w:type="paragraph" w:customStyle="1" w:styleId="StyleLeft021">
    <w:name w:val="Style Left:  0.2&quot;1"/>
    <w:basedOn w:val="Normal"/>
    <w:uiPriority w:val="99"/>
    <w:rsid w:val="008F341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F341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F341E"/>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F341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F341E"/>
    <w:rPr>
      <w:rFonts w:eastAsia="Times New Roman"/>
      <w:u w:val="single"/>
      <w:bdr w:val="single" w:sz="4" w:space="0" w:color="auto"/>
    </w:rPr>
  </w:style>
  <w:style w:type="character" w:customStyle="1" w:styleId="boldcitationChar">
    <w:name w:val="bold citation Char"/>
    <w:rsid w:val="008F341E"/>
    <w:rPr>
      <w:rFonts w:ascii="Arial" w:hAnsi="Arial"/>
      <w:b/>
      <w:sz w:val="28"/>
      <w:szCs w:val="24"/>
      <w:u w:val="thick"/>
      <w:lang w:val="en-US" w:eastAsia="en-US" w:bidi="ar-SA"/>
    </w:rPr>
  </w:style>
  <w:style w:type="paragraph" w:customStyle="1" w:styleId="BlockTitle20">
    <w:name w:val="Block Title #2"/>
    <w:basedOn w:val="Normal"/>
    <w:uiPriority w:val="99"/>
    <w:rsid w:val="008F341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F341E"/>
    <w:rPr>
      <w:b/>
    </w:rPr>
  </w:style>
  <w:style w:type="character" w:customStyle="1" w:styleId="BoldunderlineChar3">
    <w:name w:val="Bold/underline Char"/>
    <w:rsid w:val="008F341E"/>
    <w:rPr>
      <w:rFonts w:eastAsia="SimSun"/>
      <w:b/>
      <w:noProof w:val="0"/>
      <w:sz w:val="24"/>
      <w:szCs w:val="24"/>
      <w:u w:val="single"/>
      <w:lang w:val="en-US" w:eastAsia="zh-CN" w:bidi="ar-SA"/>
    </w:rPr>
  </w:style>
  <w:style w:type="character" w:customStyle="1" w:styleId="underlinetextchar0">
    <w:name w:val="underlinetextchar"/>
    <w:rsid w:val="008F341E"/>
  </w:style>
  <w:style w:type="character" w:customStyle="1" w:styleId="boldciteChar1">
    <w:name w:val="bold cite Char1"/>
    <w:rsid w:val="008F341E"/>
    <w:rPr>
      <w:b/>
      <w:sz w:val="28"/>
      <w:u w:val="thick" w:color="000000"/>
    </w:rPr>
  </w:style>
  <w:style w:type="character" w:customStyle="1" w:styleId="tagCharCharChar1">
    <w:name w:val="tag Char Char Char1"/>
    <w:rsid w:val="008F341E"/>
    <w:rPr>
      <w:b/>
      <w:sz w:val="24"/>
      <w:lang w:val="en-US" w:eastAsia="en-US" w:bidi="ar-SA"/>
    </w:rPr>
  </w:style>
  <w:style w:type="character" w:customStyle="1" w:styleId="underlinecardChar0">
    <w:name w:val="underline card Char"/>
    <w:rsid w:val="008F341E"/>
    <w:rPr>
      <w:rFonts w:ascii="Arial" w:hAnsi="Arial"/>
      <w:sz w:val="18"/>
      <w:szCs w:val="24"/>
      <w:u w:val="single"/>
      <w:lang w:val="en-US" w:eastAsia="en-US" w:bidi="ar-SA"/>
    </w:rPr>
  </w:style>
  <w:style w:type="paragraph" w:customStyle="1" w:styleId="date-comments">
    <w:name w:val="date-comments"/>
    <w:basedOn w:val="Normal"/>
    <w:uiPriority w:val="99"/>
    <w:rsid w:val="008F341E"/>
    <w:pPr>
      <w:spacing w:before="100" w:beforeAutospacing="1" w:after="100" w:afterAutospacing="1"/>
    </w:pPr>
    <w:rPr>
      <w:rFonts w:ascii="Times" w:hAnsi="Times"/>
      <w:szCs w:val="20"/>
    </w:rPr>
  </w:style>
  <w:style w:type="character" w:customStyle="1" w:styleId="articleauthor0">
    <w:name w:val="articleauthor"/>
    <w:rsid w:val="008F341E"/>
  </w:style>
  <w:style w:type="character" w:customStyle="1" w:styleId="bodysubtoc">
    <w:name w:val="bodysubtoc"/>
    <w:rsid w:val="008F341E"/>
  </w:style>
  <w:style w:type="character" w:customStyle="1" w:styleId="lefttitlesmaller">
    <w:name w:val="lefttitlesmaller"/>
    <w:rsid w:val="008F341E"/>
  </w:style>
  <w:style w:type="character" w:customStyle="1" w:styleId="mb">
    <w:name w:val="mb"/>
    <w:rsid w:val="008F341E"/>
  </w:style>
  <w:style w:type="character" w:customStyle="1" w:styleId="submitted-date">
    <w:name w:val="submitted-date"/>
    <w:rsid w:val="008F341E"/>
  </w:style>
  <w:style w:type="character" w:customStyle="1" w:styleId="submitted-time">
    <w:name w:val="submitted-time"/>
    <w:rsid w:val="008F341E"/>
  </w:style>
  <w:style w:type="character" w:customStyle="1" w:styleId="A20">
    <w:name w:val="A2"/>
    <w:uiPriority w:val="99"/>
    <w:rsid w:val="008F341E"/>
    <w:rPr>
      <w:rFonts w:ascii="Sabon LT Std" w:hAnsi="Sabon LT Std" w:cs="Sabon LT Std" w:hint="default"/>
      <w:color w:val="000000"/>
      <w:sz w:val="15"/>
      <w:szCs w:val="15"/>
    </w:rPr>
  </w:style>
  <w:style w:type="character" w:customStyle="1" w:styleId="searchword">
    <w:name w:val="searchword"/>
    <w:rsid w:val="008F341E"/>
  </w:style>
  <w:style w:type="paragraph" w:customStyle="1" w:styleId="Heading2Char2CharChar12">
    <w:name w:val="Heading 2 Char2 Char Char12"/>
    <w:aliases w:val="Char Char Char Char Char Char1 Char Char Char Char Char1,Char Char22"/>
    <w:next w:val="Normal"/>
    <w:uiPriority w:val="99"/>
    <w:rsid w:val="008F341E"/>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F341E"/>
    <w:rPr>
      <w:rFonts w:ascii="Times New Roman" w:hAnsi="Times New Roman" w:cs="Times New Roman"/>
      <w:sz w:val="18"/>
      <w:szCs w:val="18"/>
    </w:rPr>
  </w:style>
  <w:style w:type="character" w:customStyle="1" w:styleId="bylines">
    <w:name w:val="bylines"/>
    <w:basedOn w:val="DefaultParagraphFont"/>
    <w:rsid w:val="008F341E"/>
  </w:style>
  <w:style w:type="character" w:customStyle="1" w:styleId="StyleStyleBoldUnderlineUnderlineIntenseEmphasis1apple-style-2">
    <w:name w:val="Style Style Bold UnderlineUnderlineIntense Emphasis1apple-style-...2"/>
    <w:basedOn w:val="DefaultParagraphFont"/>
    <w:rsid w:val="008F341E"/>
    <w:rPr>
      <w:b w:val="0"/>
      <w:bCs/>
      <w:sz w:val="22"/>
      <w:u w:val="single"/>
    </w:rPr>
  </w:style>
  <w:style w:type="character" w:customStyle="1" w:styleId="FontStyle57">
    <w:name w:val="Font Style57"/>
    <w:rsid w:val="008F341E"/>
    <w:rPr>
      <w:rFonts w:ascii="Georgia" w:hAnsi="Georgia" w:cs="Georgia"/>
      <w:b/>
      <w:bCs/>
      <w:sz w:val="14"/>
      <w:szCs w:val="14"/>
    </w:rPr>
  </w:style>
  <w:style w:type="character" w:customStyle="1" w:styleId="FontStyle89">
    <w:name w:val="Font Style89"/>
    <w:rsid w:val="008F341E"/>
    <w:rPr>
      <w:rFonts w:ascii="Times New Roman" w:hAnsi="Times New Roman" w:cs="Times New Roman"/>
      <w:b/>
      <w:bCs/>
      <w:smallCaps/>
      <w:spacing w:val="40"/>
      <w:sz w:val="16"/>
      <w:szCs w:val="16"/>
    </w:rPr>
  </w:style>
  <w:style w:type="character" w:customStyle="1" w:styleId="style3Char0">
    <w:name w:val="style 3 Char"/>
    <w:rsid w:val="008F341E"/>
    <w:rPr>
      <w:sz w:val="18"/>
      <w:szCs w:val="24"/>
      <w:lang w:val="en-US" w:eastAsia="en-US" w:bidi="ar-SA"/>
    </w:rPr>
  </w:style>
  <w:style w:type="paragraph" w:customStyle="1" w:styleId="003Cite">
    <w:name w:val="003Cite"/>
    <w:basedOn w:val="Normal"/>
    <w:rsid w:val="008F341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F341E"/>
    <w:pPr>
      <w:jc w:val="both"/>
    </w:pPr>
    <w:rPr>
      <w:b/>
      <w:color w:val="000000"/>
      <w:u w:val="single"/>
    </w:rPr>
  </w:style>
  <w:style w:type="character" w:customStyle="1" w:styleId="NormalBoldChar">
    <w:name w:val="Normal + Bold Char"/>
    <w:aliases w:val="Double Underline Char"/>
    <w:basedOn w:val="DefaultParagraphFont"/>
    <w:link w:val="NormalBold"/>
    <w:rsid w:val="008F341E"/>
    <w:rPr>
      <w:b/>
      <w:color w:val="000000"/>
      <w:u w:val="single"/>
    </w:rPr>
  </w:style>
  <w:style w:type="paragraph" w:customStyle="1" w:styleId="StyleCards12ptThickunderline">
    <w:name w:val="Style Cards + 12 pt Thick underline"/>
    <w:basedOn w:val="Normal"/>
    <w:link w:val="StyleCards12ptThickunderlineChar2"/>
    <w:rsid w:val="008F341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F341E"/>
    <w:rPr>
      <w:rFonts w:ascii="Times New Roman" w:eastAsia="Times New Roman" w:hAnsi="Times New Roman" w:cs="Times New Roman"/>
      <w:sz w:val="24"/>
      <w:u w:val="thick"/>
      <w:lang w:val="x-none" w:eastAsia="x-none"/>
    </w:rPr>
  </w:style>
  <w:style w:type="character" w:customStyle="1" w:styleId="BlockHeadingsChar1">
    <w:name w:val="Block Headings Char1"/>
    <w:rsid w:val="008F341E"/>
    <w:rPr>
      <w:b/>
      <w:caps/>
    </w:rPr>
  </w:style>
  <w:style w:type="character" w:customStyle="1" w:styleId="Longcite">
    <w:name w:val="Longcite"/>
    <w:rsid w:val="008F341E"/>
    <w:rPr>
      <w:sz w:val="16"/>
    </w:rPr>
  </w:style>
  <w:style w:type="paragraph" w:customStyle="1" w:styleId="NormalUnderline0">
    <w:name w:val="Normal + Underline"/>
    <w:basedOn w:val="Normal"/>
    <w:link w:val="NormalUnderlineChar0"/>
    <w:rsid w:val="008F341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F341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8F341E"/>
    <w:rPr>
      <w:rFonts w:ascii="Bookman Old Style" w:hAnsi="Bookman Old Style" w:cs="Bookman Old Style"/>
      <w:sz w:val="16"/>
      <w:szCs w:val="16"/>
    </w:rPr>
  </w:style>
  <w:style w:type="character" w:customStyle="1" w:styleId="FontStyle17">
    <w:name w:val="Font Style17"/>
    <w:uiPriority w:val="99"/>
    <w:rsid w:val="008F341E"/>
    <w:rPr>
      <w:rFonts w:ascii="Book Antiqua" w:hAnsi="Book Antiqua" w:cs="Book Antiqua"/>
      <w:i/>
      <w:iCs/>
      <w:spacing w:val="10"/>
      <w:sz w:val="22"/>
      <w:szCs w:val="22"/>
    </w:rPr>
  </w:style>
  <w:style w:type="character" w:customStyle="1" w:styleId="FontStyle329">
    <w:name w:val="Font Style329"/>
    <w:basedOn w:val="DefaultParagraphFont"/>
    <w:uiPriority w:val="99"/>
    <w:rsid w:val="008F341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F341E"/>
  </w:style>
  <w:style w:type="character" w:customStyle="1" w:styleId="DateTimeChar">
    <w:name w:val="DateTime Char"/>
    <w:basedOn w:val="DefaultParagraphFont"/>
    <w:link w:val="DateTime"/>
    <w:uiPriority w:val="4"/>
    <w:rsid w:val="008F341E"/>
  </w:style>
  <w:style w:type="paragraph" w:customStyle="1" w:styleId="Lecture">
    <w:name w:val="Lecture"/>
    <w:next w:val="BodyText"/>
    <w:link w:val="LectureChar"/>
    <w:autoRedefine/>
    <w:uiPriority w:val="4"/>
    <w:qFormat/>
    <w:rsid w:val="008F341E"/>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8F341E"/>
    <w:rPr>
      <w:rFonts w:ascii="Arial" w:eastAsiaTheme="minorHAnsi" w:hAnsi="Arial" w:cs="Arial"/>
      <w:spacing w:val="-10"/>
    </w:rPr>
  </w:style>
  <w:style w:type="character" w:customStyle="1" w:styleId="m3262662096238345512gmail-style13ptbold">
    <w:name w:val="m_3262662096238345512gmail-style13ptbold"/>
    <w:basedOn w:val="DefaultParagraphFont"/>
    <w:rsid w:val="008F341E"/>
  </w:style>
  <w:style w:type="character" w:customStyle="1" w:styleId="m-8559461887574130099gmail-styleunderline">
    <w:name w:val="m_-8559461887574130099gmail-styleunderline"/>
    <w:basedOn w:val="DefaultParagraphFont"/>
    <w:rsid w:val="008F341E"/>
  </w:style>
  <w:style w:type="paragraph" w:styleId="NoSpacing">
    <w:name w:val="No Spacing"/>
    <w:link w:val="NoSpacingChar"/>
    <w:uiPriority w:val="1"/>
    <w:qFormat/>
    <w:rsid w:val="008F341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5249">
      <w:bodyDiv w:val="1"/>
      <w:marLeft w:val="0"/>
      <w:marRight w:val="0"/>
      <w:marTop w:val="0"/>
      <w:marBottom w:val="0"/>
      <w:divBdr>
        <w:top w:val="none" w:sz="0" w:space="0" w:color="auto"/>
        <w:left w:val="none" w:sz="0" w:space="0" w:color="auto"/>
        <w:bottom w:val="none" w:sz="0" w:space="0" w:color="auto"/>
        <w:right w:val="none" w:sz="0" w:space="0" w:color="auto"/>
      </w:divBdr>
    </w:div>
    <w:div w:id="839463810">
      <w:bodyDiv w:val="1"/>
      <w:marLeft w:val="0"/>
      <w:marRight w:val="0"/>
      <w:marTop w:val="0"/>
      <w:marBottom w:val="0"/>
      <w:divBdr>
        <w:top w:val="none" w:sz="0" w:space="0" w:color="auto"/>
        <w:left w:val="none" w:sz="0" w:space="0" w:color="auto"/>
        <w:bottom w:val="none" w:sz="0" w:space="0" w:color="auto"/>
        <w:right w:val="none" w:sz="0" w:space="0" w:color="auto"/>
      </w:divBdr>
    </w:div>
    <w:div w:id="14124618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ss.europa.eu/content/space-security-europe" TargetMode="External"/><Relationship Id="rId26"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hyperlink" Target="https://www.defenseone.com/ideas/2021/12/nuclear-command-and-control-satellites-should-be-limits/187472/"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nature.com/articles/s41598-021-89909-7"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culsr.org/articles/the-international-legal-regulation-of-space-debris" TargetMode="External"/><Relationship Id="rId20" Type="http://schemas.openxmlformats.org/officeDocument/2006/relationships/hyperlink" Target="https://www.livescience.com/space-junk-blocks-view-of-cosmo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23" Type="http://schemas.openxmlformats.org/officeDocument/2006/relationships/hyperlink" Target="http://www.psr.org/" TargetMode="External"/><Relationship Id="rId28" Type="http://schemas.openxmlformats.org/officeDocument/2006/relationships/fontTable" Target="fontTable.xm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armscontrol.org/act/2019-11/features/cyber-battles-nuclear-outcomes-dangerous-new-pathways-escalation"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nsiteam.com/social/wp-content/uploads/2018/08/SMA-White-Paper_Chinese-Persepectives-on-Space_-Aug-2018.pdf" TargetMode="External"/><Relationship Id="rId27"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29</Pages>
  <Words>17894</Words>
  <Characters>102001</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2022-02-07T00:53:00Z</dcterms:created>
  <dcterms:modified xsi:type="dcterms:W3CDTF">2022-02-07T01:26:00Z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