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5CD2A" w14:textId="0681A963" w:rsidR="002411C0" w:rsidRPr="00CE11B7" w:rsidRDefault="002411C0" w:rsidP="002411C0">
      <w:pPr>
        <w:pStyle w:val="Heading2"/>
      </w:pPr>
      <w:r>
        <w:t>1AC</w:t>
      </w:r>
    </w:p>
    <w:p w14:paraId="7FE7980B" w14:textId="77777777" w:rsidR="002411C0" w:rsidRPr="002411C0" w:rsidRDefault="002411C0" w:rsidP="002411C0"/>
    <w:p w14:paraId="0AF97925" w14:textId="4E559305" w:rsidR="00EB4618" w:rsidRDefault="00EB4618" w:rsidP="00EB4618">
      <w:pPr>
        <w:pStyle w:val="Heading3"/>
      </w:pPr>
      <w:proofErr w:type="spellStart"/>
      <w:r>
        <w:lastRenderedPageBreak/>
        <w:t>OSource</w:t>
      </w:r>
      <w:proofErr w:type="spellEnd"/>
    </w:p>
    <w:p w14:paraId="5A198BEB" w14:textId="77777777" w:rsidR="004E7CCE" w:rsidRPr="009A0BAF" w:rsidRDefault="004E7CCE" w:rsidP="004E7CCE">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781833D3" w14:textId="2BC7E1B9" w:rsidR="00EB4618" w:rsidRDefault="00EB4618" w:rsidP="00EB4618">
      <w:pPr>
        <w:pStyle w:val="Heading4"/>
      </w:pPr>
      <w:r w:rsidRPr="00BE4A74">
        <w:t xml:space="preserve">B. Violation: You didn’t </w:t>
      </w:r>
      <w:r w:rsidR="004E7CCE">
        <w:t xml:space="preserve">only </w:t>
      </w:r>
      <w:proofErr w:type="gramStart"/>
      <w:r w:rsidR="004E7CCE">
        <w:t>disclosed</w:t>
      </w:r>
      <w:proofErr w:type="gramEnd"/>
      <w:r w:rsidR="004E7CCE">
        <w:t xml:space="preserve"> one round of </w:t>
      </w:r>
      <w:proofErr w:type="spellStart"/>
      <w:r w:rsidR="004E7CCE">
        <w:t>harvard</w:t>
      </w:r>
      <w:proofErr w:type="spellEnd"/>
    </w:p>
    <w:p w14:paraId="2CBDF4BD" w14:textId="0E62CC75" w:rsidR="00EB4618" w:rsidRPr="00EB4618" w:rsidRDefault="00EB4618" w:rsidP="00EB4618">
      <w:r w:rsidRPr="00EB4618">
        <w:drawing>
          <wp:inline distT="0" distB="0" distL="0" distR="0" wp14:anchorId="7F4A5727" wp14:editId="61FE6B47">
            <wp:extent cx="5473700" cy="3269338"/>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1"/>
                    <a:stretch>
                      <a:fillRect/>
                    </a:stretch>
                  </pic:blipFill>
                  <pic:spPr>
                    <a:xfrm>
                      <a:off x="0" y="0"/>
                      <a:ext cx="5486454" cy="3276956"/>
                    </a:xfrm>
                    <a:prstGeom prst="rect">
                      <a:avLst/>
                    </a:prstGeom>
                  </pic:spPr>
                </pic:pic>
              </a:graphicData>
            </a:graphic>
          </wp:inline>
        </w:drawing>
      </w:r>
    </w:p>
    <w:p w14:paraId="3BFE19CF" w14:textId="77777777" w:rsidR="004E7CCE" w:rsidRDefault="00EB4618" w:rsidP="004E7CCE">
      <w:pPr>
        <w:pStyle w:val="Heading4"/>
      </w:pPr>
      <w:r w:rsidRPr="00BE4A74">
        <w:t>C. Standards:</w:t>
      </w:r>
    </w:p>
    <w:p w14:paraId="1E30F64A" w14:textId="77777777" w:rsidR="004E7CCE" w:rsidRPr="009A0BAF" w:rsidRDefault="004E7CCE" w:rsidP="004E7CCE">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5765316C" w14:textId="77777777" w:rsidR="004E7CCE" w:rsidRDefault="004E7CCE" w:rsidP="004E7CCE">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6025F372" w14:textId="77777777" w:rsidR="004E7CCE" w:rsidRPr="00D37464" w:rsidRDefault="004E7CCE" w:rsidP="004E7CCE">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2AF935E1" w14:textId="77777777" w:rsidR="004E7CCE" w:rsidRPr="009A0BAF" w:rsidRDefault="004E7CCE" w:rsidP="004E7CCE">
      <w:pPr>
        <w:pStyle w:val="Heading4"/>
        <w:rPr>
          <w:rFonts w:cs="Calibri"/>
        </w:rPr>
      </w:pPr>
      <w:r>
        <w:rPr>
          <w:rFonts w:cs="Calibri"/>
        </w:rPr>
        <w:lastRenderedPageBreak/>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6127EC8F" w14:textId="28AD1175" w:rsidR="00EB4618" w:rsidRPr="004E7CCE" w:rsidRDefault="004E7CCE" w:rsidP="004E7CCE">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r w:rsidR="00EB4618" w:rsidRPr="00AC7889">
        <w:t xml:space="preserve"> </w:t>
      </w:r>
    </w:p>
    <w:p w14:paraId="25E90B3C" w14:textId="77777777" w:rsidR="004E7CCE" w:rsidRPr="00505583" w:rsidRDefault="004E7CCE" w:rsidP="004E7CCE">
      <w:pPr>
        <w:pStyle w:val="Heading4"/>
        <w:rPr>
          <w:rFonts w:cs="Calibri"/>
        </w:rPr>
      </w:pPr>
      <w:r w:rsidRPr="008D552A">
        <w:rPr>
          <w:rFonts w:cs="Calibri"/>
        </w:rPr>
        <w:t>No RVI on 1ac theory --they would have 7 minutes to answer a minute-long shell and the debate would end right there</w:t>
      </w:r>
    </w:p>
    <w:p w14:paraId="7860B9DC" w14:textId="77777777" w:rsidR="004E7CCE" w:rsidRDefault="004E7CCE" w:rsidP="004E7CCE">
      <w:pPr>
        <w:pStyle w:val="Heading4"/>
      </w:pPr>
      <w:r>
        <w:t xml:space="preserve">DTD—abuse already occurred and skewed my </w:t>
      </w:r>
      <w:proofErr w:type="spellStart"/>
      <w:r>
        <w:t>strat</w:t>
      </w:r>
      <w:proofErr w:type="spellEnd"/>
      <w:r>
        <w:t>, set better norms</w:t>
      </w:r>
    </w:p>
    <w:p w14:paraId="22F96ABF" w14:textId="77777777" w:rsidR="00E04EB8" w:rsidRDefault="00E04EB8" w:rsidP="004E7CCE">
      <w:pPr>
        <w:pStyle w:val="Heading4"/>
      </w:pPr>
    </w:p>
    <w:p w14:paraId="31C72E8D" w14:textId="2320235D" w:rsidR="004E7CCE" w:rsidRDefault="004E7CCE" w:rsidP="004E7CCE">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B] </w:t>
      </w:r>
      <w:proofErr w:type="spellStart"/>
      <w:r>
        <w:t>rzn</w:t>
      </w:r>
      <w:proofErr w:type="spellEnd"/>
      <w:r>
        <w:t xml:space="preserve"> is arbitrary</w:t>
      </w:r>
    </w:p>
    <w:p w14:paraId="415193FD" w14:textId="77777777" w:rsidR="004E7CCE" w:rsidRPr="00C8214D" w:rsidRDefault="004E7CCE" w:rsidP="004E7CCE">
      <w:pPr>
        <w:pStyle w:val="Heading4"/>
      </w:pPr>
      <w:r>
        <w:t>o/w 1NC theory- epistemic skew</w:t>
      </w:r>
    </w:p>
    <w:p w14:paraId="090D6EC8" w14:textId="77777777" w:rsidR="004E7CCE" w:rsidRPr="004E7CCE" w:rsidRDefault="004E7CCE" w:rsidP="004E7CCE"/>
    <w:p w14:paraId="59443B29" w14:textId="19E349B9" w:rsidR="00E42E4C" w:rsidRDefault="00EB4618" w:rsidP="00EB4618">
      <w:pPr>
        <w:pStyle w:val="Heading3"/>
      </w:pPr>
      <w:r>
        <w:lastRenderedPageBreak/>
        <w:t>Plan</w:t>
      </w:r>
    </w:p>
    <w:p w14:paraId="66BC1F4D" w14:textId="1370A0DD" w:rsidR="00031AF0" w:rsidRDefault="00031AF0" w:rsidP="00031AF0">
      <w:pPr>
        <w:pStyle w:val="Heading4"/>
      </w:pPr>
      <w:r>
        <w:t>Plan – The appropriation of outer space through the production of orbital debris by private entities is unjust.</w:t>
      </w:r>
    </w:p>
    <w:p w14:paraId="5A09B1C0" w14:textId="77777777" w:rsidR="00031AF0" w:rsidRDefault="00031AF0" w:rsidP="00031AF0">
      <w:pPr>
        <w:pStyle w:val="Heading4"/>
      </w:pPr>
      <w:r>
        <w:t>Orbital debris is</w:t>
      </w:r>
    </w:p>
    <w:p w14:paraId="40F4F85A" w14:textId="77777777" w:rsidR="00031AF0" w:rsidRPr="00172966" w:rsidRDefault="00031AF0" w:rsidP="00031AF0">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12" w:history="1">
        <w:r w:rsidRPr="00EE4324">
          <w:rPr>
            <w:rStyle w:val="Hyperlink"/>
          </w:rPr>
          <w:t>https://www.nasa.gov/mission_pages/station/news/orbital_debris.html</w:t>
        </w:r>
      </w:hyperlink>
      <w:r>
        <w:t>] Justin</w:t>
      </w:r>
    </w:p>
    <w:p w14:paraId="10E87A3A" w14:textId="77777777" w:rsidR="00031AF0" w:rsidRPr="00172966" w:rsidRDefault="00031AF0" w:rsidP="00031AF0">
      <w:pPr>
        <w:rPr>
          <w:sz w:val="16"/>
        </w:rPr>
      </w:pPr>
      <w:r w:rsidRPr="00172966">
        <w:rPr>
          <w:sz w:val="16"/>
        </w:rPr>
        <w:t>Orbital Debris</w:t>
      </w:r>
    </w:p>
    <w:p w14:paraId="41A5BB44" w14:textId="77777777" w:rsidR="00031AF0" w:rsidRPr="00172966" w:rsidRDefault="00031AF0" w:rsidP="00031AF0">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0E0E0263" w14:textId="77777777" w:rsidR="00031AF0" w:rsidRDefault="00031AF0" w:rsidP="00031AF0">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4A7E4BE8" w14:textId="77777777" w:rsidR="00031AF0" w:rsidRDefault="00031AF0" w:rsidP="00031AF0"/>
    <w:p w14:paraId="6A32E91B" w14:textId="77777777" w:rsidR="00031AF0" w:rsidRDefault="00031AF0" w:rsidP="00031AF0">
      <w:pPr>
        <w:pStyle w:val="Heading4"/>
      </w:pPr>
      <w:r>
        <w:t xml:space="preserve">The </w:t>
      </w:r>
      <w:proofErr w:type="spellStart"/>
      <w:r>
        <w:t>aff</w:t>
      </w:r>
      <w:proofErr w:type="spellEnd"/>
      <w:r>
        <w:t xml:space="preserve">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3E25AB3E" w14:textId="77777777" w:rsidR="00031AF0" w:rsidRPr="009B41D4" w:rsidRDefault="00031AF0" w:rsidP="00031AF0">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3" w:history="1">
        <w:r w:rsidRPr="00BE0E32">
          <w:rPr>
            <w:rStyle w:val="Hyperlink"/>
          </w:rPr>
          <w:t>https://www.ncbi.nlm.nih.gov/pmc/articles/PMC7293599/</w:t>
        </w:r>
      </w:hyperlink>
      <w:r>
        <w:t>] Justin</w:t>
      </w:r>
    </w:p>
    <w:p w14:paraId="46273BB8" w14:textId="77777777" w:rsidR="00031AF0" w:rsidRPr="00FB4B6B" w:rsidRDefault="00031AF0" w:rsidP="00031AF0">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6A2AE5A5" w14:textId="77777777" w:rsidR="00031AF0" w:rsidRPr="00BA44E4" w:rsidRDefault="00031AF0" w:rsidP="00031AF0">
      <w:pPr>
        <w:rPr>
          <w:sz w:val="14"/>
        </w:rPr>
      </w:pPr>
      <w:r w:rsidRPr="00BA44E4">
        <w:rPr>
          <w:sz w:val="14"/>
        </w:rPr>
        <w:lastRenderedPageBreak/>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0AB8E90D" w14:textId="77777777" w:rsidR="00031AF0" w:rsidRPr="00BA44E4" w:rsidRDefault="00031AF0" w:rsidP="00031AF0">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72D13FBB" w14:textId="77777777" w:rsidR="00031AF0" w:rsidRPr="00BA44E4" w:rsidRDefault="00031AF0" w:rsidP="00031AF0">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6086E8FC" w14:textId="77777777" w:rsidR="00031AF0" w:rsidRPr="00BA44E4" w:rsidRDefault="00031AF0" w:rsidP="00031AF0">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32A4F5B9" w14:textId="77777777" w:rsidR="00031AF0" w:rsidRPr="00BA44E4" w:rsidRDefault="00031AF0" w:rsidP="00031AF0">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7D737C71" w14:textId="77777777" w:rsidR="00031AF0" w:rsidRPr="00BA44E4" w:rsidRDefault="00031AF0" w:rsidP="00031AF0">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5279EAC5" w14:textId="77777777" w:rsidR="00031AF0" w:rsidRPr="00BA44E4" w:rsidRDefault="00031AF0" w:rsidP="00031AF0">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2A305AD0" w14:textId="77777777" w:rsidR="00031AF0" w:rsidRPr="00BA44E4" w:rsidRDefault="00031AF0" w:rsidP="00031AF0">
      <w:pPr>
        <w:rPr>
          <w:sz w:val="14"/>
        </w:rPr>
      </w:pPr>
      <w:r w:rsidRPr="00BA44E4">
        <w:rPr>
          <w:sz w:val="14"/>
        </w:rPr>
        <w:t>RESULTS</w:t>
      </w:r>
    </w:p>
    <w:p w14:paraId="1C18AFD6" w14:textId="77777777" w:rsidR="00031AF0" w:rsidRPr="00BA44E4" w:rsidRDefault="00031AF0" w:rsidP="00031AF0">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w:t>
      </w:r>
      <w:r w:rsidRPr="00BA44E4">
        <w:rPr>
          <w:sz w:val="14"/>
        </w:rPr>
        <w:lastRenderedPageBreak/>
        <w:t xml:space="preserve">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7A1E6926" w14:textId="77777777" w:rsidR="00031AF0" w:rsidRDefault="00031AF0" w:rsidP="00031AF0">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7BB4D0C9" w14:textId="77777777" w:rsidR="00031AF0" w:rsidRDefault="00031AF0" w:rsidP="00031AF0">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62BAA421" w14:textId="77777777" w:rsidR="00031AF0" w:rsidRDefault="00031AF0" w:rsidP="00031AF0">
      <w:pPr>
        <w:rPr>
          <w:sz w:val="14"/>
        </w:rPr>
      </w:pPr>
      <w:r>
        <w:rPr>
          <w:sz w:val="14"/>
        </w:rPr>
        <w:t>DISCUSSION</w:t>
      </w:r>
    </w:p>
    <w:p w14:paraId="2D378298" w14:textId="77777777" w:rsidR="00031AF0" w:rsidRDefault="00031AF0" w:rsidP="00031AF0">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4599DDAE" w14:textId="77777777" w:rsidR="00031AF0" w:rsidRDefault="00031AF0" w:rsidP="00031AF0">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3ADA3B98" w14:textId="77777777" w:rsidR="00031AF0" w:rsidRDefault="00031AF0" w:rsidP="00031AF0">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612D18D3" w14:textId="77777777" w:rsidR="00031AF0" w:rsidRDefault="00031AF0" w:rsidP="00031AF0">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1A1E31FE" w14:textId="77777777" w:rsidR="00031AF0" w:rsidRDefault="00031AF0" w:rsidP="00031AF0">
      <w:pPr>
        <w:rPr>
          <w:sz w:val="16"/>
        </w:rPr>
      </w:pPr>
    </w:p>
    <w:p w14:paraId="3F90058A" w14:textId="77777777" w:rsidR="00031AF0" w:rsidRPr="00031AF0" w:rsidRDefault="00031AF0" w:rsidP="00031AF0"/>
    <w:p w14:paraId="1A81E95E" w14:textId="62D7EB9D" w:rsidR="00EB4618" w:rsidRDefault="00EB4618" w:rsidP="00EB4618">
      <w:pPr>
        <w:pStyle w:val="Heading3"/>
      </w:pPr>
      <w:r>
        <w:lastRenderedPageBreak/>
        <w:t>Advantage</w:t>
      </w:r>
    </w:p>
    <w:p w14:paraId="6888D6B1" w14:textId="77777777" w:rsidR="00031AF0" w:rsidRDefault="00031AF0" w:rsidP="00031AF0">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4A1378A" w14:textId="77777777" w:rsidR="00031AF0" w:rsidRPr="00667B14" w:rsidRDefault="00031AF0" w:rsidP="00031AF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7DC90E9" w14:textId="77777777" w:rsidR="00031AF0" w:rsidRPr="0039526D" w:rsidRDefault="00031AF0" w:rsidP="00031AF0">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03B00414" w14:textId="77777777" w:rsidR="00031AF0" w:rsidRPr="0039526D" w:rsidRDefault="00031AF0" w:rsidP="00031AF0">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299270B" w14:textId="77777777" w:rsidR="00031AF0" w:rsidRPr="0039526D" w:rsidRDefault="00031AF0" w:rsidP="00031AF0">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87B982E" w14:textId="77777777" w:rsidR="00031AF0" w:rsidRPr="0039526D" w:rsidRDefault="00031AF0" w:rsidP="00031AF0">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889E59D" w14:textId="77777777" w:rsidR="00031AF0" w:rsidRPr="0039526D" w:rsidRDefault="00031AF0" w:rsidP="00031AF0">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D3AAE1F" w14:textId="77777777" w:rsidR="00031AF0" w:rsidRPr="00283EEC" w:rsidRDefault="00031AF0" w:rsidP="00031AF0">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0F36BF4B" w14:textId="77777777" w:rsidR="00031AF0" w:rsidRPr="00172966" w:rsidRDefault="00031AF0" w:rsidP="00031AF0"/>
    <w:p w14:paraId="42556687" w14:textId="77777777" w:rsidR="00031AF0" w:rsidRDefault="00031AF0" w:rsidP="00031AF0">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614B316B" w14:textId="77777777" w:rsidR="00031AF0" w:rsidRPr="00667B14" w:rsidRDefault="00031AF0" w:rsidP="00031AF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CB3B0B0" w14:textId="77777777" w:rsidR="00031AF0" w:rsidRDefault="00031AF0" w:rsidP="00031AF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48E091C" w14:textId="77777777" w:rsidR="00031AF0" w:rsidRDefault="00031AF0" w:rsidP="00031AF0">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4800415A" w14:textId="77777777" w:rsidR="00031AF0" w:rsidRDefault="00031AF0" w:rsidP="00031AF0">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CD7ECCA" w14:textId="77777777" w:rsidR="00031AF0" w:rsidRPr="00BE0EC1" w:rsidRDefault="00031AF0" w:rsidP="00031AF0">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2A3EC15" w14:textId="77777777" w:rsidR="00031AF0" w:rsidRDefault="00031AF0" w:rsidP="00031AF0">
      <w:r w:rsidRPr="00A44E95">
        <w:rPr>
          <w:noProof/>
        </w:rPr>
        <w:lastRenderedPageBreak/>
        <w:drawing>
          <wp:inline distT="0" distB="0" distL="0" distR="0" wp14:anchorId="076905EF" wp14:editId="63155154">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35A4AE48" w14:textId="77777777" w:rsidR="00031AF0" w:rsidRPr="005361D2" w:rsidRDefault="00031AF0" w:rsidP="00031AF0">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09BED308" w14:textId="77777777" w:rsidR="00031AF0" w:rsidRDefault="00031AF0" w:rsidP="00031AF0">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8B28955" w14:textId="77777777" w:rsidR="00031AF0" w:rsidRDefault="00031AF0" w:rsidP="00031AF0">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44B8141" w14:textId="77777777" w:rsidR="00031AF0" w:rsidRDefault="00031AF0" w:rsidP="00031AF0">
      <w:pPr>
        <w:rPr>
          <w:rStyle w:val="Emphasis"/>
        </w:rPr>
      </w:pPr>
    </w:p>
    <w:p w14:paraId="0FAA92BA" w14:textId="77777777" w:rsidR="00031AF0" w:rsidRPr="00FF4115" w:rsidRDefault="00031AF0" w:rsidP="00031AF0">
      <w:pPr>
        <w:pStyle w:val="Heading4"/>
      </w:pPr>
      <w:r>
        <w:t xml:space="preserve">Models are </w:t>
      </w:r>
      <w:r w:rsidRPr="0039526D">
        <w:t>rigorous</w:t>
      </w:r>
      <w:r>
        <w:t>.</w:t>
      </w:r>
    </w:p>
    <w:p w14:paraId="1DCBA3A4" w14:textId="77777777" w:rsidR="00031AF0" w:rsidRDefault="00031AF0" w:rsidP="00031AF0">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5" w:history="1">
        <w:r w:rsidRPr="008E3DAC">
          <w:rPr>
            <w:rStyle w:val="Hyperlink"/>
          </w:rPr>
          <w:t>https://sci-hub.se/10.1016/j.actaastro.2016.03.034</w:t>
        </w:r>
      </w:hyperlink>
      <w:r w:rsidRPr="00FF4115">
        <w:t>.</w:t>
      </w:r>
      <w:r>
        <w:t>] Justin</w:t>
      </w:r>
    </w:p>
    <w:p w14:paraId="28519BA7" w14:textId="77777777" w:rsidR="00031AF0" w:rsidRPr="00E85DC2" w:rsidRDefault="00031AF0" w:rsidP="00031AF0">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lastRenderedPageBreak/>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DCD1DAC" w14:textId="77777777" w:rsidR="00031AF0" w:rsidRDefault="00031AF0" w:rsidP="00031AF0"/>
    <w:p w14:paraId="20F83EAE" w14:textId="77777777" w:rsidR="00031AF0" w:rsidRDefault="00031AF0" w:rsidP="00031AF0">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w:t>
      </w:r>
      <w:proofErr w:type="spellStart"/>
      <w:r>
        <w:t>aff</w:t>
      </w:r>
      <w:proofErr w:type="spellEnd"/>
      <w:r>
        <w:t xml:space="preserve"> is our best shot making it </w:t>
      </w:r>
      <w:r w:rsidRPr="00E642CB">
        <w:rPr>
          <w:u w:val="single"/>
        </w:rPr>
        <w:t>try-or-die</w:t>
      </w:r>
      <w:r>
        <w:t>.</w:t>
      </w:r>
    </w:p>
    <w:p w14:paraId="6E8961F7" w14:textId="77777777" w:rsidR="00031AF0" w:rsidRPr="00E642CB" w:rsidRDefault="00031AF0" w:rsidP="00031AF0">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w:t>
      </w:r>
      <w:proofErr w:type="gramStart"/>
      <w:r>
        <w:t>Internally</w:t>
      </w:r>
      <w:proofErr w:type="gramEnd"/>
      <w:r>
        <w:t xml:space="preserve">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6" w:history="1">
        <w:r w:rsidRPr="00EE4324">
          <w:rPr>
            <w:rStyle w:val="Hyperlink"/>
          </w:rPr>
          <w:t>https://astrobites.org/2022/02/24/space-sustainability/</w:t>
        </w:r>
      </w:hyperlink>
      <w:r>
        <w:t>] Justin</w:t>
      </w:r>
    </w:p>
    <w:p w14:paraId="278028E2" w14:textId="77777777" w:rsidR="00031AF0" w:rsidRPr="00E642CB" w:rsidRDefault="00031AF0" w:rsidP="00031AF0">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proofErr w:type="gramStart"/>
      <w:r w:rsidRPr="00E642CB">
        <w:rPr>
          <w:u w:val="single"/>
        </w:rPr>
        <w:t>cataloging</w:t>
      </w:r>
      <w:proofErr w:type="gramEnd"/>
      <w:r w:rsidRPr="00E642CB">
        <w:rPr>
          <w:u w:val="single"/>
        </w:rPr>
        <w:t xml:space="preserve">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7AAD2C28" w14:textId="77777777" w:rsidR="00031AF0" w:rsidRPr="00E642CB" w:rsidRDefault="00031AF0" w:rsidP="00031AF0">
      <w:pPr>
        <w:rPr>
          <w:sz w:val="14"/>
        </w:rPr>
      </w:pPr>
      <w:r w:rsidRPr="00E642CB">
        <w:rPr>
          <w:sz w:val="14"/>
        </w:rPr>
        <w:t>What’s up there?</w:t>
      </w:r>
    </w:p>
    <w:p w14:paraId="6083F45D" w14:textId="77777777" w:rsidR="00031AF0" w:rsidRPr="00E642CB" w:rsidRDefault="00031AF0" w:rsidP="00031AF0">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lastRenderedPageBreak/>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41427B1D" w14:textId="77777777" w:rsidR="00031AF0" w:rsidRPr="00E642CB" w:rsidRDefault="00031AF0" w:rsidP="00031AF0">
      <w:pPr>
        <w:rPr>
          <w:sz w:val="14"/>
        </w:rPr>
      </w:pPr>
      <w:r w:rsidRPr="00E642CB">
        <w:rPr>
          <w:sz w:val="14"/>
        </w:rPr>
        <w:t>Fig. 2: Number of tracked objects in Low-Earth Orbit (LEO) and Geo-synchronous orbit (GSO). Modified from Fig.2 of the paper.</w:t>
      </w:r>
    </w:p>
    <w:p w14:paraId="2E79CD85" w14:textId="77777777" w:rsidR="00031AF0" w:rsidRPr="00E642CB" w:rsidRDefault="00031AF0" w:rsidP="00031AF0">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11CE33D2" w14:textId="77777777" w:rsidR="00031AF0" w:rsidRPr="00E642CB" w:rsidRDefault="00031AF0" w:rsidP="00031AF0">
      <w:pPr>
        <w:rPr>
          <w:sz w:val="14"/>
        </w:rPr>
      </w:pPr>
      <w:r w:rsidRPr="00E642CB">
        <w:rPr>
          <w:sz w:val="14"/>
        </w:rPr>
        <w:t>What can be done?</w:t>
      </w:r>
    </w:p>
    <w:p w14:paraId="2EA6C439" w14:textId="77777777" w:rsidR="00031AF0" w:rsidRPr="00CB5887" w:rsidRDefault="00031AF0" w:rsidP="00031AF0">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4EC29CBE" w14:textId="77777777" w:rsidR="00031AF0" w:rsidRPr="00E642CB" w:rsidRDefault="00031AF0" w:rsidP="00031AF0">
      <w:pPr>
        <w:rPr>
          <w:sz w:val="14"/>
        </w:rPr>
      </w:pPr>
      <w:r w:rsidRPr="00E642CB">
        <w:rPr>
          <w:sz w:val="14"/>
        </w:rPr>
        <w:t>Looking towards the future</w:t>
      </w:r>
    </w:p>
    <w:p w14:paraId="1B03FD4B" w14:textId="77777777" w:rsidR="00031AF0" w:rsidRDefault="00031AF0" w:rsidP="00031AF0">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0318D8AD" w14:textId="77777777" w:rsidR="00031AF0" w:rsidRDefault="00031AF0" w:rsidP="00031AF0"/>
    <w:p w14:paraId="6B3D21B0" w14:textId="77777777" w:rsidR="00031AF0" w:rsidRDefault="00031AF0" w:rsidP="00031AF0">
      <w:pPr>
        <w:pStyle w:val="Heading4"/>
      </w:pPr>
      <w:r>
        <w:t xml:space="preserve">Current regulatory guidelines </w:t>
      </w:r>
      <w:r w:rsidRPr="00966BE3">
        <w:rPr>
          <w:u w:val="single"/>
        </w:rPr>
        <w:t>fail</w:t>
      </w:r>
      <w:r>
        <w:t xml:space="preserve"> – answers neg turns.</w:t>
      </w:r>
    </w:p>
    <w:p w14:paraId="234249AA" w14:textId="77777777" w:rsidR="00031AF0" w:rsidRPr="005D6684" w:rsidRDefault="00031AF0" w:rsidP="00031AF0">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7" w:history="1">
        <w:r w:rsidRPr="00457B9A">
          <w:rPr>
            <w:rStyle w:val="Hyperlink"/>
          </w:rPr>
          <w:t>https://www.nature.com/articles/s41598-021-89909-7</w:t>
        </w:r>
      </w:hyperlink>
      <w:r>
        <w:t>] Justin</w:t>
      </w:r>
    </w:p>
    <w:p w14:paraId="4110B861" w14:textId="77777777" w:rsidR="00031AF0" w:rsidRPr="005D6684" w:rsidRDefault="00031AF0" w:rsidP="00031AF0">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 xml:space="preserve">for </w:t>
      </w:r>
      <w:r w:rsidRPr="00B844AE">
        <w:rPr>
          <w:rStyle w:val="Emphasis"/>
          <w:highlight w:val="green"/>
        </w:rPr>
        <w:lastRenderedPageBreak/>
        <w:t>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397E2EDD" w14:textId="77777777" w:rsidR="00031AF0" w:rsidRPr="005D6684" w:rsidRDefault="00031AF0" w:rsidP="00031AF0">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38D8B505" w14:textId="77777777" w:rsidR="00031AF0" w:rsidRPr="005D6684" w:rsidRDefault="00031AF0" w:rsidP="00031AF0">
      <w:pPr>
        <w:rPr>
          <w:sz w:val="14"/>
        </w:rPr>
      </w:pPr>
      <w:r w:rsidRPr="005D6684">
        <w:rPr>
          <w:sz w:val="14"/>
        </w:rPr>
        <w:t>[Omitted Figures 1 and 2]</w:t>
      </w:r>
    </w:p>
    <w:p w14:paraId="6CA54765" w14:textId="77777777" w:rsidR="00031AF0" w:rsidRPr="005D6684" w:rsidRDefault="00031AF0" w:rsidP="00031AF0">
      <w:pPr>
        <w:rPr>
          <w:sz w:val="14"/>
        </w:rPr>
      </w:pPr>
      <w:r w:rsidRPr="005D6684">
        <w:rPr>
          <w:sz w:val="14"/>
        </w:rPr>
        <w:t>Results</w:t>
      </w:r>
    </w:p>
    <w:p w14:paraId="1BB0F1F1" w14:textId="77777777" w:rsidR="00031AF0" w:rsidRPr="005D6684" w:rsidRDefault="00031AF0" w:rsidP="00031AF0">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E3E74F4" w14:textId="77777777" w:rsidR="00031AF0" w:rsidRPr="005D6684" w:rsidRDefault="00031AF0" w:rsidP="00031AF0">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D199CA3" w14:textId="77777777" w:rsidR="00031AF0" w:rsidRPr="005D6684" w:rsidRDefault="00031AF0" w:rsidP="00031AF0">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0A9B1DEB" w14:textId="77777777" w:rsidR="00031AF0" w:rsidRPr="005D6684" w:rsidRDefault="00031AF0" w:rsidP="00031AF0">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7BD767DB" w14:textId="77777777" w:rsidR="00031AF0" w:rsidRPr="005D6684" w:rsidRDefault="00031AF0" w:rsidP="00031AF0">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w:t>
      </w:r>
      <w:r w:rsidRPr="005D6684">
        <w:rPr>
          <w:u w:val="single"/>
        </w:rPr>
        <w:lastRenderedPageBreak/>
        <w:t xml:space="preserve">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11B83233" w14:textId="77777777" w:rsidR="00031AF0" w:rsidRPr="005D6684" w:rsidRDefault="00031AF0" w:rsidP="00031AF0">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626A88E5" w14:textId="77777777" w:rsidR="00031AF0" w:rsidRPr="005D6684" w:rsidRDefault="00031AF0" w:rsidP="00031AF0">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2C12A624" w14:textId="77777777" w:rsidR="00031AF0" w:rsidRDefault="00031AF0" w:rsidP="00031AF0"/>
    <w:p w14:paraId="627C6A99" w14:textId="77777777" w:rsidR="00031AF0" w:rsidRDefault="00031AF0" w:rsidP="00031AF0">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5A126046" w14:textId="77777777" w:rsidR="00031AF0" w:rsidRPr="0039480E" w:rsidRDefault="00031AF0" w:rsidP="00031AF0">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8" w:history="1">
        <w:r w:rsidRPr="00EE4324">
          <w:rPr>
            <w:rStyle w:val="Hyperlink"/>
          </w:rPr>
          <w:t>https://aerospace.org/article/space-debris-101</w:t>
        </w:r>
      </w:hyperlink>
      <w:r>
        <w:t>] Justin</w:t>
      </w:r>
    </w:p>
    <w:p w14:paraId="0E043E77" w14:textId="77777777" w:rsidR="00031AF0" w:rsidRPr="0039480E" w:rsidRDefault="00031AF0" w:rsidP="00031AF0">
      <w:pPr>
        <w:rPr>
          <w:sz w:val="14"/>
        </w:rPr>
      </w:pPr>
      <w:r w:rsidRPr="0039480E">
        <w:rPr>
          <w:sz w:val="14"/>
        </w:rPr>
        <w:t>Can you see space debris coming at you?</w:t>
      </w:r>
    </w:p>
    <w:p w14:paraId="53DD1752" w14:textId="77777777" w:rsidR="00031AF0" w:rsidRPr="0039480E" w:rsidRDefault="00031AF0" w:rsidP="00031AF0">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63D4988D" w14:textId="77777777" w:rsidR="00031AF0" w:rsidRPr="0039480E" w:rsidRDefault="00031AF0" w:rsidP="00031AF0">
      <w:pPr>
        <w:rPr>
          <w:sz w:val="14"/>
        </w:rPr>
      </w:pPr>
      <w:r w:rsidRPr="0039480E">
        <w:rPr>
          <w:sz w:val="14"/>
        </w:rPr>
        <w:t>What is an on-orbit collision like?</w:t>
      </w:r>
    </w:p>
    <w:p w14:paraId="6DED4B69" w14:textId="77777777" w:rsidR="00031AF0" w:rsidRPr="0039480E" w:rsidRDefault="00031AF0" w:rsidP="00031AF0">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4372F474" w14:textId="77777777" w:rsidR="00031AF0" w:rsidRPr="0039480E" w:rsidRDefault="00031AF0" w:rsidP="00031AF0">
      <w:pPr>
        <w:rPr>
          <w:sz w:val="14"/>
        </w:rPr>
      </w:pPr>
      <w:r w:rsidRPr="0039480E">
        <w:rPr>
          <w:sz w:val="14"/>
        </w:rPr>
        <w:t>Do breakups look like the movies?</w:t>
      </w:r>
    </w:p>
    <w:p w14:paraId="2C18E2FA" w14:textId="77777777" w:rsidR="00031AF0" w:rsidRPr="0039480E" w:rsidRDefault="00031AF0" w:rsidP="00031AF0">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51C86CAE" w14:textId="77777777" w:rsidR="00031AF0" w:rsidRDefault="00031AF0" w:rsidP="00031AF0"/>
    <w:p w14:paraId="10FE4394" w14:textId="77777777" w:rsidR="00031AF0" w:rsidRDefault="00031AF0" w:rsidP="00031AF0">
      <w:pPr>
        <w:pStyle w:val="Heading4"/>
      </w:pPr>
      <w:r>
        <w:lastRenderedPageBreak/>
        <w:t xml:space="preserve">Rivalrous orbits create space conflict and </w:t>
      </w:r>
      <w:r w:rsidRPr="0082664C">
        <w:rPr>
          <w:u w:val="single"/>
        </w:rPr>
        <w:t>turn</w:t>
      </w:r>
      <w:r>
        <w:t xml:space="preserve"> good satellites.</w:t>
      </w:r>
    </w:p>
    <w:p w14:paraId="05733B9E" w14:textId="77777777" w:rsidR="00031AF0" w:rsidRPr="004254A0" w:rsidRDefault="00031AF0" w:rsidP="00031AF0">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30C2CE60" w14:textId="77777777" w:rsidR="00031AF0" w:rsidRPr="004254A0" w:rsidRDefault="00031AF0" w:rsidP="00031AF0">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3C7418A2" w14:textId="77777777" w:rsidR="00031AF0" w:rsidRPr="0082664C" w:rsidRDefault="00031AF0" w:rsidP="00031AF0">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4CE1DDEF" w14:textId="77777777" w:rsidR="00031AF0" w:rsidRPr="004254A0" w:rsidRDefault="00031AF0" w:rsidP="00031AF0">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100C06EC" w14:textId="77777777" w:rsidR="00031AF0" w:rsidRPr="004254A0" w:rsidRDefault="00031AF0" w:rsidP="00031AF0">
      <w:pPr>
        <w:rPr>
          <w:sz w:val="14"/>
        </w:rPr>
      </w:pPr>
      <w:r w:rsidRPr="004254A0">
        <w:rPr>
          <w:sz w:val="14"/>
        </w:rPr>
        <w:t>A little history</w:t>
      </w:r>
    </w:p>
    <w:p w14:paraId="38725132" w14:textId="77777777" w:rsidR="00031AF0" w:rsidRPr="004254A0" w:rsidRDefault="00031AF0" w:rsidP="00031AF0">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14A1AD41" w14:textId="77777777" w:rsidR="00031AF0" w:rsidRPr="004254A0" w:rsidRDefault="00031AF0" w:rsidP="00031AF0">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19805209" w14:textId="77777777" w:rsidR="00031AF0" w:rsidRPr="004254A0" w:rsidRDefault="00031AF0" w:rsidP="00031AF0">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6AD7D851" w14:textId="77777777" w:rsidR="00031AF0" w:rsidRPr="004254A0" w:rsidRDefault="00031AF0" w:rsidP="00031AF0">
      <w:pPr>
        <w:rPr>
          <w:sz w:val="14"/>
        </w:rPr>
      </w:pPr>
      <w:r w:rsidRPr="004254A0">
        <w:rPr>
          <w:sz w:val="14"/>
        </w:rPr>
        <w:t>A lack of coordination</w:t>
      </w:r>
    </w:p>
    <w:p w14:paraId="75928C57" w14:textId="77777777" w:rsidR="00031AF0" w:rsidRPr="004254A0" w:rsidRDefault="00031AF0" w:rsidP="00031AF0">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lastRenderedPageBreak/>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21EDB9F" w14:textId="77777777" w:rsidR="00031AF0" w:rsidRPr="004254A0" w:rsidRDefault="00031AF0" w:rsidP="00031AF0">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44DC1989" w14:textId="77777777" w:rsidR="00031AF0" w:rsidRDefault="00031AF0" w:rsidP="00031AF0">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ACC6E24" w14:textId="77777777" w:rsidR="00031AF0" w:rsidRDefault="00031AF0" w:rsidP="00031AF0">
      <w:pPr>
        <w:pStyle w:val="Heading4"/>
      </w:pPr>
      <w:r>
        <w:t xml:space="preserve">Triggers </w:t>
      </w:r>
      <w:r w:rsidRPr="00B70BA9">
        <w:rPr>
          <w:u w:val="single"/>
        </w:rPr>
        <w:t>space escalation</w:t>
      </w:r>
      <w:r>
        <w:t xml:space="preserve"> and nuclear war.</w:t>
      </w:r>
    </w:p>
    <w:p w14:paraId="1FAA3EF6" w14:textId="77777777" w:rsidR="00031AF0" w:rsidRPr="00B70BA9" w:rsidRDefault="00031AF0" w:rsidP="00031AF0">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9" w:history="1">
        <w:r w:rsidRPr="001A64CC">
          <w:rPr>
            <w:rStyle w:val="Hyperlink"/>
          </w:rPr>
          <w:t>https://www.theintlscholar.com/periodical/12/14/2020/analysis-commercialization-space-risk-international-law-military-space-race</w:t>
        </w:r>
      </w:hyperlink>
      <w:r>
        <w:t>] Justin</w:t>
      </w:r>
    </w:p>
    <w:p w14:paraId="613E1BB6" w14:textId="77777777" w:rsidR="00031AF0" w:rsidRPr="00B70BA9" w:rsidRDefault="00031AF0" w:rsidP="00031AF0">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6BA05BC" w14:textId="77777777" w:rsidR="00031AF0" w:rsidRPr="00B70BA9" w:rsidRDefault="00031AF0" w:rsidP="00031AF0">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497AD75C" w14:textId="77777777" w:rsidR="00031AF0" w:rsidRPr="00B70BA9" w:rsidRDefault="00031AF0" w:rsidP="00031AF0">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08A4CB01" w14:textId="77777777" w:rsidR="00031AF0" w:rsidRDefault="00031AF0" w:rsidP="00031AF0">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350C8C07" w14:textId="77777777" w:rsidR="00031AF0" w:rsidRDefault="00031AF0" w:rsidP="00031AF0"/>
    <w:p w14:paraId="34B78E48" w14:textId="77777777" w:rsidR="00031AF0" w:rsidRDefault="00031AF0" w:rsidP="00031AF0">
      <w:pPr>
        <w:pStyle w:val="Heading4"/>
      </w:pPr>
      <w:r>
        <w:t xml:space="preserve">Debris triggers </w:t>
      </w:r>
      <w:r w:rsidRPr="006A63EE">
        <w:rPr>
          <w:u w:val="single"/>
        </w:rPr>
        <w:t>miscalculated war</w:t>
      </w:r>
      <w:r>
        <w:t>.</w:t>
      </w:r>
    </w:p>
    <w:p w14:paraId="00DA410B" w14:textId="77777777" w:rsidR="00031AF0" w:rsidRPr="00A70361" w:rsidRDefault="00031AF0" w:rsidP="00031AF0">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20" w:history="1">
        <w:r w:rsidRPr="00BE0E32">
          <w:rPr>
            <w:rStyle w:val="Hyperlink"/>
          </w:rPr>
          <w:t>https://www.19fortyfive.com/2022/01/does-a-space-war-mean-a-nuclear-war/</w:t>
        </w:r>
      </w:hyperlink>
      <w:r>
        <w:t>] Justin</w:t>
      </w:r>
    </w:p>
    <w:p w14:paraId="4FFDF127" w14:textId="77777777" w:rsidR="00031AF0" w:rsidRPr="00A70361" w:rsidRDefault="00031AF0" w:rsidP="00031AF0">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5C193AD0" w14:textId="77777777" w:rsidR="00031AF0" w:rsidRPr="00A70361" w:rsidRDefault="00031AF0" w:rsidP="00031AF0">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EF2141B" w14:textId="77777777" w:rsidR="00031AF0" w:rsidRPr="00A70361" w:rsidRDefault="00031AF0" w:rsidP="00031AF0">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37FA21C8" w14:textId="77777777" w:rsidR="00031AF0" w:rsidRDefault="00031AF0" w:rsidP="00031AF0">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A19C37A" w14:textId="77777777" w:rsidR="00031AF0" w:rsidRDefault="00031AF0" w:rsidP="00031AF0">
      <w:pPr>
        <w:pStyle w:val="Heading4"/>
      </w:pPr>
      <w:r>
        <w:t xml:space="preserve">No limited nuclear wars – </w:t>
      </w:r>
      <w:r w:rsidRPr="00784AC4">
        <w:rPr>
          <w:u w:val="single"/>
        </w:rPr>
        <w:t>extinction</w:t>
      </w:r>
      <w:r>
        <w:t xml:space="preserve">. </w:t>
      </w:r>
    </w:p>
    <w:p w14:paraId="296CFA82" w14:textId="77777777" w:rsidR="00031AF0" w:rsidRPr="00F35F0D" w:rsidRDefault="00031AF0" w:rsidP="00031AF0">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w:t>
      </w:r>
      <w:r>
        <w:lastRenderedPageBreak/>
        <w:t>[METRO.UK “</w:t>
      </w:r>
      <w:r w:rsidRPr="00177BE1">
        <w:t>We will all end up killing each other and one nuclear blast could do it</w:t>
      </w:r>
      <w:r>
        <w:t>,”</w:t>
      </w:r>
      <w:r w:rsidRPr="00F35F0D">
        <w:t xml:space="preserve"> </w:t>
      </w:r>
      <w:hyperlink r:id="rId21" w:history="1">
        <w:r w:rsidRPr="0024235A">
          <w:rPr>
            <w:rStyle w:val="Hyperlink"/>
          </w:rPr>
          <w:t>https://metro.co.uk/2019/05/18/we-will-all-end-up-killing-each-other-and-one-nuclear-blast-could-do-it-9370115/</w:t>
        </w:r>
      </w:hyperlink>
      <w:r w:rsidRPr="00F35F0D">
        <w:t>]</w:t>
      </w:r>
      <w:r>
        <w:t xml:space="preserve"> Recut Justin</w:t>
      </w:r>
    </w:p>
    <w:p w14:paraId="54D3293D" w14:textId="77777777" w:rsidR="00031AF0" w:rsidRPr="00177BE1" w:rsidRDefault="00031AF0" w:rsidP="00031AF0">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43E1E519" w14:textId="77777777" w:rsidR="00031AF0" w:rsidRPr="00177BE1" w:rsidRDefault="00031AF0" w:rsidP="00031AF0">
      <w:pPr>
        <w:rPr>
          <w:sz w:val="14"/>
        </w:rPr>
      </w:pPr>
      <w:r w:rsidRPr="00177BE1">
        <w:rPr>
          <w:sz w:val="14"/>
        </w:rPr>
        <w:t>Most (93%) have been built by Russia and in the US, 3,100 of them are ready to fire within hours.</w:t>
      </w:r>
    </w:p>
    <w:p w14:paraId="4C1EC50D" w14:textId="77777777" w:rsidR="00031AF0" w:rsidRPr="00177BE1" w:rsidRDefault="00031AF0" w:rsidP="00031AF0">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537A5CD0" w14:textId="77777777" w:rsidR="00031AF0" w:rsidRPr="00177BE1" w:rsidRDefault="00031AF0" w:rsidP="00031AF0">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18477048" w14:textId="77777777" w:rsidR="00031AF0" w:rsidRPr="00177BE1" w:rsidRDefault="00031AF0" w:rsidP="00031AF0">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7AB3009" w14:textId="77777777" w:rsidR="00031AF0" w:rsidRPr="00177BE1" w:rsidRDefault="00031AF0" w:rsidP="00031AF0">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4D5E6D62" w14:textId="77777777" w:rsidR="00031AF0" w:rsidRPr="00177BE1" w:rsidRDefault="00031AF0" w:rsidP="00031AF0">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3A973792" w14:textId="77777777" w:rsidR="00031AF0" w:rsidRPr="00177BE1" w:rsidRDefault="00031AF0" w:rsidP="00031AF0">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563BB640" w14:textId="77777777" w:rsidR="00031AF0" w:rsidRPr="00177BE1" w:rsidRDefault="00031AF0" w:rsidP="00031AF0">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4BCBA9C3" w14:textId="77777777" w:rsidR="00031AF0" w:rsidRPr="00177BE1" w:rsidRDefault="00031AF0" w:rsidP="00031AF0">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5F3C88FC" w14:textId="77777777" w:rsidR="00031AF0" w:rsidRPr="00177BE1" w:rsidRDefault="00031AF0" w:rsidP="00031AF0">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30602203" w14:textId="77777777" w:rsidR="00031AF0" w:rsidRPr="00177BE1" w:rsidRDefault="00031AF0" w:rsidP="00031AF0">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305873B" w14:textId="77777777" w:rsidR="00031AF0" w:rsidRPr="00177BE1" w:rsidRDefault="00031AF0" w:rsidP="00031AF0">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3621E0D7" w14:textId="77777777" w:rsidR="00031AF0" w:rsidRPr="00177BE1" w:rsidRDefault="00031AF0" w:rsidP="00031AF0">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4CBB5C11" w14:textId="77777777" w:rsidR="00031AF0" w:rsidRPr="00177BE1" w:rsidRDefault="00031AF0" w:rsidP="00031AF0">
      <w:pPr>
        <w:rPr>
          <w:u w:val="single"/>
        </w:rPr>
      </w:pPr>
      <w:r w:rsidRPr="00177BE1">
        <w:rPr>
          <w:u w:val="single"/>
        </w:rPr>
        <w:lastRenderedPageBreak/>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4AC7C859" w14:textId="77777777" w:rsidR="00031AF0" w:rsidRPr="00177BE1" w:rsidRDefault="00031AF0" w:rsidP="00031AF0">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6D5DE5CE" w14:textId="77777777" w:rsidR="00031AF0" w:rsidRPr="0094096E" w:rsidRDefault="00031AF0" w:rsidP="00031AF0">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452A40E" w14:textId="77777777" w:rsidR="00031AF0" w:rsidRDefault="00031AF0" w:rsidP="00031AF0">
      <w:pPr>
        <w:pStyle w:val="Heading3"/>
      </w:pPr>
      <w:r>
        <w:lastRenderedPageBreak/>
        <w:t>Framing</w:t>
      </w:r>
    </w:p>
    <w:p w14:paraId="116C7FF6" w14:textId="77777777" w:rsidR="00031AF0" w:rsidRDefault="00031AF0" w:rsidP="00031AF0">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0A75AFCD" w14:textId="77777777" w:rsidR="00031AF0" w:rsidRDefault="00031AF0" w:rsidP="00031AF0">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FE5FE1F" w14:textId="77777777" w:rsidR="00031AF0" w:rsidRDefault="00031AF0" w:rsidP="00031AF0">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BA3F706" w14:textId="1843A9CE" w:rsidR="00031AF0" w:rsidRDefault="004E7CCE" w:rsidP="00031AF0">
      <w:pPr>
        <w:pStyle w:val="Heading4"/>
      </w:pPr>
      <w:r>
        <w:t>3</w:t>
      </w:r>
      <w:r w:rsidR="00031AF0">
        <w:t>] Extinction outweighs</w:t>
      </w:r>
    </w:p>
    <w:p w14:paraId="6C488FFF" w14:textId="77777777" w:rsidR="00031AF0" w:rsidRPr="00166CFF" w:rsidRDefault="00031AF0" w:rsidP="00031AF0">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6C91C47" w14:textId="77777777" w:rsidR="00031AF0" w:rsidRPr="00947060" w:rsidRDefault="00031AF0" w:rsidP="00031AF0">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xml:space="preserve">,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C4EA655" w14:textId="77777777" w:rsidR="00031AF0" w:rsidRDefault="00031AF0" w:rsidP="00031AF0">
      <w:pPr>
        <w:pStyle w:val="Heading3"/>
      </w:pPr>
      <w:r>
        <w:lastRenderedPageBreak/>
        <w:t>Underview</w:t>
      </w:r>
    </w:p>
    <w:p w14:paraId="50500337" w14:textId="77777777" w:rsidR="00031AF0" w:rsidRPr="00394AF8" w:rsidRDefault="00031AF0" w:rsidP="00031AF0">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289823E2" w14:textId="77777777" w:rsidR="00031AF0" w:rsidRPr="00100679" w:rsidRDefault="00031AF0" w:rsidP="00031AF0">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6FA552D7" w14:textId="77777777" w:rsidR="00031AF0" w:rsidRPr="00292257" w:rsidRDefault="00031AF0" w:rsidP="00031AF0">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3467F5B9" w14:textId="77777777" w:rsidR="00031AF0" w:rsidRPr="00635624" w:rsidRDefault="00031AF0" w:rsidP="00031AF0">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lastRenderedPageBreak/>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05F58EBD" w14:textId="77777777" w:rsidR="004E7CCE" w:rsidRDefault="00031AF0" w:rsidP="004E7CCE">
      <w:pPr>
        <w:pStyle w:val="Heading4"/>
      </w:pPr>
      <w:r>
        <w:t>3</w:t>
      </w:r>
      <w:r w:rsidRPr="002C4482">
        <w:t xml:space="preserve">] </w:t>
      </w:r>
      <w:proofErr w:type="gramStart"/>
      <w:r w:rsidR="004E7CCE">
        <w:t>Psycho-analysis</w:t>
      </w:r>
      <w:proofErr w:type="gramEnd"/>
      <w:r w:rsidR="004E7CCE">
        <w:t xml:space="preserve"> is wrong---terrible methodology, every refutable claim has been disproven, and ineffective results</w:t>
      </w:r>
    </w:p>
    <w:p w14:paraId="38718AD4" w14:textId="77777777" w:rsidR="004E7CCE" w:rsidRPr="00D57484" w:rsidRDefault="004E7CCE" w:rsidP="004E7CCE">
      <w:r>
        <w:t xml:space="preserve">Robert </w:t>
      </w:r>
      <w:r w:rsidRPr="00D57484">
        <w:rPr>
          <w:rStyle w:val="Style13ptBold"/>
        </w:rPr>
        <w:t>Bud and</w:t>
      </w:r>
      <w:r>
        <w:t xml:space="preserve"> Mario </w:t>
      </w:r>
      <w:r w:rsidRPr="00D57484">
        <w:rPr>
          <w:rStyle w:val="Style13ptBold"/>
        </w:rPr>
        <w:t>Bunge 10</w:t>
      </w:r>
      <w:r>
        <w:t xml:space="preserve"> {Robert Bud is principal curator of medicine at the Science Museum in London. 9-29-2010. “Should psychoanalysis be in the Science Museum?” </w:t>
      </w:r>
      <w:hyperlink r:id="rId22" w:history="1">
        <w:r w:rsidRPr="00B12C27">
          <w:rPr>
            <w:rStyle w:val="Hyperlink"/>
          </w:rPr>
          <w:t>https://www.newscientist.com/article/mg20827806-200-should-psychoanalysis-be-in-the-science-museum/}//JM</w:t>
        </w:r>
      </w:hyperlink>
      <w:r>
        <w:t xml:space="preserve"> (link credit to EM)</w:t>
      </w:r>
    </w:p>
    <w:p w14:paraId="75AE9AEA" w14:textId="0D5D4199" w:rsidR="00031AF0" w:rsidRPr="004E7CCE" w:rsidRDefault="004E7CCE" w:rsidP="004E7CCE">
      <w:pPr>
        <w:rPr>
          <w:u w:val="single"/>
        </w:rPr>
      </w:pPr>
      <w:r w:rsidRPr="00D57484">
        <w:rPr>
          <w:rStyle w:val="StyleUnderline"/>
        </w:rPr>
        <w:t>WE SHOULD congratulate the Science Museum for setting up an exhibition on psychoanalysis. Exposure to pseudoscience</w:t>
      </w:r>
      <w:r w:rsidRPr="00D57484">
        <w:rPr>
          <w:sz w:val="16"/>
        </w:rPr>
        <w:t xml:space="preserve"> greatly </w:t>
      </w:r>
      <w:r w:rsidRPr="00AB3FED">
        <w:rPr>
          <w:szCs w:val="32"/>
          <w:u w:val="single"/>
        </w:rPr>
        <w:t>h</w:t>
      </w:r>
      <w:r w:rsidRPr="00D57484">
        <w:rPr>
          <w:rStyle w:val="StyleUnderline"/>
        </w:rPr>
        <w:t>elps understand genuine science, just as learning about tyranny helps in understanding democracy.</w:t>
      </w:r>
      <w:r w:rsidRPr="00D57484">
        <w:rPr>
          <w:sz w:val="16"/>
        </w:rPr>
        <w:t xml:space="preserve"> </w:t>
      </w:r>
      <w:r w:rsidRPr="00C80102">
        <w:rPr>
          <w:rStyle w:val="StyleUnderline"/>
          <w:highlight w:val="green"/>
        </w:rPr>
        <w:t>Over</w:t>
      </w:r>
      <w:r w:rsidRPr="00D57484">
        <w:rPr>
          <w:rStyle w:val="StyleUnderline"/>
        </w:rPr>
        <w:t xml:space="preserve"> the past </w:t>
      </w:r>
      <w:r w:rsidRPr="00C80102">
        <w:rPr>
          <w:rStyle w:val="StyleUnderline"/>
          <w:highlight w:val="green"/>
        </w:rPr>
        <w:t xml:space="preserve">30 years, </w:t>
      </w:r>
      <w:r w:rsidRPr="00C80102">
        <w:rPr>
          <w:rStyle w:val="Emphasis"/>
          <w:highlight w:val="green"/>
        </w:rPr>
        <w:t>psychoanalysis has</w:t>
      </w:r>
      <w:r w:rsidRPr="00D57484">
        <w:rPr>
          <w:rStyle w:val="StyleUnderline"/>
        </w:rPr>
        <w:t xml:space="preserve"> quietly </w:t>
      </w:r>
      <w:r w:rsidRPr="00C80102">
        <w:rPr>
          <w:rStyle w:val="Emphasis"/>
          <w:highlight w:val="green"/>
        </w:rPr>
        <w:t>been displaced</w:t>
      </w:r>
      <w:r w:rsidRPr="00D57484">
        <w:rPr>
          <w:rStyle w:val="StyleUnderline"/>
        </w:rPr>
        <w:t xml:space="preserve"> in academia </w:t>
      </w:r>
      <w:r w:rsidRPr="00C80102">
        <w:rPr>
          <w:rStyle w:val="StyleUnderline"/>
          <w:highlight w:val="green"/>
        </w:rPr>
        <w:t>by scientific psychology. But it persists in popular culture</w:t>
      </w:r>
      <w:r w:rsidRPr="00D57484">
        <w:rPr>
          <w:sz w:val="16"/>
        </w:rPr>
        <w:t xml:space="preserve"> as well as being a lucrative profession. </w:t>
      </w:r>
      <w:r w:rsidRPr="00D57484">
        <w:rPr>
          <w:rStyle w:val="StyleUnderline"/>
        </w:rPr>
        <w:t>It is the psychology of those who have not bothered to learn psychology</w:t>
      </w:r>
      <w:r w:rsidRPr="00D57484">
        <w:rPr>
          <w:sz w:val="16"/>
        </w:rPr>
        <w:t xml:space="preserve">, and the psychotherapy of choice for those who believe in the power of immaterial mind over body. </w:t>
      </w:r>
      <w:r w:rsidRPr="00C80102">
        <w:rPr>
          <w:rStyle w:val="Emphasis"/>
          <w:highlight w:val="green"/>
        </w:rPr>
        <w:t xml:space="preserve">Psychoanalysis is a bogus </w:t>
      </w:r>
      <w:r w:rsidRPr="00C80102">
        <w:rPr>
          <w:rStyle w:val="Emphasis"/>
          <w:highlight w:val="green"/>
        </w:rPr>
        <w:lastRenderedPageBreak/>
        <w:t>science</w:t>
      </w:r>
      <w:r w:rsidRPr="00482BA2">
        <w:rPr>
          <w:rStyle w:val="StyleUnderline"/>
        </w:rPr>
        <w:t xml:space="preserve"> because </w:t>
      </w:r>
      <w:r w:rsidRPr="00C80102">
        <w:rPr>
          <w:rStyle w:val="Emphasis"/>
          <w:highlight w:val="green"/>
        </w:rPr>
        <w:t>its practitioners do not do scientific research</w:t>
      </w:r>
      <w:r w:rsidRPr="00D57484">
        <w:rPr>
          <w:sz w:val="16"/>
        </w:rPr>
        <w:t xml:space="preserve">. When the field turned 100, a group of </w:t>
      </w:r>
      <w:r w:rsidRPr="00C80102">
        <w:rPr>
          <w:rStyle w:val="StyleUnderline"/>
          <w:highlight w:val="green"/>
        </w:rPr>
        <w:t>psychoanalysts admitted this gap</w:t>
      </w:r>
      <w:r w:rsidRPr="00D57484">
        <w:rPr>
          <w:rStyle w:val="StyleUnderline"/>
        </w:rPr>
        <w:t xml:space="preserve"> and </w:t>
      </w:r>
      <w:proofErr w:type="spellStart"/>
      <w:r w:rsidRPr="00D57484">
        <w:rPr>
          <w:rStyle w:val="StyleUnderline"/>
        </w:rPr>
        <w:t>endeavoured</w:t>
      </w:r>
      <w:proofErr w:type="spellEnd"/>
      <w:r w:rsidRPr="00D57484">
        <w:rPr>
          <w:rStyle w:val="StyleUnderline"/>
        </w:rPr>
        <w:t xml:space="preserve"> to fill it. They </w:t>
      </w:r>
      <w:r w:rsidRPr="00C80102">
        <w:rPr>
          <w:rStyle w:val="StyleUnderline"/>
          <w:highlight w:val="green"/>
        </w:rPr>
        <w:t>claimed to have performed the first experiment</w:t>
      </w:r>
      <w:r w:rsidRPr="00D57484">
        <w:rPr>
          <w:sz w:val="16"/>
        </w:rPr>
        <w:t xml:space="preserve"> showing that patients benefited from their treatment. Regrettably, </w:t>
      </w:r>
      <w:r w:rsidRPr="00C80102">
        <w:rPr>
          <w:rStyle w:val="Emphasis"/>
          <w:highlight w:val="green"/>
        </w:rPr>
        <w:t>they did not include a control group and did not entertain</w:t>
      </w:r>
      <w:r w:rsidRPr="00D57484">
        <w:rPr>
          <w:rStyle w:val="Emphasis"/>
        </w:rPr>
        <w:t xml:space="preserve"> the possibility of </w:t>
      </w:r>
      <w:r w:rsidRPr="00C80102">
        <w:rPr>
          <w:rStyle w:val="Emphasis"/>
          <w:highlight w:val="green"/>
        </w:rPr>
        <w:t>placebo effects</w:t>
      </w:r>
      <w:r w:rsidRPr="00D57484">
        <w:rPr>
          <w:sz w:val="16"/>
        </w:rPr>
        <w:t xml:space="preserve">. </w:t>
      </w:r>
      <w:r w:rsidRPr="00D57484">
        <w:rPr>
          <w:rStyle w:val="StyleUnderline"/>
        </w:rPr>
        <w:t xml:space="preserve">Hence, </w:t>
      </w:r>
      <w:r w:rsidRPr="00C80102">
        <w:rPr>
          <w:rStyle w:val="StyleUnderline"/>
          <w:highlight w:val="green"/>
        </w:rPr>
        <w:t>their claim remains untested</w:t>
      </w:r>
      <w:r w:rsidRPr="00D57484">
        <w:rPr>
          <w:sz w:val="16"/>
        </w:rPr>
        <w:t xml:space="preserve"> (The International Journal of Psychoanalysis, vol 81, p 513). More recently, a meta-analysis published in American Psychologist (vol 65, p 98) purported to support the claim that a form of psychoanalysis called psychodynamic therapy is effective. However, once again, the original studies did not involve control groups. </w:t>
      </w:r>
      <w:r w:rsidRPr="00D57484">
        <w:rPr>
          <w:rStyle w:val="StyleUnderline"/>
        </w:rPr>
        <w:t xml:space="preserve">In </w:t>
      </w:r>
      <w:r w:rsidRPr="00C80102">
        <w:rPr>
          <w:rStyle w:val="StyleUnderline"/>
          <w:highlight w:val="green"/>
        </w:rPr>
        <w:t>110 years, psychoanalysts have not set up a single lab</w:t>
      </w:r>
      <w:r w:rsidRPr="00D57484">
        <w:rPr>
          <w:rStyle w:val="StyleUnderline"/>
        </w:rPr>
        <w:t>. They do not participate in scientific congresses,</w:t>
      </w:r>
      <w:r w:rsidRPr="00D57484">
        <w:rPr>
          <w:sz w:val="16"/>
        </w:rPr>
        <w:t xml:space="preserve"> do not submit their papers to scientific journals and are foreign to the scientific community - </w:t>
      </w:r>
      <w:r w:rsidRPr="00C80102">
        <w:rPr>
          <w:rStyle w:val="StyleUnderline"/>
          <w:highlight w:val="green"/>
        </w:rPr>
        <w:t>a marginality typical of pseudoscience</w:t>
      </w:r>
      <w:r w:rsidRPr="00D57484">
        <w:rPr>
          <w:sz w:val="16"/>
        </w:rPr>
        <w:t xml:space="preserve">. This does not mean </w:t>
      </w:r>
      <w:r w:rsidRPr="00C80102">
        <w:rPr>
          <w:rStyle w:val="StyleUnderline"/>
          <w:highlight w:val="green"/>
        </w:rPr>
        <w:t>their hypotheses</w:t>
      </w:r>
      <w:r w:rsidRPr="00D57484">
        <w:rPr>
          <w:sz w:val="16"/>
        </w:rPr>
        <w:t xml:space="preserve"> have never been put to the test. True, they </w:t>
      </w:r>
      <w:r w:rsidRPr="00D57484">
        <w:rPr>
          <w:rStyle w:val="StyleUnderline"/>
        </w:rPr>
        <w:t xml:space="preserve">are </w:t>
      </w:r>
      <w:r w:rsidRPr="00C80102">
        <w:rPr>
          <w:rStyle w:val="StyleUnderline"/>
          <w:highlight w:val="green"/>
        </w:rPr>
        <w:t>so vague that they are hard to test and</w:t>
      </w:r>
      <w:r w:rsidRPr="00D57484">
        <w:rPr>
          <w:rStyle w:val="StyleUnderline"/>
        </w:rPr>
        <w:t xml:space="preserve"> some of them</w:t>
      </w:r>
      <w:r w:rsidRPr="00D57484">
        <w:rPr>
          <w:sz w:val="16"/>
        </w:rPr>
        <w:t xml:space="preserve"> </w:t>
      </w:r>
      <w:r w:rsidRPr="00D57484">
        <w:rPr>
          <w:rStyle w:val="StyleUnderline"/>
        </w:rPr>
        <w:t>are</w:t>
      </w:r>
      <w:r w:rsidRPr="00D57484">
        <w:rPr>
          <w:sz w:val="16"/>
        </w:rPr>
        <w:t xml:space="preserve">, by Freud's own admission, </w:t>
      </w:r>
      <w:r w:rsidRPr="00D57484">
        <w:rPr>
          <w:rStyle w:val="StyleUnderline"/>
        </w:rPr>
        <w:t>irrefutable</w:t>
      </w:r>
      <w:r w:rsidRPr="00D57484">
        <w:rPr>
          <w:sz w:val="16"/>
        </w:rPr>
        <w:t xml:space="preserve">. Still, </w:t>
      </w:r>
      <w:r w:rsidRPr="00D57484">
        <w:rPr>
          <w:rStyle w:val="StyleUnderline"/>
        </w:rPr>
        <w:t xml:space="preserve">most of </w:t>
      </w:r>
      <w:r w:rsidRPr="00C80102">
        <w:rPr>
          <w:rStyle w:val="StyleUnderline"/>
          <w:highlight w:val="green"/>
        </w:rPr>
        <w:t>the testable ones have been soundly refuted</w:t>
      </w:r>
      <w:r w:rsidRPr="00D57484">
        <w:rPr>
          <w:sz w:val="16"/>
        </w:rPr>
        <w:t xml:space="preserve">. </w:t>
      </w:r>
      <w:r w:rsidRPr="00D57484">
        <w:rPr>
          <w:rStyle w:val="StyleUnderline"/>
        </w:rPr>
        <w:t>For example, most dreams have no sexual content. The Oedipus complex is a myth</w:t>
      </w:r>
      <w:r w:rsidRPr="00D57484">
        <w:rPr>
          <w:sz w:val="16"/>
        </w:rPr>
        <w:t xml:space="preserve">; boys do not hate their fathers because they would like to have sex with their mothers. </w:t>
      </w:r>
      <w:r w:rsidRPr="00D57484">
        <w:rPr>
          <w:rStyle w:val="StyleUnderline"/>
        </w:rPr>
        <w:t>The list goes on.</w:t>
      </w:r>
      <w:r>
        <w:rPr>
          <w:rStyle w:val="StyleUnderline"/>
        </w:rPr>
        <w:t xml:space="preserve"> </w:t>
      </w:r>
      <w:r w:rsidRPr="00D57484">
        <w:rPr>
          <w:sz w:val="16"/>
        </w:rPr>
        <w:t xml:space="preserve">As for therapeutic efficacy, little is known because psychoanalysts do not perform double-blind clinical trials or follow-up studies. Psychoanalysis is a pseudoscience. Its concepts are woolly and untestable yet are regarded as unassailable axioms. As a result of such dogmatism, </w:t>
      </w:r>
      <w:r w:rsidRPr="00C80102">
        <w:rPr>
          <w:rStyle w:val="StyleUnderline"/>
          <w:highlight w:val="green"/>
        </w:rPr>
        <w:t>psychoanalysis</w:t>
      </w:r>
      <w:r w:rsidRPr="00F12DC4">
        <w:rPr>
          <w:rStyle w:val="StyleUnderline"/>
        </w:rPr>
        <w:t xml:space="preserve"> has </w:t>
      </w:r>
      <w:r w:rsidRPr="00C80102">
        <w:rPr>
          <w:rStyle w:val="StyleUnderline"/>
          <w:highlight w:val="green"/>
        </w:rPr>
        <w:t>remained</w:t>
      </w:r>
      <w:r w:rsidRPr="00F12DC4">
        <w:rPr>
          <w:rStyle w:val="StyleUnderline"/>
        </w:rPr>
        <w:t xml:space="preserve"> basically </w:t>
      </w:r>
      <w:r w:rsidRPr="00C80102">
        <w:rPr>
          <w:rStyle w:val="StyleUnderline"/>
          <w:highlight w:val="green"/>
        </w:rPr>
        <w:t>stagnant</w:t>
      </w:r>
      <w:r w:rsidRPr="00F12DC4">
        <w:rPr>
          <w:rStyle w:val="StyleUnderline"/>
        </w:rPr>
        <w:t xml:space="preserve"> for more than a century, </w:t>
      </w:r>
      <w:r w:rsidRPr="00C80102">
        <w:rPr>
          <w:rStyle w:val="StyleUnderline"/>
          <w:highlight w:val="green"/>
        </w:rPr>
        <w:t>in contrast with scientific psychology, which is thriving.</w:t>
      </w:r>
    </w:p>
    <w:p w14:paraId="467A03F6" w14:textId="77777777" w:rsidR="00031AF0" w:rsidRDefault="00031AF0" w:rsidP="00031AF0">
      <w:pPr>
        <w:pStyle w:val="Heading4"/>
      </w:pPr>
      <w:r>
        <w:t xml:space="preserve">4] Youth participatory action research enables </w:t>
      </w:r>
      <w:r>
        <w:rPr>
          <w:i/>
        </w:rPr>
        <w:t>transformative resistance</w:t>
      </w:r>
      <w:r>
        <w:t xml:space="preserve"> and is crucial to make activism work</w:t>
      </w:r>
    </w:p>
    <w:p w14:paraId="51F6BF12" w14:textId="77777777" w:rsidR="00031AF0" w:rsidRPr="000661AC" w:rsidRDefault="00031AF0" w:rsidP="00031AF0">
      <w:pPr>
        <w:rPr>
          <w:rStyle w:val="Style13ptBold"/>
        </w:rPr>
      </w:pPr>
      <w:proofErr w:type="spellStart"/>
      <w:r w:rsidRPr="000661AC">
        <w:rPr>
          <w:rStyle w:val="Style13ptBold"/>
        </w:rPr>
        <w:t>Cammarota</w:t>
      </w:r>
      <w:proofErr w:type="spellEnd"/>
      <w:r w:rsidRPr="000661AC">
        <w:rPr>
          <w:rStyle w:val="Style13ptBold"/>
        </w:rPr>
        <w:t xml:space="preserve"> and Fine 08 </w:t>
      </w:r>
    </w:p>
    <w:p w14:paraId="020CF30E" w14:textId="77777777" w:rsidR="00031AF0" w:rsidRPr="000661AC" w:rsidRDefault="00031AF0" w:rsidP="00031AF0">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7600216E" w14:textId="0CC251E0" w:rsidR="00031AF0" w:rsidRPr="00484031" w:rsidRDefault="00031AF0" w:rsidP="00031AF0">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 xml:space="preserve">challenges to the “normal” </w:t>
      </w:r>
      <w:r w:rsidRPr="00CC2696">
        <w:rPr>
          <w:rStyle w:val="Emphasis"/>
        </w:rPr>
        <w:lastRenderedPageBreak/>
        <w:t>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p>
    <w:p w14:paraId="7A2DA9ED" w14:textId="1E6715A5" w:rsidR="00EB4618" w:rsidRPr="00F601E6" w:rsidRDefault="00EB4618" w:rsidP="00031AF0">
      <w:pPr>
        <w:pStyle w:val="Heading3"/>
      </w:pPr>
    </w:p>
    <w:sectPr w:rsidR="00EB4618"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698DC" w14:textId="77777777" w:rsidR="00F34BFF" w:rsidRDefault="00F34BFF" w:rsidP="002411C0">
      <w:pPr>
        <w:spacing w:after="0" w:line="240" w:lineRule="auto"/>
      </w:pPr>
      <w:r>
        <w:separator/>
      </w:r>
    </w:p>
  </w:endnote>
  <w:endnote w:type="continuationSeparator" w:id="0">
    <w:p w14:paraId="75E9BE53" w14:textId="77777777" w:rsidR="00F34BFF" w:rsidRDefault="00F34BFF" w:rsidP="00241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88548" w14:textId="77777777" w:rsidR="00F34BFF" w:rsidRDefault="00F34BFF" w:rsidP="002411C0">
      <w:pPr>
        <w:spacing w:after="0" w:line="240" w:lineRule="auto"/>
      </w:pPr>
      <w:r>
        <w:separator/>
      </w:r>
    </w:p>
  </w:footnote>
  <w:footnote w:type="continuationSeparator" w:id="0">
    <w:p w14:paraId="628C9780" w14:textId="77777777" w:rsidR="00F34BFF" w:rsidRDefault="00F34BFF" w:rsidP="00241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7BA64D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3"/>
  </w:num>
  <w:num w:numId="14">
    <w:abstractNumId w:val="20"/>
  </w:num>
  <w:num w:numId="15">
    <w:abstractNumId w:val="15"/>
  </w:num>
  <w:num w:numId="16">
    <w:abstractNumId w:val="17"/>
  </w:num>
  <w:num w:numId="17">
    <w:abstractNumId w:val="21"/>
  </w:num>
  <w:num w:numId="18">
    <w:abstractNumId w:val="16"/>
  </w:num>
  <w:num w:numId="19">
    <w:abstractNumId w:val="11"/>
  </w:num>
  <w:num w:numId="20">
    <w:abstractNumId w:val="19"/>
  </w:num>
  <w:num w:numId="21">
    <w:abstractNumId w:val="22"/>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4618"/>
    <w:rsid w:val="000029E3"/>
    <w:rsid w:val="000029E8"/>
    <w:rsid w:val="00004225"/>
    <w:rsid w:val="000066CA"/>
    <w:rsid w:val="00007264"/>
    <w:rsid w:val="000076A9"/>
    <w:rsid w:val="00014FAD"/>
    <w:rsid w:val="00015D2A"/>
    <w:rsid w:val="0002490B"/>
    <w:rsid w:val="00026465"/>
    <w:rsid w:val="00030204"/>
    <w:rsid w:val="000312A0"/>
    <w:rsid w:val="00031AF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1C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F27"/>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CCE"/>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550"/>
    <w:rsid w:val="005E1860"/>
    <w:rsid w:val="005F063B"/>
    <w:rsid w:val="005F192D"/>
    <w:rsid w:val="005F24C8"/>
    <w:rsid w:val="005F26AF"/>
    <w:rsid w:val="006003F8"/>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BF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4EB8"/>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618"/>
    <w:rsid w:val="00EC2759"/>
    <w:rsid w:val="00EC7106"/>
    <w:rsid w:val="00ED0120"/>
    <w:rsid w:val="00ED3BBA"/>
    <w:rsid w:val="00ED4E12"/>
    <w:rsid w:val="00EE051B"/>
    <w:rsid w:val="00EE54B4"/>
    <w:rsid w:val="00EF1AD8"/>
    <w:rsid w:val="00EF2B5C"/>
    <w:rsid w:val="00EF592A"/>
    <w:rsid w:val="00EF7794"/>
    <w:rsid w:val="00F02046"/>
    <w:rsid w:val="00F053D8"/>
    <w:rsid w:val="00F07888"/>
    <w:rsid w:val="00F1313D"/>
    <w:rsid w:val="00F201E7"/>
    <w:rsid w:val="00F204E0"/>
    <w:rsid w:val="00F20B16"/>
    <w:rsid w:val="00F21C79"/>
    <w:rsid w:val="00F238C9"/>
    <w:rsid w:val="00F23CA5"/>
    <w:rsid w:val="00F277AA"/>
    <w:rsid w:val="00F31955"/>
    <w:rsid w:val="00F34BFF"/>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3980F"/>
  <w14:defaultImageDpi w14:val="300"/>
  <w15:docId w15:val="{45ACF693-57A7-5348-A239-EE4B5F870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618"/>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EB461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B461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EB461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9"/>
    <w:unhideWhenUsed/>
    <w:qFormat/>
    <w:rsid w:val="00EB4618"/>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031AF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031AF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31AF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31AF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31AF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B46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618"/>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EB4618"/>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EB4618"/>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EB4618"/>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EB4618"/>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461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EB461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B461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B461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EB4618"/>
    <w:rPr>
      <w:color w:val="auto"/>
      <w:u w:val="none"/>
    </w:rPr>
  </w:style>
  <w:style w:type="paragraph" w:styleId="DocumentMap">
    <w:name w:val="Document Map"/>
    <w:basedOn w:val="Normal"/>
    <w:link w:val="DocumentMapChar"/>
    <w:uiPriority w:val="99"/>
    <w:unhideWhenUsed/>
    <w:rsid w:val="00EB4618"/>
    <w:rPr>
      <w:rFonts w:ascii="Lucida Grande" w:hAnsi="Lucida Grande" w:cs="Lucida Grande"/>
    </w:rPr>
  </w:style>
  <w:style w:type="character" w:customStyle="1" w:styleId="DocumentMapChar">
    <w:name w:val="Document Map Char"/>
    <w:basedOn w:val="DefaultParagraphFont"/>
    <w:link w:val="DocumentMap"/>
    <w:uiPriority w:val="99"/>
    <w:rsid w:val="00EB4618"/>
    <w:rPr>
      <w:rFonts w:ascii="Lucida Grande" w:hAnsi="Lucida Grande" w:cs="Lucida Grande"/>
    </w:rPr>
  </w:style>
  <w:style w:type="paragraph" w:styleId="Revision">
    <w:name w:val="Revision"/>
    <w:hidden/>
    <w:uiPriority w:val="99"/>
    <w:semiHidden/>
    <w:rsid w:val="00EB4618"/>
  </w:style>
  <w:style w:type="paragraph" w:customStyle="1" w:styleId="Emphasis1">
    <w:name w:val="Emphasis1"/>
    <w:basedOn w:val="Normal"/>
    <w:link w:val="Emphasis"/>
    <w:autoRedefine/>
    <w:uiPriority w:val="20"/>
    <w:qFormat/>
    <w:rsid w:val="00031AF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aliases w:val="Text Char"/>
    <w:basedOn w:val="DefaultParagraphFont"/>
    <w:link w:val="Heading5"/>
    <w:rsid w:val="00031AF0"/>
    <w:rPr>
      <w:rFonts w:ascii="Cambria" w:eastAsia="Times New Roman" w:hAnsi="Cambria"/>
      <w:b/>
      <w:bCs/>
      <w:i/>
      <w:iCs/>
      <w:sz w:val="20"/>
      <w:lang w:bidi="en-US"/>
    </w:rPr>
  </w:style>
  <w:style w:type="character" w:customStyle="1" w:styleId="Heading6Char">
    <w:name w:val="Heading 6 Char"/>
    <w:basedOn w:val="DefaultParagraphFont"/>
    <w:link w:val="Heading6"/>
    <w:rsid w:val="00031AF0"/>
    <w:rPr>
      <w:rFonts w:ascii="Cambria" w:eastAsia="Times New Roman" w:hAnsi="Cambria"/>
      <w:b/>
      <w:bCs/>
      <w:i/>
      <w:iCs/>
      <w:sz w:val="20"/>
      <w:lang w:bidi="en-US"/>
    </w:rPr>
  </w:style>
  <w:style w:type="character" w:customStyle="1" w:styleId="Heading7Char">
    <w:name w:val="Heading 7 Char"/>
    <w:basedOn w:val="DefaultParagraphFont"/>
    <w:link w:val="Heading7"/>
    <w:rsid w:val="00031AF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031AF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031AF0"/>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031AF0"/>
    <w:rPr>
      <w:color w:val="605E5C"/>
      <w:shd w:val="clear" w:color="auto" w:fill="E1DFDD"/>
    </w:rPr>
  </w:style>
  <w:style w:type="paragraph" w:styleId="ListParagraph">
    <w:name w:val="List Paragraph"/>
    <w:aliases w:val="6 font"/>
    <w:basedOn w:val="Normal"/>
    <w:uiPriority w:val="99"/>
    <w:unhideWhenUsed/>
    <w:qFormat/>
    <w:rsid w:val="00031AF0"/>
    <w:pPr>
      <w:ind w:left="720"/>
      <w:contextualSpacing/>
    </w:pPr>
  </w:style>
  <w:style w:type="paragraph" w:customStyle="1" w:styleId="textbold">
    <w:name w:val="text bold"/>
    <w:basedOn w:val="Normal"/>
    <w:uiPriority w:val="20"/>
    <w:qFormat/>
    <w:rsid w:val="00031AF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031AF0"/>
    <w:rPr>
      <w:u w:val="single"/>
    </w:rPr>
  </w:style>
  <w:style w:type="paragraph" w:styleId="Title">
    <w:name w:val="Title"/>
    <w:aliases w:val="Cites and Cards,UNDERLINE,Bold Underlined,title,Block Heading,Read This"/>
    <w:basedOn w:val="Normal"/>
    <w:next w:val="Normal"/>
    <w:link w:val="TitleChar"/>
    <w:uiPriority w:val="1"/>
    <w:qFormat/>
    <w:rsid w:val="00031AF0"/>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031AF0"/>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031AF0"/>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031AF0"/>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031AF0"/>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031AF0"/>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031AF0"/>
    <w:rPr>
      <w:rFonts w:ascii="Tahoma" w:hAnsi="Tahoma" w:cs="Tahoma"/>
      <w:szCs w:val="16"/>
    </w:rPr>
  </w:style>
  <w:style w:type="character" w:customStyle="1" w:styleId="BalloonTextChar">
    <w:name w:val="Balloon Text Char"/>
    <w:basedOn w:val="DefaultParagraphFont"/>
    <w:link w:val="BalloonText"/>
    <w:uiPriority w:val="99"/>
    <w:rsid w:val="00031AF0"/>
    <w:rPr>
      <w:rFonts w:ascii="Tahoma" w:hAnsi="Tahoma" w:cs="Tahoma"/>
      <w:szCs w:val="16"/>
    </w:rPr>
  </w:style>
  <w:style w:type="paragraph" w:styleId="Header">
    <w:name w:val="header"/>
    <w:basedOn w:val="Normal"/>
    <w:link w:val="HeaderChar"/>
    <w:uiPriority w:val="99"/>
    <w:unhideWhenUsed/>
    <w:qFormat/>
    <w:rsid w:val="00031AF0"/>
    <w:pPr>
      <w:tabs>
        <w:tab w:val="center" w:pos="4680"/>
        <w:tab w:val="right" w:pos="9360"/>
      </w:tabs>
    </w:pPr>
  </w:style>
  <w:style w:type="character" w:customStyle="1" w:styleId="HeaderChar">
    <w:name w:val="Header Char"/>
    <w:basedOn w:val="DefaultParagraphFont"/>
    <w:link w:val="Header"/>
    <w:uiPriority w:val="99"/>
    <w:rsid w:val="00031AF0"/>
  </w:style>
  <w:style w:type="paragraph" w:styleId="Footer">
    <w:name w:val="footer"/>
    <w:basedOn w:val="Normal"/>
    <w:link w:val="FooterChar"/>
    <w:uiPriority w:val="99"/>
    <w:unhideWhenUsed/>
    <w:rsid w:val="00031AF0"/>
    <w:pPr>
      <w:tabs>
        <w:tab w:val="center" w:pos="4680"/>
        <w:tab w:val="right" w:pos="9360"/>
      </w:tabs>
    </w:pPr>
  </w:style>
  <w:style w:type="character" w:customStyle="1" w:styleId="FooterChar">
    <w:name w:val="Footer Char"/>
    <w:basedOn w:val="DefaultParagraphFont"/>
    <w:link w:val="Footer"/>
    <w:uiPriority w:val="99"/>
    <w:rsid w:val="00031AF0"/>
  </w:style>
  <w:style w:type="character" w:customStyle="1" w:styleId="m4841727538114946087gmail-styleunderline">
    <w:name w:val="m_4841727538114946087gmail-styleunderline"/>
    <w:basedOn w:val="DefaultParagraphFont"/>
    <w:rsid w:val="00031AF0"/>
  </w:style>
  <w:style w:type="paragraph" w:customStyle="1" w:styleId="Analytic">
    <w:name w:val="Analytic"/>
    <w:basedOn w:val="Normal"/>
    <w:link w:val="AnalyticChar"/>
    <w:autoRedefine/>
    <w:rsid w:val="00031AF0"/>
    <w:rPr>
      <w:b/>
      <w:sz w:val="24"/>
    </w:rPr>
  </w:style>
  <w:style w:type="paragraph" w:customStyle="1" w:styleId="BreakTag">
    <w:name w:val="Break Tag"/>
    <w:basedOn w:val="Normal"/>
    <w:autoRedefine/>
    <w:uiPriority w:val="4"/>
    <w:qFormat/>
    <w:rsid w:val="00031AF0"/>
    <w:pPr>
      <w:spacing w:before="240"/>
    </w:pPr>
    <w:rPr>
      <w:b/>
      <w:sz w:val="26"/>
    </w:rPr>
  </w:style>
  <w:style w:type="paragraph" w:customStyle="1" w:styleId="BreakBlock">
    <w:name w:val="Break Block"/>
    <w:basedOn w:val="Normal"/>
    <w:link w:val="BreakBlockChar"/>
    <w:autoRedefine/>
    <w:qFormat/>
    <w:rsid w:val="00031AF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31AF0"/>
    <w:rPr>
      <w:rFonts w:ascii="Arial Bold" w:hAnsi="Arial Bold"/>
      <w:b/>
      <w:caps/>
      <w:sz w:val="32"/>
      <w:u w:val="single"/>
    </w:rPr>
  </w:style>
  <w:style w:type="character" w:customStyle="1" w:styleId="Mention1">
    <w:name w:val="Mention1"/>
    <w:basedOn w:val="DefaultParagraphFont"/>
    <w:uiPriority w:val="99"/>
    <w:semiHidden/>
    <w:unhideWhenUsed/>
    <w:rsid w:val="00031AF0"/>
    <w:rPr>
      <w:color w:val="2B579A"/>
      <w:shd w:val="clear" w:color="auto" w:fill="E6E6E6"/>
    </w:rPr>
  </w:style>
  <w:style w:type="character" w:customStyle="1" w:styleId="UnresolvedMention1">
    <w:name w:val="Unresolved Mention1"/>
    <w:basedOn w:val="DefaultParagraphFont"/>
    <w:uiPriority w:val="99"/>
    <w:unhideWhenUsed/>
    <w:rsid w:val="00031AF0"/>
    <w:rPr>
      <w:color w:val="808080"/>
      <w:shd w:val="clear" w:color="auto" w:fill="E6E6E6"/>
    </w:rPr>
  </w:style>
  <w:style w:type="paragraph" w:customStyle="1" w:styleId="evidencetext">
    <w:name w:val="evidence text"/>
    <w:basedOn w:val="Normal"/>
    <w:link w:val="evidencetextChar1"/>
    <w:qFormat/>
    <w:rsid w:val="00031AF0"/>
    <w:pPr>
      <w:ind w:left="432" w:right="432"/>
    </w:pPr>
    <w:rPr>
      <w:color w:val="000000"/>
      <w:lang w:val="x-none" w:eastAsia="x-none"/>
    </w:rPr>
  </w:style>
  <w:style w:type="character" w:customStyle="1" w:styleId="evidencetextChar1">
    <w:name w:val="evidence text Char1"/>
    <w:link w:val="evidencetext"/>
    <w:rsid w:val="00031AF0"/>
    <w:rPr>
      <w:color w:val="000000"/>
      <w:lang w:val="x-none" w:eastAsia="x-none"/>
    </w:rPr>
  </w:style>
  <w:style w:type="character" w:customStyle="1" w:styleId="Author-Date">
    <w:name w:val="Author-Date"/>
    <w:qFormat/>
    <w:rsid w:val="00031AF0"/>
    <w:rPr>
      <w:b/>
      <w:sz w:val="24"/>
    </w:rPr>
  </w:style>
  <w:style w:type="paragraph" w:customStyle="1" w:styleId="Nothing">
    <w:name w:val="Nothing"/>
    <w:link w:val="NothingChar"/>
    <w:qFormat/>
    <w:rsid w:val="00031AF0"/>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031AF0"/>
    <w:rPr>
      <w:rFonts w:eastAsia="Times New Roman"/>
      <w:u w:val="single"/>
    </w:rPr>
  </w:style>
  <w:style w:type="character" w:customStyle="1" w:styleId="Style4Char">
    <w:name w:val="Style4 Char"/>
    <w:link w:val="Style4"/>
    <w:rsid w:val="00031AF0"/>
    <w:rPr>
      <w:rFonts w:eastAsia="Times New Roman"/>
      <w:u w:val="single"/>
    </w:rPr>
  </w:style>
  <w:style w:type="character" w:customStyle="1" w:styleId="cardChar">
    <w:name w:val="card Char"/>
    <w:aliases w:val="Bold Cite Char Char,Speed Cite Char"/>
    <w:basedOn w:val="DefaultParagraphFont"/>
    <w:rsid w:val="00031AF0"/>
    <w:rPr>
      <w:rFonts w:ascii="Calibri" w:hAnsi="Calibri" w:cs="Calibri"/>
      <w:u w:val="single"/>
    </w:rPr>
  </w:style>
  <w:style w:type="character" w:customStyle="1" w:styleId="term">
    <w:name w:val="term"/>
    <w:basedOn w:val="DefaultParagraphFont"/>
    <w:rsid w:val="00031AF0"/>
  </w:style>
  <w:style w:type="character" w:customStyle="1" w:styleId="Style1Char">
    <w:name w:val="Style1 Char"/>
    <w:rsid w:val="00031AF0"/>
    <w:rPr>
      <w:rFonts w:ascii="Times New Roman" w:eastAsia="SimSun" w:hAnsi="Times New Roman" w:cs="Times New Roman"/>
      <w:sz w:val="20"/>
      <w:szCs w:val="24"/>
      <w:u w:val="single"/>
      <w:lang w:eastAsia="zh-CN"/>
    </w:rPr>
  </w:style>
  <w:style w:type="character" w:customStyle="1" w:styleId="Styleunderline11pt">
    <w:name w:val="Style underline + 11 pt"/>
    <w:rsid w:val="00031AF0"/>
    <w:rPr>
      <w:rFonts w:ascii="Times New Roman" w:hAnsi="Times New Roman"/>
      <w:sz w:val="20"/>
      <w:u w:val="single"/>
    </w:rPr>
  </w:style>
  <w:style w:type="paragraph" w:customStyle="1" w:styleId="Stylecard11pt">
    <w:name w:val="Style card + 11 pt"/>
    <w:basedOn w:val="Normal"/>
    <w:link w:val="Stylecard11ptChar"/>
    <w:qFormat/>
    <w:rsid w:val="00031AF0"/>
    <w:pPr>
      <w:ind w:left="288" w:right="288"/>
    </w:pPr>
    <w:rPr>
      <w:rFonts w:eastAsia="SimSun"/>
      <w:lang w:eastAsia="zh-CN"/>
    </w:rPr>
  </w:style>
  <w:style w:type="character" w:customStyle="1" w:styleId="Stylecard11ptChar">
    <w:name w:val="Style card + 11 pt Char"/>
    <w:link w:val="Stylecard11pt"/>
    <w:rsid w:val="00031AF0"/>
    <w:rPr>
      <w:rFonts w:eastAsia="SimSun"/>
      <w:lang w:eastAsia="zh-CN"/>
    </w:rPr>
  </w:style>
  <w:style w:type="paragraph" w:customStyle="1" w:styleId="Minimize">
    <w:name w:val="Minimize"/>
    <w:basedOn w:val="Normal"/>
    <w:next w:val="Normal"/>
    <w:link w:val="MinimizeChar"/>
    <w:qFormat/>
    <w:rsid w:val="00031AF0"/>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031AF0"/>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031AF0"/>
    <w:rPr>
      <w:rFonts w:ascii="Arial" w:eastAsiaTheme="minorHAnsi" w:hAnsi="Arial" w:cs="Arial"/>
      <w:u w:val="single"/>
    </w:rPr>
  </w:style>
  <w:style w:type="paragraph" w:customStyle="1" w:styleId="cardtext">
    <w:name w:val="card text"/>
    <w:basedOn w:val="Normal"/>
    <w:link w:val="cardtextChar"/>
    <w:qFormat/>
    <w:rsid w:val="00031AF0"/>
    <w:pPr>
      <w:ind w:left="288" w:right="288"/>
    </w:pPr>
  </w:style>
  <w:style w:type="character" w:customStyle="1" w:styleId="cardtextChar">
    <w:name w:val="card text Char"/>
    <w:basedOn w:val="DefaultParagraphFont"/>
    <w:link w:val="cardtext"/>
    <w:rsid w:val="00031AF0"/>
  </w:style>
  <w:style w:type="character" w:customStyle="1" w:styleId="byline">
    <w:name w:val="byline"/>
    <w:basedOn w:val="DefaultParagraphFont"/>
    <w:rsid w:val="00031AF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031AF0"/>
    <w:rPr>
      <w:rFonts w:ascii="Arial" w:hAnsi="Arial"/>
      <w:b/>
      <w:sz w:val="24"/>
      <w:szCs w:val="22"/>
      <w:u w:val="single"/>
    </w:rPr>
  </w:style>
  <w:style w:type="paragraph" w:customStyle="1" w:styleId="StyleStyle411pt">
    <w:name w:val="Style Style4 + 11 pt"/>
    <w:basedOn w:val="Normal"/>
    <w:link w:val="StyleStyle411ptChar"/>
    <w:qFormat/>
    <w:rsid w:val="00031AF0"/>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31AF0"/>
    <w:rPr>
      <w:rFonts w:eastAsia="Times New Roman"/>
      <w:u w:val="single"/>
    </w:rPr>
  </w:style>
  <w:style w:type="character" w:customStyle="1" w:styleId="Style11ptUnderline">
    <w:name w:val="Style 11 pt Underline"/>
    <w:rsid w:val="00031AF0"/>
    <w:rPr>
      <w:sz w:val="20"/>
      <w:u w:val="single"/>
    </w:rPr>
  </w:style>
  <w:style w:type="character" w:customStyle="1" w:styleId="Style11ptBoldUnderline">
    <w:name w:val="Style 11 pt Bold Underline"/>
    <w:rsid w:val="00031AF0"/>
    <w:rPr>
      <w:b/>
      <w:bCs/>
      <w:sz w:val="20"/>
      <w:u w:val="single"/>
    </w:rPr>
  </w:style>
  <w:style w:type="character" w:customStyle="1" w:styleId="Style11pt">
    <w:name w:val="Style 11 pt"/>
    <w:rsid w:val="00031AF0"/>
    <w:rPr>
      <w:sz w:val="20"/>
    </w:rPr>
  </w:style>
  <w:style w:type="paragraph" w:customStyle="1" w:styleId="StyleStyle411ptBold">
    <w:name w:val="Style Style4 + 11 pt Bold"/>
    <w:basedOn w:val="Normal"/>
    <w:link w:val="StyleStyle411ptBoldChar"/>
    <w:qFormat/>
    <w:rsid w:val="00031AF0"/>
    <w:rPr>
      <w:rFonts w:eastAsia="Times New Roman"/>
      <w:b/>
      <w:bCs/>
      <w:u w:val="single"/>
    </w:rPr>
  </w:style>
  <w:style w:type="character" w:customStyle="1" w:styleId="StyleStyle411ptBoldChar">
    <w:name w:val="Style Style4 + 11 pt Bold Char"/>
    <w:basedOn w:val="DefaultParagraphFont"/>
    <w:link w:val="StyleStyle411ptBold"/>
    <w:rsid w:val="00031AF0"/>
    <w:rPr>
      <w:rFonts w:eastAsia="Times New Roman"/>
      <w:b/>
      <w:bCs/>
      <w:u w:val="single"/>
    </w:rPr>
  </w:style>
  <w:style w:type="paragraph" w:customStyle="1" w:styleId="BlockTitle">
    <w:name w:val="Block Title"/>
    <w:basedOn w:val="Normal"/>
    <w:next w:val="Normal"/>
    <w:qFormat/>
    <w:rsid w:val="00031AF0"/>
    <w:pPr>
      <w:spacing w:after="120"/>
      <w:jc w:val="center"/>
      <w:outlineLvl w:val="0"/>
    </w:pPr>
    <w:rPr>
      <w:rFonts w:eastAsia="Times New Roman"/>
      <w:b/>
      <w:sz w:val="32"/>
      <w:szCs w:val="20"/>
      <w:u w:val="single"/>
    </w:rPr>
  </w:style>
  <w:style w:type="character" w:customStyle="1" w:styleId="Emphasis2">
    <w:name w:val="Emphasis2"/>
    <w:basedOn w:val="DefaultParagraphFont"/>
    <w:rsid w:val="00031AF0"/>
    <w:rPr>
      <w:rFonts w:ascii="Franklin Gothic Heavy" w:hAnsi="Franklin Gothic Heavy"/>
      <w:iCs/>
      <w:u w:val="single"/>
    </w:rPr>
  </w:style>
  <w:style w:type="paragraph" w:customStyle="1" w:styleId="Cards">
    <w:name w:val="Cards"/>
    <w:basedOn w:val="Normal"/>
    <w:link w:val="CardsChar1"/>
    <w:qFormat/>
    <w:rsid w:val="00031AF0"/>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031AF0"/>
    <w:rPr>
      <w:rFonts w:ascii="Times New Roman" w:eastAsia="Times New Roman" w:hAnsi="Times New Roman" w:cs="Times New Roman"/>
      <w:sz w:val="20"/>
      <w:szCs w:val="24"/>
    </w:rPr>
  </w:style>
  <w:style w:type="character" w:customStyle="1" w:styleId="pmterms1">
    <w:name w:val="pmterms1"/>
    <w:basedOn w:val="DefaultParagraphFont"/>
    <w:rsid w:val="00031AF0"/>
  </w:style>
  <w:style w:type="character" w:customStyle="1" w:styleId="hilite1">
    <w:name w:val="hilite1"/>
    <w:basedOn w:val="DefaultParagraphFont"/>
    <w:rsid w:val="00031AF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31AF0"/>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31AF0"/>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031AF0"/>
    <w:rPr>
      <w:rFonts w:eastAsia="Times New Roman"/>
      <w:b/>
      <w:szCs w:val="20"/>
    </w:rPr>
  </w:style>
  <w:style w:type="character" w:customStyle="1" w:styleId="NormaltagChar">
    <w:name w:val="Normal tag Char"/>
    <w:basedOn w:val="DefaultParagraphFont"/>
    <w:link w:val="Normaltag"/>
    <w:uiPriority w:val="99"/>
    <w:locked/>
    <w:rsid w:val="00031AF0"/>
    <w:rPr>
      <w:rFonts w:eastAsia="Times New Roman"/>
      <w:b/>
      <w:szCs w:val="20"/>
    </w:rPr>
  </w:style>
  <w:style w:type="character" w:customStyle="1" w:styleId="DebateUnderline">
    <w:name w:val="Debate Underline"/>
    <w:qFormat/>
    <w:rsid w:val="00031AF0"/>
    <w:rPr>
      <w:rFonts w:ascii="Times New Roman" w:hAnsi="Times New Roman"/>
      <w:sz w:val="20"/>
      <w:szCs w:val="24"/>
      <w:u w:val="thick"/>
    </w:rPr>
  </w:style>
  <w:style w:type="character" w:customStyle="1" w:styleId="blue">
    <w:name w:val="blue"/>
    <w:basedOn w:val="DefaultParagraphFont"/>
    <w:rsid w:val="00031AF0"/>
    <w:rPr>
      <w:rFonts w:cs="Times New Roman"/>
    </w:rPr>
  </w:style>
  <w:style w:type="paragraph" w:customStyle="1" w:styleId="cites">
    <w:name w:val="cites"/>
    <w:link w:val="Heading1Char3"/>
    <w:autoRedefine/>
    <w:qFormat/>
    <w:rsid w:val="00031AF0"/>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031AF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31AF0"/>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31AF0"/>
    <w:rPr>
      <w:rFonts w:ascii="Times New Roman" w:eastAsia="Malgun Gothic" w:hAnsi="Times New Roman" w:cs="Times New Roman"/>
      <w:sz w:val="12"/>
      <w:szCs w:val="24"/>
    </w:rPr>
  </w:style>
  <w:style w:type="character" w:customStyle="1" w:styleId="CitesChar2">
    <w:name w:val="Cites Char2"/>
    <w:link w:val="Cites0"/>
    <w:rsid w:val="00031AF0"/>
    <w:rPr>
      <w:rFonts w:eastAsia="Times New Roman" w:cs="Times New Roman"/>
      <w:b/>
      <w:bCs/>
      <w:sz w:val="20"/>
      <w:szCs w:val="20"/>
    </w:rPr>
  </w:style>
  <w:style w:type="paragraph" w:customStyle="1" w:styleId="BlockTitle2">
    <w:name w:val="Block Title2"/>
    <w:basedOn w:val="Normal"/>
    <w:next w:val="Normal"/>
    <w:qFormat/>
    <w:rsid w:val="00031AF0"/>
    <w:pPr>
      <w:spacing w:after="240"/>
      <w:jc w:val="center"/>
    </w:pPr>
    <w:rPr>
      <w:rFonts w:eastAsia="Times New Roman"/>
      <w:b/>
      <w:sz w:val="32"/>
      <w:u w:val="single"/>
      <w:lang w:bidi="en-US"/>
    </w:rPr>
  </w:style>
  <w:style w:type="paragraph" w:styleId="TOC1">
    <w:name w:val="toc 1"/>
    <w:basedOn w:val="Normal"/>
    <w:next w:val="Normal"/>
    <w:autoRedefine/>
    <w:uiPriority w:val="39"/>
    <w:rsid w:val="00031AF0"/>
    <w:pPr>
      <w:spacing w:before="120" w:after="120"/>
    </w:pPr>
    <w:rPr>
      <w:rFonts w:eastAsia="Times New Roman"/>
      <w:b/>
      <w:u w:val="single"/>
      <w:lang w:bidi="en-US"/>
    </w:rPr>
  </w:style>
  <w:style w:type="paragraph" w:styleId="TOC9">
    <w:name w:val="toc 9"/>
    <w:basedOn w:val="Normal"/>
    <w:next w:val="Normal"/>
    <w:autoRedefine/>
    <w:rsid w:val="00031AF0"/>
    <w:pPr>
      <w:ind w:left="1600"/>
    </w:pPr>
    <w:rPr>
      <w:rFonts w:eastAsia="Times New Roman"/>
      <w:sz w:val="20"/>
      <w:lang w:bidi="en-US"/>
    </w:rPr>
  </w:style>
  <w:style w:type="paragraph" w:customStyle="1" w:styleId="TxBrp1">
    <w:name w:val="TxBr_p1"/>
    <w:basedOn w:val="Normal"/>
    <w:qFormat/>
    <w:rsid w:val="00031AF0"/>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31AF0"/>
    <w:pPr>
      <w:spacing w:before="100" w:beforeAutospacing="1" w:after="100" w:afterAutospacing="1"/>
    </w:pPr>
    <w:rPr>
      <w:rFonts w:eastAsia="Times New Roman"/>
      <w:lang w:bidi="en-US"/>
    </w:rPr>
  </w:style>
  <w:style w:type="paragraph" w:customStyle="1" w:styleId="fullstory">
    <w:name w:val="fullstory"/>
    <w:basedOn w:val="Normal"/>
    <w:qFormat/>
    <w:rsid w:val="00031AF0"/>
    <w:pPr>
      <w:spacing w:before="100" w:beforeAutospacing="1" w:after="100" w:afterAutospacing="1"/>
    </w:pPr>
    <w:rPr>
      <w:rFonts w:eastAsia="Times New Roman"/>
      <w:lang w:bidi="en-US"/>
    </w:rPr>
  </w:style>
  <w:style w:type="character" w:customStyle="1" w:styleId="standardcontent">
    <w:name w:val="standardcontent"/>
    <w:basedOn w:val="DefaultParagraphFont"/>
    <w:rsid w:val="00031AF0"/>
  </w:style>
  <w:style w:type="paragraph" w:customStyle="1" w:styleId="hat">
    <w:name w:val="hat"/>
    <w:basedOn w:val="Normal"/>
    <w:next w:val="Normal"/>
    <w:link w:val="hatChar"/>
    <w:qFormat/>
    <w:rsid w:val="00031AF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31AF0"/>
  </w:style>
  <w:style w:type="paragraph" w:customStyle="1" w:styleId="HotRouteChar">
    <w:name w:val="Hot Route! Char"/>
    <w:basedOn w:val="Normal"/>
    <w:qFormat/>
    <w:rsid w:val="00031AF0"/>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031AF0"/>
    <w:rPr>
      <w:rFonts w:cs="Times New Roman"/>
      <w:b/>
      <w:bCs/>
    </w:rPr>
  </w:style>
  <w:style w:type="paragraph" w:customStyle="1" w:styleId="Default">
    <w:name w:val="Default"/>
    <w:qFormat/>
    <w:rsid w:val="00031AF0"/>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31AF0"/>
    <w:rPr>
      <w:rFonts w:ascii="Cambria" w:hAnsi="Cambria" w:cs="Times New Roman"/>
      <w:b/>
      <w:bCs/>
      <w:sz w:val="26"/>
      <w:szCs w:val="26"/>
    </w:rPr>
  </w:style>
  <w:style w:type="character" w:customStyle="1" w:styleId="UnderliningChar">
    <w:name w:val="Underlining Char"/>
    <w:basedOn w:val="DefaultParagraphFont"/>
    <w:link w:val="Underlining"/>
    <w:rsid w:val="00031AF0"/>
    <w:rPr>
      <w:rFonts w:ascii="Arial Narrow" w:hAnsi="Arial Narrow" w:cs="Times New Roman"/>
      <w:u w:val="single"/>
    </w:rPr>
  </w:style>
  <w:style w:type="character" w:customStyle="1" w:styleId="CardCharChar1">
    <w:name w:val="Card Char Char1"/>
    <w:basedOn w:val="DefaultParagraphFont"/>
    <w:rsid w:val="00031AF0"/>
    <w:rPr>
      <w:rFonts w:cs="Times New Roman"/>
      <w:b/>
      <w:bCs/>
      <w:sz w:val="28"/>
      <w:szCs w:val="28"/>
    </w:rPr>
  </w:style>
  <w:style w:type="paragraph" w:customStyle="1" w:styleId="Cites0">
    <w:name w:val="Cites"/>
    <w:basedOn w:val="Normal"/>
    <w:link w:val="CitesChar2"/>
    <w:qFormat/>
    <w:rsid w:val="00031AF0"/>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031AF0"/>
    <w:rPr>
      <w:rFonts w:ascii="Times New Roman" w:eastAsia="Calibri" w:hAnsi="Times New Roman" w:cs="Times New Roman"/>
      <w:sz w:val="24"/>
      <w:szCs w:val="24"/>
    </w:rPr>
  </w:style>
  <w:style w:type="character" w:customStyle="1" w:styleId="apple-converted-space">
    <w:name w:val="apple-converted-space"/>
    <w:basedOn w:val="DefaultParagraphFont"/>
    <w:rsid w:val="00031AF0"/>
  </w:style>
  <w:style w:type="character" w:customStyle="1" w:styleId="hit">
    <w:name w:val="hit"/>
    <w:basedOn w:val="DefaultParagraphFont"/>
    <w:rsid w:val="00031AF0"/>
    <w:rPr>
      <w:rFonts w:cs="Times New Roman"/>
    </w:rPr>
  </w:style>
  <w:style w:type="paragraph" w:customStyle="1" w:styleId="SmallFont">
    <w:name w:val="Small Font"/>
    <w:basedOn w:val="Normal"/>
    <w:link w:val="SmallFontChar"/>
    <w:qFormat/>
    <w:rsid w:val="00031AF0"/>
    <w:pPr>
      <w:spacing w:after="200"/>
      <w:jc w:val="both"/>
    </w:pPr>
    <w:rPr>
      <w:rFonts w:eastAsia="Calibri"/>
      <w:szCs w:val="18"/>
    </w:rPr>
  </w:style>
  <w:style w:type="character" w:customStyle="1" w:styleId="SmallFontChar">
    <w:name w:val="Small Font Char"/>
    <w:basedOn w:val="DefaultParagraphFont"/>
    <w:link w:val="SmallFont"/>
    <w:locked/>
    <w:rsid w:val="00031AF0"/>
    <w:rPr>
      <w:rFonts w:eastAsia="Calibri"/>
      <w:szCs w:val="18"/>
    </w:rPr>
  </w:style>
  <w:style w:type="character" w:customStyle="1" w:styleId="CircleChar1">
    <w:name w:val="Circle Char1"/>
    <w:basedOn w:val="DefaultParagraphFont"/>
    <w:rsid w:val="00031AF0"/>
    <w:rPr>
      <w:rFonts w:cs="Times New Roman"/>
      <w:b/>
      <w:i/>
      <w:sz w:val="18"/>
      <w:szCs w:val="18"/>
      <w:u w:val="single"/>
      <w:lang w:val="en-US" w:eastAsia="en-US" w:bidi="ar-SA"/>
    </w:rPr>
  </w:style>
  <w:style w:type="paragraph" w:styleId="BodyText">
    <w:name w:val="Body Text"/>
    <w:basedOn w:val="Normal"/>
    <w:link w:val="BodyTextChar"/>
    <w:uiPriority w:val="99"/>
    <w:unhideWhenUsed/>
    <w:rsid w:val="00031AF0"/>
    <w:pPr>
      <w:spacing w:after="120"/>
    </w:pPr>
  </w:style>
  <w:style w:type="character" w:customStyle="1" w:styleId="BodyTextChar">
    <w:name w:val="Body Text Char"/>
    <w:basedOn w:val="DefaultParagraphFont"/>
    <w:link w:val="BodyText"/>
    <w:uiPriority w:val="99"/>
    <w:rsid w:val="00031AF0"/>
  </w:style>
  <w:style w:type="character" w:customStyle="1" w:styleId="verdana">
    <w:name w:val="verdana"/>
    <w:basedOn w:val="DefaultParagraphFont"/>
    <w:rsid w:val="00031AF0"/>
  </w:style>
  <w:style w:type="character" w:customStyle="1" w:styleId="CardsChar1">
    <w:name w:val="Cards Char1"/>
    <w:link w:val="Cards"/>
    <w:rsid w:val="00031AF0"/>
    <w:rPr>
      <w:rFonts w:eastAsia="Times New Roman" w:cs="Times New Roman"/>
      <w:sz w:val="20"/>
      <w:szCs w:val="20"/>
    </w:rPr>
  </w:style>
  <w:style w:type="paragraph" w:customStyle="1" w:styleId="BlockHeadings">
    <w:name w:val="Block Headings"/>
    <w:basedOn w:val="Normal"/>
    <w:link w:val="BlockHeadingsChar"/>
    <w:qFormat/>
    <w:rsid w:val="00031AF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31AF0"/>
    <w:rPr>
      <w:rFonts w:eastAsia="Times New Roman" w:cs="Times New Roman"/>
      <w:b/>
      <w:sz w:val="20"/>
      <w:szCs w:val="20"/>
    </w:rPr>
  </w:style>
  <w:style w:type="paragraph" w:customStyle="1" w:styleId="loose">
    <w:name w:val="loose"/>
    <w:basedOn w:val="Normal"/>
    <w:qFormat/>
    <w:rsid w:val="00031AF0"/>
    <w:pPr>
      <w:spacing w:before="210"/>
    </w:pPr>
    <w:rPr>
      <w:rFonts w:eastAsia="Times New Roman"/>
      <w:lang w:eastAsia="zh-CN" w:bidi="he-IL"/>
    </w:rPr>
  </w:style>
  <w:style w:type="character" w:customStyle="1" w:styleId="hit1">
    <w:name w:val="hit1"/>
    <w:basedOn w:val="DefaultParagraphFont"/>
    <w:rsid w:val="00031AF0"/>
    <w:rPr>
      <w:b/>
      <w:bCs/>
      <w:color w:val="CC0033"/>
    </w:rPr>
  </w:style>
  <w:style w:type="character" w:customStyle="1" w:styleId="upper">
    <w:name w:val="upper"/>
    <w:basedOn w:val="DefaultParagraphFont"/>
    <w:rsid w:val="00031AF0"/>
  </w:style>
  <w:style w:type="character" w:customStyle="1" w:styleId="Author">
    <w:name w:val="Author"/>
    <w:aliases w:val="Style Date"/>
    <w:basedOn w:val="DefaultParagraphFont"/>
    <w:qFormat/>
    <w:rsid w:val="00031AF0"/>
    <w:rPr>
      <w:b/>
      <w:sz w:val="24"/>
    </w:rPr>
  </w:style>
  <w:style w:type="character" w:customStyle="1" w:styleId="SmallFont7pt">
    <w:name w:val="Small Font (7 pt)"/>
    <w:basedOn w:val="DefaultParagraphFont"/>
    <w:rsid w:val="00031AF0"/>
    <w:rPr>
      <w:sz w:val="14"/>
    </w:rPr>
  </w:style>
  <w:style w:type="paragraph" w:customStyle="1" w:styleId="UnderlinedText">
    <w:name w:val="Underlined Text"/>
    <w:basedOn w:val="Normal"/>
    <w:qFormat/>
    <w:rsid w:val="00031AF0"/>
    <w:rPr>
      <w:rFonts w:eastAsia="Times New Roman"/>
      <w:b/>
      <w:szCs w:val="20"/>
    </w:rPr>
  </w:style>
  <w:style w:type="character" w:customStyle="1" w:styleId="SmallText-New">
    <w:name w:val="Small Text - New"/>
    <w:basedOn w:val="DefaultParagraphFont"/>
    <w:rsid w:val="00031AF0"/>
    <w:rPr>
      <w:rFonts w:ascii="Arial Narrow" w:hAnsi="Arial Narrow"/>
      <w:sz w:val="14"/>
    </w:rPr>
  </w:style>
  <w:style w:type="paragraph" w:customStyle="1" w:styleId="Smalltext">
    <w:name w:val="Small text"/>
    <w:aliases w:val="Quote1,Quote11"/>
    <w:basedOn w:val="Normal"/>
    <w:link w:val="SmalltextChar"/>
    <w:qFormat/>
    <w:rsid w:val="00031AF0"/>
    <w:rPr>
      <w:rFonts w:ascii="Arial Narrow" w:eastAsia="Times New Roman" w:hAnsi="Arial Narrow"/>
    </w:rPr>
  </w:style>
  <w:style w:type="character" w:customStyle="1" w:styleId="Underlined-New">
    <w:name w:val="Underlined - New"/>
    <w:basedOn w:val="DefaultParagraphFont"/>
    <w:rsid w:val="00031AF0"/>
    <w:rPr>
      <w:rFonts w:ascii="Arial Narrow" w:hAnsi="Arial Narrow"/>
      <w:sz w:val="16"/>
      <w:u w:val="single"/>
    </w:rPr>
  </w:style>
  <w:style w:type="paragraph" w:styleId="TOC2">
    <w:name w:val="toc 2"/>
    <w:basedOn w:val="Normal"/>
    <w:next w:val="Normal"/>
    <w:autoRedefine/>
    <w:uiPriority w:val="39"/>
    <w:rsid w:val="00031AF0"/>
    <w:pPr>
      <w:ind w:left="200"/>
    </w:pPr>
    <w:rPr>
      <w:rFonts w:eastAsia="Times New Roman"/>
      <w:sz w:val="20"/>
      <w:lang w:bidi="en-US"/>
    </w:rPr>
  </w:style>
  <w:style w:type="paragraph" w:styleId="Caption">
    <w:name w:val="caption"/>
    <w:basedOn w:val="Normal"/>
    <w:next w:val="Normal"/>
    <w:qFormat/>
    <w:rsid w:val="00031AF0"/>
    <w:rPr>
      <w:rFonts w:eastAsia="Times New Roman"/>
      <w:b/>
      <w:bCs/>
      <w:sz w:val="18"/>
      <w:szCs w:val="18"/>
      <w:lang w:bidi="en-US"/>
    </w:rPr>
  </w:style>
  <w:style w:type="paragraph" w:styleId="TOCHeading">
    <w:name w:val="TOC Heading"/>
    <w:basedOn w:val="Heading1"/>
    <w:next w:val="Normal"/>
    <w:uiPriority w:val="39"/>
    <w:qFormat/>
    <w:rsid w:val="00031AF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31AF0"/>
    <w:rPr>
      <w:rFonts w:ascii="Arial Narrow" w:hAnsi="Arial Narrow"/>
      <w:dstrike w:val="0"/>
      <w:sz w:val="20"/>
      <w:bdr w:val="single" w:sz="2" w:space="0" w:color="auto"/>
      <w:vertAlign w:val="baseline"/>
    </w:rPr>
  </w:style>
  <w:style w:type="character" w:customStyle="1" w:styleId="style65">
    <w:name w:val="style65"/>
    <w:basedOn w:val="DefaultParagraphFont"/>
    <w:rsid w:val="00031AF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31AF0"/>
    <w:rPr>
      <w:rFonts w:cs="Arial"/>
      <w:bCs/>
      <w:szCs w:val="26"/>
      <w:u w:val="single"/>
      <w:lang w:val="en-US" w:eastAsia="en-US" w:bidi="ar-SA"/>
    </w:rPr>
  </w:style>
  <w:style w:type="character" w:customStyle="1" w:styleId="qlabel">
    <w:name w:val="q_label"/>
    <w:basedOn w:val="DefaultParagraphFont"/>
    <w:rsid w:val="00031AF0"/>
  </w:style>
  <w:style w:type="character" w:customStyle="1" w:styleId="alabel">
    <w:name w:val="a_label"/>
    <w:basedOn w:val="DefaultParagraphFont"/>
    <w:rsid w:val="00031AF0"/>
  </w:style>
  <w:style w:type="character" w:customStyle="1" w:styleId="Style1Char1">
    <w:name w:val="Style1 Char1"/>
    <w:basedOn w:val="DefaultParagraphFont"/>
    <w:rsid w:val="00031AF0"/>
    <w:rPr>
      <w:rFonts w:eastAsia="SimSun"/>
      <w:sz w:val="20"/>
      <w:szCs w:val="24"/>
      <w:u w:val="single"/>
      <w:lang w:val="en-US" w:eastAsia="zh-CN" w:bidi="ar-SA"/>
    </w:rPr>
  </w:style>
  <w:style w:type="character" w:customStyle="1" w:styleId="UnderlineCharChar">
    <w:name w:val="Underline Char Char"/>
    <w:basedOn w:val="DefaultParagraphFont"/>
    <w:rsid w:val="00031AF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31AF0"/>
    <w:rPr>
      <w:rFonts w:eastAsia="MS Mincho"/>
      <w:b/>
      <w:u w:val="single"/>
      <w:lang w:val="en-US" w:eastAsia="en-US" w:bidi="ar-SA"/>
    </w:rPr>
  </w:style>
  <w:style w:type="character" w:customStyle="1" w:styleId="CardTextChar0">
    <w:name w:val="Card Text Char"/>
    <w:basedOn w:val="DefaultParagraphFont"/>
    <w:rsid w:val="00031AF0"/>
    <w:rPr>
      <w:rFonts w:ascii="Times New Roman" w:eastAsia="Times New Roman" w:hAnsi="Times New Roman" w:cs="Times New Roman"/>
      <w:szCs w:val="24"/>
    </w:rPr>
  </w:style>
  <w:style w:type="character" w:customStyle="1" w:styleId="reduce2">
    <w:name w:val="reduce2"/>
    <w:basedOn w:val="DefaultParagraphFont"/>
    <w:rsid w:val="00031AF0"/>
    <w:rPr>
      <w:rFonts w:ascii="Arial" w:hAnsi="Arial" w:cs="Arial"/>
      <w:color w:val="000000"/>
      <w:sz w:val="10"/>
      <w:szCs w:val="22"/>
    </w:rPr>
  </w:style>
  <w:style w:type="paragraph" w:customStyle="1" w:styleId="BoldUnderline">
    <w:name w:val="BoldUnderline"/>
    <w:link w:val="BoldUnderlineChar"/>
    <w:uiPriority w:val="99"/>
    <w:qFormat/>
    <w:rsid w:val="00031AF0"/>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31AF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31AF0"/>
    <w:rPr>
      <w:rFonts w:cs="Arial"/>
      <w:bCs/>
      <w:szCs w:val="26"/>
      <w:u w:val="single"/>
      <w:lang w:val="en-US" w:eastAsia="en-US" w:bidi="ar-SA"/>
    </w:rPr>
  </w:style>
  <w:style w:type="paragraph" w:customStyle="1" w:styleId="evidencetextChar">
    <w:name w:val="evidence text Char"/>
    <w:basedOn w:val="Normal"/>
    <w:qFormat/>
    <w:rsid w:val="00031AF0"/>
    <w:pPr>
      <w:ind w:left="1728" w:right="1008"/>
    </w:pPr>
    <w:rPr>
      <w:rFonts w:eastAsia="Times New Roman"/>
      <w:color w:val="000000"/>
      <w:sz w:val="18"/>
    </w:rPr>
  </w:style>
  <w:style w:type="character" w:customStyle="1" w:styleId="underline2">
    <w:name w:val="underline2"/>
    <w:basedOn w:val="DefaultParagraphFont"/>
    <w:rsid w:val="00031AF0"/>
    <w:rPr>
      <w:u w:val="single"/>
    </w:rPr>
  </w:style>
  <w:style w:type="character" w:customStyle="1" w:styleId="Style11ptUnderlineBorderSinglesolidlineAuto05pt">
    <w:name w:val="Style 11 pt Underline Border: : (Single solid line Auto  0.5 pt..."/>
    <w:rsid w:val="00031AF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31AF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31AF0"/>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031AF0"/>
    <w:rPr>
      <w:u w:val="single"/>
    </w:rPr>
  </w:style>
  <w:style w:type="paragraph" w:customStyle="1" w:styleId="UnderlineChar4">
    <w:name w:val="Underline Char4"/>
    <w:basedOn w:val="Normal"/>
    <w:link w:val="UnderlineChar4Char"/>
    <w:qFormat/>
    <w:rsid w:val="00031AF0"/>
    <w:rPr>
      <w:u w:val="single"/>
    </w:rPr>
  </w:style>
  <w:style w:type="character" w:customStyle="1" w:styleId="BoldandUnderlineChar3Char2">
    <w:name w:val="Bold and Underline Char3 Char2"/>
    <w:basedOn w:val="DefaultParagraphFont"/>
    <w:link w:val="BoldandUnderlineChar3"/>
    <w:rsid w:val="00031AF0"/>
    <w:rPr>
      <w:b/>
      <w:u w:val="single"/>
    </w:rPr>
  </w:style>
  <w:style w:type="paragraph" w:customStyle="1" w:styleId="BoldandUnderlineChar3">
    <w:name w:val="Bold and Underline Char3"/>
    <w:basedOn w:val="Normal"/>
    <w:link w:val="BoldandUnderlineChar3Char2"/>
    <w:qFormat/>
    <w:rsid w:val="00031AF0"/>
    <w:rPr>
      <w:b/>
      <w:u w:val="single"/>
    </w:rPr>
  </w:style>
  <w:style w:type="paragraph" w:customStyle="1" w:styleId="StyleUnderlineChar11pt">
    <w:name w:val="Style Underline Char + 11 pt"/>
    <w:basedOn w:val="Normal"/>
    <w:link w:val="StyleUnderlineChar11ptChar"/>
    <w:qFormat/>
    <w:rsid w:val="00031AF0"/>
    <w:rPr>
      <w:rFonts w:eastAsia="Times New Roman"/>
      <w:u w:val="single"/>
    </w:rPr>
  </w:style>
  <w:style w:type="character" w:customStyle="1" w:styleId="StyleUnderlineChar11ptChar">
    <w:name w:val="Style Underline Char + 11 pt Char"/>
    <w:basedOn w:val="DefaultParagraphFont"/>
    <w:link w:val="StyleUnderlineChar11pt"/>
    <w:rsid w:val="00031AF0"/>
    <w:rPr>
      <w:rFonts w:eastAsia="Times New Roman"/>
      <w:u w:val="single"/>
    </w:rPr>
  </w:style>
  <w:style w:type="paragraph" w:customStyle="1" w:styleId="StyleUnderlineChar11ptBold">
    <w:name w:val="Style Underline Char + 11 pt Bold"/>
    <w:basedOn w:val="Normal"/>
    <w:link w:val="StyleUnderlineChar11ptBoldChar"/>
    <w:qFormat/>
    <w:rsid w:val="00031AF0"/>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31AF0"/>
    <w:rPr>
      <w:rFonts w:eastAsia="Times New Roman"/>
      <w:b/>
      <w:bCs/>
      <w:u w:val="single"/>
    </w:rPr>
  </w:style>
  <w:style w:type="character" w:customStyle="1" w:styleId="inside-head">
    <w:name w:val="inside-head"/>
    <w:basedOn w:val="DefaultParagraphFont"/>
    <w:rsid w:val="00031AF0"/>
  </w:style>
  <w:style w:type="paragraph" w:customStyle="1" w:styleId="Style3">
    <w:name w:val="Style3"/>
    <w:basedOn w:val="Normal"/>
    <w:link w:val="Style3Char"/>
    <w:qFormat/>
    <w:rsid w:val="00031AF0"/>
    <w:rPr>
      <w:rFonts w:ascii="Arial Narrow" w:eastAsia="Times New Roman" w:hAnsi="Arial Narrow"/>
      <w:b/>
    </w:rPr>
  </w:style>
  <w:style w:type="character" w:customStyle="1" w:styleId="Style3Char">
    <w:name w:val="Style3 Char"/>
    <w:basedOn w:val="DefaultParagraphFont"/>
    <w:link w:val="Style3"/>
    <w:rsid w:val="00031AF0"/>
    <w:rPr>
      <w:rFonts w:ascii="Arial Narrow" w:eastAsia="Times New Roman" w:hAnsi="Arial Narrow"/>
      <w:b/>
    </w:rPr>
  </w:style>
  <w:style w:type="character" w:customStyle="1" w:styleId="7TimesNewRoman">
    <w:name w:val="7 Times New Roman"/>
    <w:rsid w:val="00031AF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31AF0"/>
  </w:style>
  <w:style w:type="character" w:customStyle="1" w:styleId="officialsbureau">
    <w:name w:val="official_s_bureau"/>
    <w:basedOn w:val="DefaultParagraphFont"/>
    <w:rsid w:val="00031AF0"/>
  </w:style>
  <w:style w:type="paragraph" w:customStyle="1" w:styleId="Stylecard11ptUnderline">
    <w:name w:val="Style card + 11 pt Underline"/>
    <w:basedOn w:val="Normal"/>
    <w:link w:val="Stylecard11ptUnderlineChar"/>
    <w:qFormat/>
    <w:rsid w:val="00031AF0"/>
    <w:pPr>
      <w:ind w:left="288" w:right="288"/>
    </w:pPr>
    <w:rPr>
      <w:rFonts w:eastAsia="SimSun"/>
      <w:u w:val="single"/>
      <w:lang w:eastAsia="zh-CN"/>
    </w:rPr>
  </w:style>
  <w:style w:type="character" w:customStyle="1" w:styleId="Stylecard11ptUnderlineChar">
    <w:name w:val="Style card + 11 pt Underline Char"/>
    <w:link w:val="Stylecard11ptUnderline"/>
    <w:rsid w:val="00031AF0"/>
    <w:rPr>
      <w:rFonts w:eastAsia="SimSun"/>
      <w:u w:val="single"/>
      <w:lang w:eastAsia="zh-CN"/>
    </w:rPr>
  </w:style>
  <w:style w:type="paragraph" w:customStyle="1" w:styleId="Stylecard11ptBoldUnderline">
    <w:name w:val="Style card + 11 pt Bold Underline"/>
    <w:basedOn w:val="Normal"/>
    <w:link w:val="Stylecard11ptBoldUnderlineChar"/>
    <w:qFormat/>
    <w:rsid w:val="00031AF0"/>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031AF0"/>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031AF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31AF0"/>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031AF0"/>
    <w:rPr>
      <w:rFonts w:ascii="Calibri" w:eastAsia="SimSun" w:hAnsi="Calibri" w:cs="Calibri"/>
      <w:u w:val="single"/>
      <w:lang w:eastAsia="zh-CN"/>
    </w:rPr>
  </w:style>
  <w:style w:type="paragraph" w:styleId="HTMLPreformatted">
    <w:name w:val="HTML Preformatted"/>
    <w:basedOn w:val="Normal"/>
    <w:link w:val="HTMLPreformattedChar"/>
    <w:rsid w:val="00031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31AF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31AF0"/>
    <w:rPr>
      <w:u w:val="single"/>
    </w:rPr>
  </w:style>
  <w:style w:type="character" w:customStyle="1" w:styleId="StyleUnderlining11ptChar">
    <w:name w:val="Style Underlining + 11 pt Char"/>
    <w:basedOn w:val="DefaultParagraphFont"/>
    <w:link w:val="StyleUnderlining11pt"/>
    <w:rsid w:val="00031AF0"/>
    <w:rPr>
      <w:u w:val="single"/>
    </w:rPr>
  </w:style>
  <w:style w:type="paragraph" w:customStyle="1" w:styleId="StyleCardText9pt">
    <w:name w:val="Style Card Text + 9 pt"/>
    <w:basedOn w:val="Normal"/>
    <w:link w:val="StyleCardText9ptChar"/>
    <w:qFormat/>
    <w:rsid w:val="00031AF0"/>
    <w:pPr>
      <w:spacing w:after="200"/>
      <w:contextualSpacing/>
    </w:pPr>
    <w:rPr>
      <w:rFonts w:eastAsia="Calibri"/>
    </w:rPr>
  </w:style>
  <w:style w:type="character" w:customStyle="1" w:styleId="StyleCardText9ptChar">
    <w:name w:val="Style Card Text + 9 pt Char"/>
    <w:basedOn w:val="DefaultParagraphFont"/>
    <w:link w:val="StyleCardText9pt"/>
    <w:rsid w:val="00031AF0"/>
    <w:rPr>
      <w:rFonts w:eastAsia="Calibri"/>
    </w:rPr>
  </w:style>
  <w:style w:type="paragraph" w:styleId="Quote">
    <w:name w:val="Quote"/>
    <w:basedOn w:val="Normal"/>
    <w:next w:val="Normal"/>
    <w:link w:val="QuoteChar"/>
    <w:uiPriority w:val="29"/>
    <w:qFormat/>
    <w:rsid w:val="00031AF0"/>
    <w:pPr>
      <w:widowControl w:val="0"/>
    </w:pPr>
    <w:rPr>
      <w:rFonts w:eastAsia="Times New Roman"/>
      <w:iCs/>
      <w:color w:val="000000"/>
      <w:lang w:bidi="en-US"/>
    </w:rPr>
  </w:style>
  <w:style w:type="character" w:customStyle="1" w:styleId="QuoteChar">
    <w:name w:val="Quote Char"/>
    <w:basedOn w:val="DefaultParagraphFont"/>
    <w:link w:val="Quote"/>
    <w:uiPriority w:val="29"/>
    <w:rsid w:val="00031AF0"/>
    <w:rPr>
      <w:rFonts w:eastAsia="Times New Roman"/>
      <w:iCs/>
      <w:color w:val="000000"/>
      <w:lang w:bidi="en-US"/>
    </w:rPr>
  </w:style>
  <w:style w:type="paragraph" w:customStyle="1" w:styleId="Underlining">
    <w:name w:val="Underlining"/>
    <w:basedOn w:val="Normal"/>
    <w:link w:val="UnderliningChar"/>
    <w:qFormat/>
    <w:rsid w:val="00031AF0"/>
    <w:rPr>
      <w:rFonts w:ascii="Arial Narrow" w:hAnsi="Arial Narrow" w:cs="Times New Roman"/>
      <w:u w:val="single"/>
    </w:rPr>
  </w:style>
  <w:style w:type="character" w:customStyle="1" w:styleId="ital-inline">
    <w:name w:val="ital-inline"/>
    <w:basedOn w:val="DefaultParagraphFont"/>
    <w:rsid w:val="00031AF0"/>
  </w:style>
  <w:style w:type="character" w:customStyle="1" w:styleId="underlineChar">
    <w:name w:val="underline Char"/>
    <w:basedOn w:val="DefaultParagraphFont"/>
    <w:rsid w:val="00031AF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31AF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31AF0"/>
    <w:rPr>
      <w:sz w:val="20"/>
      <w:u w:val="single"/>
    </w:rPr>
  </w:style>
  <w:style w:type="paragraph" w:styleId="BodyTextIndent2">
    <w:name w:val="Body Text Indent 2"/>
    <w:basedOn w:val="Normal"/>
    <w:link w:val="BodyTextIndent2Char"/>
    <w:unhideWhenUsed/>
    <w:rsid w:val="00031AF0"/>
    <w:pPr>
      <w:spacing w:after="120" w:line="480" w:lineRule="auto"/>
      <w:ind w:left="360"/>
    </w:pPr>
  </w:style>
  <w:style w:type="character" w:customStyle="1" w:styleId="BodyTextIndent2Char">
    <w:name w:val="Body Text Indent 2 Char"/>
    <w:basedOn w:val="DefaultParagraphFont"/>
    <w:link w:val="BodyTextIndent2"/>
    <w:rsid w:val="00031AF0"/>
  </w:style>
  <w:style w:type="paragraph" w:styleId="BodyTextIndent3">
    <w:name w:val="Body Text Indent 3"/>
    <w:basedOn w:val="Normal"/>
    <w:link w:val="BodyTextIndent3Char"/>
    <w:uiPriority w:val="99"/>
    <w:semiHidden/>
    <w:unhideWhenUsed/>
    <w:rsid w:val="00031AF0"/>
    <w:pPr>
      <w:spacing w:after="120"/>
      <w:ind w:left="360"/>
    </w:pPr>
    <w:rPr>
      <w:szCs w:val="16"/>
    </w:rPr>
  </w:style>
  <w:style w:type="character" w:customStyle="1" w:styleId="BodyTextIndent3Char">
    <w:name w:val="Body Text Indent 3 Char"/>
    <w:basedOn w:val="DefaultParagraphFont"/>
    <w:link w:val="BodyTextIndent3"/>
    <w:uiPriority w:val="99"/>
    <w:semiHidden/>
    <w:rsid w:val="00031AF0"/>
    <w:rPr>
      <w:szCs w:val="16"/>
    </w:rPr>
  </w:style>
  <w:style w:type="paragraph" w:styleId="BodyText2">
    <w:name w:val="Body Text 2"/>
    <w:basedOn w:val="Normal"/>
    <w:link w:val="BodyText2Char"/>
    <w:unhideWhenUsed/>
    <w:rsid w:val="00031AF0"/>
    <w:pPr>
      <w:spacing w:after="120" w:line="480" w:lineRule="auto"/>
    </w:pPr>
  </w:style>
  <w:style w:type="character" w:customStyle="1" w:styleId="BodyText2Char">
    <w:name w:val="Body Text 2 Char"/>
    <w:basedOn w:val="DefaultParagraphFont"/>
    <w:link w:val="BodyText2"/>
    <w:rsid w:val="00031AF0"/>
  </w:style>
  <w:style w:type="paragraph" w:styleId="BodyTextIndent">
    <w:name w:val="Body Text Indent"/>
    <w:basedOn w:val="Normal"/>
    <w:link w:val="BodyTextIndentChar"/>
    <w:uiPriority w:val="99"/>
    <w:unhideWhenUsed/>
    <w:rsid w:val="00031AF0"/>
    <w:pPr>
      <w:spacing w:after="120"/>
      <w:ind w:left="360"/>
    </w:pPr>
  </w:style>
  <w:style w:type="character" w:customStyle="1" w:styleId="BodyTextIndentChar">
    <w:name w:val="Body Text Indent Char"/>
    <w:basedOn w:val="DefaultParagraphFont"/>
    <w:link w:val="BodyTextIndent"/>
    <w:uiPriority w:val="99"/>
    <w:rsid w:val="00031AF0"/>
  </w:style>
  <w:style w:type="paragraph" w:styleId="BodyText3">
    <w:name w:val="Body Text 3"/>
    <w:basedOn w:val="Normal"/>
    <w:link w:val="BodyText3Char"/>
    <w:unhideWhenUsed/>
    <w:rsid w:val="00031AF0"/>
    <w:pPr>
      <w:spacing w:after="120"/>
    </w:pPr>
    <w:rPr>
      <w:szCs w:val="16"/>
    </w:rPr>
  </w:style>
  <w:style w:type="character" w:customStyle="1" w:styleId="BodyText3Char">
    <w:name w:val="Body Text 3 Char"/>
    <w:basedOn w:val="DefaultParagraphFont"/>
    <w:link w:val="BodyText3"/>
    <w:rsid w:val="00031AF0"/>
    <w:rPr>
      <w:szCs w:val="16"/>
    </w:rPr>
  </w:style>
  <w:style w:type="character" w:customStyle="1" w:styleId="StyleBold">
    <w:name w:val="Style Bold"/>
    <w:basedOn w:val="DefaultParagraphFont"/>
    <w:uiPriority w:val="9"/>
    <w:semiHidden/>
    <w:rsid w:val="00031AF0"/>
    <w:rPr>
      <w:b/>
      <w:bCs/>
    </w:rPr>
  </w:style>
  <w:style w:type="character" w:customStyle="1" w:styleId="body-text">
    <w:name w:val="body-text"/>
    <w:basedOn w:val="DefaultParagraphFont"/>
    <w:rsid w:val="00031AF0"/>
  </w:style>
  <w:style w:type="paragraph" w:customStyle="1" w:styleId="StyleStyle411ptBoldBorderSinglesolidlineAuto0">
    <w:name w:val="Style Style4 + 11 pt Bold Border: : (Single solid line Auto  0...."/>
    <w:basedOn w:val="Normal"/>
    <w:link w:val="StyleStyle411ptBoldBorderSinglesolidlineAuto0Char"/>
    <w:qFormat/>
    <w:rsid w:val="00031AF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31AF0"/>
    <w:rPr>
      <w:rFonts w:eastAsia="Times New Roman"/>
      <w:b/>
      <w:bCs/>
      <w:u w:val="single"/>
      <w:bdr w:val="single" w:sz="4" w:space="0" w:color="auto"/>
    </w:rPr>
  </w:style>
  <w:style w:type="character" w:customStyle="1" w:styleId="BalloonTextChar1">
    <w:name w:val="Balloon Text Char1"/>
    <w:basedOn w:val="DefaultParagraphFont"/>
    <w:uiPriority w:val="99"/>
    <w:rsid w:val="00031AF0"/>
    <w:rPr>
      <w:rFonts w:ascii="Tahoma" w:hAnsi="Tahoma" w:cs="Tahoma"/>
      <w:sz w:val="16"/>
      <w:szCs w:val="16"/>
    </w:rPr>
  </w:style>
  <w:style w:type="character" w:customStyle="1" w:styleId="globalcontentbody">
    <w:name w:val="globalcontentbody"/>
    <w:basedOn w:val="DefaultParagraphFont"/>
    <w:rsid w:val="00031AF0"/>
  </w:style>
  <w:style w:type="paragraph" w:customStyle="1" w:styleId="StyleStyle112pt">
    <w:name w:val="Style Style1 + 12 pt"/>
    <w:basedOn w:val="Normal"/>
    <w:link w:val="StyleStyle112ptChar"/>
    <w:qFormat/>
    <w:rsid w:val="00031AF0"/>
    <w:rPr>
      <w:rFonts w:eastAsia="SimSun"/>
      <w:u w:val="single"/>
      <w:lang w:eastAsia="zh-CN"/>
    </w:rPr>
  </w:style>
  <w:style w:type="character" w:customStyle="1" w:styleId="StyleStyle112ptChar">
    <w:name w:val="Style Style1 + 12 pt Char"/>
    <w:basedOn w:val="DefaultParagraphFont"/>
    <w:link w:val="StyleStyle112pt"/>
    <w:rsid w:val="00031AF0"/>
    <w:rPr>
      <w:rFonts w:eastAsia="SimSun"/>
      <w:u w:val="single"/>
      <w:lang w:eastAsia="zh-CN"/>
    </w:rPr>
  </w:style>
  <w:style w:type="paragraph" w:customStyle="1" w:styleId="MinimizedText">
    <w:name w:val="Minimized Text"/>
    <w:basedOn w:val="Normal"/>
    <w:link w:val="MinimizedTextChar"/>
    <w:qFormat/>
    <w:rsid w:val="00031AF0"/>
    <w:rPr>
      <w:rFonts w:eastAsia="Times New Roman"/>
    </w:rPr>
  </w:style>
  <w:style w:type="character" w:customStyle="1" w:styleId="MinimizedTextChar">
    <w:name w:val="Minimized Text Char"/>
    <w:basedOn w:val="DefaultParagraphFont"/>
    <w:link w:val="MinimizedText"/>
    <w:rsid w:val="00031AF0"/>
    <w:rPr>
      <w:rFonts w:eastAsia="Times New Roman"/>
    </w:rPr>
  </w:style>
  <w:style w:type="character" w:customStyle="1" w:styleId="term1">
    <w:name w:val="term1"/>
    <w:basedOn w:val="DefaultParagraphFont"/>
    <w:rsid w:val="00031AF0"/>
    <w:rPr>
      <w:b/>
      <w:bCs/>
    </w:rPr>
  </w:style>
  <w:style w:type="character" w:customStyle="1" w:styleId="Styleterm111ptUnderline">
    <w:name w:val="Style term1 + 11 pt Underline"/>
    <w:basedOn w:val="term1"/>
    <w:rsid w:val="00031AF0"/>
    <w:rPr>
      <w:b/>
      <w:bCs/>
      <w:sz w:val="20"/>
      <w:u w:val="single"/>
    </w:rPr>
  </w:style>
  <w:style w:type="paragraph" w:customStyle="1" w:styleId="StyleMinimizedTextArialNarrow10pt">
    <w:name w:val="Style Minimized Text + Arial Narrow 10 pt"/>
    <w:basedOn w:val="MinimizedText"/>
    <w:link w:val="StyleMinimizedTextArialNarrow10ptChar"/>
    <w:qFormat/>
    <w:rsid w:val="00031AF0"/>
    <w:rPr>
      <w:sz w:val="20"/>
    </w:rPr>
  </w:style>
  <w:style w:type="character" w:customStyle="1" w:styleId="StyleMinimizedTextArialNarrow10ptChar">
    <w:name w:val="Style Minimized Text + Arial Narrow 10 pt Char"/>
    <w:basedOn w:val="MinimizedTextChar"/>
    <w:link w:val="StyleMinimizedTextArialNarrow10pt"/>
    <w:rsid w:val="00031AF0"/>
    <w:rPr>
      <w:rFonts w:eastAsia="Times New Roman"/>
      <w:sz w:val="20"/>
    </w:rPr>
  </w:style>
  <w:style w:type="character" w:customStyle="1" w:styleId="Styleunderline11ptBold">
    <w:name w:val="Style underline + 11 pt Bold"/>
    <w:basedOn w:val="underline"/>
    <w:rsid w:val="00031AF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31AF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31AF0"/>
    <w:rPr>
      <w:rFonts w:eastAsia="Times New Roman"/>
      <w:u w:val="single"/>
      <w:bdr w:val="single" w:sz="4" w:space="0" w:color="auto"/>
    </w:rPr>
  </w:style>
  <w:style w:type="character" w:customStyle="1" w:styleId="Style9pt">
    <w:name w:val="Style 9 pt"/>
    <w:basedOn w:val="DefaultParagraphFont"/>
    <w:rsid w:val="00031AF0"/>
    <w:rPr>
      <w:rFonts w:ascii="Times New Roman" w:hAnsi="Times New Roman"/>
      <w:sz w:val="20"/>
    </w:rPr>
  </w:style>
  <w:style w:type="paragraph" w:customStyle="1" w:styleId="StyleStyle49pt3">
    <w:name w:val="Style Style4 + 9 pt3"/>
    <w:basedOn w:val="Style4"/>
    <w:link w:val="StyleStyle49pt3Char"/>
    <w:qFormat/>
    <w:rsid w:val="00031AF0"/>
    <w:rPr>
      <w:rFonts w:cs="Times New Roman"/>
    </w:rPr>
  </w:style>
  <w:style w:type="character" w:customStyle="1" w:styleId="StyleStyle49pt3Char">
    <w:name w:val="Style Style4 + 9 pt3 Char"/>
    <w:basedOn w:val="Style4Char"/>
    <w:link w:val="StyleStyle49pt3"/>
    <w:rsid w:val="00031AF0"/>
    <w:rPr>
      <w:rFonts w:eastAsia="Times New Roman" w:cs="Times New Roman"/>
      <w:u w:val="single"/>
    </w:rPr>
  </w:style>
  <w:style w:type="paragraph" w:customStyle="1" w:styleId="StyleStyle4Bold">
    <w:name w:val="Style Style4 + Bold"/>
    <w:basedOn w:val="Style4"/>
    <w:link w:val="StyleStyle4BoldChar"/>
    <w:qFormat/>
    <w:rsid w:val="00031AF0"/>
    <w:rPr>
      <w:rFonts w:cs="Times New Roman"/>
      <w:b/>
      <w:bCs/>
    </w:rPr>
  </w:style>
  <w:style w:type="character" w:customStyle="1" w:styleId="StyleStyle4BoldChar">
    <w:name w:val="Style Style4 + Bold Char"/>
    <w:basedOn w:val="Style4Char"/>
    <w:link w:val="StyleStyle4Bold"/>
    <w:rsid w:val="00031AF0"/>
    <w:rPr>
      <w:rFonts w:eastAsia="Times New Roman" w:cs="Times New Roman"/>
      <w:b/>
      <w:bCs/>
      <w:u w:val="single"/>
    </w:rPr>
  </w:style>
  <w:style w:type="character" w:customStyle="1" w:styleId="CharChar11">
    <w:name w:val="Char Char11"/>
    <w:basedOn w:val="DefaultParagraphFont"/>
    <w:rsid w:val="00031AF0"/>
    <w:rPr>
      <w:rFonts w:cs="Arial"/>
      <w:bCs/>
      <w:szCs w:val="26"/>
      <w:u w:val="single"/>
      <w:lang w:val="en-US" w:eastAsia="en-US" w:bidi="ar-SA"/>
    </w:rPr>
  </w:style>
  <w:style w:type="character" w:customStyle="1" w:styleId="authorbio">
    <w:name w:val="authorbio"/>
    <w:basedOn w:val="DefaultParagraphFont"/>
    <w:rsid w:val="00031AF0"/>
  </w:style>
  <w:style w:type="character" w:customStyle="1" w:styleId="a">
    <w:name w:val="a"/>
    <w:basedOn w:val="DefaultParagraphFont"/>
    <w:rsid w:val="00031AF0"/>
  </w:style>
  <w:style w:type="character" w:customStyle="1" w:styleId="StyleStyleUnderline411pt">
    <w:name w:val="Style Style Underline4 + 11 pt"/>
    <w:basedOn w:val="DefaultParagraphFont"/>
    <w:rsid w:val="00031AF0"/>
    <w:rPr>
      <w:sz w:val="20"/>
      <w:u w:val="single"/>
    </w:rPr>
  </w:style>
  <w:style w:type="character" w:customStyle="1" w:styleId="StyleStyleUnderline411ptBold">
    <w:name w:val="Style Style Underline4 + 11 pt Bold"/>
    <w:basedOn w:val="DefaultParagraphFont"/>
    <w:rsid w:val="00031AF0"/>
    <w:rPr>
      <w:b/>
      <w:bCs/>
      <w:sz w:val="20"/>
      <w:u w:val="single"/>
    </w:rPr>
  </w:style>
  <w:style w:type="character" w:customStyle="1" w:styleId="StyleStyleUnderline311pt">
    <w:name w:val="Style Style Underline3 + 11 pt"/>
    <w:basedOn w:val="DefaultParagraphFont"/>
    <w:rsid w:val="00031AF0"/>
    <w:rPr>
      <w:sz w:val="20"/>
      <w:u w:val="single"/>
    </w:rPr>
  </w:style>
  <w:style w:type="character" w:customStyle="1" w:styleId="StyleStyleUnderline311ptBold">
    <w:name w:val="Style Style Underline3 + 11 pt Bold"/>
    <w:basedOn w:val="DefaultParagraphFont"/>
    <w:rsid w:val="00031AF0"/>
    <w:rPr>
      <w:b/>
      <w:bCs/>
      <w:sz w:val="20"/>
      <w:u w:val="single"/>
    </w:rPr>
  </w:style>
  <w:style w:type="character" w:customStyle="1" w:styleId="StyleUnderline3">
    <w:name w:val="Style Underline3"/>
    <w:basedOn w:val="DefaultParagraphFont"/>
    <w:rsid w:val="00031AF0"/>
    <w:rPr>
      <w:u w:val="single"/>
    </w:rPr>
  </w:style>
  <w:style w:type="paragraph" w:customStyle="1" w:styleId="StyleStyle111ptBorderSinglesolidlineAuto05ptL">
    <w:name w:val="Style Style1 + 11 pt Border: : (Single solid line Auto  0.5 pt L..."/>
    <w:link w:val="StyleStyle111ptBorderSinglesolidlineAuto05ptLChar"/>
    <w:qFormat/>
    <w:rsid w:val="00031AF0"/>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31AF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31AF0"/>
    <w:rPr>
      <w:u w:val="single"/>
    </w:rPr>
  </w:style>
  <w:style w:type="character" w:customStyle="1" w:styleId="NothingChar">
    <w:name w:val="Nothing Char"/>
    <w:basedOn w:val="DefaultParagraphFont"/>
    <w:link w:val="Nothing"/>
    <w:rsid w:val="00031AF0"/>
    <w:rPr>
      <w:rFonts w:ascii="Times New Roman" w:eastAsia="Times New Roman" w:hAnsi="Times New Roman" w:cs="Times New Roman"/>
      <w:sz w:val="20"/>
      <w:szCs w:val="24"/>
    </w:rPr>
  </w:style>
  <w:style w:type="character" w:customStyle="1" w:styleId="CardsFont12pt0">
    <w:name w:val="Cards + Font 12pt"/>
    <w:basedOn w:val="DefaultParagraphFont"/>
    <w:rsid w:val="00031AF0"/>
    <w:rPr>
      <w:rFonts w:ascii="Times New Roman" w:eastAsia="Calibri" w:hAnsi="Times New Roman" w:cs="Times New Roman"/>
      <w:sz w:val="24"/>
      <w:szCs w:val="20"/>
      <w:u w:val="single"/>
    </w:rPr>
  </w:style>
  <w:style w:type="character" w:customStyle="1" w:styleId="SmallTextChar0">
    <w:name w:val="Small Text Char"/>
    <w:basedOn w:val="CardTextChar0"/>
    <w:rsid w:val="00031AF0"/>
    <w:rPr>
      <w:rFonts w:ascii="Times New Roman" w:eastAsia="MS Mincho" w:hAnsi="Times New Roman" w:cs="Times New Roman"/>
      <w:sz w:val="15"/>
      <w:szCs w:val="24"/>
      <w:lang w:eastAsia="ja-JP"/>
    </w:rPr>
  </w:style>
  <w:style w:type="paragraph" w:customStyle="1" w:styleId="Circled">
    <w:name w:val="Circled"/>
    <w:link w:val="CircledChar"/>
    <w:qFormat/>
    <w:rsid w:val="00031AF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31AF0"/>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031AF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31AF0"/>
  </w:style>
  <w:style w:type="character" w:customStyle="1" w:styleId="part-of-speech">
    <w:name w:val="part-of-speech"/>
    <w:basedOn w:val="DefaultParagraphFont"/>
    <w:rsid w:val="00031AF0"/>
  </w:style>
  <w:style w:type="character" w:customStyle="1" w:styleId="sep">
    <w:name w:val="sep"/>
    <w:basedOn w:val="DefaultParagraphFont"/>
    <w:rsid w:val="00031AF0"/>
  </w:style>
  <w:style w:type="character" w:customStyle="1" w:styleId="pron">
    <w:name w:val="pron"/>
    <w:basedOn w:val="DefaultParagraphFont"/>
    <w:rsid w:val="00031AF0"/>
  </w:style>
  <w:style w:type="paragraph" w:customStyle="1" w:styleId="StyleStyle4LatinTimesNewRomanAsianSimSun">
    <w:name w:val="Style Style4 + (Latin) Times New Roman (Asian) SimSun"/>
    <w:basedOn w:val="Normal"/>
    <w:link w:val="StyleStyle4LatinTimesNewRomanAsianSimSunChar"/>
    <w:qFormat/>
    <w:rsid w:val="00031AF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031AF0"/>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31AF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31AF0"/>
    <w:rPr>
      <w:rFonts w:eastAsia="SimSun"/>
      <w:b/>
      <w:bCs/>
      <w:u w:val="single"/>
    </w:rPr>
  </w:style>
  <w:style w:type="character" w:customStyle="1" w:styleId="CharChar3">
    <w:name w:val="Char Char3"/>
    <w:basedOn w:val="DefaultParagraphFont"/>
    <w:rsid w:val="00031AF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31AF0"/>
    <w:rPr>
      <w:bCs/>
      <w:szCs w:val="26"/>
      <w:u w:val="single"/>
    </w:rPr>
  </w:style>
  <w:style w:type="paragraph" w:styleId="Subtitle">
    <w:name w:val="Subtitle"/>
    <w:aliases w:val="Underlined card text"/>
    <w:basedOn w:val="Normal"/>
    <w:next w:val="Normal"/>
    <w:link w:val="SubtitleChar"/>
    <w:uiPriority w:val="99"/>
    <w:qFormat/>
    <w:rsid w:val="00031AF0"/>
    <w:pPr>
      <w:spacing w:after="60"/>
      <w:outlineLvl w:val="1"/>
    </w:pPr>
    <w:rPr>
      <w:bCs/>
      <w:szCs w:val="26"/>
      <w:u w:val="single"/>
    </w:rPr>
  </w:style>
  <w:style w:type="character" w:customStyle="1" w:styleId="SubtitleChar1">
    <w:name w:val="Subtitle Char1"/>
    <w:aliases w:val="Underlined card text Char1"/>
    <w:basedOn w:val="DefaultParagraphFont"/>
    <w:rsid w:val="00031AF0"/>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031AF0"/>
    <w:rPr>
      <w:rFonts w:cs="Times New Roman"/>
    </w:rPr>
  </w:style>
  <w:style w:type="character" w:customStyle="1" w:styleId="StyleStyle411pt1Char">
    <w:name w:val="Style Style4 + 11 pt1 Char"/>
    <w:basedOn w:val="Style4Char"/>
    <w:link w:val="StyleStyle411pt1"/>
    <w:rsid w:val="00031AF0"/>
    <w:rPr>
      <w:rFonts w:eastAsia="Times New Roman" w:cs="Times New Roman"/>
      <w:u w:val="single"/>
    </w:rPr>
  </w:style>
  <w:style w:type="character" w:customStyle="1" w:styleId="BoldandUnderlineCharChar2">
    <w:name w:val="Bold and Underline Char Char2"/>
    <w:basedOn w:val="DefaultParagraphFont"/>
    <w:rsid w:val="00031AF0"/>
    <w:rPr>
      <w:b/>
      <w:u w:val="single"/>
      <w:lang w:val="en-US" w:eastAsia="en-US" w:bidi="ar-SA"/>
    </w:rPr>
  </w:style>
  <w:style w:type="character" w:customStyle="1" w:styleId="StyleUnderlineCharChar111pt">
    <w:name w:val="Style Underline Char Char1 + 11 pt"/>
    <w:basedOn w:val="DefaultParagraphFont"/>
    <w:rsid w:val="00031AF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31AF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31AF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31AF0"/>
    <w:rPr>
      <w:sz w:val="22"/>
      <w:u w:val="single"/>
    </w:rPr>
  </w:style>
  <w:style w:type="paragraph" w:customStyle="1" w:styleId="StyleMinimizedTextArialNarrow9pt">
    <w:name w:val="Style Minimized Text + Arial Narrow 9 pt"/>
    <w:basedOn w:val="Normal"/>
    <w:link w:val="StyleMinimizedTextArialNarrow9ptChar"/>
    <w:qFormat/>
    <w:rsid w:val="00031AF0"/>
    <w:rPr>
      <w:rFonts w:eastAsia="Times New Roman"/>
    </w:rPr>
  </w:style>
  <w:style w:type="character" w:customStyle="1" w:styleId="StyleMinimizedTextArialNarrow9ptChar">
    <w:name w:val="Style Minimized Text + Arial Narrow 9 pt Char"/>
    <w:basedOn w:val="DefaultParagraphFont"/>
    <w:link w:val="StyleMinimizedTextArialNarrow9pt"/>
    <w:rsid w:val="00031AF0"/>
    <w:rPr>
      <w:rFonts w:eastAsia="Times New Roman"/>
    </w:rPr>
  </w:style>
  <w:style w:type="paragraph" w:customStyle="1" w:styleId="StyleBoldandUnderlineChar11ptNotBold">
    <w:name w:val="Style Bold and Underline Char + 11 pt Not Bold"/>
    <w:link w:val="StyleBoldandUnderlineChar11ptNotBoldChar"/>
    <w:qFormat/>
    <w:rsid w:val="00031AF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31AF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31AF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31AF0"/>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31AF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31AF0"/>
    <w:rPr>
      <w:b w:val="0"/>
      <w:bCs/>
      <w:sz w:val="20"/>
      <w:u w:val="single"/>
      <w:lang w:val="en-US" w:eastAsia="en-US" w:bidi="ar-SA"/>
    </w:rPr>
  </w:style>
  <w:style w:type="character" w:customStyle="1" w:styleId="Styleunderline9pt">
    <w:name w:val="Style underline + 9 pt"/>
    <w:basedOn w:val="underline"/>
    <w:rsid w:val="00031AF0"/>
    <w:rPr>
      <w:rFonts w:ascii="Times New Roman" w:hAnsi="Times New Roman" w:cs="Times New Roman"/>
      <w:b/>
      <w:sz w:val="20"/>
      <w:u w:val="single"/>
    </w:rPr>
  </w:style>
  <w:style w:type="character" w:customStyle="1" w:styleId="StyleTimesNewRoman9pt">
    <w:name w:val="Style Times New Roman 9 pt"/>
    <w:basedOn w:val="DefaultParagraphFont"/>
    <w:rsid w:val="00031AF0"/>
    <w:rPr>
      <w:rFonts w:ascii="Times New Roman" w:hAnsi="Times New Roman"/>
      <w:sz w:val="20"/>
    </w:rPr>
  </w:style>
  <w:style w:type="character" w:customStyle="1" w:styleId="Styleunderline9pt1">
    <w:name w:val="Style underline + 9 pt1"/>
    <w:basedOn w:val="underline"/>
    <w:rsid w:val="00031AF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31AF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31AF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31AF0"/>
    <w:rPr>
      <w:b/>
      <w:bCs/>
      <w:noProof w:val="0"/>
      <w:sz w:val="20"/>
      <w:u w:val="single"/>
      <w:lang w:val="en-US" w:eastAsia="en-US" w:bidi="ar-SA"/>
    </w:rPr>
  </w:style>
  <w:style w:type="character" w:customStyle="1" w:styleId="Hyperlink23">
    <w:name w:val="Hyperlink23"/>
    <w:basedOn w:val="DefaultParagraphFont"/>
    <w:rsid w:val="00031AF0"/>
    <w:rPr>
      <w:color w:val="3300CC"/>
      <w:u w:val="single"/>
    </w:rPr>
  </w:style>
  <w:style w:type="paragraph" w:customStyle="1" w:styleId="cardCharChar">
    <w:name w:val="card Char Char"/>
    <w:basedOn w:val="Normal"/>
    <w:link w:val="cardCharCharChar"/>
    <w:qFormat/>
    <w:rsid w:val="00031AF0"/>
    <w:pPr>
      <w:ind w:left="288" w:right="288"/>
    </w:pPr>
    <w:rPr>
      <w:rFonts w:eastAsia="Times New Roman"/>
      <w:szCs w:val="20"/>
    </w:rPr>
  </w:style>
  <w:style w:type="character" w:customStyle="1" w:styleId="cardCharCharChar">
    <w:name w:val="card Char Char Char"/>
    <w:basedOn w:val="DefaultParagraphFont"/>
    <w:link w:val="cardCharChar"/>
    <w:rsid w:val="00031AF0"/>
    <w:rPr>
      <w:rFonts w:eastAsia="Times New Roman"/>
      <w:szCs w:val="20"/>
    </w:rPr>
  </w:style>
  <w:style w:type="character" w:customStyle="1" w:styleId="StyleunderlineArialNarrow9ptBold">
    <w:name w:val="Style underline + Arial Narrow 9 pt Bold"/>
    <w:basedOn w:val="underline"/>
    <w:rsid w:val="00031AF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31AF0"/>
  </w:style>
  <w:style w:type="character" w:customStyle="1" w:styleId="StylecardCharCharArialNarrow9ptChar">
    <w:name w:val="Style card Char Char + Arial Narrow 9 pt Char"/>
    <w:basedOn w:val="cardCharCharChar"/>
    <w:link w:val="StylecardCharCharArialNarrow9pt"/>
    <w:rsid w:val="00031AF0"/>
    <w:rPr>
      <w:rFonts w:eastAsia="Times New Roman"/>
      <w:szCs w:val="20"/>
    </w:rPr>
  </w:style>
  <w:style w:type="character" w:customStyle="1" w:styleId="UnderlineCharCharChar">
    <w:name w:val="Underline Char Char Char"/>
    <w:basedOn w:val="DefaultParagraphFont"/>
    <w:rsid w:val="00031AF0"/>
    <w:rPr>
      <w:noProof w:val="0"/>
      <w:u w:val="single"/>
      <w:lang w:val="en-US" w:eastAsia="en-US" w:bidi="ar-SA"/>
    </w:rPr>
  </w:style>
  <w:style w:type="character" w:customStyle="1" w:styleId="CardTextChar1">
    <w:name w:val="Card Text Char1"/>
    <w:basedOn w:val="DefaultParagraphFont"/>
    <w:rsid w:val="00031AF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31AF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31AF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31AF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31AF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31AF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31AF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31AF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31AF0"/>
    <w:rPr>
      <w:rFonts w:eastAsia="Times New Roman"/>
    </w:rPr>
  </w:style>
  <w:style w:type="character" w:customStyle="1" w:styleId="TextsmallChar">
    <w:name w:val="Textsmall Char"/>
    <w:basedOn w:val="DefaultParagraphFont"/>
    <w:link w:val="Textsmall"/>
    <w:rsid w:val="00031AF0"/>
    <w:rPr>
      <w:rFonts w:eastAsia="Times New Roman"/>
    </w:rPr>
  </w:style>
  <w:style w:type="character" w:customStyle="1" w:styleId="CharChar111">
    <w:name w:val="Char Char111"/>
    <w:basedOn w:val="DefaultParagraphFont"/>
    <w:rsid w:val="00031AF0"/>
    <w:rPr>
      <w:rFonts w:cs="Arial"/>
      <w:bCs/>
      <w:szCs w:val="26"/>
      <w:u w:val="single"/>
      <w:lang w:val="en-US" w:eastAsia="en-US" w:bidi="ar-SA"/>
    </w:rPr>
  </w:style>
  <w:style w:type="character" w:customStyle="1" w:styleId="UnderlineBold">
    <w:name w:val="Underline + Bold"/>
    <w:uiPriority w:val="1"/>
    <w:qFormat/>
    <w:rsid w:val="00031AF0"/>
    <w:rPr>
      <w:b/>
      <w:sz w:val="20"/>
      <w:u w:val="single"/>
    </w:rPr>
  </w:style>
  <w:style w:type="paragraph" w:customStyle="1" w:styleId="cardtextsmall">
    <w:name w:val="card text small"/>
    <w:basedOn w:val="Normal"/>
    <w:qFormat/>
    <w:rsid w:val="00031AF0"/>
    <w:rPr>
      <w:rFonts w:ascii="Arial Narrow" w:eastAsia="Times New Roman" w:hAnsi="Arial Narrow"/>
    </w:rPr>
  </w:style>
  <w:style w:type="character" w:customStyle="1" w:styleId="AUnterdline">
    <w:name w:val="AUnterdline"/>
    <w:rsid w:val="00031AF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31AF0"/>
    <w:rPr>
      <w:rFonts w:ascii="Times New Roman" w:hAnsi="Times New Roman"/>
      <w:b/>
      <w:bCs/>
      <w:sz w:val="20"/>
      <w:u w:val="single"/>
      <w:bdr w:val="single" w:sz="4" w:space="0" w:color="auto"/>
    </w:rPr>
  </w:style>
  <w:style w:type="character" w:customStyle="1" w:styleId="highlightedsearchterm">
    <w:name w:val="highlightedsearchterm"/>
    <w:rsid w:val="00031AF0"/>
  </w:style>
  <w:style w:type="character" w:customStyle="1" w:styleId="StyleUnderline1">
    <w:name w:val="Style Underline1"/>
    <w:basedOn w:val="DefaultParagraphFont"/>
    <w:rsid w:val="00031AF0"/>
    <w:rPr>
      <w:rFonts w:ascii="Times New Roman" w:hAnsi="Times New Roman"/>
      <w:sz w:val="20"/>
      <w:u w:val="single"/>
    </w:rPr>
  </w:style>
  <w:style w:type="paragraph" w:customStyle="1" w:styleId="CardIndented">
    <w:name w:val="Card (Indented)"/>
    <w:basedOn w:val="Normal"/>
    <w:link w:val="CardIndentedChar"/>
    <w:qFormat/>
    <w:rsid w:val="00031AF0"/>
    <w:pPr>
      <w:ind w:left="288"/>
    </w:pPr>
  </w:style>
  <w:style w:type="paragraph" w:customStyle="1" w:styleId="StyleStyle49pt10">
    <w:name w:val="Style Style4 + 9 pt10"/>
    <w:basedOn w:val="Style4"/>
    <w:link w:val="StyleStyle49pt10Char"/>
    <w:qFormat/>
    <w:rsid w:val="00031AF0"/>
    <w:rPr>
      <w:rFonts w:cs="Times New Roman"/>
    </w:rPr>
  </w:style>
  <w:style w:type="character" w:customStyle="1" w:styleId="StyleStyle49pt10Char">
    <w:name w:val="Style Style4 + 9 pt10 Char"/>
    <w:basedOn w:val="Style4Char"/>
    <w:link w:val="StyleStyle49pt10"/>
    <w:rsid w:val="00031AF0"/>
    <w:rPr>
      <w:rFonts w:eastAsia="Times New Roman" w:cs="Times New Roman"/>
      <w:u w:val="single"/>
    </w:rPr>
  </w:style>
  <w:style w:type="paragraph" w:customStyle="1" w:styleId="StyleStyle49ptBold7">
    <w:name w:val="Style Style4 + 9 pt Bold7"/>
    <w:basedOn w:val="Style4"/>
    <w:link w:val="StyleStyle49ptBold7Char"/>
    <w:qFormat/>
    <w:rsid w:val="00031AF0"/>
    <w:rPr>
      <w:rFonts w:cs="Times New Roman"/>
      <w:b/>
      <w:bCs/>
    </w:rPr>
  </w:style>
  <w:style w:type="character" w:customStyle="1" w:styleId="StyleStyle49ptBold7Char">
    <w:name w:val="Style Style4 + 9 pt Bold7 Char"/>
    <w:link w:val="StyleStyle49ptBold7"/>
    <w:rsid w:val="00031AF0"/>
    <w:rPr>
      <w:rFonts w:eastAsia="Times New Roman" w:cs="Times New Roman"/>
      <w:b/>
      <w:bCs/>
      <w:u w:val="single"/>
    </w:rPr>
  </w:style>
  <w:style w:type="paragraph" w:customStyle="1" w:styleId="NormalUnderline">
    <w:name w:val="Normal Underline"/>
    <w:basedOn w:val="Normal"/>
    <w:link w:val="NormalUnderlineChar"/>
    <w:qFormat/>
    <w:rsid w:val="00031AF0"/>
    <w:pPr>
      <w:ind w:left="288"/>
    </w:pPr>
    <w:rPr>
      <w:rFonts w:eastAsia="Times New Roman"/>
      <w:u w:val="single"/>
    </w:rPr>
  </w:style>
  <w:style w:type="character" w:customStyle="1" w:styleId="NormalUnderlineChar">
    <w:name w:val="Normal Underline Char"/>
    <w:link w:val="NormalUnderline"/>
    <w:rsid w:val="00031AF0"/>
    <w:rPr>
      <w:rFonts w:eastAsia="Times New Roman"/>
      <w:u w:val="single"/>
    </w:rPr>
  </w:style>
  <w:style w:type="character" w:customStyle="1" w:styleId="DontRead">
    <w:name w:val="Don't Read"/>
    <w:qFormat/>
    <w:rsid w:val="00031AF0"/>
    <w:rPr>
      <w:rFonts w:ascii="Times New Roman" w:hAnsi="Times New Roman"/>
      <w:sz w:val="16"/>
    </w:rPr>
  </w:style>
  <w:style w:type="paragraph" w:customStyle="1" w:styleId="Underlinestyle">
    <w:name w:val="Underline style"/>
    <w:basedOn w:val="Normal"/>
    <w:qFormat/>
    <w:rsid w:val="00031AF0"/>
    <w:rPr>
      <w:rFonts w:eastAsia="Times New Roman"/>
      <w:u w:val="single"/>
    </w:rPr>
  </w:style>
  <w:style w:type="character" w:customStyle="1" w:styleId="Style11ptUnderline3">
    <w:name w:val="Style 11 pt Underline3"/>
    <w:rsid w:val="00031AF0"/>
    <w:rPr>
      <w:sz w:val="20"/>
      <w:u w:val="single"/>
    </w:rPr>
  </w:style>
  <w:style w:type="character" w:customStyle="1" w:styleId="27">
    <w:name w:val="27"/>
    <w:rsid w:val="00031AF0"/>
    <w:rPr>
      <w:rFonts w:cs="Arial"/>
      <w:bCs/>
      <w:sz w:val="20"/>
      <w:u w:val="single"/>
      <w:lang w:val="en-US" w:eastAsia="en-US" w:bidi="ar-SA"/>
    </w:rPr>
  </w:style>
  <w:style w:type="character" w:customStyle="1" w:styleId="2">
    <w:name w:val="2"/>
    <w:rsid w:val="00031AF0"/>
    <w:rPr>
      <w:rFonts w:cs="Arial"/>
      <w:bCs/>
      <w:sz w:val="20"/>
      <w:u w:val="single"/>
      <w:lang w:val="en-US" w:eastAsia="en-US" w:bidi="ar-SA"/>
    </w:rPr>
  </w:style>
  <w:style w:type="character" w:customStyle="1" w:styleId="Style9ptUnderline11">
    <w:name w:val="Style 9 pt Underline11"/>
    <w:basedOn w:val="DefaultParagraphFont"/>
    <w:rsid w:val="00031AF0"/>
    <w:rPr>
      <w:sz w:val="20"/>
      <w:u w:val="single"/>
    </w:rPr>
  </w:style>
  <w:style w:type="character" w:customStyle="1" w:styleId="Style9ptBoldUnderline5">
    <w:name w:val="Style 9 pt Bold Underline5"/>
    <w:basedOn w:val="DefaultParagraphFont"/>
    <w:rsid w:val="00031AF0"/>
    <w:rPr>
      <w:b/>
      <w:bCs/>
      <w:sz w:val="20"/>
      <w:u w:val="single"/>
    </w:rPr>
  </w:style>
  <w:style w:type="character" w:customStyle="1" w:styleId="CharChar114">
    <w:name w:val="Char Char114"/>
    <w:basedOn w:val="DefaultParagraphFont"/>
    <w:rsid w:val="00031AF0"/>
    <w:rPr>
      <w:rFonts w:cs="Arial"/>
      <w:bCs/>
      <w:szCs w:val="26"/>
      <w:u w:val="single"/>
      <w:lang w:val="en-US" w:eastAsia="en-US" w:bidi="ar-SA"/>
    </w:rPr>
  </w:style>
  <w:style w:type="character" w:customStyle="1" w:styleId="CharChar113">
    <w:name w:val="Char Char113"/>
    <w:basedOn w:val="DefaultParagraphFont"/>
    <w:rsid w:val="00031AF0"/>
    <w:rPr>
      <w:rFonts w:cs="Arial"/>
      <w:bCs/>
      <w:szCs w:val="26"/>
      <w:u w:val="single"/>
      <w:lang w:val="en-US" w:eastAsia="en-US" w:bidi="ar-SA"/>
    </w:rPr>
  </w:style>
  <w:style w:type="character" w:customStyle="1" w:styleId="CharChar112">
    <w:name w:val="Char Char112"/>
    <w:basedOn w:val="DefaultParagraphFont"/>
    <w:rsid w:val="00031AF0"/>
    <w:rPr>
      <w:rFonts w:cs="Arial"/>
      <w:bCs/>
      <w:szCs w:val="26"/>
      <w:u w:val="single"/>
      <w:lang w:val="en-US" w:eastAsia="en-US" w:bidi="ar-SA"/>
    </w:rPr>
  </w:style>
  <w:style w:type="character" w:customStyle="1" w:styleId="ssl0">
    <w:name w:val="ss_l0"/>
    <w:basedOn w:val="DefaultParagraphFont"/>
    <w:rsid w:val="00031AF0"/>
  </w:style>
  <w:style w:type="paragraph" w:styleId="CommentText">
    <w:name w:val="annotation text"/>
    <w:basedOn w:val="Normal"/>
    <w:link w:val="CommentTextChar"/>
    <w:uiPriority w:val="99"/>
    <w:rsid w:val="00031AF0"/>
    <w:rPr>
      <w:szCs w:val="20"/>
    </w:rPr>
  </w:style>
  <w:style w:type="character" w:customStyle="1" w:styleId="CommentTextChar">
    <w:name w:val="Comment Text Char"/>
    <w:basedOn w:val="DefaultParagraphFont"/>
    <w:link w:val="CommentText"/>
    <w:uiPriority w:val="99"/>
    <w:rsid w:val="00031AF0"/>
    <w:rPr>
      <w:szCs w:val="20"/>
    </w:rPr>
  </w:style>
  <w:style w:type="character" w:customStyle="1" w:styleId="CommentSubjectChar">
    <w:name w:val="Comment Subject Char"/>
    <w:basedOn w:val="CommentTextChar"/>
    <w:link w:val="CommentSubject"/>
    <w:rsid w:val="00031AF0"/>
    <w:rPr>
      <w:rFonts w:ascii="Times New Roman" w:hAnsi="Times New Roman" w:cs="Times New Roman"/>
      <w:b/>
      <w:bCs/>
      <w:szCs w:val="20"/>
    </w:rPr>
  </w:style>
  <w:style w:type="paragraph" w:styleId="CommentSubject">
    <w:name w:val="annotation subject"/>
    <w:basedOn w:val="CommentText"/>
    <w:next w:val="CommentText"/>
    <w:link w:val="CommentSubjectChar"/>
    <w:rsid w:val="00031AF0"/>
    <w:rPr>
      <w:rFonts w:ascii="Times New Roman" w:hAnsi="Times New Roman" w:cs="Times New Roman"/>
      <w:b/>
      <w:bCs/>
    </w:rPr>
  </w:style>
  <w:style w:type="character" w:customStyle="1" w:styleId="CommentSubjectChar1">
    <w:name w:val="Comment Subject Char1"/>
    <w:basedOn w:val="CommentTextChar"/>
    <w:uiPriority w:val="99"/>
    <w:semiHidden/>
    <w:rsid w:val="00031AF0"/>
    <w:rPr>
      <w:b/>
      <w:bCs/>
      <w:szCs w:val="20"/>
    </w:rPr>
  </w:style>
  <w:style w:type="paragraph" w:customStyle="1" w:styleId="WW-Default1">
    <w:name w:val="WW-Default1"/>
    <w:basedOn w:val="Normal"/>
    <w:qFormat/>
    <w:rsid w:val="00031AF0"/>
    <w:pPr>
      <w:suppressAutoHyphens/>
    </w:pPr>
    <w:rPr>
      <w:rFonts w:eastAsia="Times New Roman"/>
      <w:b/>
      <w:bCs/>
      <w:szCs w:val="20"/>
      <w:lang w:eastAsia="ar-SA"/>
    </w:rPr>
  </w:style>
  <w:style w:type="paragraph" w:customStyle="1" w:styleId="Normal1">
    <w:name w:val="Normal1"/>
    <w:basedOn w:val="BodyText"/>
    <w:qFormat/>
    <w:rsid w:val="00031AF0"/>
  </w:style>
  <w:style w:type="character" w:customStyle="1" w:styleId="zoomme">
    <w:name w:val="zoomme"/>
    <w:basedOn w:val="DefaultParagraphFont"/>
    <w:rsid w:val="00031AF0"/>
  </w:style>
  <w:style w:type="character" w:customStyle="1" w:styleId="Date1">
    <w:name w:val="Date1"/>
    <w:basedOn w:val="DefaultParagraphFont"/>
    <w:rsid w:val="00031AF0"/>
  </w:style>
  <w:style w:type="character" w:customStyle="1" w:styleId="classauthor">
    <w:name w:val="class=&quot;author&quot;"/>
    <w:basedOn w:val="DefaultParagraphFont"/>
    <w:rsid w:val="00031AF0"/>
  </w:style>
  <w:style w:type="paragraph" w:customStyle="1" w:styleId="CardStyle">
    <w:name w:val="Card Style"/>
    <w:basedOn w:val="Normal"/>
    <w:link w:val="CardStyleChar"/>
    <w:qFormat/>
    <w:rsid w:val="00031AF0"/>
    <w:rPr>
      <w:rFonts w:eastAsia="Times New Roman"/>
    </w:rPr>
  </w:style>
  <w:style w:type="character" w:customStyle="1" w:styleId="CharCharChar">
    <w:name w:val="Char Char Char"/>
    <w:basedOn w:val="DefaultParagraphFont"/>
    <w:rsid w:val="00031AF0"/>
    <w:rPr>
      <w:rFonts w:cs="Arial"/>
      <w:bCs/>
      <w:szCs w:val="26"/>
      <w:u w:val="single"/>
      <w:lang w:val="en-US" w:eastAsia="en-US" w:bidi="ar-SA"/>
    </w:rPr>
  </w:style>
  <w:style w:type="character" w:customStyle="1" w:styleId="BoldUnderlineChar0">
    <w:name w:val="Bold Underline Char"/>
    <w:rsid w:val="00031AF0"/>
    <w:rPr>
      <w:rFonts w:ascii="Times New Roman" w:eastAsia="Times New Roman" w:hAnsi="Times New Roman"/>
      <w:b/>
      <w:bCs/>
      <w:szCs w:val="24"/>
      <w:u w:val="single"/>
    </w:rPr>
  </w:style>
  <w:style w:type="character" w:customStyle="1" w:styleId="texto1">
    <w:name w:val="texto1"/>
    <w:rsid w:val="00031AF0"/>
  </w:style>
  <w:style w:type="character" w:customStyle="1" w:styleId="apple-style-span">
    <w:name w:val="apple-style-span"/>
    <w:rsid w:val="00031AF0"/>
  </w:style>
  <w:style w:type="paragraph" w:customStyle="1" w:styleId="citenon-bold">
    <w:name w:val="cite non-bold"/>
    <w:basedOn w:val="Normal"/>
    <w:link w:val="citenon-boldChar"/>
    <w:qFormat/>
    <w:rsid w:val="00031AF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31AF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31AF0"/>
    <w:rPr>
      <w:rFonts w:eastAsia="Times New Roman" w:cs="Arial"/>
      <w:b/>
      <w:sz w:val="24"/>
      <w:szCs w:val="28"/>
    </w:rPr>
  </w:style>
  <w:style w:type="paragraph" w:customStyle="1" w:styleId="Style23">
    <w:name w:val="Style23"/>
    <w:basedOn w:val="Normal"/>
    <w:uiPriority w:val="99"/>
    <w:qFormat/>
    <w:rsid w:val="00031AF0"/>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31AF0"/>
    <w:rPr>
      <w:rFonts w:eastAsia="Times New Roman"/>
      <w:lang w:bidi="en-US"/>
    </w:rPr>
  </w:style>
  <w:style w:type="character" w:customStyle="1" w:styleId="gray">
    <w:name w:val="gray"/>
    <w:basedOn w:val="DefaultParagraphFont"/>
    <w:rsid w:val="00031AF0"/>
  </w:style>
  <w:style w:type="paragraph" w:customStyle="1" w:styleId="Tagtemplate">
    <w:name w:val="Tagtemplate"/>
    <w:basedOn w:val="Normal"/>
    <w:link w:val="TagtemplateChar"/>
    <w:autoRedefine/>
    <w:qFormat/>
    <w:rsid w:val="00031AF0"/>
    <w:pPr>
      <w:keepNext/>
      <w:keepLines/>
    </w:pPr>
    <w:rPr>
      <w:rFonts w:eastAsia="Calibri"/>
      <w:b/>
    </w:rPr>
  </w:style>
  <w:style w:type="character" w:customStyle="1" w:styleId="TagtemplateChar">
    <w:name w:val="Tagtemplate Char"/>
    <w:basedOn w:val="DefaultParagraphFont"/>
    <w:link w:val="Tagtemplate"/>
    <w:rsid w:val="00031AF0"/>
    <w:rPr>
      <w:rFonts w:eastAsia="Calibri"/>
      <w:b/>
    </w:rPr>
  </w:style>
  <w:style w:type="character" w:customStyle="1" w:styleId="Styleunderline11ptBorderSinglesolidlineAuto05p">
    <w:name w:val="Style underline + 11 pt Border: : (Single solid line Auto  0.5 p..."/>
    <w:rsid w:val="00031AF0"/>
    <w:rPr>
      <w:sz w:val="20"/>
      <w:u w:val="single"/>
      <w:bdr w:val="single" w:sz="4" w:space="0" w:color="auto"/>
    </w:rPr>
  </w:style>
  <w:style w:type="paragraph" w:customStyle="1" w:styleId="Citation-FirstLine">
    <w:name w:val="Citation - First Line"/>
    <w:basedOn w:val="Normal"/>
    <w:next w:val="Normal"/>
    <w:autoRedefine/>
    <w:qFormat/>
    <w:rsid w:val="00031AF0"/>
    <w:pPr>
      <w:spacing w:line="240" w:lineRule="atLeast"/>
      <w:jc w:val="both"/>
    </w:pPr>
    <w:rPr>
      <w:rFonts w:ascii="Book Antiqua" w:eastAsia="Times New Roman" w:hAnsi="Book Antiqua"/>
    </w:rPr>
  </w:style>
  <w:style w:type="character" w:customStyle="1" w:styleId="CardText-Underlined">
    <w:name w:val="Card Text - Underlined"/>
    <w:rsid w:val="00031AF0"/>
    <w:rPr>
      <w:b/>
      <w:sz w:val="20"/>
      <w:u w:val="single"/>
    </w:rPr>
  </w:style>
  <w:style w:type="paragraph" w:customStyle="1" w:styleId="Citation-Complete">
    <w:name w:val="Citation - Complete"/>
    <w:basedOn w:val="Normal"/>
    <w:next w:val="Normal"/>
    <w:link w:val="Citation-CompleteChar"/>
    <w:autoRedefine/>
    <w:qFormat/>
    <w:rsid w:val="00031AF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31AF0"/>
    <w:rPr>
      <w:rFonts w:ascii="Book Antiqua" w:eastAsia="Times New Roman" w:hAnsi="Book Antiqua"/>
    </w:rPr>
  </w:style>
  <w:style w:type="character" w:customStyle="1" w:styleId="MicroTextChar">
    <w:name w:val="MicroText Char"/>
    <w:link w:val="MicroText"/>
    <w:rsid w:val="00031AF0"/>
    <w:rPr>
      <w:rFonts w:ascii="Arial Narrow" w:hAnsi="Arial Narrow"/>
      <w:sz w:val="12"/>
    </w:rPr>
  </w:style>
  <w:style w:type="paragraph" w:customStyle="1" w:styleId="TagCite">
    <w:name w:val="Tag/Cite"/>
    <w:basedOn w:val="Normal"/>
    <w:qFormat/>
    <w:rsid w:val="00031AF0"/>
    <w:rPr>
      <w:rFonts w:eastAsia="Times New Roman"/>
      <w:b/>
    </w:rPr>
  </w:style>
  <w:style w:type="character" w:customStyle="1" w:styleId="Style11ptItalicUnderline">
    <w:name w:val="Style 11 pt Italic Underline"/>
    <w:basedOn w:val="DefaultParagraphFont"/>
    <w:rsid w:val="00031AF0"/>
    <w:rPr>
      <w:i/>
      <w:iCs/>
      <w:sz w:val="20"/>
      <w:u w:val="single"/>
    </w:rPr>
  </w:style>
  <w:style w:type="character" w:customStyle="1" w:styleId="Style11ptItalic">
    <w:name w:val="Style 11 pt Italic"/>
    <w:basedOn w:val="DefaultParagraphFont"/>
    <w:rsid w:val="00031AF0"/>
    <w:rPr>
      <w:rFonts w:ascii="Times New Roman" w:hAnsi="Times New Roman"/>
      <w:i/>
      <w:iCs/>
      <w:sz w:val="20"/>
    </w:rPr>
  </w:style>
  <w:style w:type="character" w:customStyle="1" w:styleId="BoldandUnderlineChar">
    <w:name w:val="Bold and Underline Char"/>
    <w:basedOn w:val="DefaultParagraphFont"/>
    <w:link w:val="BoldandUnderline"/>
    <w:locked/>
    <w:rsid w:val="00031AF0"/>
    <w:rPr>
      <w:b/>
      <w:u w:val="single"/>
    </w:rPr>
  </w:style>
  <w:style w:type="paragraph" w:customStyle="1" w:styleId="BoldandUnderline">
    <w:name w:val="Bold and Underline"/>
    <w:basedOn w:val="Normal"/>
    <w:link w:val="BoldandUnderlineChar"/>
    <w:qFormat/>
    <w:rsid w:val="00031AF0"/>
    <w:rPr>
      <w:b/>
      <w:u w:val="single"/>
    </w:rPr>
  </w:style>
  <w:style w:type="character" w:customStyle="1" w:styleId="hdr">
    <w:name w:val="hdr"/>
    <w:basedOn w:val="DefaultParagraphFont"/>
    <w:rsid w:val="00031AF0"/>
  </w:style>
  <w:style w:type="paragraph" w:customStyle="1" w:styleId="StyleStyle49ptBold3">
    <w:name w:val="Style Style4 + 9 pt Bold3"/>
    <w:basedOn w:val="Style4"/>
    <w:link w:val="StyleStyle49ptBold3Char"/>
    <w:qFormat/>
    <w:rsid w:val="00031AF0"/>
    <w:rPr>
      <w:rFonts w:cs="Times New Roman"/>
      <w:b/>
      <w:bCs/>
    </w:rPr>
  </w:style>
  <w:style w:type="character" w:customStyle="1" w:styleId="StyleStyle49ptBold3Char">
    <w:name w:val="Style Style4 + 9 pt Bold3 Char"/>
    <w:basedOn w:val="Style4Char"/>
    <w:link w:val="StyleStyle49ptBold3"/>
    <w:rsid w:val="00031AF0"/>
    <w:rPr>
      <w:rFonts w:eastAsia="Times New Roman" w:cs="Times New Roman"/>
      <w:b/>
      <w:bCs/>
      <w:u w:val="single"/>
    </w:rPr>
  </w:style>
  <w:style w:type="character" w:customStyle="1" w:styleId="Style9ptUnderline6">
    <w:name w:val="Style 9 pt Underline6"/>
    <w:basedOn w:val="DefaultParagraphFont"/>
    <w:rsid w:val="00031AF0"/>
    <w:rPr>
      <w:sz w:val="20"/>
      <w:u w:val="single"/>
    </w:rPr>
  </w:style>
  <w:style w:type="character" w:customStyle="1" w:styleId="ct-with-fmlt">
    <w:name w:val="ct-with-fmlt"/>
    <w:basedOn w:val="DefaultParagraphFont"/>
    <w:rsid w:val="00031AF0"/>
  </w:style>
  <w:style w:type="paragraph" w:customStyle="1" w:styleId="TagText">
    <w:name w:val="TagText"/>
    <w:basedOn w:val="Normal"/>
    <w:uiPriority w:val="99"/>
    <w:qFormat/>
    <w:rsid w:val="00031AF0"/>
    <w:rPr>
      <w:b/>
    </w:rPr>
  </w:style>
  <w:style w:type="paragraph" w:customStyle="1" w:styleId="StyleStyle49pt">
    <w:name w:val="Style Style4 + 9 pt"/>
    <w:basedOn w:val="Normal"/>
    <w:link w:val="StyleStyle49ptChar"/>
    <w:qFormat/>
    <w:rsid w:val="00031AF0"/>
    <w:rPr>
      <w:rFonts w:eastAsia="Times New Roman"/>
      <w:u w:val="single"/>
    </w:rPr>
  </w:style>
  <w:style w:type="character" w:customStyle="1" w:styleId="StyleStyle49ptChar">
    <w:name w:val="Style Style4 + 9 pt Char"/>
    <w:basedOn w:val="DefaultParagraphFont"/>
    <w:link w:val="StyleStyle49pt"/>
    <w:rsid w:val="00031AF0"/>
    <w:rPr>
      <w:rFonts w:eastAsia="Times New Roman"/>
      <w:u w:val="single"/>
    </w:rPr>
  </w:style>
  <w:style w:type="paragraph" w:customStyle="1" w:styleId="StyleStyle49ptBold">
    <w:name w:val="Style Style4 + 9 pt Bold"/>
    <w:basedOn w:val="Normal"/>
    <w:link w:val="StyleStyle49ptBoldChar"/>
    <w:qFormat/>
    <w:rsid w:val="00031AF0"/>
    <w:rPr>
      <w:rFonts w:eastAsia="Times New Roman"/>
      <w:b/>
      <w:bCs/>
      <w:u w:val="single"/>
    </w:rPr>
  </w:style>
  <w:style w:type="character" w:customStyle="1" w:styleId="StyleStyle49ptBoldChar">
    <w:name w:val="Style Style4 + 9 pt Bold Char"/>
    <w:basedOn w:val="DefaultParagraphFont"/>
    <w:link w:val="StyleStyle49ptBold"/>
    <w:rsid w:val="00031AF0"/>
    <w:rPr>
      <w:rFonts w:eastAsia="Times New Roman"/>
      <w:b/>
      <w:bCs/>
      <w:u w:val="single"/>
    </w:rPr>
  </w:style>
  <w:style w:type="paragraph" w:customStyle="1" w:styleId="StyleStyle49ptBoldItalic">
    <w:name w:val="Style Style4 + 9 pt Bold Italic"/>
    <w:basedOn w:val="Normal"/>
    <w:link w:val="StyleStyle49ptBoldItalicChar"/>
    <w:qFormat/>
    <w:rsid w:val="00031AF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31AF0"/>
    <w:rPr>
      <w:rFonts w:eastAsia="Times New Roman"/>
      <w:b/>
      <w:bCs/>
      <w:i/>
      <w:iCs/>
      <w:u w:val="single"/>
    </w:rPr>
  </w:style>
  <w:style w:type="paragraph" w:customStyle="1" w:styleId="StyleUnderlined11ptBold">
    <w:name w:val="Style Underlined + 11 pt Bold"/>
    <w:link w:val="StyleUnderlined11ptBoldChar"/>
    <w:qFormat/>
    <w:rsid w:val="00031AF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31AF0"/>
    <w:rPr>
      <w:rFonts w:ascii="Arial" w:eastAsia="Times New Roman" w:hAnsi="Arial" w:cs="Arial"/>
      <w:b/>
      <w:bCs/>
      <w:szCs w:val="24"/>
      <w:u w:val="single"/>
    </w:rPr>
  </w:style>
  <w:style w:type="paragraph" w:customStyle="1" w:styleId="StyleUnderlined11pt">
    <w:name w:val="Style Underlined + 11 pt"/>
    <w:link w:val="StyleUnderlined11ptChar"/>
    <w:qFormat/>
    <w:rsid w:val="00031AF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31AF0"/>
    <w:rPr>
      <w:rFonts w:ascii="Arial" w:eastAsia="Times New Roman" w:hAnsi="Arial" w:cs="Arial"/>
      <w:szCs w:val="24"/>
      <w:u w:val="single"/>
    </w:rPr>
  </w:style>
  <w:style w:type="character" w:customStyle="1" w:styleId="newscontent">
    <w:name w:val="newscontent"/>
    <w:rsid w:val="00031AF0"/>
  </w:style>
  <w:style w:type="character" w:customStyle="1" w:styleId="StyleUnderlinePatternClearYellow">
    <w:name w:val="Style Underline Pattern: Clear (Yellow)"/>
    <w:basedOn w:val="DefaultParagraphFont"/>
    <w:rsid w:val="00031AF0"/>
    <w:rPr>
      <w:u w:val="single"/>
      <w:shd w:val="clear" w:color="auto" w:fill="00FF00"/>
    </w:rPr>
  </w:style>
  <w:style w:type="paragraph" w:customStyle="1" w:styleId="StyleUnderlineChar11pt3">
    <w:name w:val="Style Underline Char + 11 pt3"/>
    <w:link w:val="StyleUnderlineChar11pt3Char"/>
    <w:qFormat/>
    <w:rsid w:val="00031AF0"/>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31AF0"/>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31AF0"/>
    <w:rPr>
      <w:b w:val="0"/>
      <w:bCs/>
      <w:u w:val="single"/>
    </w:rPr>
  </w:style>
  <w:style w:type="character" w:customStyle="1" w:styleId="date-display-single">
    <w:name w:val="date-display-single"/>
    <w:basedOn w:val="DefaultParagraphFont"/>
    <w:rsid w:val="00031AF0"/>
  </w:style>
  <w:style w:type="character" w:customStyle="1" w:styleId="CommentTextChar1">
    <w:name w:val="Comment Text Char1"/>
    <w:basedOn w:val="DefaultParagraphFont"/>
    <w:uiPriority w:val="99"/>
    <w:rsid w:val="00031AF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31AF0"/>
    <w:rPr>
      <w:rFonts w:ascii="Times New Roman" w:hAnsi="Times New Roman" w:cs="Times New Roman"/>
      <w:sz w:val="20"/>
    </w:rPr>
  </w:style>
  <w:style w:type="paragraph" w:customStyle="1" w:styleId="Cite2">
    <w:name w:val="Cite 2"/>
    <w:basedOn w:val="Normal"/>
    <w:qFormat/>
    <w:rsid w:val="00031AF0"/>
    <w:rPr>
      <w:rFonts w:eastAsia="MS Mincho"/>
      <w:b/>
      <w:u w:val="single"/>
    </w:rPr>
  </w:style>
  <w:style w:type="character" w:customStyle="1" w:styleId="StyleunderlineBold">
    <w:name w:val="Style underline + Bold"/>
    <w:basedOn w:val="underline"/>
    <w:rsid w:val="00031AF0"/>
    <w:rPr>
      <w:rFonts w:ascii="Times New Roman" w:hAnsi="Times New Roman" w:cs="Times New Roman"/>
      <w:bCs/>
      <w:sz w:val="20"/>
      <w:u w:val="single"/>
    </w:rPr>
  </w:style>
  <w:style w:type="paragraph" w:customStyle="1" w:styleId="cards0">
    <w:name w:val="cards"/>
    <w:basedOn w:val="Cites0"/>
    <w:qFormat/>
    <w:rsid w:val="00031AF0"/>
    <w:pPr>
      <w:widowControl/>
      <w:jc w:val="left"/>
    </w:pPr>
    <w:rPr>
      <w:szCs w:val="22"/>
    </w:rPr>
  </w:style>
  <w:style w:type="character" w:customStyle="1" w:styleId="Style10ptUnderline">
    <w:name w:val="Style 10 pt Underline"/>
    <w:basedOn w:val="DefaultParagraphFont"/>
    <w:rsid w:val="00031AF0"/>
    <w:rPr>
      <w:sz w:val="20"/>
      <w:u w:val="single"/>
    </w:rPr>
  </w:style>
  <w:style w:type="character" w:styleId="HTMLCite">
    <w:name w:val="HTML Cite"/>
    <w:uiPriority w:val="99"/>
    <w:rsid w:val="00031AF0"/>
    <w:rPr>
      <w:i/>
      <w:iCs/>
    </w:rPr>
  </w:style>
  <w:style w:type="character" w:customStyle="1" w:styleId="slug-pub-date">
    <w:name w:val="slug-pub-date"/>
    <w:basedOn w:val="DefaultParagraphFont"/>
    <w:rsid w:val="00031AF0"/>
  </w:style>
  <w:style w:type="character" w:customStyle="1" w:styleId="slug-vol">
    <w:name w:val="slug-vol"/>
    <w:basedOn w:val="DefaultParagraphFont"/>
    <w:rsid w:val="00031AF0"/>
  </w:style>
  <w:style w:type="character" w:customStyle="1" w:styleId="slug-issue">
    <w:name w:val="slug-issue"/>
    <w:basedOn w:val="DefaultParagraphFont"/>
    <w:rsid w:val="00031AF0"/>
  </w:style>
  <w:style w:type="character" w:customStyle="1" w:styleId="slug-pages">
    <w:name w:val="slug-pages"/>
    <w:basedOn w:val="DefaultParagraphFont"/>
    <w:rsid w:val="00031AF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31AF0"/>
    <w:rPr>
      <w:b/>
      <w:bCs/>
      <w:strike w:val="0"/>
      <w:dstrike w:val="0"/>
      <w:sz w:val="24"/>
      <w:u w:val="none"/>
      <w:effect w:val="none"/>
    </w:rPr>
  </w:style>
  <w:style w:type="paragraph" w:customStyle="1" w:styleId="Tag2">
    <w:name w:val="Tag2"/>
    <w:basedOn w:val="Normal"/>
    <w:autoRedefine/>
    <w:qFormat/>
    <w:rsid w:val="00031AF0"/>
    <w:pPr>
      <w:spacing w:before="120"/>
    </w:pPr>
    <w:rPr>
      <w:b/>
      <w:sz w:val="26"/>
    </w:rPr>
  </w:style>
  <w:style w:type="character" w:customStyle="1" w:styleId="tagchar">
    <w:name w:val="tagchar"/>
    <w:basedOn w:val="DefaultParagraphFont"/>
    <w:rsid w:val="00031AF0"/>
  </w:style>
  <w:style w:type="paragraph" w:customStyle="1" w:styleId="NormalText">
    <w:name w:val="Normal Text"/>
    <w:basedOn w:val="Normal"/>
    <w:link w:val="NormalTextChar"/>
    <w:autoRedefine/>
    <w:qFormat/>
    <w:rsid w:val="00031AF0"/>
    <w:pPr>
      <w:jc w:val="both"/>
    </w:pPr>
    <w:rPr>
      <w:rFonts w:eastAsia="Times New Roman"/>
      <w:szCs w:val="26"/>
    </w:rPr>
  </w:style>
  <w:style w:type="character" w:customStyle="1" w:styleId="pmterms11">
    <w:name w:val="pmterms11"/>
    <w:basedOn w:val="DefaultParagraphFont"/>
    <w:rsid w:val="00031AF0"/>
    <w:rPr>
      <w:b/>
      <w:bCs/>
      <w:i w:val="0"/>
      <w:iCs w:val="0"/>
      <w:color w:val="000000"/>
    </w:rPr>
  </w:style>
  <w:style w:type="character" w:customStyle="1" w:styleId="StyleUnderlineChar9ptBold">
    <w:name w:val="Style Underline Char + 9 pt Bold"/>
    <w:basedOn w:val="DefaultParagraphFont"/>
    <w:rsid w:val="00031AF0"/>
    <w:rPr>
      <w:rFonts w:ascii="Times New Roman" w:hAnsi="Times New Roman"/>
      <w:b/>
      <w:bCs/>
      <w:sz w:val="20"/>
      <w:u w:val="single"/>
      <w:lang w:val="en-US" w:eastAsia="en-US" w:bidi="ar-SA"/>
    </w:rPr>
  </w:style>
  <w:style w:type="character" w:customStyle="1" w:styleId="Style8pt">
    <w:name w:val="Style 8 pt"/>
    <w:basedOn w:val="DefaultParagraphFont"/>
    <w:rsid w:val="00031AF0"/>
    <w:rPr>
      <w:sz w:val="20"/>
    </w:rPr>
  </w:style>
  <w:style w:type="character" w:customStyle="1" w:styleId="UnderlineChar5Char">
    <w:name w:val="Underline Char5 Char"/>
    <w:basedOn w:val="DefaultParagraphFont"/>
    <w:rsid w:val="00031AF0"/>
    <w:rPr>
      <w:szCs w:val="24"/>
      <w:u w:val="single"/>
      <w:lang w:val="en-US" w:eastAsia="en-US" w:bidi="ar-SA"/>
    </w:rPr>
  </w:style>
  <w:style w:type="character" w:customStyle="1" w:styleId="BoldandUnderlineChar2Char1">
    <w:name w:val="Bold and Underline Char2 Char1"/>
    <w:basedOn w:val="DefaultParagraphFont"/>
    <w:rsid w:val="00031AF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31AF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31AF0"/>
    <w:rPr>
      <w:szCs w:val="24"/>
      <w:u w:val="single"/>
      <w:lang w:val="en-US" w:eastAsia="en-US" w:bidi="ar-SA"/>
    </w:rPr>
  </w:style>
  <w:style w:type="paragraph" w:customStyle="1" w:styleId="Language">
    <w:name w:val="Language"/>
    <w:basedOn w:val="Normal"/>
    <w:link w:val="LanguageChar"/>
    <w:qFormat/>
    <w:rsid w:val="00031AF0"/>
    <w:rPr>
      <w:rFonts w:eastAsia="Times New Roman"/>
      <w:strike/>
      <w:szCs w:val="20"/>
    </w:rPr>
  </w:style>
  <w:style w:type="character" w:customStyle="1" w:styleId="LanguageChar">
    <w:name w:val="Language Char"/>
    <w:basedOn w:val="DefaultParagraphFont"/>
    <w:link w:val="Language"/>
    <w:rsid w:val="00031AF0"/>
    <w:rPr>
      <w:rFonts w:eastAsia="Times New Roman"/>
      <w:strike/>
      <w:szCs w:val="20"/>
    </w:rPr>
  </w:style>
  <w:style w:type="paragraph" w:customStyle="1" w:styleId="UnderlineChar3">
    <w:name w:val="Underline Char3"/>
    <w:basedOn w:val="Normal"/>
    <w:link w:val="UnderlineChar3Char"/>
    <w:qFormat/>
    <w:rsid w:val="00031AF0"/>
    <w:rPr>
      <w:rFonts w:eastAsia="Times New Roman"/>
      <w:u w:val="single"/>
    </w:rPr>
  </w:style>
  <w:style w:type="character" w:customStyle="1" w:styleId="UnderlineChar3Char">
    <w:name w:val="Underline Char3 Char"/>
    <w:basedOn w:val="DefaultParagraphFont"/>
    <w:link w:val="UnderlineChar3"/>
    <w:rsid w:val="00031AF0"/>
    <w:rPr>
      <w:rFonts w:eastAsia="Times New Roman"/>
      <w:u w:val="single"/>
    </w:rPr>
  </w:style>
  <w:style w:type="paragraph" w:customStyle="1" w:styleId="BoldandUnderlineChar3Char">
    <w:name w:val="Bold and Underline Char3 Char"/>
    <w:basedOn w:val="Normal"/>
    <w:link w:val="BoldandUnderlineChar3CharChar"/>
    <w:qFormat/>
    <w:rsid w:val="00031AF0"/>
    <w:rPr>
      <w:rFonts w:eastAsia="Times New Roman"/>
      <w:b/>
      <w:u w:val="single"/>
    </w:rPr>
  </w:style>
  <w:style w:type="character" w:customStyle="1" w:styleId="BoldandUnderlineChar3CharChar">
    <w:name w:val="Bold and Underline Char3 Char Char"/>
    <w:basedOn w:val="DefaultParagraphFont"/>
    <w:link w:val="BoldandUnderlineChar3Char"/>
    <w:rsid w:val="00031AF0"/>
    <w:rPr>
      <w:rFonts w:eastAsia="Times New Roman"/>
      <w:b/>
      <w:u w:val="single"/>
    </w:rPr>
  </w:style>
  <w:style w:type="character" w:customStyle="1" w:styleId="UnderlineChar1">
    <w:name w:val="Underline Char1"/>
    <w:basedOn w:val="DefaultParagraphFont"/>
    <w:rsid w:val="00031AF0"/>
    <w:rPr>
      <w:szCs w:val="24"/>
      <w:u w:val="single"/>
      <w:lang w:val="en-US" w:eastAsia="en-US" w:bidi="ar-SA"/>
    </w:rPr>
  </w:style>
  <w:style w:type="character" w:customStyle="1" w:styleId="BoldandUnderlineChar1Char2Char">
    <w:name w:val="Bold and Underline Char1 Char2 Char"/>
    <w:basedOn w:val="DefaultParagraphFont"/>
    <w:rsid w:val="00031AF0"/>
    <w:rPr>
      <w:b/>
      <w:szCs w:val="24"/>
      <w:u w:val="single"/>
      <w:lang w:val="en-US" w:eastAsia="en-US" w:bidi="ar-SA"/>
    </w:rPr>
  </w:style>
  <w:style w:type="character" w:customStyle="1" w:styleId="SmalltextChar">
    <w:name w:val="Small text Char"/>
    <w:aliases w:val="Quote1 Char1"/>
    <w:link w:val="Smalltext"/>
    <w:rsid w:val="00031AF0"/>
    <w:rPr>
      <w:rFonts w:ascii="Arial Narrow" w:eastAsia="Times New Roman" w:hAnsi="Arial Narrow"/>
    </w:rPr>
  </w:style>
  <w:style w:type="paragraph" w:customStyle="1" w:styleId="HotRoute">
    <w:name w:val="Hot Route"/>
    <w:basedOn w:val="Normal"/>
    <w:link w:val="HotRouteChar0"/>
    <w:qFormat/>
    <w:rsid w:val="00031AF0"/>
    <w:pPr>
      <w:ind w:left="144"/>
    </w:pPr>
    <w:rPr>
      <w:rFonts w:eastAsia="Times New Roman"/>
    </w:rPr>
  </w:style>
  <w:style w:type="paragraph" w:customStyle="1" w:styleId="Cardstyle0">
    <w:name w:val="Cardstyle"/>
    <w:basedOn w:val="Normal"/>
    <w:next w:val="Normal"/>
    <w:qFormat/>
    <w:rsid w:val="00031AF0"/>
    <w:rPr>
      <w:rFonts w:eastAsia="Times New Roman"/>
    </w:rPr>
  </w:style>
  <w:style w:type="character" w:customStyle="1" w:styleId="Style12ptBoldUnderline1">
    <w:name w:val="Style 12 pt Bold Underline1"/>
    <w:basedOn w:val="DefaultParagraphFont"/>
    <w:rsid w:val="00031AF0"/>
    <w:rPr>
      <w:b/>
      <w:bCs/>
      <w:sz w:val="24"/>
      <w:u w:val="single"/>
    </w:rPr>
  </w:style>
  <w:style w:type="character" w:customStyle="1" w:styleId="StyleEmphasisArial12ptBoldNotItalic">
    <w:name w:val="Style Emphasis + Arial 12 pt Bold Not Italic"/>
    <w:basedOn w:val="Emphasis"/>
    <w:rsid w:val="00031AF0"/>
    <w:rPr>
      <w:rFonts w:ascii="Arial" w:hAnsi="Arial" w:cs="Times New Roman"/>
      <w:b w:val="0"/>
      <w:bCs/>
      <w:i/>
      <w:iCs/>
      <w:sz w:val="24"/>
      <w:u w:val="single"/>
      <w:bdr w:val="single" w:sz="8" w:space="0" w:color="auto"/>
    </w:rPr>
  </w:style>
  <w:style w:type="character" w:customStyle="1" w:styleId="DebateHighlighted">
    <w:name w:val="Debate Highlighted"/>
    <w:qFormat/>
    <w:rsid w:val="00031AF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31AF0"/>
    <w:rPr>
      <w:rFonts w:ascii="SimSun" w:eastAsia="SimSun" w:hAnsi="SimSun"/>
      <w:sz w:val="15"/>
      <w:lang w:eastAsia="zh-CN"/>
    </w:rPr>
  </w:style>
  <w:style w:type="paragraph" w:customStyle="1" w:styleId="UnreadText">
    <w:name w:val="Unread Text"/>
    <w:basedOn w:val="Normal"/>
    <w:next w:val="Normal"/>
    <w:link w:val="UnreadTextChar"/>
    <w:autoRedefine/>
    <w:qFormat/>
    <w:rsid w:val="00031AF0"/>
    <w:pPr>
      <w:ind w:left="360"/>
    </w:pPr>
    <w:rPr>
      <w:rFonts w:ascii="SimSun" w:eastAsia="SimSun" w:hAnsi="SimSun"/>
      <w:sz w:val="15"/>
      <w:lang w:eastAsia="zh-CN"/>
    </w:rPr>
  </w:style>
  <w:style w:type="paragraph" w:customStyle="1" w:styleId="AuthorDate">
    <w:name w:val="AuthorDate"/>
    <w:next w:val="Normal"/>
    <w:link w:val="AuthorDateChar"/>
    <w:qFormat/>
    <w:rsid w:val="00031AF0"/>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031AF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031AF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031AF0"/>
    <w:rPr>
      <w:rFonts w:ascii="Times New Roman" w:hAnsi="Times New Roman"/>
      <w:sz w:val="20"/>
      <w:u w:val="single"/>
      <w:bdr w:val="none" w:sz="0" w:space="0" w:color="auto"/>
      <w:shd w:val="clear" w:color="auto" w:fill="C0C0C0"/>
    </w:rPr>
  </w:style>
  <w:style w:type="character" w:customStyle="1" w:styleId="smallChar">
    <w:name w:val="small Char"/>
    <w:rsid w:val="00031AF0"/>
    <w:rPr>
      <w:rFonts w:ascii="Calibri" w:eastAsia="Calibri" w:hAnsi="Calibri" w:cs="Calibri"/>
      <w:sz w:val="16"/>
      <w:szCs w:val="20"/>
      <w:lang w:val="x-none" w:eastAsia="x-none"/>
    </w:rPr>
  </w:style>
  <w:style w:type="paragraph" w:customStyle="1" w:styleId="HotRoute0">
    <w:name w:val="Hot Route!"/>
    <w:basedOn w:val="Normal"/>
    <w:qFormat/>
    <w:rsid w:val="00031AF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31AF0"/>
    <w:rPr>
      <w:rFonts w:ascii="Times New Roman" w:hAnsi="Times New Roman" w:cs="Times New Roman"/>
      <w:sz w:val="16"/>
      <w:szCs w:val="16"/>
    </w:rPr>
  </w:style>
  <w:style w:type="character" w:customStyle="1" w:styleId="BodyText2Char1">
    <w:name w:val="Body Text 2 Char1"/>
    <w:basedOn w:val="DefaultParagraphFont"/>
    <w:semiHidden/>
    <w:rsid w:val="00031AF0"/>
    <w:rPr>
      <w:rFonts w:ascii="Times New Roman" w:hAnsi="Times New Roman" w:cs="Times New Roman"/>
      <w:sz w:val="20"/>
    </w:rPr>
  </w:style>
  <w:style w:type="character" w:customStyle="1" w:styleId="Heading2Char1CharCharCharCharCharC">
    <w:name w:val="Heading 2 Char1 Char Char Char Char Char C"/>
    <w:rsid w:val="00031AF0"/>
    <w:rPr>
      <w:rFonts w:cs="Arial"/>
      <w:b/>
      <w:bCs/>
      <w:iCs/>
      <w:sz w:val="24"/>
      <w:szCs w:val="28"/>
      <w:lang w:val="en-US" w:eastAsia="en-US" w:bidi="ar-SA"/>
    </w:rPr>
  </w:style>
  <w:style w:type="character" w:customStyle="1" w:styleId="underline1">
    <w:name w:val="underline1"/>
    <w:basedOn w:val="DefaultParagraphFont"/>
    <w:rsid w:val="00031AF0"/>
    <w:rPr>
      <w:u w:val="single"/>
    </w:rPr>
  </w:style>
  <w:style w:type="character" w:customStyle="1" w:styleId="author0">
    <w:name w:val="author"/>
    <w:basedOn w:val="DefaultParagraphFont"/>
    <w:rsid w:val="00031AF0"/>
    <w:rPr>
      <w:rFonts w:ascii="Times New Roman" w:hAnsi="Times New Roman"/>
      <w:b/>
      <w:sz w:val="24"/>
    </w:rPr>
  </w:style>
  <w:style w:type="character" w:customStyle="1" w:styleId="FontStyle291">
    <w:name w:val="Font Style291"/>
    <w:basedOn w:val="DefaultParagraphFont"/>
    <w:uiPriority w:val="99"/>
    <w:rsid w:val="00031AF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31AF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31AF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31AF0"/>
    <w:rPr>
      <w:rFonts w:eastAsia="Times New Roman"/>
    </w:rPr>
  </w:style>
  <w:style w:type="paragraph" w:customStyle="1" w:styleId="Cards1">
    <w:name w:val="Cards1"/>
    <w:basedOn w:val="Normal"/>
    <w:link w:val="Cards1Char"/>
    <w:qFormat/>
    <w:rsid w:val="00031AF0"/>
    <w:pPr>
      <w:ind w:left="288"/>
    </w:pPr>
    <w:rPr>
      <w:rFonts w:eastAsia="Times New Roman"/>
      <w:u w:val="single"/>
    </w:rPr>
  </w:style>
  <w:style w:type="character" w:customStyle="1" w:styleId="Cards1Char">
    <w:name w:val="Cards1 Char"/>
    <w:basedOn w:val="DefaultParagraphFont"/>
    <w:link w:val="Cards1"/>
    <w:rsid w:val="00031AF0"/>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031AF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31AF0"/>
    <w:rPr>
      <w:rFonts w:ascii="Arial" w:eastAsia="Calibri" w:hAnsi="Arial" w:cs="Arial"/>
      <w:u w:val="single"/>
    </w:rPr>
  </w:style>
  <w:style w:type="character" w:customStyle="1" w:styleId="EmphasizeThis">
    <w:name w:val="EmphasizeThis"/>
    <w:rsid w:val="00031AF0"/>
    <w:rPr>
      <w:rFonts w:ascii="Georgia" w:hAnsi="Georgia"/>
      <w:b/>
      <w:iCs/>
      <w:sz w:val="24"/>
      <w:u w:val="thick"/>
    </w:rPr>
  </w:style>
  <w:style w:type="paragraph" w:customStyle="1" w:styleId="Stylecard8pt">
    <w:name w:val="Style card + 8 pt"/>
    <w:basedOn w:val="Normal"/>
    <w:link w:val="Stylecard8ptChar"/>
    <w:qFormat/>
    <w:rsid w:val="00031AF0"/>
    <w:pPr>
      <w:ind w:left="288" w:right="288"/>
    </w:pPr>
    <w:rPr>
      <w:rFonts w:cs="Calibri"/>
      <w:color w:val="000000"/>
      <w:u w:val="single"/>
      <w:lang w:eastAsia="ar-SA"/>
    </w:rPr>
  </w:style>
  <w:style w:type="character" w:customStyle="1" w:styleId="Stylecard8ptChar">
    <w:name w:val="Style card + 8 pt Char"/>
    <w:basedOn w:val="cardChar"/>
    <w:link w:val="Stylecard8pt"/>
    <w:rsid w:val="00031AF0"/>
    <w:rPr>
      <w:rFonts w:ascii="Calibri" w:hAnsi="Calibri" w:cs="Calibri"/>
      <w:color w:val="000000"/>
      <w:u w:val="single"/>
      <w:lang w:eastAsia="ar-SA"/>
    </w:rPr>
  </w:style>
  <w:style w:type="character" w:customStyle="1" w:styleId="bhl">
    <w:name w:val="bhl"/>
    <w:basedOn w:val="DefaultParagraphFont"/>
    <w:rsid w:val="00031AF0"/>
  </w:style>
  <w:style w:type="paragraph" w:customStyle="1" w:styleId="TagGA11">
    <w:name w:val="Tag GA 11"/>
    <w:basedOn w:val="TOC1"/>
    <w:qFormat/>
    <w:rsid w:val="00031AF0"/>
    <w:pPr>
      <w:spacing w:before="0" w:after="160"/>
    </w:pPr>
    <w:rPr>
      <w:rFonts w:eastAsia="Calibri"/>
      <w:u w:val="none"/>
      <w:lang w:bidi="ar-SA"/>
    </w:rPr>
  </w:style>
  <w:style w:type="paragraph" w:customStyle="1" w:styleId="CiteCard">
    <w:name w:val="Cite/Card"/>
    <w:basedOn w:val="TOC2"/>
    <w:qFormat/>
    <w:rsid w:val="00031AF0"/>
    <w:pPr>
      <w:tabs>
        <w:tab w:val="left" w:pos="4360"/>
      </w:tabs>
      <w:ind w:left="220"/>
    </w:pPr>
    <w:rPr>
      <w:rFonts w:eastAsia="Calibri"/>
      <w:sz w:val="22"/>
      <w:lang w:bidi="ar-SA"/>
    </w:rPr>
  </w:style>
  <w:style w:type="character" w:customStyle="1" w:styleId="CardTextUnderlinedChar">
    <w:name w:val="Card Text Underlined Char"/>
    <w:basedOn w:val="DefaultParagraphFont"/>
    <w:rsid w:val="00031AF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031AF0"/>
    <w:rPr>
      <w:sz w:val="16"/>
      <w:szCs w:val="16"/>
    </w:rPr>
  </w:style>
  <w:style w:type="character" w:customStyle="1" w:styleId="DocumentMapChar1">
    <w:name w:val="Document Map Char1"/>
    <w:basedOn w:val="DefaultParagraphFont"/>
    <w:uiPriority w:val="99"/>
    <w:rsid w:val="00031AF0"/>
    <w:rPr>
      <w:rFonts w:ascii="Tahoma" w:hAnsi="Tahoma" w:cs="Tahoma"/>
      <w:sz w:val="16"/>
      <w:szCs w:val="16"/>
    </w:rPr>
  </w:style>
  <w:style w:type="character" w:customStyle="1" w:styleId="addmd">
    <w:name w:val="addmd"/>
    <w:basedOn w:val="DefaultParagraphFont"/>
    <w:rsid w:val="00031AF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31AF0"/>
    <w:rPr>
      <w:rFonts w:ascii="Arial" w:hAnsi="Arial"/>
      <w:b/>
      <w:sz w:val="26"/>
    </w:rPr>
  </w:style>
  <w:style w:type="paragraph" w:styleId="FootnoteText">
    <w:name w:val="footnote text"/>
    <w:basedOn w:val="Normal"/>
    <w:link w:val="FootnoteTextChar"/>
    <w:unhideWhenUsed/>
    <w:rsid w:val="00031AF0"/>
    <w:rPr>
      <w:rFonts w:eastAsia="Calibri"/>
      <w:szCs w:val="20"/>
      <w:lang w:eastAsia="zh-CN"/>
    </w:rPr>
  </w:style>
  <w:style w:type="character" w:customStyle="1" w:styleId="FootnoteTextChar">
    <w:name w:val="Footnote Text Char"/>
    <w:basedOn w:val="DefaultParagraphFont"/>
    <w:link w:val="FootnoteText"/>
    <w:rsid w:val="00031AF0"/>
    <w:rPr>
      <w:rFonts w:eastAsia="Calibri"/>
      <w:szCs w:val="20"/>
      <w:lang w:eastAsia="zh-CN"/>
    </w:rPr>
  </w:style>
  <w:style w:type="character" w:customStyle="1" w:styleId="UnderlinedTextCharChar">
    <w:name w:val="Underlined Text Char Char"/>
    <w:basedOn w:val="DefaultParagraphFont"/>
    <w:rsid w:val="00031AF0"/>
    <w:rPr>
      <w:rFonts w:cs="Arial"/>
      <w:bCs/>
      <w:noProof w:val="0"/>
      <w:szCs w:val="26"/>
      <w:u w:val="single"/>
      <w:lang w:val="en-US" w:eastAsia="en-US" w:bidi="ar-SA"/>
    </w:rPr>
  </w:style>
  <w:style w:type="character" w:customStyle="1" w:styleId="StyleTimesNewRoman12ptBold">
    <w:name w:val="Style Times New Roman 12 pt Bold"/>
    <w:rsid w:val="00031AF0"/>
    <w:rPr>
      <w:b/>
      <w:bCs/>
      <w:sz w:val="24"/>
    </w:rPr>
  </w:style>
  <w:style w:type="character" w:customStyle="1" w:styleId="CardText1Char">
    <w:name w:val="Card Text 1 Char"/>
    <w:rsid w:val="00031AF0"/>
    <w:rPr>
      <w:rFonts w:ascii="Georgia" w:hAnsi="Georgia"/>
      <w:color w:val="000000"/>
      <w:sz w:val="22"/>
      <w:szCs w:val="22"/>
      <w:u w:val="single"/>
    </w:rPr>
  </w:style>
  <w:style w:type="character" w:customStyle="1" w:styleId="BoldUnderlining">
    <w:name w:val="Bold Underlining"/>
    <w:rsid w:val="00031AF0"/>
    <w:rPr>
      <w:u w:val="single"/>
    </w:rPr>
  </w:style>
  <w:style w:type="character" w:customStyle="1" w:styleId="Intemphasis">
    <w:name w:val="Intemphasis"/>
    <w:uiPriority w:val="1"/>
    <w:qFormat/>
    <w:rsid w:val="00031AF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31AF0"/>
    <w:pPr>
      <w:ind w:left="288" w:right="288"/>
    </w:pPr>
    <w:rPr>
      <w:szCs w:val="16"/>
    </w:rPr>
  </w:style>
  <w:style w:type="character" w:customStyle="1" w:styleId="cardtextChar2">
    <w:name w:val="cardtext Char"/>
    <w:basedOn w:val="DefaultParagraphFont"/>
    <w:link w:val="cardtext0"/>
    <w:rsid w:val="00031AF0"/>
    <w:rPr>
      <w:szCs w:val="16"/>
    </w:rPr>
  </w:style>
  <w:style w:type="character" w:customStyle="1" w:styleId="BoldUnderlineChar1">
    <w:name w:val="BoldUnderline Char1"/>
    <w:rsid w:val="00031AF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31AF0"/>
    <w:pPr>
      <w:spacing w:after="200"/>
      <w:contextualSpacing/>
    </w:pPr>
    <w:rPr>
      <w:rFonts w:eastAsia="Calibri"/>
      <w:u w:val="single"/>
    </w:rPr>
  </w:style>
  <w:style w:type="character" w:customStyle="1" w:styleId="UnderlinedCardTextChar">
    <w:name w:val="Underlined Card Text Char"/>
    <w:link w:val="UnderlinedCardText"/>
    <w:rsid w:val="00031AF0"/>
    <w:rPr>
      <w:rFonts w:eastAsia="Calibri"/>
      <w:u w:val="single"/>
    </w:rPr>
  </w:style>
  <w:style w:type="character" w:customStyle="1" w:styleId="Hyperlink6">
    <w:name w:val="Hyperlink6"/>
    <w:basedOn w:val="DefaultParagraphFont"/>
    <w:rsid w:val="00031AF0"/>
    <w:rPr>
      <w:color w:val="3300CC"/>
      <w:u w:val="single"/>
    </w:rPr>
  </w:style>
  <w:style w:type="paragraph" w:customStyle="1" w:styleId="Tag12">
    <w:name w:val="Tag12"/>
    <w:basedOn w:val="Normal"/>
    <w:qFormat/>
    <w:rsid w:val="00031AF0"/>
    <w:pPr>
      <w:contextualSpacing/>
    </w:pPr>
    <w:rPr>
      <w:rFonts w:eastAsia="Cambria"/>
      <w:b/>
    </w:rPr>
  </w:style>
  <w:style w:type="paragraph" w:customStyle="1" w:styleId="Shrink8">
    <w:name w:val="Shrink8"/>
    <w:basedOn w:val="Normal"/>
    <w:qFormat/>
    <w:rsid w:val="00031AF0"/>
    <w:rPr>
      <w:rFonts w:eastAsia="Cambria"/>
    </w:rPr>
  </w:style>
  <w:style w:type="character" w:customStyle="1" w:styleId="highlight2">
    <w:name w:val="highlight2"/>
    <w:rsid w:val="00031AF0"/>
    <w:rPr>
      <w:rFonts w:ascii="Arial" w:hAnsi="Arial"/>
      <w:b/>
      <w:sz w:val="19"/>
      <w:u w:val="thick"/>
      <w:bdr w:val="none" w:sz="0" w:space="0" w:color="auto"/>
      <w:shd w:val="clear" w:color="auto" w:fill="auto"/>
    </w:rPr>
  </w:style>
  <w:style w:type="character" w:customStyle="1" w:styleId="citation">
    <w:name w:val="citation"/>
    <w:basedOn w:val="DefaultParagraphFont"/>
    <w:rsid w:val="00031AF0"/>
  </w:style>
  <w:style w:type="paragraph" w:customStyle="1" w:styleId="UnderlineText">
    <w:name w:val="Underline Text"/>
    <w:basedOn w:val="Normal"/>
    <w:link w:val="UnderlineTextChar"/>
    <w:qFormat/>
    <w:rsid w:val="00031AF0"/>
    <w:pPr>
      <w:ind w:left="288"/>
    </w:pPr>
    <w:rPr>
      <w:rFonts w:eastAsia="Times New Roman"/>
      <w:u w:val="single"/>
    </w:rPr>
  </w:style>
  <w:style w:type="character" w:customStyle="1" w:styleId="UnderlineTextChar">
    <w:name w:val="Underline Text Char"/>
    <w:basedOn w:val="DefaultParagraphFont"/>
    <w:link w:val="UnderlineText"/>
    <w:rsid w:val="00031AF0"/>
    <w:rPr>
      <w:rFonts w:eastAsia="Times New Roman"/>
      <w:u w:val="single"/>
    </w:rPr>
  </w:style>
  <w:style w:type="character" w:customStyle="1" w:styleId="il">
    <w:name w:val="il"/>
    <w:basedOn w:val="DefaultParagraphFont"/>
    <w:rsid w:val="00031AF0"/>
  </w:style>
  <w:style w:type="character" w:customStyle="1" w:styleId="commentstext">
    <w:name w:val="comments_text"/>
    <w:uiPriority w:val="99"/>
    <w:rsid w:val="00031AF0"/>
    <w:rPr>
      <w:rFonts w:cs="Times New Roman"/>
    </w:rPr>
  </w:style>
  <w:style w:type="paragraph" w:customStyle="1" w:styleId="Heading42">
    <w:name w:val="Heading 42"/>
    <w:basedOn w:val="Normal"/>
    <w:qFormat/>
    <w:rsid w:val="00031AF0"/>
    <w:rPr>
      <w:rFonts w:eastAsia="Times New Roman"/>
    </w:rPr>
  </w:style>
  <w:style w:type="paragraph" w:customStyle="1" w:styleId="DebateNormal">
    <w:name w:val="DebateNormal"/>
    <w:basedOn w:val="Normal"/>
    <w:link w:val="DebateNormalChar"/>
    <w:qFormat/>
    <w:rsid w:val="00031AF0"/>
    <w:pPr>
      <w:spacing w:line="276" w:lineRule="auto"/>
    </w:pPr>
    <w:rPr>
      <w:rFonts w:eastAsia="Calibri"/>
      <w:szCs w:val="20"/>
    </w:rPr>
  </w:style>
  <w:style w:type="character" w:customStyle="1" w:styleId="DebateNormalChar">
    <w:name w:val="DebateNormal Char"/>
    <w:basedOn w:val="DefaultParagraphFont"/>
    <w:link w:val="DebateNormal"/>
    <w:rsid w:val="00031AF0"/>
    <w:rPr>
      <w:rFonts w:eastAsia="Calibri"/>
      <w:szCs w:val="20"/>
    </w:rPr>
  </w:style>
  <w:style w:type="paragraph" w:customStyle="1" w:styleId="DebateEmphasis">
    <w:name w:val="DebateEmphasis"/>
    <w:basedOn w:val="Normal"/>
    <w:link w:val="DebateEmphasisChar"/>
    <w:qFormat/>
    <w:rsid w:val="00031AF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31AF0"/>
    <w:rPr>
      <w:rFonts w:eastAsia="Calibri"/>
      <w:b/>
      <w:szCs w:val="20"/>
      <w:u w:val="single"/>
    </w:rPr>
  </w:style>
  <w:style w:type="paragraph" w:customStyle="1" w:styleId="NormalCite">
    <w:name w:val="NormalCite"/>
    <w:link w:val="NormalCiteChar"/>
    <w:qFormat/>
    <w:rsid w:val="00031AF0"/>
    <w:rPr>
      <w:rFonts w:ascii="Times New Roman" w:eastAsiaTheme="minorHAnsi" w:hAnsi="Times New Roman" w:cs="Times New Roman"/>
      <w:sz w:val="18"/>
    </w:rPr>
  </w:style>
  <w:style w:type="character" w:customStyle="1" w:styleId="NormalCiteChar">
    <w:name w:val="NormalCite Char"/>
    <w:basedOn w:val="DefaultParagraphFont"/>
    <w:link w:val="NormalCite"/>
    <w:rsid w:val="00031AF0"/>
    <w:rPr>
      <w:rFonts w:ascii="Times New Roman" w:eastAsiaTheme="minorHAnsi" w:hAnsi="Times New Roman" w:cs="Times New Roman"/>
      <w:sz w:val="18"/>
    </w:rPr>
  </w:style>
  <w:style w:type="character" w:customStyle="1" w:styleId="articletext">
    <w:name w:val="articletext"/>
    <w:basedOn w:val="DefaultParagraphFont"/>
    <w:rsid w:val="00031AF0"/>
  </w:style>
  <w:style w:type="character" w:customStyle="1" w:styleId="grey10">
    <w:name w:val="grey10"/>
    <w:basedOn w:val="DefaultParagraphFont"/>
    <w:rsid w:val="00031AF0"/>
  </w:style>
  <w:style w:type="character" w:customStyle="1" w:styleId="navy13bd">
    <w:name w:val="navy13bd"/>
    <w:basedOn w:val="DefaultParagraphFont"/>
    <w:rsid w:val="00031AF0"/>
  </w:style>
  <w:style w:type="character" w:customStyle="1" w:styleId="Style9ptUnderline2">
    <w:name w:val="Style 9 pt Underline2"/>
    <w:basedOn w:val="DefaultParagraphFont"/>
    <w:rsid w:val="00031AF0"/>
    <w:rPr>
      <w:sz w:val="20"/>
      <w:u w:val="single"/>
    </w:rPr>
  </w:style>
  <w:style w:type="character" w:customStyle="1" w:styleId="Style9ptBoldUnderline1">
    <w:name w:val="Style 9 pt Bold Underline1"/>
    <w:basedOn w:val="DefaultParagraphFont"/>
    <w:rsid w:val="00031AF0"/>
    <w:rPr>
      <w:b/>
      <w:bCs/>
      <w:sz w:val="20"/>
      <w:u w:val="single"/>
    </w:rPr>
  </w:style>
  <w:style w:type="character" w:customStyle="1" w:styleId="TagsCharChar">
    <w:name w:val="Tags Char Char"/>
    <w:basedOn w:val="DefaultParagraphFont"/>
    <w:rsid w:val="00031AF0"/>
    <w:rPr>
      <w:rFonts w:eastAsia="SimSun"/>
      <w:b/>
      <w:sz w:val="24"/>
      <w:lang w:val="en-US" w:eastAsia="zh-CN" w:bidi="ar-SA"/>
    </w:rPr>
  </w:style>
  <w:style w:type="paragraph" w:customStyle="1" w:styleId="cardCharCharCharChar">
    <w:name w:val="card Char Char Char Char"/>
    <w:basedOn w:val="Normal"/>
    <w:qFormat/>
    <w:rsid w:val="00031AF0"/>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031AF0"/>
    <w:rPr>
      <w:rFonts w:ascii="Times" w:eastAsia="Times New Roman" w:hAnsi="Times"/>
    </w:rPr>
  </w:style>
  <w:style w:type="paragraph" w:customStyle="1" w:styleId="CARD">
    <w:name w:val="CARD"/>
    <w:basedOn w:val="Normal"/>
    <w:link w:val="CARDChar0"/>
    <w:qFormat/>
    <w:rsid w:val="00031AF0"/>
    <w:rPr>
      <w:rFonts w:eastAsia="Times New Roman"/>
      <w:u w:val="single"/>
    </w:rPr>
  </w:style>
  <w:style w:type="character" w:customStyle="1" w:styleId="CARDChar0">
    <w:name w:val="CARD Char"/>
    <w:basedOn w:val="DefaultParagraphFont"/>
    <w:link w:val="CARD"/>
    <w:rsid w:val="00031AF0"/>
    <w:rPr>
      <w:rFonts w:eastAsia="Times New Roman"/>
      <w:u w:val="single"/>
    </w:rPr>
  </w:style>
  <w:style w:type="paragraph" w:customStyle="1" w:styleId="Normal2">
    <w:name w:val="Normal2"/>
    <w:basedOn w:val="Normal"/>
    <w:qFormat/>
    <w:rsid w:val="00031AF0"/>
    <w:rPr>
      <w:rFonts w:eastAsia="Times New Roman"/>
    </w:rPr>
  </w:style>
  <w:style w:type="character" w:customStyle="1" w:styleId="Style11ptThickunderline">
    <w:name w:val="Style 11 pt Thick underline"/>
    <w:rsid w:val="00031AF0"/>
    <w:rPr>
      <w:rFonts w:ascii="Times New Roman" w:hAnsi="Times New Roman"/>
      <w:sz w:val="20"/>
      <w:u w:val="single"/>
    </w:rPr>
  </w:style>
  <w:style w:type="character" w:customStyle="1" w:styleId="Style11ptBoldThickunderline">
    <w:name w:val="Style 11 pt Bold Thick underline"/>
    <w:rsid w:val="00031AF0"/>
    <w:rPr>
      <w:rFonts w:ascii="Times New Roman" w:hAnsi="Times New Roman"/>
      <w:b/>
      <w:bCs/>
      <w:sz w:val="20"/>
      <w:u w:val="single"/>
    </w:rPr>
  </w:style>
  <w:style w:type="character" w:styleId="FootnoteReference">
    <w:name w:val="footnote reference"/>
    <w:unhideWhenUsed/>
    <w:rsid w:val="00031AF0"/>
    <w:rPr>
      <w:vertAlign w:val="superscript"/>
    </w:rPr>
  </w:style>
  <w:style w:type="character" w:customStyle="1" w:styleId="CharChar5">
    <w:name w:val="Char Char5"/>
    <w:rsid w:val="00031AF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31AF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31AF0"/>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031AF0"/>
    <w:rPr>
      <w:u w:val="single"/>
    </w:rPr>
  </w:style>
  <w:style w:type="character" w:customStyle="1" w:styleId="StyleUnderlineBoldIndent11ptChar">
    <w:name w:val="Style Underline + Bold Indent + 11 pt Char"/>
    <w:link w:val="StyleUnderlineBoldIndent11pt"/>
    <w:rsid w:val="00031AF0"/>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031AF0"/>
    <w:rPr>
      <w:b/>
      <w:bCs/>
      <w:u w:val="single"/>
    </w:rPr>
  </w:style>
  <w:style w:type="character" w:customStyle="1" w:styleId="StyleUnderlineBoldIndent11ptBoldChar">
    <w:name w:val="Style Underline + Bold Indent + 11 pt Bold Char"/>
    <w:link w:val="StyleUnderlineBoldIndent11ptBold"/>
    <w:rsid w:val="00031AF0"/>
    <w:rPr>
      <w:rFonts w:eastAsia="Times New Roman"/>
      <w:b/>
      <w:bCs/>
      <w:szCs w:val="20"/>
      <w:u w:val="single"/>
    </w:rPr>
  </w:style>
  <w:style w:type="paragraph" w:customStyle="1" w:styleId="Normal20pt">
    <w:name w:val="Normal  + 20 pt"/>
    <w:basedOn w:val="Normal"/>
    <w:uiPriority w:val="6"/>
    <w:qFormat/>
    <w:rsid w:val="00031AF0"/>
    <w:rPr>
      <w:bCs/>
      <w:u w:val="single"/>
    </w:rPr>
  </w:style>
  <w:style w:type="character" w:customStyle="1" w:styleId="StyleStyle4CharTimesNewRoman11pt">
    <w:name w:val="Style Style4 Char + Times New Roman 11 pt"/>
    <w:basedOn w:val="DefaultParagraphFont"/>
    <w:rsid w:val="00031AF0"/>
    <w:rPr>
      <w:rFonts w:ascii="Times New Roman" w:hAnsi="Times New Roman"/>
      <w:sz w:val="20"/>
      <w:szCs w:val="24"/>
      <w:u w:val="single"/>
      <w:lang w:val="en-US" w:eastAsia="en-US" w:bidi="ar-SA"/>
    </w:rPr>
  </w:style>
  <w:style w:type="paragraph" w:customStyle="1" w:styleId="author-name">
    <w:name w:val="author-name"/>
    <w:basedOn w:val="Normal"/>
    <w:qFormat/>
    <w:rsid w:val="00031AF0"/>
    <w:pPr>
      <w:spacing w:before="100" w:beforeAutospacing="1" w:after="100" w:afterAutospacing="1"/>
    </w:pPr>
    <w:rPr>
      <w:rFonts w:eastAsia="Times New Roman"/>
    </w:rPr>
  </w:style>
  <w:style w:type="paragraph" w:customStyle="1" w:styleId="author-credentials">
    <w:name w:val="author-credentials"/>
    <w:basedOn w:val="Normal"/>
    <w:rsid w:val="00031AF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31AF0"/>
    <w:rPr>
      <w:rFonts w:ascii="Consolas" w:hAnsi="Consolas" w:cs="Consolas"/>
      <w:sz w:val="20"/>
      <w:szCs w:val="20"/>
    </w:rPr>
  </w:style>
  <w:style w:type="character" w:customStyle="1" w:styleId="StyleStyle4CharTimesNewRoman11ptBold">
    <w:name w:val="Style Style4 Char + Times New Roman 11 pt Bold"/>
    <w:basedOn w:val="DefaultParagraphFont"/>
    <w:rsid w:val="00031AF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31AF0"/>
    <w:rPr>
      <w:rFonts w:ascii="Times New Roman" w:hAnsi="Times New Roman"/>
      <w:i/>
      <w:iCs/>
      <w:sz w:val="20"/>
      <w:szCs w:val="24"/>
      <w:u w:val="single"/>
      <w:lang w:val="en-US" w:eastAsia="en-US" w:bidi="ar-SA"/>
    </w:rPr>
  </w:style>
  <w:style w:type="character" w:customStyle="1" w:styleId="headline">
    <w:name w:val="headline"/>
    <w:basedOn w:val="DefaultParagraphFont"/>
    <w:rsid w:val="00031AF0"/>
  </w:style>
  <w:style w:type="character" w:customStyle="1" w:styleId="CharChar4">
    <w:name w:val="Char Char4"/>
    <w:basedOn w:val="DefaultParagraphFont"/>
    <w:rsid w:val="00031AF0"/>
    <w:rPr>
      <w:rFonts w:cs="Arial"/>
      <w:b/>
      <w:bCs/>
      <w:iCs/>
      <w:szCs w:val="28"/>
      <w:lang w:val="en-US" w:eastAsia="en-US" w:bidi="ar-SA"/>
    </w:rPr>
  </w:style>
  <w:style w:type="character" w:customStyle="1" w:styleId="yshortcuts">
    <w:name w:val="yshortcuts"/>
    <w:basedOn w:val="DefaultParagraphFont"/>
    <w:rsid w:val="00031AF0"/>
  </w:style>
  <w:style w:type="character" w:customStyle="1" w:styleId="HotRouteChar0">
    <w:name w:val="Hot Route Char"/>
    <w:link w:val="HotRoute"/>
    <w:rsid w:val="00031AF0"/>
    <w:rPr>
      <w:rFonts w:eastAsia="Times New Roman"/>
    </w:rPr>
  </w:style>
  <w:style w:type="paragraph" w:styleId="PlainText">
    <w:name w:val="Plain Text"/>
    <w:basedOn w:val="Normal"/>
    <w:link w:val="PlainTextChar"/>
    <w:rsid w:val="00031AF0"/>
    <w:rPr>
      <w:rFonts w:ascii="Courier New" w:eastAsia="Times New Roman" w:hAnsi="Courier New" w:cs="Courier New"/>
      <w:szCs w:val="20"/>
    </w:rPr>
  </w:style>
  <w:style w:type="character" w:customStyle="1" w:styleId="PlainTextChar">
    <w:name w:val="Plain Text Char"/>
    <w:basedOn w:val="DefaultParagraphFont"/>
    <w:link w:val="PlainText"/>
    <w:rsid w:val="00031AF0"/>
    <w:rPr>
      <w:rFonts w:ascii="Courier New" w:eastAsia="Times New Roman" w:hAnsi="Courier New" w:cs="Courier New"/>
      <w:szCs w:val="20"/>
    </w:rPr>
  </w:style>
  <w:style w:type="character" w:customStyle="1" w:styleId="senselabelstart">
    <w:name w:val="sense_label start"/>
    <w:basedOn w:val="DefaultParagraphFont"/>
    <w:rsid w:val="00031AF0"/>
  </w:style>
  <w:style w:type="character" w:customStyle="1" w:styleId="sensecontent">
    <w:name w:val="sense_content"/>
    <w:basedOn w:val="DefaultParagraphFont"/>
    <w:rsid w:val="00031AF0"/>
  </w:style>
  <w:style w:type="character" w:customStyle="1" w:styleId="vi">
    <w:name w:val="vi"/>
    <w:basedOn w:val="DefaultParagraphFont"/>
    <w:rsid w:val="00031AF0"/>
  </w:style>
  <w:style w:type="character" w:customStyle="1" w:styleId="italic">
    <w:name w:val="italic"/>
    <w:basedOn w:val="DefaultParagraphFont"/>
    <w:rsid w:val="00031AF0"/>
  </w:style>
  <w:style w:type="paragraph" w:customStyle="1" w:styleId="Microtext0">
    <w:name w:val="Microtext"/>
    <w:basedOn w:val="Normal"/>
    <w:next w:val="Normal"/>
    <w:link w:val="MicrotextChar0"/>
    <w:qFormat/>
    <w:rsid w:val="00031AF0"/>
    <w:rPr>
      <w:sz w:val="12"/>
    </w:rPr>
  </w:style>
  <w:style w:type="character" w:customStyle="1" w:styleId="MicrotextChar0">
    <w:name w:val="Microtext Char"/>
    <w:link w:val="Microtext0"/>
    <w:rsid w:val="00031AF0"/>
    <w:rPr>
      <w:sz w:val="12"/>
    </w:rPr>
  </w:style>
  <w:style w:type="character" w:customStyle="1" w:styleId="st">
    <w:name w:val="st"/>
    <w:basedOn w:val="DefaultParagraphFont"/>
    <w:rsid w:val="00031AF0"/>
  </w:style>
  <w:style w:type="paragraph" w:customStyle="1" w:styleId="Style6">
    <w:name w:val="Style6"/>
    <w:basedOn w:val="Normal"/>
    <w:link w:val="Style6Char"/>
    <w:autoRedefine/>
    <w:qFormat/>
    <w:rsid w:val="00031AF0"/>
    <w:rPr>
      <w:b/>
    </w:rPr>
  </w:style>
  <w:style w:type="character" w:customStyle="1" w:styleId="Style6Char">
    <w:name w:val="Style6 Char"/>
    <w:basedOn w:val="DefaultParagraphFont"/>
    <w:link w:val="Style6"/>
    <w:rsid w:val="00031AF0"/>
    <w:rPr>
      <w:b/>
    </w:rPr>
  </w:style>
  <w:style w:type="paragraph" w:customStyle="1" w:styleId="Style11">
    <w:name w:val="Style11"/>
    <w:basedOn w:val="Normal"/>
    <w:link w:val="Style11Char"/>
    <w:qFormat/>
    <w:rsid w:val="00031AF0"/>
    <w:rPr>
      <w:rFonts w:eastAsia="Times New Roman"/>
      <w:b/>
      <w:szCs w:val="20"/>
      <w:u w:val="thick"/>
    </w:rPr>
  </w:style>
  <w:style w:type="paragraph" w:customStyle="1" w:styleId="Style12">
    <w:name w:val="Style12"/>
    <w:basedOn w:val="Normal"/>
    <w:link w:val="Style12Char"/>
    <w:qFormat/>
    <w:rsid w:val="00031AF0"/>
    <w:rPr>
      <w:rFonts w:eastAsia="Times New Roman"/>
      <w:b/>
      <w:u w:val="thick"/>
    </w:rPr>
  </w:style>
  <w:style w:type="character" w:customStyle="1" w:styleId="Style11Char">
    <w:name w:val="Style11 Char"/>
    <w:basedOn w:val="DefaultParagraphFont"/>
    <w:link w:val="Style11"/>
    <w:rsid w:val="00031AF0"/>
    <w:rPr>
      <w:rFonts w:eastAsia="Times New Roman"/>
      <w:b/>
      <w:szCs w:val="20"/>
      <w:u w:val="thick"/>
    </w:rPr>
  </w:style>
  <w:style w:type="character" w:customStyle="1" w:styleId="Style12Char">
    <w:name w:val="Style12 Char"/>
    <w:basedOn w:val="DefaultParagraphFont"/>
    <w:link w:val="Style12"/>
    <w:rsid w:val="00031AF0"/>
    <w:rPr>
      <w:rFonts w:eastAsia="Times New Roman"/>
      <w:b/>
      <w:u w:val="thick"/>
    </w:rPr>
  </w:style>
  <w:style w:type="character" w:customStyle="1" w:styleId="caps-label">
    <w:name w:val="caps-label"/>
    <w:basedOn w:val="DefaultParagraphFont"/>
    <w:rsid w:val="00031AF0"/>
  </w:style>
  <w:style w:type="character" w:customStyle="1" w:styleId="wikiexternallink">
    <w:name w:val="wikiexternallink"/>
    <w:basedOn w:val="DefaultParagraphFont"/>
    <w:rsid w:val="00031AF0"/>
  </w:style>
  <w:style w:type="character" w:customStyle="1" w:styleId="wikigeneratedlinkcontent">
    <w:name w:val="wikigeneratedlinkcontent"/>
    <w:basedOn w:val="DefaultParagraphFont"/>
    <w:rsid w:val="00031AF0"/>
  </w:style>
  <w:style w:type="character" w:customStyle="1" w:styleId="ShrinkChar">
    <w:name w:val="Shrink Char"/>
    <w:link w:val="Shrink"/>
    <w:locked/>
    <w:rsid w:val="00031AF0"/>
    <w:rPr>
      <w:rFonts w:ascii="Garamond" w:eastAsia="Times New Roman" w:hAnsi="Garamond"/>
      <w:sz w:val="12"/>
    </w:rPr>
  </w:style>
  <w:style w:type="paragraph" w:customStyle="1" w:styleId="Shrink">
    <w:name w:val="Shrink"/>
    <w:link w:val="ShrinkChar"/>
    <w:qFormat/>
    <w:rsid w:val="00031AF0"/>
    <w:pPr>
      <w:ind w:left="288" w:right="288"/>
    </w:pPr>
    <w:rPr>
      <w:rFonts w:ascii="Garamond" w:eastAsia="Times New Roman" w:hAnsi="Garamond"/>
      <w:sz w:val="12"/>
    </w:rPr>
  </w:style>
  <w:style w:type="character" w:customStyle="1" w:styleId="aqj">
    <w:name w:val="aqj"/>
    <w:basedOn w:val="DefaultParagraphFont"/>
    <w:rsid w:val="00031AF0"/>
  </w:style>
  <w:style w:type="character" w:customStyle="1" w:styleId="StyleStyleBoldUnderlineIntenseEmphasisUnderlineapple-style-s">
    <w:name w:val="Style Style Bold UnderlineIntense EmphasisUnderlineapple-style-s..."/>
    <w:basedOn w:val="DefaultParagraphFont"/>
    <w:rsid w:val="00031AF0"/>
    <w:rPr>
      <w:b w:val="0"/>
      <w:bCs w:val="0"/>
      <w:sz w:val="22"/>
      <w:u w:val="single"/>
      <w:bdr w:val="none" w:sz="0" w:space="0" w:color="auto"/>
    </w:rPr>
  </w:style>
  <w:style w:type="paragraph" w:customStyle="1" w:styleId="blocktitle0">
    <w:name w:val="block title"/>
    <w:basedOn w:val="Normal"/>
    <w:link w:val="blocktitleChar"/>
    <w:autoRedefine/>
    <w:qFormat/>
    <w:rsid w:val="00031AF0"/>
    <w:pPr>
      <w:spacing w:after="240"/>
      <w:jc w:val="center"/>
      <w:outlineLvl w:val="0"/>
    </w:pPr>
    <w:rPr>
      <w:rFonts w:eastAsia="Calibri"/>
      <w:b/>
      <w:caps/>
      <w:sz w:val="28"/>
      <w:szCs w:val="28"/>
      <w:lang w:val="es-ES"/>
    </w:rPr>
  </w:style>
  <w:style w:type="character" w:customStyle="1" w:styleId="Boxed">
    <w:name w:val="Boxed"/>
    <w:qFormat/>
    <w:rsid w:val="00031AF0"/>
    <w:rPr>
      <w:rFonts w:ascii="Times New Roman" w:hAnsi="Times New Roman"/>
      <w:sz w:val="20"/>
      <w:bdr w:val="single" w:sz="6" w:space="0" w:color="auto"/>
    </w:rPr>
  </w:style>
  <w:style w:type="character" w:customStyle="1" w:styleId="UnderlineCard">
    <w:name w:val="Underline Card"/>
    <w:uiPriority w:val="6"/>
    <w:qFormat/>
    <w:rsid w:val="00031AF0"/>
    <w:rPr>
      <w:rFonts w:ascii="Arial" w:hAnsi="Arial"/>
      <w:b w:val="0"/>
      <w:bCs/>
      <w:sz w:val="20"/>
      <w:u w:val="single"/>
    </w:rPr>
  </w:style>
  <w:style w:type="character" w:customStyle="1" w:styleId="story-author">
    <w:name w:val="story-author"/>
    <w:basedOn w:val="DefaultParagraphFont"/>
    <w:rsid w:val="00031AF0"/>
  </w:style>
  <w:style w:type="paragraph" w:customStyle="1" w:styleId="type">
    <w:name w:val="type"/>
    <w:basedOn w:val="Normal"/>
    <w:qFormat/>
    <w:rsid w:val="00031AF0"/>
    <w:pPr>
      <w:spacing w:before="100" w:beforeAutospacing="1" w:after="100" w:afterAutospacing="1"/>
    </w:pPr>
    <w:rPr>
      <w:rFonts w:eastAsia="Times New Roman"/>
    </w:rPr>
  </w:style>
  <w:style w:type="character" w:customStyle="1" w:styleId="institution">
    <w:name w:val="institution"/>
    <w:basedOn w:val="DefaultParagraphFont"/>
    <w:rsid w:val="00031AF0"/>
  </w:style>
  <w:style w:type="character" w:customStyle="1" w:styleId="abodyblack3">
    <w:name w:val="abodyblack3"/>
    <w:basedOn w:val="DefaultParagraphFont"/>
    <w:rsid w:val="00031AF0"/>
  </w:style>
  <w:style w:type="paragraph" w:customStyle="1" w:styleId="UnderlineChar2CharChar">
    <w:name w:val="Underline Char2 Char Char"/>
    <w:basedOn w:val="Normal"/>
    <w:link w:val="UnderlineChar2CharCharChar"/>
    <w:qFormat/>
    <w:rsid w:val="00031AF0"/>
    <w:rPr>
      <w:rFonts w:eastAsia="MS Mincho"/>
      <w:szCs w:val="20"/>
      <w:u w:val="single"/>
    </w:rPr>
  </w:style>
  <w:style w:type="character" w:customStyle="1" w:styleId="UnderlineChar2CharCharChar">
    <w:name w:val="Underline Char2 Char Char Char"/>
    <w:link w:val="UnderlineChar2CharChar"/>
    <w:rsid w:val="00031AF0"/>
    <w:rPr>
      <w:rFonts w:eastAsia="MS Mincho"/>
      <w:szCs w:val="20"/>
      <w:u w:val="single"/>
    </w:rPr>
  </w:style>
  <w:style w:type="character" w:customStyle="1" w:styleId="CharacterStyle1">
    <w:name w:val="Character Style 1"/>
    <w:rsid w:val="00031AF0"/>
    <w:rPr>
      <w:sz w:val="20"/>
      <w:szCs w:val="20"/>
    </w:rPr>
  </w:style>
  <w:style w:type="character" w:customStyle="1" w:styleId="FontStyle177">
    <w:name w:val="Font Style177"/>
    <w:basedOn w:val="DefaultParagraphFont"/>
    <w:uiPriority w:val="99"/>
    <w:rsid w:val="00031AF0"/>
    <w:rPr>
      <w:rFonts w:ascii="Times New Roman" w:hAnsi="Times New Roman" w:cs="Times New Roman"/>
      <w:sz w:val="20"/>
      <w:szCs w:val="20"/>
    </w:rPr>
  </w:style>
  <w:style w:type="character" w:customStyle="1" w:styleId="FontStyle173">
    <w:name w:val="Font Style173"/>
    <w:basedOn w:val="DefaultParagraphFont"/>
    <w:uiPriority w:val="99"/>
    <w:rsid w:val="00031AF0"/>
    <w:rPr>
      <w:rFonts w:ascii="Times New Roman" w:hAnsi="Times New Roman" w:cs="Times New Roman"/>
      <w:sz w:val="14"/>
      <w:szCs w:val="14"/>
    </w:rPr>
  </w:style>
  <w:style w:type="character" w:customStyle="1" w:styleId="FontStyle151">
    <w:name w:val="Font Style151"/>
    <w:basedOn w:val="DefaultParagraphFont"/>
    <w:uiPriority w:val="99"/>
    <w:rsid w:val="00031AF0"/>
    <w:rPr>
      <w:rFonts w:ascii="Arial Narrow" w:hAnsi="Arial Narrow" w:cs="Arial Narrow"/>
      <w:b/>
      <w:bCs/>
      <w:sz w:val="12"/>
      <w:szCs w:val="12"/>
    </w:rPr>
  </w:style>
  <w:style w:type="character" w:customStyle="1" w:styleId="FontStyle156">
    <w:name w:val="Font Style156"/>
    <w:basedOn w:val="DefaultParagraphFont"/>
    <w:uiPriority w:val="99"/>
    <w:rsid w:val="00031AF0"/>
    <w:rPr>
      <w:rFonts w:ascii="Arial Narrow" w:hAnsi="Arial Narrow" w:cs="Arial Narrow"/>
      <w:sz w:val="8"/>
      <w:szCs w:val="8"/>
    </w:rPr>
  </w:style>
  <w:style w:type="character" w:customStyle="1" w:styleId="FontStyle160">
    <w:name w:val="Font Style160"/>
    <w:basedOn w:val="DefaultParagraphFont"/>
    <w:uiPriority w:val="99"/>
    <w:rsid w:val="00031AF0"/>
    <w:rPr>
      <w:rFonts w:ascii="Times New Roman" w:hAnsi="Times New Roman" w:cs="Times New Roman"/>
      <w:b/>
      <w:bCs/>
      <w:sz w:val="20"/>
      <w:szCs w:val="20"/>
    </w:rPr>
  </w:style>
  <w:style w:type="character" w:customStyle="1" w:styleId="FontStyle178">
    <w:name w:val="Font Style178"/>
    <w:basedOn w:val="DefaultParagraphFont"/>
    <w:uiPriority w:val="99"/>
    <w:rsid w:val="00031AF0"/>
    <w:rPr>
      <w:rFonts w:ascii="Times New Roman" w:hAnsi="Times New Roman" w:cs="Times New Roman"/>
      <w:sz w:val="18"/>
      <w:szCs w:val="18"/>
    </w:rPr>
  </w:style>
  <w:style w:type="paragraph" w:customStyle="1" w:styleId="Style14">
    <w:name w:val="Style14"/>
    <w:basedOn w:val="Normal"/>
    <w:uiPriority w:val="99"/>
    <w:qFormat/>
    <w:rsid w:val="00031AF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31AF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31AF0"/>
    <w:rPr>
      <w:rFonts w:ascii="Times New Roman" w:hAnsi="Times New Roman" w:cs="Times New Roman"/>
      <w:sz w:val="12"/>
      <w:szCs w:val="12"/>
    </w:rPr>
  </w:style>
  <w:style w:type="paragraph" w:customStyle="1" w:styleId="Style9">
    <w:name w:val="Style9"/>
    <w:basedOn w:val="Normal"/>
    <w:uiPriority w:val="99"/>
    <w:qFormat/>
    <w:rsid w:val="00031AF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31AF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31AF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31AF0"/>
    <w:rPr>
      <w:rFonts w:ascii="Times New Roman" w:hAnsi="Times New Roman" w:cs="Times New Roman"/>
      <w:sz w:val="16"/>
      <w:szCs w:val="16"/>
    </w:rPr>
  </w:style>
  <w:style w:type="character" w:customStyle="1" w:styleId="f">
    <w:name w:val="f"/>
    <w:basedOn w:val="DefaultParagraphFont"/>
    <w:rsid w:val="00031AF0"/>
  </w:style>
  <w:style w:type="character" w:customStyle="1" w:styleId="TagsChar2">
    <w:name w:val="Tags Char2"/>
    <w:rsid w:val="00031AF0"/>
    <w:rPr>
      <w:b/>
      <w:sz w:val="24"/>
    </w:rPr>
  </w:style>
  <w:style w:type="paragraph" w:customStyle="1" w:styleId="CardsFont6ptChar">
    <w:name w:val="Cards + Font: 6 pt Char"/>
    <w:basedOn w:val="Normal"/>
    <w:link w:val="CardsFont6ptCharChar"/>
    <w:qFormat/>
    <w:rsid w:val="00031AF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31AF0"/>
    <w:rPr>
      <w:rFonts w:eastAsia="Times New Roman"/>
      <w:sz w:val="12"/>
    </w:rPr>
  </w:style>
  <w:style w:type="character" w:customStyle="1" w:styleId="FontStyle172">
    <w:name w:val="Font Style172"/>
    <w:basedOn w:val="DefaultParagraphFont"/>
    <w:uiPriority w:val="99"/>
    <w:rsid w:val="00031AF0"/>
    <w:rPr>
      <w:rFonts w:ascii="Times New Roman" w:hAnsi="Times New Roman" w:cs="Times New Roman"/>
      <w:b/>
      <w:bCs/>
      <w:sz w:val="16"/>
      <w:szCs w:val="16"/>
    </w:rPr>
  </w:style>
  <w:style w:type="paragraph" w:customStyle="1" w:styleId="Style18">
    <w:name w:val="Style18"/>
    <w:basedOn w:val="Normal"/>
    <w:uiPriority w:val="99"/>
    <w:qFormat/>
    <w:rsid w:val="00031AF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31AF0"/>
    <w:rPr>
      <w:rFonts w:ascii="Times New Roman" w:hAnsi="Times New Roman" w:cs="Times New Roman"/>
      <w:i/>
      <w:iCs/>
      <w:sz w:val="16"/>
      <w:szCs w:val="16"/>
    </w:rPr>
  </w:style>
  <w:style w:type="character" w:customStyle="1" w:styleId="FontStyle162">
    <w:name w:val="Font Style162"/>
    <w:basedOn w:val="DefaultParagraphFont"/>
    <w:uiPriority w:val="99"/>
    <w:rsid w:val="00031AF0"/>
    <w:rPr>
      <w:rFonts w:ascii="Times New Roman" w:hAnsi="Times New Roman" w:cs="Times New Roman"/>
      <w:b/>
      <w:bCs/>
      <w:sz w:val="18"/>
      <w:szCs w:val="18"/>
    </w:rPr>
  </w:style>
  <w:style w:type="character" w:customStyle="1" w:styleId="FontStyle167">
    <w:name w:val="Font Style167"/>
    <w:basedOn w:val="DefaultParagraphFont"/>
    <w:uiPriority w:val="99"/>
    <w:rsid w:val="00031AF0"/>
    <w:rPr>
      <w:rFonts w:ascii="Times New Roman" w:hAnsi="Times New Roman" w:cs="Times New Roman"/>
      <w:sz w:val="10"/>
      <w:szCs w:val="10"/>
    </w:rPr>
  </w:style>
  <w:style w:type="character" w:customStyle="1" w:styleId="FontStyle174">
    <w:name w:val="Font Style174"/>
    <w:basedOn w:val="DefaultParagraphFont"/>
    <w:uiPriority w:val="99"/>
    <w:rsid w:val="00031AF0"/>
    <w:rPr>
      <w:rFonts w:ascii="Arial Narrow" w:hAnsi="Arial Narrow" w:cs="Arial Narrow"/>
      <w:b/>
      <w:bCs/>
      <w:sz w:val="18"/>
      <w:szCs w:val="18"/>
    </w:rPr>
  </w:style>
  <w:style w:type="paragraph" w:customStyle="1" w:styleId="Style47">
    <w:name w:val="Style47"/>
    <w:basedOn w:val="Normal"/>
    <w:uiPriority w:val="99"/>
    <w:qFormat/>
    <w:rsid w:val="00031AF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31AF0"/>
    <w:rPr>
      <w:rFonts w:ascii="Times New Roman" w:hAnsi="Times New Roman" w:cs="Times New Roman"/>
      <w:sz w:val="12"/>
      <w:szCs w:val="12"/>
    </w:rPr>
  </w:style>
  <w:style w:type="paragraph" w:customStyle="1" w:styleId="Style24">
    <w:name w:val="Style24"/>
    <w:basedOn w:val="Normal"/>
    <w:uiPriority w:val="99"/>
    <w:qFormat/>
    <w:rsid w:val="00031AF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31AF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31AF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31AF0"/>
    <w:rPr>
      <w:rFonts w:ascii="Times New Roman" w:hAnsi="Times New Roman" w:cs="Times New Roman"/>
      <w:b/>
      <w:bCs/>
      <w:sz w:val="18"/>
      <w:szCs w:val="18"/>
    </w:rPr>
  </w:style>
  <w:style w:type="paragraph" w:customStyle="1" w:styleId="Style21">
    <w:name w:val="Style21"/>
    <w:basedOn w:val="Normal"/>
    <w:uiPriority w:val="99"/>
    <w:qFormat/>
    <w:rsid w:val="00031AF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31AF0"/>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031AF0"/>
    <w:rPr>
      <w:rFonts w:ascii="Calibri" w:hAnsi="Calibri"/>
      <w:sz w:val="20"/>
      <w:szCs w:val="20"/>
    </w:rPr>
  </w:style>
  <w:style w:type="paragraph" w:customStyle="1" w:styleId="Standard">
    <w:name w:val="Standard"/>
    <w:qFormat/>
    <w:rsid w:val="00031AF0"/>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31AF0"/>
    <w:rPr>
      <w:color w:val="000000"/>
      <w:sz w:val="32"/>
      <w:szCs w:val="32"/>
    </w:rPr>
  </w:style>
  <w:style w:type="paragraph" w:customStyle="1" w:styleId="Cardnon-underlined">
    <w:name w:val="Card non-underlined"/>
    <w:basedOn w:val="Normal"/>
    <w:link w:val="Cardnon-underlinedChar"/>
    <w:autoRedefine/>
    <w:uiPriority w:val="99"/>
    <w:qFormat/>
    <w:rsid w:val="00031AF0"/>
    <w:rPr>
      <w:rFonts w:eastAsia="Times New Roman"/>
      <w:szCs w:val="20"/>
    </w:rPr>
  </w:style>
  <w:style w:type="character" w:customStyle="1" w:styleId="Cardnon-underlinedChar">
    <w:name w:val="Card non-underlined Char"/>
    <w:basedOn w:val="DefaultParagraphFont"/>
    <w:link w:val="Cardnon-underlined"/>
    <w:uiPriority w:val="99"/>
    <w:rsid w:val="00031AF0"/>
    <w:rPr>
      <w:rFonts w:eastAsia="Times New Roman"/>
      <w:szCs w:val="20"/>
    </w:rPr>
  </w:style>
  <w:style w:type="numbering" w:customStyle="1" w:styleId="NoList1">
    <w:name w:val="No List1"/>
    <w:next w:val="NoList"/>
    <w:semiHidden/>
    <w:unhideWhenUsed/>
    <w:rsid w:val="00031AF0"/>
  </w:style>
  <w:style w:type="character" w:customStyle="1" w:styleId="TitleChar2">
    <w:name w:val="Title Char2"/>
    <w:basedOn w:val="DefaultParagraphFont"/>
    <w:uiPriority w:val="10"/>
    <w:qFormat/>
    <w:locked/>
    <w:rsid w:val="00031AF0"/>
    <w:rPr>
      <w:b/>
      <w:bCs/>
      <w:u w:val="single"/>
    </w:rPr>
  </w:style>
  <w:style w:type="paragraph" w:styleId="TOC3">
    <w:name w:val="toc 3"/>
    <w:basedOn w:val="Normal"/>
    <w:next w:val="Normal"/>
    <w:autoRedefine/>
    <w:rsid w:val="00031AF0"/>
    <w:pPr>
      <w:ind w:left="400"/>
    </w:pPr>
    <w:rPr>
      <w:rFonts w:eastAsia="Times New Roman"/>
      <w:szCs w:val="20"/>
    </w:rPr>
  </w:style>
  <w:style w:type="paragraph" w:styleId="TOC4">
    <w:name w:val="toc 4"/>
    <w:basedOn w:val="Normal"/>
    <w:next w:val="Normal"/>
    <w:autoRedefine/>
    <w:rsid w:val="00031AF0"/>
    <w:pPr>
      <w:ind w:left="600"/>
    </w:pPr>
    <w:rPr>
      <w:rFonts w:eastAsia="Times New Roman"/>
      <w:szCs w:val="20"/>
    </w:rPr>
  </w:style>
  <w:style w:type="paragraph" w:styleId="TOC5">
    <w:name w:val="toc 5"/>
    <w:basedOn w:val="Normal"/>
    <w:next w:val="Normal"/>
    <w:autoRedefine/>
    <w:rsid w:val="00031AF0"/>
    <w:pPr>
      <w:ind w:left="800"/>
    </w:pPr>
    <w:rPr>
      <w:rFonts w:eastAsia="Times New Roman"/>
      <w:szCs w:val="20"/>
    </w:rPr>
  </w:style>
  <w:style w:type="paragraph" w:styleId="TOC6">
    <w:name w:val="toc 6"/>
    <w:basedOn w:val="Normal"/>
    <w:next w:val="Normal"/>
    <w:autoRedefine/>
    <w:rsid w:val="00031AF0"/>
    <w:pPr>
      <w:ind w:left="1000"/>
    </w:pPr>
    <w:rPr>
      <w:rFonts w:eastAsia="Times New Roman"/>
      <w:szCs w:val="20"/>
    </w:rPr>
  </w:style>
  <w:style w:type="paragraph" w:styleId="TOC7">
    <w:name w:val="toc 7"/>
    <w:basedOn w:val="Normal"/>
    <w:next w:val="Normal"/>
    <w:autoRedefine/>
    <w:rsid w:val="00031AF0"/>
    <w:pPr>
      <w:ind w:left="1200"/>
    </w:pPr>
    <w:rPr>
      <w:rFonts w:eastAsia="Times New Roman"/>
      <w:szCs w:val="20"/>
    </w:rPr>
  </w:style>
  <w:style w:type="paragraph" w:styleId="TOC8">
    <w:name w:val="toc 8"/>
    <w:basedOn w:val="Normal"/>
    <w:next w:val="Normal"/>
    <w:autoRedefine/>
    <w:rsid w:val="00031AF0"/>
    <w:pPr>
      <w:ind w:left="1400"/>
    </w:pPr>
    <w:rPr>
      <w:rFonts w:eastAsia="Times New Roman"/>
      <w:szCs w:val="20"/>
    </w:rPr>
  </w:style>
  <w:style w:type="character" w:customStyle="1" w:styleId="allocatoragentsleft">
    <w:name w:val="al_locatoragentsleft"/>
    <w:basedOn w:val="DefaultParagraphFont"/>
    <w:rsid w:val="00031AF0"/>
  </w:style>
  <w:style w:type="character" w:styleId="HTMLTypewriter">
    <w:name w:val="HTML Typewriter"/>
    <w:basedOn w:val="DefaultParagraphFont"/>
    <w:unhideWhenUsed/>
    <w:rsid w:val="00031AF0"/>
    <w:rPr>
      <w:rFonts w:ascii="Courier New" w:eastAsia="Times New Roman" w:hAnsi="Courier New" w:cs="Courier New"/>
      <w:sz w:val="20"/>
      <w:szCs w:val="20"/>
    </w:rPr>
  </w:style>
  <w:style w:type="character" w:customStyle="1" w:styleId="caps">
    <w:name w:val="caps"/>
    <w:basedOn w:val="DefaultParagraphFont"/>
    <w:rsid w:val="00031AF0"/>
  </w:style>
  <w:style w:type="character" w:customStyle="1" w:styleId="UnderlinesCharChar">
    <w:name w:val="Underlines Char Char"/>
    <w:basedOn w:val="DefaultParagraphFont"/>
    <w:rsid w:val="00031AF0"/>
    <w:rPr>
      <w:rFonts w:cs="Arial"/>
      <w:b/>
      <w:bCs/>
      <w:noProof w:val="0"/>
      <w:sz w:val="22"/>
      <w:szCs w:val="26"/>
      <w:u w:val="single"/>
      <w:lang w:val="en-US" w:eastAsia="en-US" w:bidi="ar-SA"/>
    </w:rPr>
  </w:style>
  <w:style w:type="paragraph" w:customStyle="1" w:styleId="Carding">
    <w:name w:val="Carding"/>
    <w:basedOn w:val="Normal"/>
    <w:uiPriority w:val="99"/>
    <w:qFormat/>
    <w:rsid w:val="00031AF0"/>
    <w:rPr>
      <w:rFonts w:eastAsia="Times New Roman"/>
      <w:sz w:val="18"/>
    </w:rPr>
  </w:style>
  <w:style w:type="character" w:customStyle="1" w:styleId="aunderline">
    <w:name w:val="aunderline"/>
    <w:basedOn w:val="DefaultParagraphFont"/>
    <w:rsid w:val="00031AF0"/>
    <w:rPr>
      <w:rFonts w:ascii="Times New Roman" w:hAnsi="Times New Roman"/>
      <w:sz w:val="20"/>
      <w:szCs w:val="24"/>
      <w:u w:val="thick"/>
    </w:rPr>
  </w:style>
  <w:style w:type="character" w:customStyle="1" w:styleId="tagChar1">
    <w:name w:val="tag Char1"/>
    <w:basedOn w:val="DefaultParagraphFont"/>
    <w:rsid w:val="00031AF0"/>
    <w:rPr>
      <w:b/>
      <w:noProof w:val="0"/>
      <w:sz w:val="24"/>
      <w:lang w:val="en-US" w:eastAsia="en-US" w:bidi="ar-SA"/>
    </w:rPr>
  </w:style>
  <w:style w:type="character" w:customStyle="1" w:styleId="tagChar2">
    <w:name w:val="tag Char2"/>
    <w:basedOn w:val="DefaultParagraphFont"/>
    <w:qFormat/>
    <w:rsid w:val="00031AF0"/>
    <w:rPr>
      <w:b/>
      <w:noProof w:val="0"/>
      <w:sz w:val="24"/>
      <w:lang w:val="en-US" w:eastAsia="en-US" w:bidi="ar-SA"/>
    </w:rPr>
  </w:style>
  <w:style w:type="character" w:customStyle="1" w:styleId="Taggin-New">
    <w:name w:val="Taggin - New"/>
    <w:basedOn w:val="DefaultParagraphFont"/>
    <w:rsid w:val="00031AF0"/>
    <w:rPr>
      <w:rFonts w:ascii="Arial Narrow" w:hAnsi="Arial Narrow"/>
      <w:b/>
      <w:sz w:val="22"/>
    </w:rPr>
  </w:style>
  <w:style w:type="character" w:customStyle="1" w:styleId="Boxing-New">
    <w:name w:val="Boxing - New"/>
    <w:basedOn w:val="DefaultParagraphFont"/>
    <w:rsid w:val="00031AF0"/>
    <w:rPr>
      <w:rFonts w:ascii="Arial Narrow" w:hAnsi="Arial Narrow"/>
      <w:sz w:val="16"/>
      <w:u w:val="none"/>
      <w:bdr w:val="single" w:sz="4" w:space="0" w:color="auto"/>
    </w:rPr>
  </w:style>
  <w:style w:type="character" w:customStyle="1" w:styleId="ilad">
    <w:name w:val="il_ad"/>
    <w:rsid w:val="00031AF0"/>
  </w:style>
  <w:style w:type="paragraph" w:customStyle="1" w:styleId="CardsHighlighted">
    <w:name w:val="Cards Highlighted"/>
    <w:next w:val="Normal"/>
    <w:link w:val="CardsHighlightedChar"/>
    <w:qFormat/>
    <w:rsid w:val="00031AF0"/>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31AF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31AF0"/>
    <w:rPr>
      <w:rFonts w:ascii="Garamond" w:hAnsi="Garamond"/>
      <w:sz w:val="22"/>
      <w:szCs w:val="24"/>
      <w:u w:val="single"/>
      <w:lang w:val="en-US" w:eastAsia="en-US" w:bidi="ar-SA"/>
    </w:rPr>
  </w:style>
  <w:style w:type="paragraph" w:customStyle="1" w:styleId="Style2">
    <w:name w:val="Style2"/>
    <w:basedOn w:val="Heading4"/>
    <w:qFormat/>
    <w:rsid w:val="00031AF0"/>
    <w:pPr>
      <w:spacing w:before="0"/>
    </w:pPr>
    <w:rPr>
      <w:rFonts w:eastAsia="Times New Roman" w:cs="Times New Roman"/>
      <w:iCs/>
      <w:caps/>
      <w:szCs w:val="20"/>
    </w:rPr>
  </w:style>
  <w:style w:type="character" w:customStyle="1" w:styleId="pagetitle">
    <w:name w:val="pagetitle"/>
    <w:basedOn w:val="DefaultParagraphFont"/>
    <w:rsid w:val="00031AF0"/>
  </w:style>
  <w:style w:type="paragraph" w:customStyle="1" w:styleId="text">
    <w:name w:val="text"/>
    <w:basedOn w:val="Normal"/>
    <w:uiPriority w:val="99"/>
    <w:qFormat/>
    <w:rsid w:val="00031AF0"/>
    <w:pPr>
      <w:spacing w:before="100" w:beforeAutospacing="1" w:after="100" w:afterAutospacing="1"/>
    </w:pPr>
    <w:rPr>
      <w:rFonts w:eastAsia="Times New Roman"/>
    </w:rPr>
  </w:style>
  <w:style w:type="character" w:customStyle="1" w:styleId="StyleUnderlineCharChar9ptBold1">
    <w:name w:val="Style Underline Char Char + 9 pt Bold1"/>
    <w:rsid w:val="00031AF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31AF0"/>
    <w:rPr>
      <w:rFonts w:ascii="Times New Roman" w:hAnsi="Times New Roman"/>
      <w:sz w:val="20"/>
      <w:szCs w:val="24"/>
      <w:u w:val="single"/>
      <w:lang w:val="en-US" w:eastAsia="en-US" w:bidi="ar-SA"/>
    </w:rPr>
  </w:style>
  <w:style w:type="character" w:customStyle="1" w:styleId="Style9ptBoldUnderline">
    <w:name w:val="Style 9 pt Bold Underline"/>
    <w:rsid w:val="00031AF0"/>
    <w:rPr>
      <w:b/>
      <w:bCs/>
      <w:sz w:val="20"/>
      <w:u w:val="single"/>
    </w:rPr>
  </w:style>
  <w:style w:type="paragraph" w:customStyle="1" w:styleId="StyleUnderline9pt0">
    <w:name w:val="Style Underline + 9 pt"/>
    <w:link w:val="StyleUnderline9ptChar"/>
    <w:qFormat/>
    <w:rsid w:val="00031AF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31AF0"/>
    <w:rPr>
      <w:rFonts w:ascii="Arial" w:eastAsia="Times New Roman" w:hAnsi="Arial" w:cs="Times New Roman"/>
      <w:szCs w:val="20"/>
      <w:u w:val="single"/>
    </w:rPr>
  </w:style>
  <w:style w:type="character" w:customStyle="1" w:styleId="StyleUnderlineChar1Bold">
    <w:name w:val="Style Underline Char1 + Bold"/>
    <w:rsid w:val="00031AF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31AF0"/>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031AF0"/>
    <w:rPr>
      <w:rFonts w:ascii="Calibri" w:hAnsi="Calibri" w:cs="Calibri"/>
      <w:kern w:val="32"/>
      <w:szCs w:val="20"/>
      <w:u w:val="single"/>
      <w:lang w:eastAsia="ar-SA"/>
    </w:rPr>
  </w:style>
  <w:style w:type="character" w:customStyle="1" w:styleId="TagsCharCharChar">
    <w:name w:val="Tags Char Char Char"/>
    <w:basedOn w:val="DefaultParagraphFont"/>
    <w:rsid w:val="00031AF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31AF0"/>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031AF0"/>
    <w:rPr>
      <w:color w:val="000000"/>
      <w:sz w:val="20"/>
      <w:u w:val="single"/>
    </w:rPr>
  </w:style>
  <w:style w:type="character" w:customStyle="1" w:styleId="Style11ptBlack">
    <w:name w:val="Style 11 pt Black"/>
    <w:basedOn w:val="DefaultParagraphFont"/>
    <w:rsid w:val="00031AF0"/>
    <w:rPr>
      <w:color w:val="000000"/>
      <w:sz w:val="20"/>
    </w:rPr>
  </w:style>
  <w:style w:type="character" w:customStyle="1" w:styleId="StyleUnderlineCharTimesBold">
    <w:name w:val="Style Underline Char + Times Bold"/>
    <w:basedOn w:val="DefaultParagraphFont"/>
    <w:rsid w:val="00031AF0"/>
    <w:rPr>
      <w:rFonts w:ascii="Times" w:hAnsi="Times"/>
      <w:b w:val="0"/>
      <w:bCs/>
      <w:sz w:val="20"/>
      <w:u w:val="single"/>
    </w:rPr>
  </w:style>
  <w:style w:type="character" w:customStyle="1" w:styleId="blubigktbiz">
    <w:name w:val="blubigktbiz"/>
    <w:rsid w:val="00031AF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31AF0"/>
  </w:style>
  <w:style w:type="character" w:customStyle="1" w:styleId="StyleevidencetextBorderSinglesolidlineAuto05ptLChar">
    <w:name w:val="Style evidence text + Border: : (Single solid line Auto  0.5 pt L... Char"/>
    <w:link w:val="StyleevidencetextBorderSinglesolidlineAuto05ptL"/>
    <w:rsid w:val="00031AF0"/>
    <w:rPr>
      <w:color w:val="000000"/>
      <w:lang w:val="x-none" w:eastAsia="x-none"/>
    </w:rPr>
  </w:style>
  <w:style w:type="character" w:customStyle="1" w:styleId="Style4CharChar">
    <w:name w:val="Style4 Char Char"/>
    <w:basedOn w:val="DefaultParagraphFont"/>
    <w:rsid w:val="00031AF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31AF0"/>
    <w:rPr>
      <w:rFonts w:ascii="Times New Roman" w:hAnsi="Times New Roman" w:cs="Times New Roman"/>
      <w:sz w:val="16"/>
      <w:szCs w:val="16"/>
    </w:rPr>
  </w:style>
  <w:style w:type="character" w:customStyle="1" w:styleId="StyleEmphasisArial12ptBold">
    <w:name w:val="Style Emphasis + Arial 12 pt Bold"/>
    <w:rsid w:val="00031AF0"/>
    <w:rPr>
      <w:rFonts w:ascii="Arial" w:hAnsi="Arial"/>
      <w:b/>
      <w:bCs/>
      <w:i/>
      <w:iCs/>
      <w:sz w:val="24"/>
    </w:rPr>
  </w:style>
  <w:style w:type="character" w:customStyle="1" w:styleId="super">
    <w:name w:val="super"/>
    <w:rsid w:val="00031AF0"/>
  </w:style>
  <w:style w:type="character" w:customStyle="1" w:styleId="text30">
    <w:name w:val="text30"/>
    <w:rsid w:val="00031AF0"/>
  </w:style>
  <w:style w:type="character" w:customStyle="1" w:styleId="uppercase">
    <w:name w:val="uppercase"/>
    <w:rsid w:val="00031AF0"/>
  </w:style>
  <w:style w:type="character" w:customStyle="1" w:styleId="bodytext0">
    <w:name w:val="bodytext"/>
    <w:rsid w:val="00031AF0"/>
  </w:style>
  <w:style w:type="character" w:customStyle="1" w:styleId="entry-title">
    <w:name w:val="entry-title"/>
    <w:rsid w:val="00031AF0"/>
  </w:style>
  <w:style w:type="character" w:customStyle="1" w:styleId="BodyTextIndentChar1">
    <w:name w:val="Body Text Indent Char1"/>
    <w:basedOn w:val="DefaultParagraphFont"/>
    <w:uiPriority w:val="99"/>
    <w:semiHidden/>
    <w:rsid w:val="00031AF0"/>
    <w:rPr>
      <w:rFonts w:ascii="Times New Roman" w:hAnsi="Times New Roman" w:cs="Times New Roman"/>
      <w:sz w:val="20"/>
    </w:rPr>
  </w:style>
  <w:style w:type="character" w:customStyle="1" w:styleId="Style6pt">
    <w:name w:val="Style 6 pt"/>
    <w:basedOn w:val="DefaultParagraphFont"/>
    <w:qFormat/>
    <w:rsid w:val="00031AF0"/>
    <w:rPr>
      <w:sz w:val="12"/>
    </w:rPr>
  </w:style>
  <w:style w:type="character" w:customStyle="1" w:styleId="CiteCharCharCharCharCharChar">
    <w:name w:val="Cite Char Char Char Char Char Char"/>
    <w:basedOn w:val="DefaultParagraphFont"/>
    <w:rsid w:val="00031AF0"/>
    <w:rPr>
      <w:b/>
      <w:noProof w:val="0"/>
      <w:sz w:val="22"/>
      <w:szCs w:val="24"/>
      <w:u w:val="single"/>
      <w:lang w:val="en-US" w:eastAsia="en-US" w:bidi="ar-SA"/>
    </w:rPr>
  </w:style>
  <w:style w:type="character" w:customStyle="1" w:styleId="mainbody1">
    <w:name w:val="mainbody1"/>
    <w:basedOn w:val="DefaultParagraphFont"/>
    <w:rsid w:val="00031AF0"/>
    <w:rPr>
      <w:rFonts w:ascii="Verdana" w:hAnsi="Verdana" w:hint="default"/>
      <w:color w:val="000000"/>
      <w:sz w:val="22"/>
      <w:szCs w:val="22"/>
    </w:rPr>
  </w:style>
  <w:style w:type="character" w:customStyle="1" w:styleId="ssl4">
    <w:name w:val="ss_l4"/>
    <w:basedOn w:val="DefaultParagraphFont"/>
    <w:rsid w:val="00031AF0"/>
  </w:style>
  <w:style w:type="paragraph" w:customStyle="1" w:styleId="StyleNormalWeb11ptUnderline">
    <w:name w:val="Style Normal (Web) + 11 pt Underline"/>
    <w:basedOn w:val="NormalWeb"/>
    <w:link w:val="StyleNormalWeb11ptUnderlineChar"/>
    <w:qFormat/>
    <w:rsid w:val="00031AF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031AF0"/>
    <w:rPr>
      <w:rFonts w:eastAsia="Calibri"/>
      <w:u w:val="single"/>
    </w:rPr>
  </w:style>
  <w:style w:type="character" w:customStyle="1" w:styleId="cit-first-element">
    <w:name w:val="cit-first-element"/>
    <w:basedOn w:val="DefaultParagraphFont"/>
    <w:rsid w:val="00031AF0"/>
  </w:style>
  <w:style w:type="character" w:customStyle="1" w:styleId="title1">
    <w:name w:val="title1"/>
    <w:basedOn w:val="DefaultParagraphFont"/>
    <w:rsid w:val="00031AF0"/>
  </w:style>
  <w:style w:type="character" w:customStyle="1" w:styleId="StyleThickunderline1">
    <w:name w:val="Style Thick underline1"/>
    <w:basedOn w:val="DefaultParagraphFont"/>
    <w:rsid w:val="00031AF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31AF0"/>
    <w:rPr>
      <w:rFonts w:ascii="Georgia" w:hAnsi="Georgia"/>
    </w:rPr>
  </w:style>
  <w:style w:type="character" w:customStyle="1" w:styleId="FooterChar1">
    <w:name w:val="Footer Char1"/>
    <w:basedOn w:val="DefaultParagraphFont"/>
    <w:uiPriority w:val="99"/>
    <w:semiHidden/>
    <w:rsid w:val="00031AF0"/>
    <w:rPr>
      <w:rFonts w:ascii="Georgia" w:hAnsi="Georgia"/>
    </w:rPr>
  </w:style>
  <w:style w:type="character" w:customStyle="1" w:styleId="AnalyticChar">
    <w:name w:val="Analytic Char"/>
    <w:basedOn w:val="DefaultParagraphFont"/>
    <w:link w:val="Analytic"/>
    <w:rsid w:val="00031AF0"/>
    <w:rPr>
      <w:b/>
      <w:sz w:val="24"/>
    </w:rPr>
  </w:style>
  <w:style w:type="character" w:customStyle="1" w:styleId="UnderlineBold0">
    <w:name w:val="Underline Bold"/>
    <w:uiPriority w:val="6"/>
    <w:qFormat/>
    <w:rsid w:val="00031AF0"/>
    <w:rPr>
      <w:b/>
      <w:sz w:val="20"/>
      <w:u w:val="single"/>
    </w:rPr>
  </w:style>
  <w:style w:type="paragraph" w:customStyle="1" w:styleId="Underline20">
    <w:name w:val="Underline2"/>
    <w:basedOn w:val="Normal"/>
    <w:link w:val="Underline2Char"/>
    <w:autoRedefine/>
    <w:uiPriority w:val="4"/>
    <w:qFormat/>
    <w:rsid w:val="00031AF0"/>
    <w:rPr>
      <w:b/>
      <w:u w:val="single"/>
    </w:rPr>
  </w:style>
  <w:style w:type="character" w:customStyle="1" w:styleId="Underline2Char">
    <w:name w:val="Underline2 Char"/>
    <w:basedOn w:val="DefaultParagraphFont"/>
    <w:link w:val="Underline20"/>
    <w:uiPriority w:val="4"/>
    <w:rsid w:val="00031AF0"/>
    <w:rPr>
      <w:b/>
      <w:u w:val="single"/>
    </w:rPr>
  </w:style>
  <w:style w:type="character" w:customStyle="1" w:styleId="NormalTextChar">
    <w:name w:val="Normal Text Char"/>
    <w:link w:val="NormalText"/>
    <w:rsid w:val="00031AF0"/>
    <w:rPr>
      <w:rFonts w:eastAsia="Times New Roman"/>
      <w:szCs w:val="26"/>
    </w:rPr>
  </w:style>
  <w:style w:type="paragraph" w:customStyle="1" w:styleId="TableParagraph">
    <w:name w:val="Table Paragraph"/>
    <w:basedOn w:val="Normal"/>
    <w:uiPriority w:val="1"/>
    <w:qFormat/>
    <w:rsid w:val="00031AF0"/>
    <w:pPr>
      <w:widowControl w:val="0"/>
    </w:pPr>
  </w:style>
  <w:style w:type="character" w:customStyle="1" w:styleId="UnderlineChar0">
    <w:name w:val="UnderlineChar"/>
    <w:rsid w:val="00031AF0"/>
    <w:rPr>
      <w:sz w:val="24"/>
      <w:u w:val="single"/>
      <w:shd w:val="clear" w:color="auto" w:fill="auto"/>
    </w:rPr>
  </w:style>
  <w:style w:type="character" w:customStyle="1" w:styleId="foreground">
    <w:name w:val="foreground"/>
    <w:basedOn w:val="DefaultParagraphFont"/>
    <w:rsid w:val="00031AF0"/>
  </w:style>
  <w:style w:type="paragraph" w:customStyle="1" w:styleId="StyleCircled11pt">
    <w:name w:val="Style Circled + 11 pt"/>
    <w:basedOn w:val="Normal"/>
    <w:link w:val="StyleCircled11ptChar"/>
    <w:qFormat/>
    <w:rsid w:val="00031AF0"/>
    <w:rPr>
      <w:rFonts w:eastAsia="Times New Roman"/>
      <w:b/>
      <w:bCs/>
      <w:sz w:val="20"/>
      <w:u w:val="single"/>
    </w:rPr>
  </w:style>
  <w:style w:type="character" w:customStyle="1" w:styleId="StyleCircled11ptChar">
    <w:name w:val="Style Circled + 11 pt Char"/>
    <w:link w:val="StyleCircled11pt"/>
    <w:rsid w:val="00031AF0"/>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031AF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31AF0"/>
    <w:rPr>
      <w:rFonts w:ascii="Times" w:eastAsia="Times New Roman" w:hAnsi="Times"/>
      <w:sz w:val="20"/>
      <w:szCs w:val="28"/>
      <w:u w:val="single"/>
    </w:rPr>
  </w:style>
  <w:style w:type="paragraph" w:customStyle="1" w:styleId="cite20">
    <w:name w:val="cite2"/>
    <w:basedOn w:val="Normal"/>
    <w:uiPriority w:val="99"/>
    <w:qFormat/>
    <w:rsid w:val="00031AF0"/>
    <w:rPr>
      <w:rFonts w:eastAsia="Times New Roman"/>
      <w:color w:val="000000"/>
      <w:sz w:val="20"/>
      <w:szCs w:val="20"/>
    </w:rPr>
  </w:style>
  <w:style w:type="character" w:customStyle="1" w:styleId="postby">
    <w:name w:val="post_by"/>
    <w:basedOn w:val="DefaultParagraphFont"/>
    <w:rsid w:val="00031AF0"/>
  </w:style>
  <w:style w:type="character" w:customStyle="1" w:styleId="Style11ptBorderSinglesolidlineAuto05ptLinewidth">
    <w:name w:val="Style 11 pt Border: : (Single solid line Auto  0.5 pt Line width)"/>
    <w:rsid w:val="00031AF0"/>
    <w:rPr>
      <w:sz w:val="20"/>
      <w:bdr w:val="single" w:sz="4" w:space="0" w:color="auto" w:frame="1"/>
    </w:rPr>
  </w:style>
  <w:style w:type="character" w:customStyle="1" w:styleId="StyleUnderlineChar9ptBorderSinglesolidlineAuto0">
    <w:name w:val="Style Underline Char + 9 pt Border: : (Single solid line Auto  0..."/>
    <w:rsid w:val="00031AF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31AF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31AF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31AF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31AF0"/>
    <w:rPr>
      <w:sz w:val="20"/>
      <w:szCs w:val="24"/>
      <w:u w:val="single"/>
      <w:bdr w:val="single" w:sz="4" w:space="0" w:color="auto"/>
      <w:lang w:val="en-US" w:eastAsia="en-US" w:bidi="ar-SA"/>
    </w:rPr>
  </w:style>
  <w:style w:type="character" w:customStyle="1" w:styleId="StyleLatinGaramondUnderline">
    <w:name w:val="Style (Latin) Garamond Underline"/>
    <w:rsid w:val="00031AF0"/>
    <w:rPr>
      <w:rFonts w:ascii="Times New Roman" w:hAnsi="Times New Roman"/>
      <w:sz w:val="20"/>
      <w:u w:val="single"/>
    </w:rPr>
  </w:style>
  <w:style w:type="character" w:customStyle="1" w:styleId="StyleLatinGaramond">
    <w:name w:val="Style (Latin) Garamond"/>
    <w:rsid w:val="00031AF0"/>
    <w:rPr>
      <w:rFonts w:ascii="Times New Roman" w:hAnsi="Times New Roman"/>
      <w:sz w:val="20"/>
    </w:rPr>
  </w:style>
  <w:style w:type="character" w:customStyle="1" w:styleId="styletimesnewroman12ptbold0">
    <w:name w:val="styletimesnewroman12ptbold"/>
    <w:basedOn w:val="DefaultParagraphFont"/>
    <w:rsid w:val="00031AF0"/>
  </w:style>
  <w:style w:type="character" w:customStyle="1" w:styleId="CharCharCharCharChar">
    <w:name w:val="Char Char Char Char Char"/>
    <w:aliases w:val="Char Char Char Char,Char Char Char Char Char Char Char1,Heading 2 Char1 Char Char Char Char Char Char"/>
    <w:basedOn w:val="DefaultParagraphFont"/>
    <w:rsid w:val="00031AF0"/>
    <w:rPr>
      <w:rFonts w:cs="Arial"/>
      <w:b/>
      <w:bCs/>
      <w:iCs/>
      <w:sz w:val="24"/>
      <w:szCs w:val="28"/>
      <w:lang w:val="en-US" w:eastAsia="en-US" w:bidi="ar-SA"/>
    </w:rPr>
  </w:style>
  <w:style w:type="character" w:customStyle="1" w:styleId="mainheading">
    <w:name w:val="mainheading"/>
    <w:basedOn w:val="DefaultParagraphFont"/>
    <w:rsid w:val="00031AF0"/>
  </w:style>
  <w:style w:type="paragraph" w:customStyle="1" w:styleId="BoldandUnderlineChar2CharChar">
    <w:name w:val="Bold and Underline Char2 Char Char"/>
    <w:basedOn w:val="Normal"/>
    <w:link w:val="BoldandUnderlineChar2CharCharChar"/>
    <w:qFormat/>
    <w:rsid w:val="00031AF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31AF0"/>
    <w:rPr>
      <w:rFonts w:eastAsia="Times New Roman"/>
      <w:b/>
      <w:u w:val="single"/>
    </w:rPr>
  </w:style>
  <w:style w:type="character" w:customStyle="1" w:styleId="StyleUnderlineChar9ptChar">
    <w:name w:val="Style Underline Char + 9 pt Char"/>
    <w:basedOn w:val="UnderlineCharChar"/>
    <w:rsid w:val="00031AF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31AF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31AF0"/>
    <w:rPr>
      <w:sz w:val="16"/>
    </w:rPr>
  </w:style>
  <w:style w:type="paragraph" w:customStyle="1" w:styleId="Reduce8pt">
    <w:name w:val="Reduce 8pt"/>
    <w:basedOn w:val="Normal"/>
    <w:link w:val="Reduce8ptCharChar"/>
    <w:qFormat/>
    <w:rsid w:val="00031AF0"/>
    <w:pPr>
      <w:autoSpaceDE w:val="0"/>
      <w:autoSpaceDN w:val="0"/>
      <w:adjustRightInd w:val="0"/>
      <w:jc w:val="both"/>
    </w:pPr>
    <w:rPr>
      <w:sz w:val="16"/>
    </w:rPr>
  </w:style>
  <w:style w:type="paragraph" w:styleId="List">
    <w:name w:val="List"/>
    <w:basedOn w:val="Normal"/>
    <w:uiPriority w:val="99"/>
    <w:unhideWhenUsed/>
    <w:rsid w:val="00031AF0"/>
    <w:pPr>
      <w:contextualSpacing/>
    </w:pPr>
    <w:rPr>
      <w:rFonts w:eastAsia="Calibri"/>
    </w:rPr>
  </w:style>
  <w:style w:type="character" w:customStyle="1" w:styleId="CardIndentedChar">
    <w:name w:val="Card (Indented) Char"/>
    <w:link w:val="CardIndented"/>
    <w:locked/>
    <w:rsid w:val="00031AF0"/>
  </w:style>
  <w:style w:type="character" w:customStyle="1" w:styleId="citenon-boldChar">
    <w:name w:val="cite non-bold Char"/>
    <w:basedOn w:val="DefaultParagraphFont"/>
    <w:link w:val="citenon-bold"/>
    <w:locked/>
    <w:rsid w:val="00031AF0"/>
    <w:rPr>
      <w:rFonts w:ascii="Garamond" w:eastAsia="Times New Roman" w:hAnsi="Garamond"/>
      <w:szCs w:val="20"/>
    </w:rPr>
  </w:style>
  <w:style w:type="character" w:customStyle="1" w:styleId="boldciteChar4">
    <w:name w:val="bold cite Char4"/>
    <w:link w:val="boldcite"/>
    <w:locked/>
    <w:rsid w:val="00031AF0"/>
    <w:rPr>
      <w:rFonts w:eastAsia="Times New Roman" w:cs="Times New Roman"/>
      <w:b/>
      <w:color w:val="000000"/>
      <w:sz w:val="20"/>
      <w:u w:val="thick" w:color="000000"/>
    </w:rPr>
  </w:style>
  <w:style w:type="paragraph" w:customStyle="1" w:styleId="boldcite">
    <w:name w:val="bold cite"/>
    <w:basedOn w:val="Normal"/>
    <w:link w:val="boldciteChar4"/>
    <w:qFormat/>
    <w:rsid w:val="00031AF0"/>
    <w:rPr>
      <w:rFonts w:eastAsia="Times New Roman" w:cs="Times New Roman"/>
      <w:b/>
      <w:color w:val="000000"/>
      <w:sz w:val="20"/>
      <w:u w:val="thick" w:color="000000"/>
    </w:rPr>
  </w:style>
  <w:style w:type="paragraph" w:customStyle="1" w:styleId="Style7">
    <w:name w:val="Style7"/>
    <w:basedOn w:val="Normal"/>
    <w:uiPriority w:val="99"/>
    <w:qFormat/>
    <w:rsid w:val="00031AF0"/>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031AF0"/>
    <w:rPr>
      <w:rFonts w:eastAsia="Calibri"/>
      <w:b/>
    </w:rPr>
  </w:style>
  <w:style w:type="character" w:customStyle="1" w:styleId="HeadingsBaseChar">
    <w:name w:val="Headings Base Char"/>
    <w:basedOn w:val="DefaultParagraphFont"/>
    <w:link w:val="HeadingsBase"/>
    <w:locked/>
    <w:rsid w:val="00031AF0"/>
    <w:rPr>
      <w:rFonts w:ascii="Times New Roman" w:hAnsi="Times New Roman" w:cs="Times New Roman"/>
      <w:b/>
      <w:sz w:val="32"/>
    </w:rPr>
  </w:style>
  <w:style w:type="paragraph" w:customStyle="1" w:styleId="HeadingsBase">
    <w:name w:val="Headings Base"/>
    <w:basedOn w:val="Normal"/>
    <w:link w:val="HeadingsBaseChar"/>
    <w:qFormat/>
    <w:rsid w:val="00031AF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31AF0"/>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031AF0"/>
    <w:pPr>
      <w:spacing w:line="480" w:lineRule="auto"/>
      <w:ind w:firstLine="720"/>
    </w:pPr>
    <w:rPr>
      <w:rFonts w:eastAsia="Calibri"/>
    </w:rPr>
  </w:style>
  <w:style w:type="paragraph" w:customStyle="1" w:styleId="SchoolBlockQuote">
    <w:name w:val="School Block Quote"/>
    <w:basedOn w:val="SchoolPaper"/>
    <w:qFormat/>
    <w:rsid w:val="00031AF0"/>
  </w:style>
  <w:style w:type="paragraph" w:customStyle="1" w:styleId="SchoolWorksCited">
    <w:name w:val="School Works Cited"/>
    <w:basedOn w:val="SchoolPaper"/>
    <w:qFormat/>
    <w:rsid w:val="00031AF0"/>
  </w:style>
  <w:style w:type="paragraph" w:customStyle="1" w:styleId="BlockQuote">
    <w:name w:val="Block Quote"/>
    <w:basedOn w:val="Normal"/>
    <w:qFormat/>
    <w:rsid w:val="00031AF0"/>
    <w:pPr>
      <w:ind w:left="720" w:right="720"/>
    </w:pPr>
    <w:rPr>
      <w:rFonts w:eastAsia="Calibri"/>
    </w:rPr>
  </w:style>
  <w:style w:type="paragraph" w:customStyle="1" w:styleId="PaperBody">
    <w:name w:val="Paper Body"/>
    <w:basedOn w:val="Normal"/>
    <w:qFormat/>
    <w:rsid w:val="00031AF0"/>
    <w:pPr>
      <w:spacing w:line="480" w:lineRule="auto"/>
      <w:ind w:firstLine="720"/>
    </w:pPr>
    <w:rPr>
      <w:rFonts w:eastAsia="Calibri"/>
    </w:rPr>
  </w:style>
  <w:style w:type="paragraph" w:customStyle="1" w:styleId="PaperCitation">
    <w:name w:val="Paper Citation"/>
    <w:basedOn w:val="Normal"/>
    <w:qFormat/>
    <w:rsid w:val="00031AF0"/>
    <w:pPr>
      <w:spacing w:line="480" w:lineRule="auto"/>
      <w:ind w:left="720" w:hanging="720"/>
    </w:pPr>
    <w:rPr>
      <w:rFonts w:eastAsia="Calibri"/>
    </w:rPr>
  </w:style>
  <w:style w:type="character" w:customStyle="1" w:styleId="hatChar">
    <w:name w:val="hat Char"/>
    <w:basedOn w:val="DefaultParagraphFont"/>
    <w:link w:val="hat"/>
    <w:locked/>
    <w:rsid w:val="00031AF0"/>
    <w:rPr>
      <w:rFonts w:eastAsia="Times New Roman"/>
      <w:b/>
      <w:bCs/>
      <w:sz w:val="32"/>
      <w:u w:val="single"/>
      <w:lang w:bidi="en-US"/>
    </w:rPr>
  </w:style>
  <w:style w:type="paragraph" w:customStyle="1" w:styleId="WW-Default">
    <w:name w:val="WW-Default"/>
    <w:qFormat/>
    <w:rsid w:val="00031AF0"/>
    <w:pPr>
      <w:suppressAutoHyphens/>
    </w:pPr>
    <w:rPr>
      <w:rFonts w:ascii="Georgia" w:eastAsia="Calibri" w:hAnsi="Georgia" w:cs="Calibri"/>
      <w:lang w:eastAsia="ar-SA"/>
    </w:rPr>
  </w:style>
  <w:style w:type="paragraph" w:customStyle="1" w:styleId="B-TagCite">
    <w:name w:val="B-TagCite"/>
    <w:qFormat/>
    <w:rsid w:val="00031AF0"/>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031AF0"/>
    <w:rPr>
      <w:rFonts w:ascii="Times New Roman" w:hAnsi="Times New Roman" w:cs="Times New Roman"/>
      <w:b/>
      <w:sz w:val="20"/>
    </w:rPr>
  </w:style>
  <w:style w:type="paragraph" w:customStyle="1" w:styleId="MicroText">
    <w:name w:val="MicroText"/>
    <w:basedOn w:val="Normal"/>
    <w:next w:val="Normal"/>
    <w:link w:val="MicroTextChar"/>
    <w:qFormat/>
    <w:rsid w:val="00031AF0"/>
    <w:rPr>
      <w:rFonts w:ascii="Arial Narrow" w:hAnsi="Arial Narrow"/>
      <w:sz w:val="12"/>
    </w:rPr>
  </w:style>
  <w:style w:type="character" w:customStyle="1" w:styleId="Footnote2Char">
    <w:name w:val="Footnote2 Char"/>
    <w:link w:val="Footnote2"/>
    <w:locked/>
    <w:rsid w:val="00031AF0"/>
  </w:style>
  <w:style w:type="paragraph" w:customStyle="1" w:styleId="Footnote2">
    <w:name w:val="Footnote2"/>
    <w:basedOn w:val="Normal"/>
    <w:next w:val="Normal"/>
    <w:link w:val="Footnote2Char"/>
    <w:autoRedefine/>
    <w:qFormat/>
    <w:rsid w:val="00031AF0"/>
    <w:pPr>
      <w:spacing w:after="120" w:line="480" w:lineRule="auto"/>
    </w:pPr>
  </w:style>
  <w:style w:type="paragraph" w:customStyle="1" w:styleId="indent">
    <w:name w:val="indent"/>
    <w:basedOn w:val="Normal"/>
    <w:qFormat/>
    <w:rsid w:val="00031AF0"/>
    <w:pPr>
      <w:spacing w:before="100" w:beforeAutospacing="1" w:after="100" w:afterAutospacing="1"/>
    </w:pPr>
    <w:rPr>
      <w:rFonts w:eastAsia="Times New Roman"/>
    </w:rPr>
  </w:style>
  <w:style w:type="paragraph" w:customStyle="1" w:styleId="PageHeaderLine1">
    <w:name w:val="PageHeaderLine1"/>
    <w:basedOn w:val="Normal"/>
    <w:qFormat/>
    <w:rsid w:val="00031AF0"/>
    <w:pPr>
      <w:tabs>
        <w:tab w:val="right" w:pos="10800"/>
      </w:tabs>
    </w:pPr>
    <w:rPr>
      <w:rFonts w:eastAsia="Calibri"/>
      <w:b/>
    </w:rPr>
  </w:style>
  <w:style w:type="paragraph" w:customStyle="1" w:styleId="PageHeaderLine2">
    <w:name w:val="PageHeaderLine2"/>
    <w:basedOn w:val="Normal"/>
    <w:next w:val="Normal"/>
    <w:link w:val="PageHeaderLine2Char"/>
    <w:qFormat/>
    <w:rsid w:val="00031AF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31AF0"/>
    <w:rPr>
      <w:rFonts w:ascii="Times New Roman" w:hAnsi="Times New Roman" w:cs="Times New Roman"/>
      <w:sz w:val="20"/>
    </w:rPr>
  </w:style>
  <w:style w:type="paragraph" w:customStyle="1" w:styleId="CardText1">
    <w:name w:val="CardText"/>
    <w:basedOn w:val="Normal"/>
    <w:link w:val="CardTextChar3"/>
    <w:qFormat/>
    <w:rsid w:val="00031AF0"/>
    <w:pPr>
      <w:ind w:left="288"/>
    </w:pPr>
    <w:rPr>
      <w:rFonts w:ascii="Times New Roman" w:hAnsi="Times New Roman" w:cs="Times New Roman"/>
      <w:sz w:val="20"/>
    </w:rPr>
  </w:style>
  <w:style w:type="character" w:customStyle="1" w:styleId="stylestylebold12pt">
    <w:name w:val="stylestylebold12pt"/>
    <w:basedOn w:val="DefaultParagraphFont"/>
    <w:rsid w:val="00031AF0"/>
  </w:style>
  <w:style w:type="character" w:customStyle="1" w:styleId="styleboldunderline">
    <w:name w:val="styleboldunderline"/>
    <w:basedOn w:val="DefaultParagraphFont"/>
    <w:rsid w:val="00031AF0"/>
  </w:style>
  <w:style w:type="character" w:customStyle="1" w:styleId="box">
    <w:name w:val="box"/>
    <w:basedOn w:val="DefaultParagraphFont"/>
    <w:rsid w:val="00031AF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31AF0"/>
    <w:rPr>
      <w:rFonts w:ascii="Arial Narrow" w:hAnsi="Arial Narrow" w:cs="Arial Narrow" w:hint="default"/>
      <w:sz w:val="18"/>
      <w:szCs w:val="18"/>
    </w:rPr>
  </w:style>
  <w:style w:type="character" w:customStyle="1" w:styleId="FontStyle14">
    <w:name w:val="Font Style14"/>
    <w:basedOn w:val="DefaultParagraphFont"/>
    <w:uiPriority w:val="99"/>
    <w:rsid w:val="00031AF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31AF0"/>
    <w:rPr>
      <w:rFonts w:ascii="Arial Narrow" w:hAnsi="Arial Narrow" w:cs="Arial Narrow" w:hint="default"/>
      <w:b/>
      <w:bCs/>
      <w:sz w:val="10"/>
      <w:szCs w:val="10"/>
    </w:rPr>
  </w:style>
  <w:style w:type="character" w:customStyle="1" w:styleId="CardTagandCiteChar">
    <w:name w:val="Card Tag and Cite Char"/>
    <w:basedOn w:val="DefaultParagraphFont"/>
    <w:rsid w:val="00031AF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31AF0"/>
    <w:rPr>
      <w:rFonts w:ascii="Arial Narrow" w:hAnsi="Arial Narrow"/>
      <w:b/>
      <w:color w:val="000000"/>
      <w:sz w:val="22"/>
      <w:szCs w:val="22"/>
      <w:u w:val="single"/>
    </w:rPr>
  </w:style>
  <w:style w:type="character" w:customStyle="1" w:styleId="SmallText0">
    <w:name w:val="SmallText"/>
    <w:rsid w:val="00031AF0"/>
    <w:rPr>
      <w:color w:val="000000"/>
    </w:rPr>
  </w:style>
  <w:style w:type="character" w:customStyle="1" w:styleId="CitesChar1">
    <w:name w:val="Cites Char1"/>
    <w:basedOn w:val="DefaultParagraphFont"/>
    <w:rsid w:val="00031AF0"/>
    <w:rPr>
      <w:b/>
      <w:bCs w:val="0"/>
      <w:szCs w:val="24"/>
      <w:u w:val="single"/>
      <w:lang w:val="en-US" w:eastAsia="en-US" w:bidi="ar-SA"/>
    </w:rPr>
  </w:style>
  <w:style w:type="character" w:customStyle="1" w:styleId="CardUnderlinedChar">
    <w:name w:val="Card Underlined Char"/>
    <w:basedOn w:val="DefaultParagraphFont"/>
    <w:rsid w:val="00031AF0"/>
    <w:rPr>
      <w:rFonts w:ascii="Arial Narrow" w:hAnsi="Arial Narrow" w:hint="default"/>
      <w:sz w:val="22"/>
      <w:szCs w:val="24"/>
      <w:u w:val="single"/>
      <w:lang w:val="en-US" w:eastAsia="en-US" w:bidi="ar-SA"/>
    </w:rPr>
  </w:style>
  <w:style w:type="character" w:customStyle="1" w:styleId="underline3">
    <w:name w:val="underline3"/>
    <w:basedOn w:val="underline2"/>
    <w:rsid w:val="00031AF0"/>
    <w:rPr>
      <w:rFonts w:ascii="Arial" w:hAnsi="Arial"/>
      <w:sz w:val="18"/>
      <w:u w:val="single"/>
      <w:bdr w:val="none" w:sz="0" w:space="0" w:color="auto" w:frame="1"/>
      <w:shd w:val="clear" w:color="auto" w:fill="FFFF00"/>
    </w:rPr>
  </w:style>
  <w:style w:type="character" w:customStyle="1" w:styleId="menu">
    <w:name w:val="menu"/>
    <w:basedOn w:val="DefaultParagraphFont"/>
    <w:rsid w:val="00031AF0"/>
  </w:style>
  <w:style w:type="character" w:customStyle="1" w:styleId="itxtrst">
    <w:name w:val="itxtrst"/>
    <w:rsid w:val="00031AF0"/>
  </w:style>
  <w:style w:type="character" w:customStyle="1" w:styleId="A-Underlining">
    <w:name w:val="A-Underlining"/>
    <w:basedOn w:val="DefaultParagraphFont"/>
    <w:rsid w:val="00031AF0"/>
    <w:rPr>
      <w:rFonts w:ascii="Garamond" w:hAnsi="Garamond" w:hint="default"/>
      <w:color w:val="auto"/>
      <w:sz w:val="24"/>
      <w:u w:val="single"/>
    </w:rPr>
  </w:style>
  <w:style w:type="character" w:customStyle="1" w:styleId="StyleUnderlineBold0">
    <w:name w:val="Style Underline + Bold"/>
    <w:rsid w:val="00031AF0"/>
    <w:rPr>
      <w:b/>
      <w:bCs/>
      <w:u w:val="single"/>
    </w:rPr>
  </w:style>
  <w:style w:type="character" w:customStyle="1" w:styleId="Underline-Highlighted">
    <w:name w:val="Underline-Highlighted"/>
    <w:uiPriority w:val="1"/>
    <w:qFormat/>
    <w:rsid w:val="00031AF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31AF0"/>
  </w:style>
  <w:style w:type="character" w:customStyle="1" w:styleId="newsmain">
    <w:name w:val="news_main"/>
    <w:basedOn w:val="DefaultParagraphFont"/>
    <w:rsid w:val="00031AF0"/>
  </w:style>
  <w:style w:type="character" w:customStyle="1" w:styleId="vitstoryheadline">
    <w:name w:val="vitstoryheadline"/>
    <w:rsid w:val="00031AF0"/>
  </w:style>
  <w:style w:type="character" w:customStyle="1" w:styleId="AuthorDate0">
    <w:name w:val="Author Date"/>
    <w:rsid w:val="00031AF0"/>
    <w:rPr>
      <w:b/>
      <w:bCs w:val="0"/>
      <w:sz w:val="24"/>
      <w:u w:val="thick"/>
    </w:rPr>
  </w:style>
  <w:style w:type="character" w:customStyle="1" w:styleId="red">
    <w:name w:val="red"/>
    <w:basedOn w:val="DefaultParagraphFont"/>
    <w:rsid w:val="00031AF0"/>
  </w:style>
  <w:style w:type="character" w:customStyle="1" w:styleId="at">
    <w:name w:val="at"/>
    <w:rsid w:val="00031AF0"/>
  </w:style>
  <w:style w:type="character" w:customStyle="1" w:styleId="org">
    <w:name w:val="org"/>
    <w:rsid w:val="00031AF0"/>
  </w:style>
  <w:style w:type="character" w:customStyle="1" w:styleId="pnumber">
    <w:name w:val="pnumber"/>
    <w:rsid w:val="00031AF0"/>
  </w:style>
  <w:style w:type="character" w:customStyle="1" w:styleId="ital">
    <w:name w:val="ital"/>
    <w:rsid w:val="00031AF0"/>
  </w:style>
  <w:style w:type="character" w:customStyle="1" w:styleId="orgdiv">
    <w:name w:val="orgdiv"/>
    <w:rsid w:val="00031AF0"/>
  </w:style>
  <w:style w:type="character" w:customStyle="1" w:styleId="orgname">
    <w:name w:val="orgname"/>
    <w:rsid w:val="00031AF0"/>
  </w:style>
  <w:style w:type="character" w:customStyle="1" w:styleId="city">
    <w:name w:val="city"/>
    <w:rsid w:val="00031AF0"/>
  </w:style>
  <w:style w:type="character" w:customStyle="1" w:styleId="state">
    <w:name w:val="state"/>
    <w:rsid w:val="00031AF0"/>
  </w:style>
  <w:style w:type="character" w:customStyle="1" w:styleId="country">
    <w:name w:val="country"/>
    <w:rsid w:val="00031AF0"/>
  </w:style>
  <w:style w:type="character" w:customStyle="1" w:styleId="articletitle">
    <w:name w:val="articletitle"/>
    <w:rsid w:val="00031AF0"/>
    <w:rPr>
      <w:rFonts w:ascii="Times New Roman" w:hAnsi="Times New Roman" w:cs="Times New Roman" w:hint="default"/>
    </w:rPr>
  </w:style>
  <w:style w:type="character" w:customStyle="1" w:styleId="6pointChar">
    <w:name w:val="6 point Char"/>
    <w:rsid w:val="00031AF0"/>
    <w:rPr>
      <w:rFonts w:ascii="Times New Roman" w:hAnsi="Times New Roman" w:cs="Times New Roman" w:hint="default"/>
      <w:sz w:val="12"/>
      <w:lang w:val="en-US" w:eastAsia="en-US"/>
    </w:rPr>
  </w:style>
  <w:style w:type="character" w:customStyle="1" w:styleId="StyleThickunderline">
    <w:name w:val="Style Thick underline"/>
    <w:qFormat/>
    <w:rsid w:val="00031AF0"/>
    <w:rPr>
      <w:u w:val="thick"/>
    </w:rPr>
  </w:style>
  <w:style w:type="character" w:customStyle="1" w:styleId="Box0">
    <w:name w:val="Box!"/>
    <w:rsid w:val="00031AF0"/>
    <w:rPr>
      <w:rFonts w:ascii="Garamond" w:hAnsi="Garamond" w:hint="default"/>
      <w:sz w:val="24"/>
      <w:u w:val="single"/>
      <w:bdr w:val="single" w:sz="4" w:space="0" w:color="auto" w:frame="1"/>
    </w:rPr>
  </w:style>
  <w:style w:type="character" w:customStyle="1" w:styleId="citechar">
    <w:name w:val="citechar"/>
    <w:basedOn w:val="DefaultParagraphFont"/>
    <w:rsid w:val="00031AF0"/>
  </w:style>
  <w:style w:type="character" w:customStyle="1" w:styleId="underlinechar2">
    <w:name w:val="underlinechar"/>
    <w:basedOn w:val="DefaultParagraphFont"/>
    <w:rsid w:val="00031AF0"/>
  </w:style>
  <w:style w:type="character" w:customStyle="1" w:styleId="CardUnderlineChar">
    <w:name w:val="Card Underline Char"/>
    <w:rsid w:val="00031AF0"/>
    <w:rPr>
      <w:szCs w:val="24"/>
      <w:u w:val="single"/>
      <w:lang w:val="en-US" w:eastAsia="en-US" w:bidi="ar-SA"/>
    </w:rPr>
  </w:style>
  <w:style w:type="character" w:customStyle="1" w:styleId="tagciteChar">
    <w:name w:val="tag/cite Char"/>
    <w:basedOn w:val="DefaultParagraphFont"/>
    <w:rsid w:val="00031AF0"/>
    <w:rPr>
      <w:b/>
      <w:bCs w:val="0"/>
      <w:sz w:val="24"/>
      <w:lang w:val="en-US" w:eastAsia="en-US" w:bidi="ar-SA"/>
    </w:rPr>
  </w:style>
  <w:style w:type="character" w:customStyle="1" w:styleId="8pointChar">
    <w:name w:val="8 point Char"/>
    <w:basedOn w:val="DefaultParagraphFont"/>
    <w:rsid w:val="00031AF0"/>
    <w:rPr>
      <w:sz w:val="16"/>
      <w:lang w:val="en-US" w:eastAsia="en-US" w:bidi="ar-SA"/>
    </w:rPr>
  </w:style>
  <w:style w:type="character" w:customStyle="1" w:styleId="BoldText12pt">
    <w:name w:val="Bold Text 12 pt"/>
    <w:rsid w:val="00031AF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31AF0"/>
  </w:style>
  <w:style w:type="table" w:styleId="TableGrid">
    <w:name w:val="Table Grid"/>
    <w:basedOn w:val="TableNormal"/>
    <w:rsid w:val="00031AF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31AF0"/>
    <w:rPr>
      <w:b/>
      <w:bCs w:val="0"/>
      <w:sz w:val="24"/>
      <w:lang w:val="en-US" w:eastAsia="en-US" w:bidi="ar-SA"/>
    </w:rPr>
  </w:style>
  <w:style w:type="character" w:customStyle="1" w:styleId="Mention11">
    <w:name w:val="Mention11"/>
    <w:basedOn w:val="DefaultParagraphFont"/>
    <w:uiPriority w:val="99"/>
    <w:semiHidden/>
    <w:unhideWhenUsed/>
    <w:rsid w:val="00031AF0"/>
    <w:rPr>
      <w:color w:val="2B579A"/>
      <w:shd w:val="clear" w:color="auto" w:fill="E6E6E6"/>
    </w:rPr>
  </w:style>
  <w:style w:type="paragraph" w:customStyle="1" w:styleId="Emphasize">
    <w:name w:val="Emphasize"/>
    <w:basedOn w:val="Normal"/>
    <w:uiPriority w:val="7"/>
    <w:qFormat/>
    <w:rsid w:val="00031AF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31AF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31AF0"/>
  </w:style>
  <w:style w:type="character" w:customStyle="1" w:styleId="Heading3Char2">
    <w:name w:val="Heading 3 Char2"/>
    <w:aliases w:val="Heading 3 Char Char Char4, Char Char1, Char Char Char4"/>
    <w:basedOn w:val="DefaultParagraphFont"/>
    <w:rsid w:val="00031AF0"/>
    <w:rPr>
      <w:rFonts w:cs="Arial"/>
      <w:bCs/>
      <w:szCs w:val="26"/>
      <w:u w:val="single"/>
      <w:lang w:val="en-US" w:eastAsia="en-US" w:bidi="ar-SA"/>
    </w:rPr>
  </w:style>
  <w:style w:type="character" w:customStyle="1" w:styleId="Mention2">
    <w:name w:val="Mention2"/>
    <w:basedOn w:val="DefaultParagraphFont"/>
    <w:uiPriority w:val="99"/>
    <w:semiHidden/>
    <w:unhideWhenUsed/>
    <w:rsid w:val="00031AF0"/>
    <w:rPr>
      <w:color w:val="2B579A"/>
      <w:shd w:val="clear" w:color="auto" w:fill="E6E6E6"/>
    </w:rPr>
  </w:style>
  <w:style w:type="paragraph" w:customStyle="1" w:styleId="FlashTag">
    <w:name w:val="FlashTag"/>
    <w:basedOn w:val="Normal"/>
    <w:link w:val="FlashTagChar"/>
    <w:autoRedefine/>
    <w:uiPriority w:val="4"/>
    <w:qFormat/>
    <w:rsid w:val="00031AF0"/>
    <w:rPr>
      <w:rFonts w:asciiTheme="majorHAnsi" w:hAnsiTheme="majorHAnsi"/>
      <w:b/>
      <w:sz w:val="28"/>
    </w:rPr>
  </w:style>
  <w:style w:type="character" w:customStyle="1" w:styleId="FlashTagChar">
    <w:name w:val="FlashTag Char"/>
    <w:basedOn w:val="DefaultParagraphFont"/>
    <w:link w:val="FlashTag"/>
    <w:uiPriority w:val="4"/>
    <w:rsid w:val="00031AF0"/>
    <w:rPr>
      <w:rFonts w:asciiTheme="majorHAnsi" w:hAnsiTheme="majorHAnsi"/>
      <w:b/>
      <w:sz w:val="28"/>
    </w:rPr>
  </w:style>
  <w:style w:type="paragraph" w:customStyle="1" w:styleId="Warrant">
    <w:name w:val="Warrant"/>
    <w:autoRedefine/>
    <w:uiPriority w:val="4"/>
    <w:qFormat/>
    <w:rsid w:val="00031AF0"/>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031AF0"/>
  </w:style>
  <w:style w:type="character" w:customStyle="1" w:styleId="m3965771245576658108gmail-styleunderline">
    <w:name w:val="m_3965771245576658108gmail-styleunderline"/>
    <w:basedOn w:val="DefaultParagraphFont"/>
    <w:rsid w:val="00031AF0"/>
  </w:style>
  <w:style w:type="paragraph" w:customStyle="1" w:styleId="Header1">
    <w:name w:val="Header1"/>
    <w:aliases w:val="Header Char Char,Header Char Char Char Char Char Char Char Cha,Header Char2,Header Char1 Char,Char Char Char Cha"/>
    <w:basedOn w:val="Normal"/>
    <w:qFormat/>
    <w:rsid w:val="00031AF0"/>
    <w:pPr>
      <w:tabs>
        <w:tab w:val="center" w:pos="4680"/>
        <w:tab w:val="right" w:pos="9360"/>
      </w:tabs>
    </w:pPr>
  </w:style>
  <w:style w:type="character" w:customStyle="1" w:styleId="EndnoteTextChar">
    <w:name w:val="Endnote Text Char"/>
    <w:basedOn w:val="DefaultParagraphFont"/>
    <w:link w:val="EndnoteText"/>
    <w:locked/>
    <w:rsid w:val="00031AF0"/>
    <w:rPr>
      <w:rFonts w:ascii="Georgia" w:eastAsia="Times New Roman" w:hAnsi="Georgia"/>
      <w:szCs w:val="20"/>
    </w:rPr>
  </w:style>
  <w:style w:type="paragraph" w:styleId="EndnoteText">
    <w:name w:val="endnote text"/>
    <w:basedOn w:val="Normal"/>
    <w:link w:val="EndnoteTextChar"/>
    <w:unhideWhenUsed/>
    <w:rsid w:val="00031AF0"/>
    <w:rPr>
      <w:rFonts w:ascii="Georgia" w:eastAsia="Times New Roman" w:hAnsi="Georgia"/>
      <w:szCs w:val="20"/>
    </w:rPr>
  </w:style>
  <w:style w:type="character" w:customStyle="1" w:styleId="EndnoteTextChar1">
    <w:name w:val="Endnote Text Char1"/>
    <w:basedOn w:val="DefaultParagraphFont"/>
    <w:semiHidden/>
    <w:rsid w:val="00031AF0"/>
    <w:rPr>
      <w:sz w:val="20"/>
      <w:szCs w:val="20"/>
    </w:rPr>
  </w:style>
  <w:style w:type="character" w:customStyle="1" w:styleId="DateChar">
    <w:name w:val="Date Char"/>
    <w:aliases w:val="date Char"/>
    <w:basedOn w:val="DefaultParagraphFont"/>
    <w:link w:val="Date"/>
    <w:uiPriority w:val="99"/>
    <w:locked/>
    <w:rsid w:val="00031AF0"/>
    <w:rPr>
      <w:rFonts w:ascii="Georgia" w:eastAsia="Times New Roman" w:hAnsi="Georgia"/>
    </w:rPr>
  </w:style>
  <w:style w:type="paragraph" w:styleId="Date">
    <w:name w:val="Date"/>
    <w:aliases w:val="date"/>
    <w:basedOn w:val="Normal"/>
    <w:next w:val="Normal"/>
    <w:link w:val="DateChar"/>
    <w:uiPriority w:val="99"/>
    <w:unhideWhenUsed/>
    <w:rsid w:val="00031AF0"/>
    <w:rPr>
      <w:rFonts w:ascii="Georgia" w:eastAsia="Times New Roman" w:hAnsi="Georgia"/>
    </w:rPr>
  </w:style>
  <w:style w:type="character" w:customStyle="1" w:styleId="DateChar1">
    <w:name w:val="Date Char1"/>
    <w:basedOn w:val="DefaultParagraphFont"/>
    <w:uiPriority w:val="99"/>
    <w:semiHidden/>
    <w:rsid w:val="00031AF0"/>
  </w:style>
  <w:style w:type="character" w:customStyle="1" w:styleId="BodyTextFirstIndentChar">
    <w:name w:val="Body Text First Indent Char"/>
    <w:basedOn w:val="BodyTextChar"/>
    <w:link w:val="BodyTextFirstIndent"/>
    <w:locked/>
    <w:rsid w:val="00031AF0"/>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031AF0"/>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031AF0"/>
  </w:style>
  <w:style w:type="character" w:customStyle="1" w:styleId="BodyTextIndent2Char1">
    <w:name w:val="Body Text Indent 2 Char1"/>
    <w:basedOn w:val="DefaultParagraphFont"/>
    <w:semiHidden/>
    <w:rsid w:val="00031AF0"/>
    <w:rPr>
      <w:rFonts w:ascii="Calibri" w:hAnsi="Calibri" w:cs="Calibri"/>
    </w:rPr>
  </w:style>
  <w:style w:type="character" w:customStyle="1" w:styleId="PlainTextChar1">
    <w:name w:val="Plain Text Char1"/>
    <w:basedOn w:val="DefaultParagraphFont"/>
    <w:semiHidden/>
    <w:rsid w:val="00031AF0"/>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031AF0"/>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031AF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31AF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31AF0"/>
    <w:rPr>
      <w:rFonts w:ascii="Calibri" w:hAnsi="Calibri" w:cs="Calibri"/>
      <w:i/>
      <w:iCs/>
      <w:color w:val="000000" w:themeColor="text1"/>
    </w:rPr>
  </w:style>
  <w:style w:type="paragraph" w:customStyle="1" w:styleId="CiteSpacing">
    <w:name w:val="Cite Spacing"/>
    <w:basedOn w:val="Normal"/>
    <w:uiPriority w:val="4"/>
    <w:qFormat/>
    <w:rsid w:val="00031AF0"/>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031AF0"/>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031AF0"/>
    <w:rPr>
      <w:rFonts w:eastAsia="Calibri"/>
      <w:b/>
    </w:rPr>
  </w:style>
  <w:style w:type="paragraph" w:customStyle="1" w:styleId="Heading2-Bold">
    <w:name w:val="Heading 2 - Bold"/>
    <w:basedOn w:val="Normal"/>
    <w:autoRedefine/>
    <w:uiPriority w:val="99"/>
    <w:qFormat/>
    <w:rsid w:val="00031AF0"/>
    <w:rPr>
      <w:rFonts w:ascii="Garamond" w:eastAsia="Calibri" w:hAnsi="Garamond"/>
      <w:b/>
    </w:rPr>
  </w:style>
  <w:style w:type="paragraph" w:customStyle="1" w:styleId="tag">
    <w:name w:val="%tag"/>
    <w:basedOn w:val="Normal"/>
    <w:next w:val="Normal"/>
    <w:uiPriority w:val="99"/>
    <w:qFormat/>
    <w:rsid w:val="00031AF0"/>
    <w:rPr>
      <w:rFonts w:ascii="Garamond" w:eastAsia="Calibri" w:hAnsi="Garamond"/>
      <w:bCs/>
      <w:sz w:val="18"/>
    </w:rPr>
  </w:style>
  <w:style w:type="character" w:customStyle="1" w:styleId="Style2Char">
    <w:name w:val="Style 2 Char"/>
    <w:link w:val="Style20"/>
    <w:uiPriority w:val="99"/>
    <w:locked/>
    <w:rsid w:val="00031AF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31AF0"/>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031AF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31AF0"/>
    <w:rPr>
      <w:rFonts w:ascii="Garamond" w:eastAsia="Times New Roman" w:hAnsi="Garamond"/>
      <w:szCs w:val="20"/>
      <w:u w:val="single"/>
      <w:lang w:val="x-none" w:eastAsia="x-none"/>
    </w:rPr>
  </w:style>
  <w:style w:type="character" w:customStyle="1" w:styleId="textsmallChar0">
    <w:name w:val="textsmall Char"/>
    <w:link w:val="textsmall0"/>
    <w:locked/>
    <w:rsid w:val="00031AF0"/>
    <w:rPr>
      <w:rFonts w:ascii="Georgia" w:eastAsia="Times New Roman" w:hAnsi="Georgia"/>
      <w:sz w:val="18"/>
      <w:szCs w:val="20"/>
      <w:lang w:val="x-none" w:eastAsia="x-none"/>
    </w:rPr>
  </w:style>
  <w:style w:type="paragraph" w:customStyle="1" w:styleId="textsmall0">
    <w:name w:val="textsmall"/>
    <w:basedOn w:val="Normal"/>
    <w:link w:val="textsmallChar0"/>
    <w:qFormat/>
    <w:rsid w:val="00031AF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031AF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31AF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031AF0"/>
    <w:rPr>
      <w:rFonts w:ascii="Arial" w:eastAsia="Times New Roman" w:hAnsi="Arial" w:cs="Arial"/>
      <w:sz w:val="12"/>
    </w:rPr>
  </w:style>
  <w:style w:type="paragraph" w:customStyle="1" w:styleId="Micro">
    <w:name w:val="Micro"/>
    <w:basedOn w:val="Normal"/>
    <w:next w:val="Normal"/>
    <w:link w:val="MicroChar"/>
    <w:qFormat/>
    <w:rsid w:val="00031AF0"/>
    <w:rPr>
      <w:rFonts w:ascii="Arial" w:eastAsia="Times New Roman" w:hAnsi="Arial" w:cs="Arial"/>
      <w:sz w:val="12"/>
    </w:rPr>
  </w:style>
  <w:style w:type="character" w:customStyle="1" w:styleId="CardNotUnderlinedChar1">
    <w:name w:val="Card Not Underlined Char1"/>
    <w:link w:val="CardNotUnderlined"/>
    <w:locked/>
    <w:rsid w:val="00031AF0"/>
    <w:rPr>
      <w:rFonts w:ascii="Bell MT" w:eastAsia="Calibri" w:hAnsi="Bell MT"/>
      <w:szCs w:val="20"/>
    </w:rPr>
  </w:style>
  <w:style w:type="paragraph" w:customStyle="1" w:styleId="CardNotUnderlined">
    <w:name w:val="Card Not Underlined"/>
    <w:basedOn w:val="Normal"/>
    <w:link w:val="CardNotUnderlinedChar1"/>
    <w:autoRedefine/>
    <w:qFormat/>
    <w:rsid w:val="00031AF0"/>
    <w:rPr>
      <w:rFonts w:ascii="Bell MT" w:eastAsia="Calibri" w:hAnsi="Bell MT"/>
      <w:szCs w:val="20"/>
    </w:rPr>
  </w:style>
  <w:style w:type="paragraph" w:customStyle="1" w:styleId="h-lead">
    <w:name w:val="h-lead"/>
    <w:basedOn w:val="Normal"/>
    <w:uiPriority w:val="99"/>
    <w:qFormat/>
    <w:rsid w:val="00031AF0"/>
    <w:pPr>
      <w:spacing w:before="100" w:beforeAutospacing="1" w:after="100" w:afterAutospacing="1"/>
    </w:pPr>
    <w:rPr>
      <w:rFonts w:eastAsia="Times New Roman"/>
      <w:sz w:val="24"/>
    </w:rPr>
  </w:style>
  <w:style w:type="paragraph" w:customStyle="1" w:styleId="intro">
    <w:name w:val="intro"/>
    <w:basedOn w:val="Normal"/>
    <w:uiPriority w:val="99"/>
    <w:qFormat/>
    <w:rsid w:val="00031AF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31AF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31AF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31AF0"/>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031AF0"/>
    <w:rPr>
      <w:rFonts w:eastAsia="Calibri"/>
    </w:rPr>
  </w:style>
  <w:style w:type="paragraph" w:customStyle="1" w:styleId="F3-TagAuthor">
    <w:name w:val="F3 - Tag/Author"/>
    <w:basedOn w:val="Normal"/>
    <w:uiPriority w:val="99"/>
    <w:qFormat/>
    <w:rsid w:val="00031AF0"/>
    <w:rPr>
      <w:rFonts w:eastAsia="Times New Roman"/>
      <w:b/>
    </w:rPr>
  </w:style>
  <w:style w:type="paragraph" w:customStyle="1" w:styleId="F5-UnderlineNormal">
    <w:name w:val="F5 - Underline Normal"/>
    <w:basedOn w:val="Normal"/>
    <w:uiPriority w:val="99"/>
    <w:qFormat/>
    <w:rsid w:val="00031AF0"/>
    <w:rPr>
      <w:rFonts w:eastAsia="Calibri"/>
      <w:u w:val="single"/>
    </w:rPr>
  </w:style>
  <w:style w:type="paragraph" w:customStyle="1" w:styleId="Brief-PrimarySource">
    <w:name w:val="Brief - Primary Source"/>
    <w:basedOn w:val="Normal"/>
    <w:uiPriority w:val="99"/>
    <w:qFormat/>
    <w:rsid w:val="00031AF0"/>
    <w:rPr>
      <w:rFonts w:eastAsia="Times New Roman"/>
      <w:b/>
      <w:sz w:val="24"/>
      <w:u w:val="single"/>
    </w:rPr>
  </w:style>
  <w:style w:type="paragraph" w:customStyle="1" w:styleId="Brief-Underline">
    <w:name w:val="Brief - Underline"/>
    <w:basedOn w:val="Normal"/>
    <w:uiPriority w:val="99"/>
    <w:qFormat/>
    <w:rsid w:val="00031AF0"/>
    <w:rPr>
      <w:rFonts w:eastAsia="Times New Roman"/>
      <w:u w:val="single"/>
    </w:rPr>
  </w:style>
  <w:style w:type="paragraph" w:customStyle="1" w:styleId="Brief">
    <w:name w:val="Brief"/>
    <w:basedOn w:val="Brief-PrimarySource"/>
    <w:uiPriority w:val="99"/>
    <w:qFormat/>
    <w:rsid w:val="00031AF0"/>
    <w:rPr>
      <w:b w:val="0"/>
    </w:rPr>
  </w:style>
  <w:style w:type="paragraph" w:customStyle="1" w:styleId="CM2">
    <w:name w:val="CM2"/>
    <w:basedOn w:val="Normal"/>
    <w:next w:val="Normal"/>
    <w:uiPriority w:val="99"/>
    <w:qFormat/>
    <w:rsid w:val="00031AF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31AF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31AF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31AF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31AF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31AF0"/>
    <w:pPr>
      <w:widowControl w:val="0"/>
      <w:spacing w:line="276" w:lineRule="atLeast"/>
    </w:pPr>
    <w:rPr>
      <w:color w:val="auto"/>
    </w:rPr>
  </w:style>
  <w:style w:type="paragraph" w:customStyle="1" w:styleId="CM34">
    <w:name w:val="CM34"/>
    <w:basedOn w:val="Default"/>
    <w:next w:val="Default"/>
    <w:uiPriority w:val="99"/>
    <w:qFormat/>
    <w:rsid w:val="00031AF0"/>
    <w:pPr>
      <w:widowControl w:val="0"/>
    </w:pPr>
    <w:rPr>
      <w:color w:val="auto"/>
    </w:rPr>
  </w:style>
  <w:style w:type="paragraph" w:customStyle="1" w:styleId="CM56">
    <w:name w:val="CM56"/>
    <w:basedOn w:val="Default"/>
    <w:next w:val="Default"/>
    <w:uiPriority w:val="99"/>
    <w:qFormat/>
    <w:rsid w:val="00031AF0"/>
    <w:pPr>
      <w:widowControl w:val="0"/>
    </w:pPr>
    <w:rPr>
      <w:rFonts w:eastAsia="Calibri"/>
      <w:color w:val="auto"/>
    </w:rPr>
  </w:style>
  <w:style w:type="paragraph" w:customStyle="1" w:styleId="CM58">
    <w:name w:val="CM58"/>
    <w:basedOn w:val="Default"/>
    <w:next w:val="Default"/>
    <w:uiPriority w:val="99"/>
    <w:qFormat/>
    <w:rsid w:val="00031AF0"/>
    <w:pPr>
      <w:widowControl w:val="0"/>
    </w:pPr>
    <w:rPr>
      <w:rFonts w:eastAsia="Calibri"/>
      <w:color w:val="auto"/>
    </w:rPr>
  </w:style>
  <w:style w:type="paragraph" w:customStyle="1" w:styleId="CM57">
    <w:name w:val="CM57"/>
    <w:basedOn w:val="Default"/>
    <w:next w:val="Default"/>
    <w:uiPriority w:val="99"/>
    <w:qFormat/>
    <w:rsid w:val="00031AF0"/>
    <w:pPr>
      <w:widowControl w:val="0"/>
    </w:pPr>
    <w:rPr>
      <w:rFonts w:eastAsia="Calibri"/>
      <w:color w:val="auto"/>
    </w:rPr>
  </w:style>
  <w:style w:type="paragraph" w:customStyle="1" w:styleId="CM1">
    <w:name w:val="CM1"/>
    <w:basedOn w:val="Default"/>
    <w:next w:val="Default"/>
    <w:uiPriority w:val="99"/>
    <w:qFormat/>
    <w:rsid w:val="00031AF0"/>
    <w:pPr>
      <w:widowControl w:val="0"/>
    </w:pPr>
    <w:rPr>
      <w:rFonts w:eastAsia="Calibri"/>
      <w:color w:val="auto"/>
    </w:rPr>
  </w:style>
  <w:style w:type="paragraph" w:customStyle="1" w:styleId="CM49">
    <w:name w:val="CM49"/>
    <w:basedOn w:val="Default"/>
    <w:next w:val="Default"/>
    <w:uiPriority w:val="99"/>
    <w:qFormat/>
    <w:rsid w:val="00031AF0"/>
    <w:pPr>
      <w:widowControl w:val="0"/>
    </w:pPr>
    <w:rPr>
      <w:rFonts w:eastAsia="Calibri"/>
      <w:color w:val="auto"/>
    </w:rPr>
  </w:style>
  <w:style w:type="paragraph" w:customStyle="1" w:styleId="CM41">
    <w:name w:val="CM41"/>
    <w:basedOn w:val="Default"/>
    <w:next w:val="Default"/>
    <w:uiPriority w:val="99"/>
    <w:qFormat/>
    <w:rsid w:val="00031AF0"/>
    <w:pPr>
      <w:widowControl w:val="0"/>
    </w:pPr>
    <w:rPr>
      <w:rFonts w:eastAsia="Calibri"/>
      <w:color w:val="auto"/>
    </w:rPr>
  </w:style>
  <w:style w:type="paragraph" w:customStyle="1" w:styleId="3rdOrderPara">
    <w:name w:val="3rd Order Para"/>
    <w:basedOn w:val="Default"/>
    <w:next w:val="Default"/>
    <w:rsid w:val="00031AF0"/>
    <w:pPr>
      <w:widowControl w:val="0"/>
    </w:pPr>
    <w:rPr>
      <w:rFonts w:eastAsia="Calibri"/>
      <w:color w:val="auto"/>
    </w:rPr>
  </w:style>
  <w:style w:type="paragraph" w:customStyle="1" w:styleId="2ndOrderPara">
    <w:name w:val="2nd Order Para"/>
    <w:basedOn w:val="Default"/>
    <w:next w:val="Default"/>
    <w:rsid w:val="00031AF0"/>
    <w:pPr>
      <w:widowControl w:val="0"/>
    </w:pPr>
    <w:rPr>
      <w:rFonts w:eastAsia="Calibri"/>
      <w:color w:val="auto"/>
    </w:rPr>
  </w:style>
  <w:style w:type="paragraph" w:customStyle="1" w:styleId="Normal-SIGN2">
    <w:name w:val="Normal-SIGN2"/>
    <w:basedOn w:val="Default"/>
    <w:next w:val="Default"/>
    <w:qFormat/>
    <w:rsid w:val="00031AF0"/>
    <w:pPr>
      <w:widowControl w:val="0"/>
    </w:pPr>
    <w:rPr>
      <w:rFonts w:eastAsia="Calibri"/>
      <w:color w:val="auto"/>
    </w:rPr>
  </w:style>
  <w:style w:type="paragraph" w:customStyle="1" w:styleId="Normal-SIGN1">
    <w:name w:val="Normal-SIGN1"/>
    <w:basedOn w:val="Default"/>
    <w:next w:val="Default"/>
    <w:uiPriority w:val="99"/>
    <w:qFormat/>
    <w:rsid w:val="00031AF0"/>
    <w:pPr>
      <w:widowControl w:val="0"/>
    </w:pPr>
    <w:rPr>
      <w:rFonts w:eastAsia="Calibri"/>
      <w:color w:val="auto"/>
    </w:rPr>
  </w:style>
  <w:style w:type="paragraph" w:customStyle="1" w:styleId="CM3">
    <w:name w:val="CM3"/>
    <w:basedOn w:val="Default"/>
    <w:next w:val="Default"/>
    <w:uiPriority w:val="99"/>
    <w:qFormat/>
    <w:rsid w:val="00031AF0"/>
    <w:pPr>
      <w:widowControl w:val="0"/>
      <w:spacing w:line="553" w:lineRule="atLeast"/>
    </w:pPr>
    <w:rPr>
      <w:rFonts w:eastAsia="Calibri"/>
      <w:color w:val="auto"/>
    </w:rPr>
  </w:style>
  <w:style w:type="paragraph" w:customStyle="1" w:styleId="CM33">
    <w:name w:val="CM33"/>
    <w:basedOn w:val="Default"/>
    <w:next w:val="Default"/>
    <w:uiPriority w:val="99"/>
    <w:qFormat/>
    <w:rsid w:val="00031AF0"/>
    <w:pPr>
      <w:widowControl w:val="0"/>
    </w:pPr>
    <w:rPr>
      <w:rFonts w:eastAsia="Calibri"/>
      <w:color w:val="auto"/>
    </w:rPr>
  </w:style>
  <w:style w:type="paragraph" w:customStyle="1" w:styleId="CM37">
    <w:name w:val="CM37"/>
    <w:basedOn w:val="Default"/>
    <w:next w:val="Default"/>
    <w:uiPriority w:val="99"/>
    <w:qFormat/>
    <w:rsid w:val="00031AF0"/>
    <w:pPr>
      <w:widowControl w:val="0"/>
    </w:pPr>
    <w:rPr>
      <w:rFonts w:eastAsia="Calibri"/>
      <w:color w:val="auto"/>
    </w:rPr>
  </w:style>
  <w:style w:type="paragraph" w:customStyle="1" w:styleId="CM7">
    <w:name w:val="CM7"/>
    <w:basedOn w:val="Default"/>
    <w:next w:val="Default"/>
    <w:uiPriority w:val="99"/>
    <w:qFormat/>
    <w:rsid w:val="00031AF0"/>
    <w:pPr>
      <w:widowControl w:val="0"/>
      <w:spacing w:line="553" w:lineRule="atLeast"/>
    </w:pPr>
    <w:rPr>
      <w:rFonts w:eastAsia="Calibri"/>
      <w:color w:val="auto"/>
    </w:rPr>
  </w:style>
  <w:style w:type="paragraph" w:customStyle="1" w:styleId="Brief-SecondarySource">
    <w:name w:val="Brief - Secondary Source"/>
    <w:basedOn w:val="Normal"/>
    <w:qFormat/>
    <w:rsid w:val="00031AF0"/>
    <w:rPr>
      <w:rFonts w:eastAsia="Times New Roman"/>
      <w:sz w:val="14"/>
      <w:szCs w:val="20"/>
    </w:rPr>
  </w:style>
  <w:style w:type="paragraph" w:customStyle="1" w:styleId="Brief-Card">
    <w:name w:val="Brief - Card"/>
    <w:basedOn w:val="Normal"/>
    <w:uiPriority w:val="99"/>
    <w:qFormat/>
    <w:rsid w:val="00031AF0"/>
    <w:rPr>
      <w:rFonts w:eastAsia="Times New Roman"/>
    </w:rPr>
  </w:style>
  <w:style w:type="paragraph" w:customStyle="1" w:styleId="Pa2">
    <w:name w:val="Pa2"/>
    <w:basedOn w:val="Default"/>
    <w:next w:val="Default"/>
    <w:uiPriority w:val="99"/>
    <w:qFormat/>
    <w:rsid w:val="00031AF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31AF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31AF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31AF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31AF0"/>
    <w:pPr>
      <w:widowControl w:val="0"/>
    </w:pPr>
    <w:rPr>
      <w:rFonts w:ascii="Arial Black" w:hAnsi="Arial Black"/>
      <w:color w:val="auto"/>
    </w:rPr>
  </w:style>
  <w:style w:type="paragraph" w:customStyle="1" w:styleId="Cover1">
    <w:name w:val="Cover 1"/>
    <w:basedOn w:val="Normal"/>
    <w:next w:val="Normal"/>
    <w:uiPriority w:val="99"/>
    <w:qFormat/>
    <w:rsid w:val="00031AF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31AF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31AF0"/>
    <w:pPr>
      <w:widowControl w:val="0"/>
    </w:pPr>
    <w:rPr>
      <w:color w:val="auto"/>
    </w:rPr>
  </w:style>
  <w:style w:type="paragraph" w:customStyle="1" w:styleId="Pa11">
    <w:name w:val="Pa11"/>
    <w:basedOn w:val="Normal"/>
    <w:next w:val="Normal"/>
    <w:uiPriority w:val="99"/>
    <w:qFormat/>
    <w:rsid w:val="00031AF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31AF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31AF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031AF0"/>
    <w:pPr>
      <w:widowControl w:val="0"/>
    </w:pPr>
    <w:rPr>
      <w:rFonts w:eastAsia="Calibri"/>
      <w:color w:val="auto"/>
    </w:rPr>
  </w:style>
  <w:style w:type="paragraph" w:customStyle="1" w:styleId="CM5">
    <w:name w:val="CM5"/>
    <w:basedOn w:val="Default"/>
    <w:next w:val="Default"/>
    <w:qFormat/>
    <w:rsid w:val="00031AF0"/>
    <w:pPr>
      <w:widowControl w:val="0"/>
      <w:spacing w:line="553" w:lineRule="atLeast"/>
    </w:pPr>
    <w:rPr>
      <w:rFonts w:eastAsia="Calibri"/>
      <w:color w:val="auto"/>
    </w:rPr>
  </w:style>
  <w:style w:type="paragraph" w:customStyle="1" w:styleId="CM28">
    <w:name w:val="CM28"/>
    <w:basedOn w:val="Default"/>
    <w:next w:val="Default"/>
    <w:uiPriority w:val="99"/>
    <w:qFormat/>
    <w:rsid w:val="00031AF0"/>
    <w:pPr>
      <w:widowControl w:val="0"/>
    </w:pPr>
    <w:rPr>
      <w:rFonts w:eastAsia="Calibri"/>
      <w:color w:val="auto"/>
    </w:rPr>
  </w:style>
  <w:style w:type="paragraph" w:customStyle="1" w:styleId="CM8">
    <w:name w:val="CM8"/>
    <w:basedOn w:val="Default"/>
    <w:next w:val="Default"/>
    <w:uiPriority w:val="99"/>
    <w:qFormat/>
    <w:rsid w:val="00031AF0"/>
    <w:pPr>
      <w:widowControl w:val="0"/>
    </w:pPr>
    <w:rPr>
      <w:rFonts w:eastAsia="Calibri"/>
      <w:color w:val="auto"/>
    </w:rPr>
  </w:style>
  <w:style w:type="paragraph" w:customStyle="1" w:styleId="CM6">
    <w:name w:val="CM6"/>
    <w:basedOn w:val="Default"/>
    <w:next w:val="Default"/>
    <w:uiPriority w:val="99"/>
    <w:qFormat/>
    <w:rsid w:val="00031AF0"/>
    <w:pPr>
      <w:widowControl w:val="0"/>
      <w:spacing w:line="553" w:lineRule="atLeast"/>
    </w:pPr>
    <w:rPr>
      <w:rFonts w:eastAsia="Calibri"/>
      <w:color w:val="auto"/>
    </w:rPr>
  </w:style>
  <w:style w:type="paragraph" w:customStyle="1" w:styleId="CM22">
    <w:name w:val="CM22"/>
    <w:basedOn w:val="Default"/>
    <w:next w:val="Default"/>
    <w:uiPriority w:val="99"/>
    <w:qFormat/>
    <w:rsid w:val="00031AF0"/>
    <w:pPr>
      <w:widowControl w:val="0"/>
    </w:pPr>
    <w:rPr>
      <w:rFonts w:eastAsia="Calibri"/>
      <w:color w:val="auto"/>
    </w:rPr>
  </w:style>
  <w:style w:type="paragraph" w:customStyle="1" w:styleId="DoubleUnderlined">
    <w:name w:val="Double Underlined"/>
    <w:basedOn w:val="Heading2"/>
    <w:autoRedefine/>
    <w:uiPriority w:val="99"/>
    <w:qFormat/>
    <w:rsid w:val="00031AF0"/>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031AF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031AF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31AF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31AF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31AF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31AF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031AF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31AF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31AF0"/>
  </w:style>
  <w:style w:type="paragraph" w:customStyle="1" w:styleId="StyleUnderliningTimesNewRomanBoldNounderlineKernat16">
    <w:name w:val="Style Underlining + Times New Roman Bold No underline Kern at 16..."/>
    <w:basedOn w:val="Normal"/>
    <w:uiPriority w:val="99"/>
    <w:qFormat/>
    <w:rsid w:val="00031AF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31AF0"/>
    <w:rPr>
      <w:rFonts w:eastAsia="Times New Roman"/>
      <w:b/>
      <w:bCs/>
      <w:kern w:val="32"/>
      <w:sz w:val="32"/>
      <w:szCs w:val="32"/>
    </w:rPr>
  </w:style>
  <w:style w:type="paragraph" w:customStyle="1" w:styleId="StyleBoldUnderliningKernat16pt">
    <w:name w:val="Style Bold Underlining + Kern at 16 pt"/>
    <w:uiPriority w:val="99"/>
    <w:qFormat/>
    <w:rsid w:val="00031AF0"/>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031AF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031AF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031AF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31AF0"/>
    <w:pPr>
      <w:ind w:left="400"/>
    </w:pPr>
    <w:rPr>
      <w:rFonts w:eastAsia="Times New Roman"/>
      <w:szCs w:val="20"/>
    </w:rPr>
  </w:style>
  <w:style w:type="paragraph" w:customStyle="1" w:styleId="Paste">
    <w:name w:val="Paste"/>
    <w:basedOn w:val="Normal"/>
    <w:qFormat/>
    <w:rsid w:val="00031AF0"/>
    <w:rPr>
      <w:rFonts w:ascii="Arial Narrow" w:eastAsia="Times New Roman" w:hAnsi="Arial Narrow"/>
      <w:szCs w:val="20"/>
      <w:lang w:val="x-none" w:eastAsia="x-none"/>
    </w:rPr>
  </w:style>
  <w:style w:type="character" w:customStyle="1" w:styleId="UnderlineStyleChar">
    <w:name w:val="Underline Style Char"/>
    <w:link w:val="UnderlineStyle0"/>
    <w:locked/>
    <w:rsid w:val="00031AF0"/>
    <w:rPr>
      <w:rFonts w:ascii="Georgia" w:eastAsia="Times New Roman" w:hAnsi="Georgia"/>
      <w:b/>
      <w:u w:val="single"/>
    </w:rPr>
  </w:style>
  <w:style w:type="paragraph" w:customStyle="1" w:styleId="UnderlineStyle0">
    <w:name w:val="Underline Style"/>
    <w:basedOn w:val="Normal"/>
    <w:link w:val="UnderlineStyleChar"/>
    <w:qFormat/>
    <w:rsid w:val="00031AF0"/>
    <w:rPr>
      <w:rFonts w:ascii="Georgia" w:eastAsia="Times New Roman" w:hAnsi="Georgia"/>
      <w:b/>
      <w:u w:val="single"/>
    </w:rPr>
  </w:style>
  <w:style w:type="paragraph" w:customStyle="1" w:styleId="Normalization">
    <w:name w:val="Normalization"/>
    <w:basedOn w:val="Normal"/>
    <w:uiPriority w:val="99"/>
    <w:qFormat/>
    <w:rsid w:val="00031AF0"/>
    <w:rPr>
      <w:rFonts w:eastAsia="Times New Roman"/>
      <w:sz w:val="18"/>
    </w:rPr>
  </w:style>
  <w:style w:type="paragraph" w:customStyle="1" w:styleId="BreifTitle">
    <w:name w:val="Breif Title"/>
    <w:basedOn w:val="Normal"/>
    <w:autoRedefine/>
    <w:uiPriority w:val="99"/>
    <w:qFormat/>
    <w:rsid w:val="00031AF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31AF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31AF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31AF0"/>
    <w:rPr>
      <w:rFonts w:eastAsia="Times New Roman"/>
      <w:color w:val="333333"/>
    </w:rPr>
  </w:style>
  <w:style w:type="paragraph" w:customStyle="1" w:styleId="StyleTagandCiteFranklinGothicDemi">
    <w:name w:val="Style Tag and Cite + Franklin Gothic Demi"/>
    <w:basedOn w:val="Normal"/>
    <w:autoRedefine/>
    <w:uiPriority w:val="99"/>
    <w:qFormat/>
    <w:rsid w:val="00031AF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31AF0"/>
    <w:rPr>
      <w:bCs/>
    </w:rPr>
  </w:style>
  <w:style w:type="paragraph" w:customStyle="1" w:styleId="tagCharCharCharCharCharCharChar">
    <w:name w:val="tag Char Char Char Char Char Char Char"/>
    <w:basedOn w:val="Normal"/>
    <w:uiPriority w:val="99"/>
    <w:qFormat/>
    <w:rsid w:val="00031AF0"/>
    <w:rPr>
      <w:rFonts w:eastAsia="Times New Roman"/>
      <w:b/>
      <w:sz w:val="24"/>
      <w:szCs w:val="20"/>
    </w:rPr>
  </w:style>
  <w:style w:type="paragraph" w:customStyle="1" w:styleId="title-bold-medium">
    <w:name w:val="title-bold-medium"/>
    <w:basedOn w:val="Normal"/>
    <w:uiPriority w:val="99"/>
    <w:qFormat/>
    <w:rsid w:val="00031AF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31AF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31AF0"/>
    <w:rPr>
      <w:rFonts w:ascii="Arial Narrow" w:eastAsia="Times New Roman" w:hAnsi="Arial Narrow"/>
      <w:b/>
      <w:sz w:val="24"/>
    </w:rPr>
  </w:style>
  <w:style w:type="paragraph" w:customStyle="1" w:styleId="BLOCKTITLE1">
    <w:name w:val="BLOCK TITLE"/>
    <w:basedOn w:val="Heading1"/>
    <w:uiPriority w:val="99"/>
    <w:qFormat/>
    <w:rsid w:val="00031AF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031AF0"/>
    <w:pPr>
      <w:widowControl w:val="0"/>
      <w:autoSpaceDE w:val="0"/>
      <w:autoSpaceDN w:val="0"/>
      <w:adjustRightInd w:val="0"/>
    </w:pPr>
    <w:rPr>
      <w:sz w:val="24"/>
      <w:szCs w:val="20"/>
    </w:rPr>
  </w:style>
  <w:style w:type="paragraph" w:customStyle="1" w:styleId="BriefTitle1">
    <w:name w:val="Brief Title 1"/>
    <w:basedOn w:val="Normal"/>
    <w:uiPriority w:val="99"/>
    <w:qFormat/>
    <w:rsid w:val="00031AF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31AF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31AF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31AF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31AF0"/>
    <w:pPr>
      <w:spacing w:before="100" w:beforeAutospacing="1" w:after="100" w:afterAutospacing="1"/>
    </w:pPr>
    <w:rPr>
      <w:rFonts w:eastAsia="Times New Roman"/>
    </w:rPr>
  </w:style>
  <w:style w:type="paragraph" w:customStyle="1" w:styleId="ToRead">
    <w:name w:val="To Read"/>
    <w:basedOn w:val="Normal"/>
    <w:uiPriority w:val="99"/>
    <w:qFormat/>
    <w:rsid w:val="00031AF0"/>
    <w:pPr>
      <w:ind w:left="720"/>
    </w:pPr>
    <w:rPr>
      <w:rFonts w:ascii="Verdana" w:eastAsia="Times New Roman" w:hAnsi="Verdana"/>
      <w:b/>
      <w:u w:val="single"/>
    </w:rPr>
  </w:style>
  <w:style w:type="paragraph" w:customStyle="1" w:styleId="Style1">
    <w:name w:val="Style 1"/>
    <w:basedOn w:val="Normal"/>
    <w:uiPriority w:val="99"/>
    <w:qFormat/>
    <w:rsid w:val="00031AF0"/>
    <w:pPr>
      <w:widowControl w:val="0"/>
      <w:ind w:firstLine="216"/>
    </w:pPr>
    <w:rPr>
      <w:rFonts w:eastAsia="Times New Roman"/>
      <w:noProof/>
      <w:color w:val="000000"/>
      <w:szCs w:val="20"/>
    </w:rPr>
  </w:style>
  <w:style w:type="paragraph" w:customStyle="1" w:styleId="Style40">
    <w:name w:val="Style 4"/>
    <w:basedOn w:val="Normal"/>
    <w:uiPriority w:val="99"/>
    <w:qFormat/>
    <w:rsid w:val="00031AF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31AF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31AF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31AF0"/>
    <w:pPr>
      <w:ind w:left="1660"/>
    </w:pPr>
  </w:style>
  <w:style w:type="paragraph" w:customStyle="1" w:styleId="PageNumber1">
    <w:name w:val="Page Number1"/>
    <w:basedOn w:val="Normal"/>
    <w:next w:val="Normal"/>
    <w:uiPriority w:val="99"/>
    <w:qFormat/>
    <w:rsid w:val="00031AF0"/>
    <w:rPr>
      <w:rFonts w:eastAsia="Times New Roman"/>
    </w:rPr>
  </w:style>
  <w:style w:type="paragraph" w:customStyle="1" w:styleId="Card1">
    <w:name w:val="Card1"/>
    <w:uiPriority w:val="99"/>
    <w:qFormat/>
    <w:rsid w:val="00031AF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31AF0"/>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31AF0"/>
    <w:pPr>
      <w:ind w:left="288" w:right="288"/>
    </w:pPr>
    <w:rPr>
      <w:rFonts w:eastAsia="Times New Roman"/>
    </w:rPr>
  </w:style>
  <w:style w:type="paragraph" w:customStyle="1" w:styleId="CaseListNormal">
    <w:name w:val="Case List Normal"/>
    <w:basedOn w:val="Normal"/>
    <w:uiPriority w:val="99"/>
    <w:qFormat/>
    <w:rsid w:val="00031AF0"/>
    <w:rPr>
      <w:rFonts w:ascii="Times" w:eastAsia="Times New Roman" w:hAnsi="Times"/>
      <w:szCs w:val="26"/>
    </w:rPr>
  </w:style>
  <w:style w:type="paragraph" w:customStyle="1" w:styleId="Body">
    <w:name w:val="Body"/>
    <w:basedOn w:val="Normal"/>
    <w:qFormat/>
    <w:rsid w:val="00031AF0"/>
    <w:pPr>
      <w:outlineLvl w:val="3"/>
    </w:pPr>
    <w:rPr>
      <w:rFonts w:eastAsia="Times New Roman"/>
      <w:szCs w:val="20"/>
    </w:rPr>
  </w:style>
  <w:style w:type="paragraph" w:customStyle="1" w:styleId="3text">
    <w:name w:val="3text"/>
    <w:basedOn w:val="Normal"/>
    <w:uiPriority w:val="99"/>
    <w:qFormat/>
    <w:rsid w:val="00031AF0"/>
    <w:pPr>
      <w:spacing w:before="100" w:beforeAutospacing="1" w:after="100" w:afterAutospacing="1"/>
    </w:pPr>
    <w:rPr>
      <w:rFonts w:eastAsia="Times New Roman"/>
      <w:sz w:val="24"/>
    </w:rPr>
  </w:style>
  <w:style w:type="paragraph" w:customStyle="1" w:styleId="TimesNewRoman12">
    <w:name w:val="TimesNewRoman12"/>
    <w:uiPriority w:val="99"/>
    <w:qFormat/>
    <w:rsid w:val="00031AF0"/>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31AF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31AF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31AF0"/>
    <w:rPr>
      <w:rFonts w:eastAsia="Times New Roman"/>
      <w:color w:val="000000"/>
      <w:sz w:val="18"/>
    </w:rPr>
  </w:style>
  <w:style w:type="paragraph" w:customStyle="1" w:styleId="text1">
    <w:name w:val="text1"/>
    <w:basedOn w:val="Normal"/>
    <w:autoRedefine/>
    <w:uiPriority w:val="99"/>
    <w:qFormat/>
    <w:rsid w:val="00031AF0"/>
    <w:rPr>
      <w:rFonts w:eastAsia="Times New Roman"/>
      <w:szCs w:val="20"/>
    </w:rPr>
  </w:style>
  <w:style w:type="paragraph" w:customStyle="1" w:styleId="RepeatBlockHeading">
    <w:name w:val="Repeat Block Heading"/>
    <w:basedOn w:val="Normal"/>
    <w:autoRedefine/>
    <w:uiPriority w:val="99"/>
    <w:qFormat/>
    <w:rsid w:val="00031AF0"/>
    <w:pPr>
      <w:jc w:val="center"/>
    </w:pPr>
    <w:rPr>
      <w:rFonts w:eastAsia="Times New Roman"/>
      <w:b/>
      <w:smallCaps/>
      <w:color w:val="000000"/>
      <w:sz w:val="24"/>
      <w:u w:val="thick"/>
    </w:rPr>
  </w:style>
  <w:style w:type="paragraph" w:customStyle="1" w:styleId="story-headline">
    <w:name w:val="story-headline"/>
    <w:basedOn w:val="Normal"/>
    <w:uiPriority w:val="99"/>
    <w:qFormat/>
    <w:rsid w:val="00031AF0"/>
    <w:pPr>
      <w:spacing w:before="72" w:after="72"/>
    </w:pPr>
    <w:rPr>
      <w:rFonts w:eastAsia="Times New Roman"/>
      <w:b/>
      <w:bCs/>
      <w:sz w:val="26"/>
      <w:szCs w:val="26"/>
    </w:rPr>
  </w:style>
  <w:style w:type="paragraph" w:customStyle="1" w:styleId="story-body">
    <w:name w:val="story-body"/>
    <w:basedOn w:val="Normal"/>
    <w:uiPriority w:val="99"/>
    <w:qFormat/>
    <w:rsid w:val="00031AF0"/>
    <w:pPr>
      <w:spacing w:before="100" w:beforeAutospacing="1" w:after="100" w:afterAutospacing="1"/>
    </w:pPr>
    <w:rPr>
      <w:rFonts w:eastAsia="Times New Roman"/>
    </w:rPr>
  </w:style>
  <w:style w:type="paragraph" w:customStyle="1" w:styleId="story-dateline">
    <w:name w:val="story-dateline"/>
    <w:basedOn w:val="Normal"/>
    <w:uiPriority w:val="99"/>
    <w:qFormat/>
    <w:rsid w:val="00031AF0"/>
    <w:rPr>
      <w:rFonts w:eastAsia="Times New Roman"/>
      <w:b/>
      <w:bCs/>
    </w:rPr>
  </w:style>
  <w:style w:type="paragraph" w:customStyle="1" w:styleId="TextofCards">
    <w:name w:val="Text of Cards"/>
    <w:basedOn w:val="Normal"/>
    <w:uiPriority w:val="99"/>
    <w:qFormat/>
    <w:rsid w:val="00031AF0"/>
    <w:rPr>
      <w:rFonts w:eastAsia="Times New Roman"/>
      <w:color w:val="000000"/>
      <w:spacing w:val="6"/>
      <w:szCs w:val="23"/>
    </w:rPr>
  </w:style>
  <w:style w:type="paragraph" w:customStyle="1" w:styleId="Corpotesto">
    <w:name w:val="Corpo testo"/>
    <w:basedOn w:val="Normal"/>
    <w:uiPriority w:val="99"/>
    <w:qFormat/>
    <w:rsid w:val="00031AF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31AF0"/>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031AF0"/>
    <w:rPr>
      <w:rFonts w:asciiTheme="minorHAnsi" w:eastAsia="Times New Roman" w:hAnsiTheme="minorHAnsi" w:cs="Calibri"/>
      <w:b/>
      <w:bCs/>
      <w:sz w:val="24"/>
      <w:szCs w:val="24"/>
    </w:rPr>
  </w:style>
  <w:style w:type="paragraph" w:customStyle="1" w:styleId="inside-copy">
    <w:name w:val="inside-copy"/>
    <w:basedOn w:val="Normal"/>
    <w:uiPriority w:val="99"/>
    <w:qFormat/>
    <w:rsid w:val="00031AF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31AF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31AF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31AF0"/>
    <w:rPr>
      <w:rFonts w:ascii="Arial" w:hAnsi="Arial"/>
      <w:b w:val="0"/>
      <w:caps w:val="0"/>
      <w:sz w:val="20"/>
    </w:rPr>
  </w:style>
  <w:style w:type="paragraph" w:customStyle="1" w:styleId="ProjectTitleLine">
    <w:name w:val="Project Title Line"/>
    <w:basedOn w:val="Normal"/>
    <w:next w:val="Normal"/>
    <w:autoRedefine/>
    <w:uiPriority w:val="99"/>
    <w:qFormat/>
    <w:rsid w:val="00031AF0"/>
    <w:pPr>
      <w:jc w:val="center"/>
    </w:pPr>
    <w:rPr>
      <w:rFonts w:eastAsia="Times New Roman"/>
      <w:caps/>
      <w:szCs w:val="20"/>
    </w:rPr>
  </w:style>
  <w:style w:type="paragraph" w:customStyle="1" w:styleId="LanguageStrike">
    <w:name w:val="Language Strike"/>
    <w:basedOn w:val="Normal"/>
    <w:next w:val="Normal"/>
    <w:uiPriority w:val="99"/>
    <w:qFormat/>
    <w:rsid w:val="00031AF0"/>
    <w:rPr>
      <w:rFonts w:ascii="Arial Narrow" w:eastAsia="Times New Roman" w:hAnsi="Arial Narrow"/>
      <w:strike/>
    </w:rPr>
  </w:style>
  <w:style w:type="paragraph" w:customStyle="1" w:styleId="NormalVerdana">
    <w:name w:val="Normal + Verdana"/>
    <w:aliases w:val="10 pt,White,Normal + Arial"/>
    <w:basedOn w:val="Normal"/>
    <w:uiPriority w:val="99"/>
    <w:qFormat/>
    <w:rsid w:val="00031AF0"/>
    <w:rPr>
      <w:rFonts w:eastAsia="Times New Roman"/>
      <w:szCs w:val="20"/>
      <w:u w:val="single"/>
    </w:rPr>
  </w:style>
  <w:style w:type="paragraph" w:customStyle="1" w:styleId="Normal10pt">
    <w:name w:val="Normal + 10 pt"/>
    <w:basedOn w:val="Normal"/>
    <w:uiPriority w:val="99"/>
    <w:qFormat/>
    <w:rsid w:val="00031AF0"/>
    <w:rPr>
      <w:rFonts w:eastAsia="Times New Roman"/>
      <w:szCs w:val="20"/>
    </w:rPr>
  </w:style>
  <w:style w:type="paragraph" w:customStyle="1" w:styleId="cardChar1Char">
    <w:name w:val="card Char1 Char"/>
    <w:basedOn w:val="Normal"/>
    <w:uiPriority w:val="99"/>
    <w:qFormat/>
    <w:rsid w:val="00031AF0"/>
    <w:pPr>
      <w:ind w:left="288" w:right="288"/>
    </w:pPr>
    <w:rPr>
      <w:rFonts w:eastAsia="Times New Roman"/>
      <w:szCs w:val="20"/>
    </w:rPr>
  </w:style>
  <w:style w:type="paragraph" w:customStyle="1" w:styleId="CM12">
    <w:name w:val="CM12"/>
    <w:basedOn w:val="Default"/>
    <w:next w:val="Default"/>
    <w:uiPriority w:val="99"/>
    <w:qFormat/>
    <w:rsid w:val="00031AF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31AF0"/>
    <w:pPr>
      <w:widowControl w:val="0"/>
      <w:spacing w:after="480"/>
    </w:pPr>
    <w:rPr>
      <w:rFonts w:ascii="Granjon LT Std" w:hAnsi="Granjon LT Std"/>
      <w:color w:val="auto"/>
    </w:rPr>
  </w:style>
  <w:style w:type="paragraph" w:customStyle="1" w:styleId="CM10">
    <w:name w:val="CM10"/>
    <w:basedOn w:val="Default"/>
    <w:next w:val="Default"/>
    <w:uiPriority w:val="99"/>
    <w:qFormat/>
    <w:rsid w:val="00031AF0"/>
    <w:pPr>
      <w:widowControl w:val="0"/>
      <w:spacing w:line="320" w:lineRule="atLeast"/>
    </w:pPr>
    <w:rPr>
      <w:rFonts w:ascii="Granjon LT Std" w:hAnsi="Granjon LT Std"/>
      <w:color w:val="auto"/>
    </w:rPr>
  </w:style>
  <w:style w:type="paragraph" w:customStyle="1" w:styleId="bold">
    <w:name w:val="bold"/>
    <w:basedOn w:val="Normal"/>
    <w:uiPriority w:val="99"/>
    <w:qFormat/>
    <w:rsid w:val="00031AF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31AF0"/>
    <w:rPr>
      <w:rFonts w:ascii="Arial Narrow" w:eastAsia="Times New Roman" w:hAnsi="Arial Narrow"/>
      <w:strike/>
      <w:szCs w:val="20"/>
    </w:rPr>
  </w:style>
  <w:style w:type="paragraph" w:customStyle="1" w:styleId="textbodyblack">
    <w:name w:val="textbodyblack"/>
    <w:basedOn w:val="Normal"/>
    <w:uiPriority w:val="99"/>
    <w:qFormat/>
    <w:rsid w:val="00031AF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31AF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31A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31A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31AF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31AF0"/>
    <w:rPr>
      <w:rFonts w:ascii="Georgia" w:eastAsia="Times New Roman" w:hAnsi="Georgia"/>
      <w:b/>
      <w:bCs/>
      <w:szCs w:val="16"/>
      <w:u w:val="single"/>
    </w:rPr>
  </w:style>
  <w:style w:type="paragraph" w:customStyle="1" w:styleId="CiteCorrected">
    <w:name w:val="Cite Corrected"/>
    <w:basedOn w:val="Normal"/>
    <w:link w:val="CiteCorrectedChar"/>
    <w:qFormat/>
    <w:rsid w:val="00031AF0"/>
    <w:rPr>
      <w:rFonts w:ascii="Georgia" w:eastAsia="Times New Roman" w:hAnsi="Georgia"/>
      <w:b/>
      <w:bCs/>
      <w:szCs w:val="16"/>
      <w:u w:val="single"/>
    </w:rPr>
  </w:style>
  <w:style w:type="paragraph" w:customStyle="1" w:styleId="CardText2">
    <w:name w:val="Card Text 2"/>
    <w:basedOn w:val="CardText10"/>
    <w:link w:val="CardText2Char"/>
    <w:qFormat/>
    <w:rsid w:val="00031AF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031AF0"/>
    <w:pPr>
      <w:ind w:left="288"/>
    </w:pPr>
    <w:rPr>
      <w:rFonts w:eastAsia="SimSun"/>
      <w:szCs w:val="20"/>
      <w:lang w:eastAsia="zh-CN"/>
    </w:rPr>
  </w:style>
  <w:style w:type="paragraph" w:customStyle="1" w:styleId="story-body-text">
    <w:name w:val="story-body-text"/>
    <w:basedOn w:val="Normal"/>
    <w:uiPriority w:val="99"/>
    <w:qFormat/>
    <w:rsid w:val="00031AF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031AF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31AF0"/>
    <w:rPr>
      <w:u w:val="single"/>
    </w:rPr>
  </w:style>
  <w:style w:type="paragraph" w:customStyle="1" w:styleId="StyleCardText11ptUnderline">
    <w:name w:val="Style Card Text + 11 pt Underline"/>
    <w:link w:val="StyleCardText11ptUnderlineChar"/>
    <w:qFormat/>
    <w:rsid w:val="00031AF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031AF0"/>
    <w:rPr>
      <w:rFonts w:ascii="Georgia" w:hAnsi="Georgia"/>
      <w:sz w:val="16"/>
    </w:rPr>
  </w:style>
  <w:style w:type="paragraph" w:customStyle="1" w:styleId="StyleMinimizedText11pt">
    <w:name w:val="Style Minimized Text + 11 pt"/>
    <w:basedOn w:val="Normal"/>
    <w:link w:val="StyleMinimizedText11ptChar"/>
    <w:qFormat/>
    <w:rsid w:val="00031AF0"/>
    <w:rPr>
      <w:rFonts w:ascii="Georgia" w:hAnsi="Georgia"/>
      <w:sz w:val="16"/>
    </w:rPr>
  </w:style>
  <w:style w:type="character" w:customStyle="1" w:styleId="StyleMinimizedText11pt1Char">
    <w:name w:val="Style Minimized Text + 11 pt1 Char"/>
    <w:basedOn w:val="DefaultParagraphFont"/>
    <w:link w:val="StyleMinimizedText11pt1"/>
    <w:locked/>
    <w:rsid w:val="00031AF0"/>
    <w:rPr>
      <w:rFonts w:ascii="Georgia" w:hAnsi="Georgia"/>
      <w:sz w:val="16"/>
    </w:rPr>
  </w:style>
  <w:style w:type="paragraph" w:customStyle="1" w:styleId="StyleMinimizedText11pt1">
    <w:name w:val="Style Minimized Text + 11 pt1"/>
    <w:basedOn w:val="Normal"/>
    <w:link w:val="StyleMinimizedText11pt1Char"/>
    <w:qFormat/>
    <w:rsid w:val="00031AF0"/>
    <w:rPr>
      <w:rFonts w:ascii="Georgia" w:hAnsi="Georgia"/>
      <w:sz w:val="16"/>
    </w:rPr>
  </w:style>
  <w:style w:type="character" w:customStyle="1" w:styleId="Debate-CardSmalltextF2Char">
    <w:name w:val="Debate- Card Small text F2 Char"/>
    <w:link w:val="Debate-CardSmalltextF2"/>
    <w:locked/>
    <w:rsid w:val="00031AF0"/>
    <w:rPr>
      <w:rFonts w:ascii="Arial Narrow" w:hAnsi="Arial Narrow"/>
      <w:sz w:val="16"/>
    </w:rPr>
  </w:style>
  <w:style w:type="paragraph" w:customStyle="1" w:styleId="Debate-CardSmalltextF2">
    <w:name w:val="Debate- Card Small text F2"/>
    <w:basedOn w:val="Normal"/>
    <w:next w:val="Normal"/>
    <w:link w:val="Debate-CardSmalltextF2Char"/>
    <w:qFormat/>
    <w:rsid w:val="00031AF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031AF0"/>
    <w:rPr>
      <w:rFonts w:ascii="Arial Narrow" w:hAnsi="Arial Narrow"/>
      <w:b/>
      <w:sz w:val="18"/>
      <w:u w:val="single"/>
    </w:rPr>
  </w:style>
  <w:style w:type="paragraph" w:customStyle="1" w:styleId="Debate-EmphasizedText-F5">
    <w:name w:val="Debate- Emphasized Text- F5"/>
    <w:basedOn w:val="Normal"/>
    <w:link w:val="Debate-EmphasizedText-F5Char"/>
    <w:qFormat/>
    <w:rsid w:val="00031AF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031AF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31AF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031AF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31AF0"/>
    <w:rPr>
      <w:rFonts w:ascii="Times New Roman" w:eastAsia="Times New Roman" w:hAnsi="Times New Roman" w:cs="Calibri"/>
      <w:sz w:val="16"/>
    </w:rPr>
  </w:style>
  <w:style w:type="character" w:customStyle="1" w:styleId="CardStyleChar">
    <w:name w:val="Card Style Char"/>
    <w:link w:val="CardStyle"/>
    <w:locked/>
    <w:rsid w:val="00031AF0"/>
    <w:rPr>
      <w:rFonts w:eastAsia="Times New Roman"/>
    </w:rPr>
  </w:style>
  <w:style w:type="paragraph" w:customStyle="1" w:styleId="emactive">
    <w:name w:val="emactive"/>
    <w:basedOn w:val="Normal"/>
    <w:uiPriority w:val="99"/>
    <w:qFormat/>
    <w:rsid w:val="00031AF0"/>
    <w:pPr>
      <w:spacing w:before="100" w:beforeAutospacing="1" w:after="100" w:afterAutospacing="1"/>
    </w:pPr>
    <w:rPr>
      <w:rFonts w:eastAsia="Times New Roman"/>
      <w:sz w:val="24"/>
    </w:rPr>
  </w:style>
  <w:style w:type="paragraph" w:customStyle="1" w:styleId="emready">
    <w:name w:val="emready"/>
    <w:basedOn w:val="Normal"/>
    <w:uiPriority w:val="99"/>
    <w:qFormat/>
    <w:rsid w:val="00031AF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31AF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31AF0"/>
    <w:rPr>
      <w:rFonts w:ascii="Georgia" w:eastAsia="Times New Roman" w:hAnsi="Georgia" w:cs="Times New Roman"/>
      <w:b/>
      <w:u w:val="single"/>
    </w:rPr>
  </w:style>
  <w:style w:type="character" w:customStyle="1" w:styleId="CardHighlightChar">
    <w:name w:val="Card Highlight Char"/>
    <w:link w:val="CardHighlight"/>
    <w:locked/>
    <w:rsid w:val="00031AF0"/>
    <w:rPr>
      <w:rFonts w:eastAsia="Calibri" w:cs="Calibri"/>
      <w:u w:val="single"/>
      <w:shd w:val="clear" w:color="auto" w:fill="66FFFF"/>
    </w:rPr>
  </w:style>
  <w:style w:type="paragraph" w:customStyle="1" w:styleId="CardHighlight">
    <w:name w:val="Card Highlight"/>
    <w:basedOn w:val="Normal"/>
    <w:link w:val="CardHighlightChar"/>
    <w:qFormat/>
    <w:rsid w:val="00031AF0"/>
    <w:pPr>
      <w:shd w:val="clear" w:color="auto" w:fill="66FFFF"/>
    </w:pPr>
    <w:rPr>
      <w:rFonts w:eastAsia="Calibri" w:cs="Calibri"/>
      <w:u w:val="single"/>
    </w:rPr>
  </w:style>
  <w:style w:type="character" w:customStyle="1" w:styleId="BlockHeaderHiddenChar">
    <w:name w:val="Block Header Hidden Char"/>
    <w:link w:val="BlockHeaderHidden"/>
    <w:locked/>
    <w:rsid w:val="00031AF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31AF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31AF0"/>
    <w:pPr>
      <w:spacing w:before="100" w:beforeAutospacing="1" w:after="100" w:afterAutospacing="1"/>
    </w:pPr>
    <w:rPr>
      <w:rFonts w:eastAsia="Times New Roman"/>
      <w:sz w:val="24"/>
    </w:rPr>
  </w:style>
  <w:style w:type="paragraph" w:customStyle="1" w:styleId="norma">
    <w:name w:val="norma"/>
    <w:basedOn w:val="Heading3"/>
    <w:uiPriority w:val="99"/>
    <w:qFormat/>
    <w:rsid w:val="00031AF0"/>
    <w:rPr>
      <w:rFonts w:eastAsia="MS Gothic" w:cs="Arial"/>
      <w:sz w:val="24"/>
    </w:rPr>
  </w:style>
  <w:style w:type="paragraph" w:customStyle="1" w:styleId="nromal">
    <w:name w:val="nromal"/>
    <w:basedOn w:val="Normal"/>
    <w:uiPriority w:val="99"/>
    <w:qFormat/>
    <w:rsid w:val="00031AF0"/>
    <w:pPr>
      <w:keepNext/>
      <w:keepLines/>
      <w:spacing w:before="200"/>
      <w:outlineLvl w:val="3"/>
    </w:pPr>
    <w:rPr>
      <w:rFonts w:eastAsia="Times New Roman" w:cs="Cambria"/>
      <w:b/>
      <w:iCs/>
    </w:rPr>
  </w:style>
  <w:style w:type="paragraph" w:customStyle="1" w:styleId="natural">
    <w:name w:val="natural"/>
    <w:basedOn w:val="Normal"/>
    <w:uiPriority w:val="99"/>
    <w:qFormat/>
    <w:rsid w:val="00031AF0"/>
    <w:pPr>
      <w:keepNext/>
      <w:keepLines/>
      <w:spacing w:before="200"/>
      <w:outlineLvl w:val="3"/>
    </w:pPr>
    <w:rPr>
      <w:rFonts w:eastAsia="Times New Roman"/>
      <w:b/>
      <w:iCs/>
    </w:rPr>
  </w:style>
  <w:style w:type="paragraph" w:customStyle="1" w:styleId="nroaml">
    <w:name w:val="nroaml"/>
    <w:basedOn w:val="Normal"/>
    <w:uiPriority w:val="99"/>
    <w:qFormat/>
    <w:rsid w:val="00031AF0"/>
    <w:pPr>
      <w:keepNext/>
      <w:keepLines/>
      <w:spacing w:before="200"/>
      <w:outlineLvl w:val="3"/>
    </w:pPr>
    <w:rPr>
      <w:rFonts w:eastAsia="Times New Roman"/>
      <w:b/>
      <w:iCs/>
    </w:rPr>
  </w:style>
  <w:style w:type="paragraph" w:customStyle="1" w:styleId="noraml">
    <w:name w:val="noraml"/>
    <w:basedOn w:val="Normal"/>
    <w:uiPriority w:val="99"/>
    <w:qFormat/>
    <w:rsid w:val="00031AF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31AF0"/>
    <w:rPr>
      <w:rFonts w:ascii="Georgia" w:eastAsia="Calibri" w:hAnsi="Georgia"/>
      <w:sz w:val="16"/>
      <w:szCs w:val="16"/>
    </w:rPr>
  </w:style>
  <w:style w:type="paragraph" w:customStyle="1" w:styleId="SmallSizeParagraph">
    <w:name w:val="Small Size Paragraph"/>
    <w:basedOn w:val="Normal"/>
    <w:link w:val="SmallSizeParagraphChar"/>
    <w:qFormat/>
    <w:rsid w:val="00031AF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31AF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31AF0"/>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031AF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31AF0"/>
    <w:rPr>
      <w:rFonts w:ascii="Times New Roman" w:eastAsia="Times New Roman" w:hAnsi="Times New Roman" w:cs="Times New Roman"/>
      <w:strike/>
      <w:sz w:val="20"/>
    </w:rPr>
  </w:style>
  <w:style w:type="character" w:customStyle="1" w:styleId="CardT1Char">
    <w:name w:val="CardT1 Char"/>
    <w:link w:val="CardT1"/>
    <w:locked/>
    <w:rsid w:val="00031AF0"/>
    <w:rPr>
      <w:rFonts w:ascii="Arial" w:eastAsia="Calibri" w:hAnsi="Arial" w:cs="Arial"/>
      <w:kern w:val="2"/>
      <w:sz w:val="14"/>
      <w:szCs w:val="14"/>
      <w:lang w:eastAsia="zh-TW"/>
    </w:rPr>
  </w:style>
  <w:style w:type="paragraph" w:customStyle="1" w:styleId="CardT1">
    <w:name w:val="CardT1"/>
    <w:basedOn w:val="Normal"/>
    <w:link w:val="CardT1Char"/>
    <w:qFormat/>
    <w:rsid w:val="00031AF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31AF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31AF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031AF0"/>
    <w:pPr>
      <w:spacing w:before="100" w:beforeAutospacing="1" w:after="100" w:afterAutospacing="1"/>
    </w:pPr>
    <w:rPr>
      <w:rFonts w:eastAsia="Times New Roman"/>
      <w:sz w:val="24"/>
    </w:rPr>
  </w:style>
  <w:style w:type="paragraph" w:customStyle="1" w:styleId="CiteReal">
    <w:name w:val="Cite Real"/>
    <w:basedOn w:val="Normal"/>
    <w:next w:val="Normal"/>
    <w:qFormat/>
    <w:rsid w:val="00031AF0"/>
    <w:rPr>
      <w:rFonts w:eastAsia="MS Mincho"/>
      <w:b/>
      <w:sz w:val="24"/>
      <w:u w:val="single"/>
    </w:rPr>
  </w:style>
  <w:style w:type="paragraph" w:customStyle="1" w:styleId="2909F619802848F09E01365C32F34654">
    <w:name w:val="2909F619802848F09E01365C32F34654"/>
    <w:uiPriority w:val="99"/>
    <w:qFormat/>
    <w:rsid w:val="00031AF0"/>
    <w:pPr>
      <w:spacing w:after="200" w:line="276" w:lineRule="auto"/>
    </w:pPr>
    <w:rPr>
      <w:rFonts w:eastAsia="Times New Roman" w:cs="Times New Roman"/>
      <w:lang w:eastAsia="ja-JP"/>
    </w:rPr>
  </w:style>
  <w:style w:type="character" w:customStyle="1" w:styleId="UnderlineSChar">
    <w:name w:val="Underline S Char"/>
    <w:link w:val="UnderlineS"/>
    <w:locked/>
    <w:rsid w:val="00031AF0"/>
    <w:rPr>
      <w:rFonts w:ascii="Georgia" w:eastAsia="Calibri" w:hAnsi="Georgia"/>
      <w:u w:val="single"/>
      <w:lang w:val="x-none" w:eastAsia="zh-CN"/>
    </w:rPr>
  </w:style>
  <w:style w:type="paragraph" w:customStyle="1" w:styleId="UnderlineS">
    <w:name w:val="Underline S"/>
    <w:basedOn w:val="Normal"/>
    <w:link w:val="UnderlineSChar"/>
    <w:qFormat/>
    <w:rsid w:val="00031AF0"/>
    <w:pPr>
      <w:spacing w:after="200"/>
    </w:pPr>
    <w:rPr>
      <w:rFonts w:ascii="Georgia" w:eastAsia="Calibri" w:hAnsi="Georgia"/>
      <w:u w:val="single"/>
      <w:lang w:val="x-none" w:eastAsia="zh-CN"/>
    </w:rPr>
  </w:style>
  <w:style w:type="character" w:customStyle="1" w:styleId="UnunderlinedChar">
    <w:name w:val="Ununderlined Char"/>
    <w:link w:val="Ununderlined"/>
    <w:locked/>
    <w:rsid w:val="00031AF0"/>
    <w:rPr>
      <w:rFonts w:ascii="Georgia" w:eastAsia="SimSun" w:hAnsi="Georgia"/>
      <w:sz w:val="12"/>
    </w:rPr>
  </w:style>
  <w:style w:type="paragraph" w:customStyle="1" w:styleId="Ununderlined">
    <w:name w:val="Ununderlined"/>
    <w:basedOn w:val="Normal"/>
    <w:link w:val="UnunderlinedChar"/>
    <w:qFormat/>
    <w:rsid w:val="00031AF0"/>
    <w:rPr>
      <w:rFonts w:ascii="Georgia" w:eastAsia="SimSun" w:hAnsi="Georgia"/>
      <w:sz w:val="12"/>
    </w:rPr>
  </w:style>
  <w:style w:type="character" w:customStyle="1" w:styleId="HighlightingChar">
    <w:name w:val="Highlighting Char"/>
    <w:link w:val="Highlighting"/>
    <w:locked/>
    <w:rsid w:val="00031AF0"/>
    <w:rPr>
      <w:rFonts w:ascii="Georgia" w:eastAsia="SimSun" w:hAnsi="Georgia"/>
      <w:u w:val="thick"/>
    </w:rPr>
  </w:style>
  <w:style w:type="paragraph" w:customStyle="1" w:styleId="Highlighting">
    <w:name w:val="Highlighting"/>
    <w:basedOn w:val="Normal"/>
    <w:link w:val="HighlightingChar"/>
    <w:autoRedefine/>
    <w:qFormat/>
    <w:rsid w:val="00031AF0"/>
    <w:rPr>
      <w:rFonts w:ascii="Georgia" w:eastAsia="SimSun" w:hAnsi="Georgia"/>
      <w:u w:val="thick"/>
    </w:rPr>
  </w:style>
  <w:style w:type="character" w:customStyle="1" w:styleId="CITEChar0">
    <w:name w:val="CITE Char"/>
    <w:link w:val="CITE"/>
    <w:locked/>
    <w:rsid w:val="00031AF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31AF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031AF0"/>
    <w:pPr>
      <w:spacing w:before="100" w:beforeAutospacing="1" w:after="100" w:afterAutospacing="1"/>
    </w:pPr>
    <w:rPr>
      <w:rFonts w:eastAsia="Times New Roman"/>
      <w:sz w:val="24"/>
      <w:lang w:eastAsia="zh-CN"/>
    </w:rPr>
  </w:style>
  <w:style w:type="paragraph" w:customStyle="1" w:styleId="Analytics">
    <w:name w:val="Analytics"/>
    <w:basedOn w:val="Normal"/>
    <w:rsid w:val="00031AF0"/>
    <w:rPr>
      <w:rFonts w:eastAsia="Calibri"/>
      <w:b/>
      <w:sz w:val="24"/>
    </w:rPr>
  </w:style>
  <w:style w:type="paragraph" w:customStyle="1" w:styleId="D345FF3D873148C5AE3FBF3267827368">
    <w:name w:val="D345FF3D873148C5AE3FBF3267827368"/>
    <w:uiPriority w:val="99"/>
    <w:qFormat/>
    <w:rsid w:val="00031AF0"/>
    <w:pPr>
      <w:spacing w:after="200" w:line="276" w:lineRule="auto"/>
    </w:pPr>
    <w:rPr>
      <w:rFonts w:eastAsia="Times New Roman" w:cs="Times New Roman"/>
      <w:lang w:eastAsia="ja-JP"/>
    </w:rPr>
  </w:style>
  <w:style w:type="character" w:customStyle="1" w:styleId="NormaltextCharChar">
    <w:name w:val="Normal text Char Char"/>
    <w:link w:val="Normaltext0"/>
    <w:locked/>
    <w:rsid w:val="00031AF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31AF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031AF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31AF0"/>
    <w:rPr>
      <w:b/>
      <w:sz w:val="28"/>
    </w:rPr>
  </w:style>
  <w:style w:type="character" w:customStyle="1" w:styleId="SourcenameChar">
    <w:name w:val="Source name Char"/>
    <w:link w:val="Sourcename"/>
    <w:locked/>
    <w:rsid w:val="00031AF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31AF0"/>
    <w:rPr>
      <w:b/>
      <w:bCs/>
      <w:sz w:val="20"/>
    </w:rPr>
  </w:style>
  <w:style w:type="character" w:customStyle="1" w:styleId="underlinedcardChar">
    <w:name w:val="underlined card Char"/>
    <w:link w:val="underlinedcard0"/>
    <w:locked/>
    <w:rsid w:val="00031AF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31AF0"/>
    <w:rPr>
      <w:sz w:val="22"/>
      <w:u w:val="single"/>
    </w:rPr>
  </w:style>
  <w:style w:type="paragraph" w:customStyle="1" w:styleId="FullText">
    <w:name w:val="Full Text"/>
    <w:basedOn w:val="Normal"/>
    <w:uiPriority w:val="99"/>
    <w:qFormat/>
    <w:rsid w:val="00031AF0"/>
    <w:rPr>
      <w:rFonts w:eastAsia="Times New Roman"/>
    </w:rPr>
  </w:style>
  <w:style w:type="character" w:customStyle="1" w:styleId="TextUnderlineChar">
    <w:name w:val="Text Underline Char"/>
    <w:link w:val="TextUnderline"/>
    <w:locked/>
    <w:rsid w:val="00031AF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31AF0"/>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031AF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31AF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031AF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31AF0"/>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031AF0"/>
    <w:pPr>
      <w:spacing w:before="240"/>
      <w:outlineLvl w:val="2"/>
    </w:pPr>
    <w:rPr>
      <w:rFonts w:eastAsia="Times New Roman"/>
      <w:b/>
    </w:rPr>
  </w:style>
  <w:style w:type="character" w:customStyle="1" w:styleId="CiteCardChar">
    <w:name w:val="Cite_Card Char"/>
    <w:link w:val="CiteCard0"/>
    <w:locked/>
    <w:rsid w:val="00031AF0"/>
    <w:rPr>
      <w:rFonts w:ascii="Times New Roman" w:eastAsia="Times New Roman" w:hAnsi="Times New Roman" w:cs="Arial"/>
      <w:bCs/>
      <w:sz w:val="20"/>
      <w:szCs w:val="20"/>
    </w:rPr>
  </w:style>
  <w:style w:type="paragraph" w:customStyle="1" w:styleId="CiteCard0">
    <w:name w:val="Cite_Card"/>
    <w:link w:val="CiteCardChar"/>
    <w:qFormat/>
    <w:rsid w:val="00031AF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31AF0"/>
    <w:pPr>
      <w:widowControl w:val="0"/>
    </w:pPr>
    <w:rPr>
      <w:rFonts w:eastAsia="MS Mincho"/>
      <w:color w:val="auto"/>
    </w:rPr>
  </w:style>
  <w:style w:type="paragraph" w:customStyle="1" w:styleId="dropcap">
    <w:name w:val="dropcap"/>
    <w:basedOn w:val="Normal"/>
    <w:uiPriority w:val="99"/>
    <w:qFormat/>
    <w:rsid w:val="00031AF0"/>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031AF0"/>
    <w:rPr>
      <w:rFonts w:ascii="Georgia" w:eastAsia="Times New Roman" w:hAnsi="Georgia"/>
      <w:u w:val="single"/>
    </w:rPr>
  </w:style>
  <w:style w:type="paragraph" w:customStyle="1" w:styleId="StyleStyle49pt6">
    <w:name w:val="Style Style4 + 9 pt6"/>
    <w:basedOn w:val="Style4"/>
    <w:link w:val="StyleStyle49pt6Char"/>
    <w:qFormat/>
    <w:rsid w:val="00031AF0"/>
    <w:rPr>
      <w:rFonts w:ascii="Georgia" w:hAnsi="Georgia"/>
    </w:rPr>
  </w:style>
  <w:style w:type="character" w:customStyle="1" w:styleId="UnderlineCharCharCharCharChar">
    <w:name w:val="Underline Char Char Char Char Char"/>
    <w:link w:val="UnderlineCharCharCharChar"/>
    <w:locked/>
    <w:rsid w:val="00031AF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31AF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031AF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31AF0"/>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31AF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31AF0"/>
    <w:rPr>
      <w:rFonts w:ascii="Georgia" w:hAnsi="Georgia" w:cs="Calibri"/>
      <w:b/>
      <w:bCs/>
      <w:u w:val="single"/>
    </w:rPr>
  </w:style>
  <w:style w:type="character" w:customStyle="1" w:styleId="DebatenoramlChar">
    <w:name w:val="Debatenoraml Char"/>
    <w:link w:val="Debatenoraml"/>
    <w:locked/>
    <w:rsid w:val="00031AF0"/>
    <w:rPr>
      <w:rFonts w:ascii="Times New Roman" w:hAnsi="Times New Roman" w:cs="Times New Roman"/>
    </w:rPr>
  </w:style>
  <w:style w:type="paragraph" w:customStyle="1" w:styleId="Debatenoraml">
    <w:name w:val="Debatenoraml"/>
    <w:basedOn w:val="NoSpacing"/>
    <w:link w:val="DebatenoramlChar"/>
    <w:qFormat/>
    <w:rsid w:val="00031AF0"/>
    <w:rPr>
      <w:rFonts w:eastAsiaTheme="minorEastAsia"/>
      <w:sz w:val="22"/>
      <w:szCs w:val="22"/>
    </w:rPr>
  </w:style>
  <w:style w:type="paragraph" w:customStyle="1" w:styleId="SynergyTag">
    <w:name w:val="SynergyTag"/>
    <w:basedOn w:val="Normal"/>
    <w:uiPriority w:val="99"/>
    <w:qFormat/>
    <w:rsid w:val="00031AF0"/>
    <w:rPr>
      <w:rFonts w:eastAsia="Calibri"/>
      <w:b/>
    </w:rPr>
  </w:style>
  <w:style w:type="character" w:customStyle="1" w:styleId="QualsChar">
    <w:name w:val="Quals Char"/>
    <w:link w:val="Quals"/>
    <w:locked/>
    <w:rsid w:val="00031AF0"/>
    <w:rPr>
      <w:rFonts w:ascii="Georgia" w:eastAsia="Calibri" w:hAnsi="Georgia"/>
      <w:sz w:val="18"/>
    </w:rPr>
  </w:style>
  <w:style w:type="paragraph" w:customStyle="1" w:styleId="Quals">
    <w:name w:val="Quals"/>
    <w:basedOn w:val="Normal"/>
    <w:link w:val="QualsChar"/>
    <w:qFormat/>
    <w:rsid w:val="00031AF0"/>
    <w:rPr>
      <w:rFonts w:ascii="Georgia" w:eastAsia="Calibri" w:hAnsi="Georgia"/>
      <w:sz w:val="18"/>
    </w:rPr>
  </w:style>
  <w:style w:type="paragraph" w:customStyle="1" w:styleId="times">
    <w:name w:val="times"/>
    <w:basedOn w:val="Normal"/>
    <w:qFormat/>
    <w:rsid w:val="00031AF0"/>
    <w:pPr>
      <w:spacing w:before="100" w:beforeAutospacing="1" w:after="100" w:afterAutospacing="1"/>
    </w:pPr>
    <w:rPr>
      <w:rFonts w:eastAsia="Times New Roman"/>
      <w:sz w:val="24"/>
    </w:rPr>
  </w:style>
  <w:style w:type="paragraph" w:customStyle="1" w:styleId="BodyA">
    <w:name w:val="Body A"/>
    <w:uiPriority w:val="99"/>
    <w:qFormat/>
    <w:rsid w:val="00031AF0"/>
    <w:rPr>
      <w:rFonts w:ascii="Helvetica" w:eastAsia="ヒラギノ角ゴ Pro W3" w:hAnsi="Helvetica" w:cs="Times New Roman"/>
      <w:color w:val="000000"/>
      <w:sz w:val="24"/>
      <w:szCs w:val="20"/>
    </w:rPr>
  </w:style>
  <w:style w:type="character" w:customStyle="1" w:styleId="StarredChar">
    <w:name w:val="Starred Char"/>
    <w:link w:val="Starred"/>
    <w:locked/>
    <w:rsid w:val="00031AF0"/>
    <w:rPr>
      <w:rFonts w:ascii="Georgia" w:eastAsia="Times New Roman" w:hAnsi="Georgia"/>
      <w:b/>
      <w:caps/>
      <w:szCs w:val="28"/>
      <w:u w:val="single"/>
    </w:rPr>
  </w:style>
  <w:style w:type="paragraph" w:customStyle="1" w:styleId="Starred">
    <w:name w:val="Starred"/>
    <w:basedOn w:val="Normal"/>
    <w:link w:val="StarredChar"/>
    <w:qFormat/>
    <w:rsid w:val="00031AF0"/>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031AF0"/>
    <w:rPr>
      <w:rFonts w:ascii="Georgia" w:eastAsia="Times New Roman" w:hAnsi="Georgia"/>
      <w:b/>
      <w:caps/>
      <w:szCs w:val="28"/>
      <w:u w:val="single"/>
    </w:rPr>
  </w:style>
  <w:style w:type="paragraph" w:customStyle="1" w:styleId="NotStarred">
    <w:name w:val="NotStarred"/>
    <w:basedOn w:val="Normal"/>
    <w:link w:val="NotStarredChar"/>
    <w:qFormat/>
    <w:rsid w:val="00031AF0"/>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031AF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31AF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31AF0"/>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031AF0"/>
    <w:rPr>
      <w:rFonts w:ascii="Georgia" w:eastAsia="Calibri" w:hAnsi="Georgia"/>
      <w:b/>
    </w:rPr>
  </w:style>
  <w:style w:type="paragraph" w:customStyle="1" w:styleId="H4Tag">
    <w:name w:val="H4 (Tag)"/>
    <w:basedOn w:val="Normal"/>
    <w:link w:val="H4TagChar1"/>
    <w:qFormat/>
    <w:rsid w:val="00031AF0"/>
    <w:rPr>
      <w:rFonts w:ascii="Georgia" w:eastAsia="Calibri" w:hAnsi="Georgia"/>
      <w:b/>
    </w:rPr>
  </w:style>
  <w:style w:type="paragraph" w:customStyle="1" w:styleId="CM25">
    <w:name w:val="CM25"/>
    <w:basedOn w:val="Default"/>
    <w:next w:val="Default"/>
    <w:qFormat/>
    <w:rsid w:val="00031AF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31AF0"/>
    <w:rPr>
      <w:rFonts w:ascii="Georgia" w:hAnsi="Georgia"/>
      <w:b/>
    </w:rPr>
  </w:style>
  <w:style w:type="paragraph" w:customStyle="1" w:styleId="Debate-CardTagandCite-F6">
    <w:name w:val="Debate- Card Tag and Cite- F6"/>
    <w:basedOn w:val="Normal"/>
    <w:link w:val="Debate-CardTagandCite-F6Char"/>
    <w:qFormat/>
    <w:rsid w:val="00031AF0"/>
    <w:pPr>
      <w:contextualSpacing/>
    </w:pPr>
    <w:rPr>
      <w:rFonts w:ascii="Georgia" w:hAnsi="Georgia"/>
      <w:b/>
    </w:rPr>
  </w:style>
  <w:style w:type="character" w:customStyle="1" w:styleId="CardtextChar4">
    <w:name w:val="Card text Char"/>
    <w:link w:val="Cardtext3"/>
    <w:locked/>
    <w:rsid w:val="00031AF0"/>
    <w:rPr>
      <w:rFonts w:ascii="Arial Narrow" w:hAnsi="Arial Narrow"/>
      <w:u w:val="single"/>
    </w:rPr>
  </w:style>
  <w:style w:type="paragraph" w:customStyle="1" w:styleId="Cardtext3">
    <w:name w:val="Card text"/>
    <w:link w:val="CardtextChar4"/>
    <w:qFormat/>
    <w:rsid w:val="00031AF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031AF0"/>
    <w:rPr>
      <w:rFonts w:ascii="Georgia" w:eastAsia="Times New Roman" w:hAnsi="Georgia"/>
      <w:b/>
      <w:szCs w:val="28"/>
      <w:u w:val="single"/>
    </w:rPr>
  </w:style>
  <w:style w:type="paragraph" w:customStyle="1" w:styleId="NewHeading2">
    <w:name w:val="NewHeading2"/>
    <w:basedOn w:val="Normal"/>
    <w:link w:val="NewHeading2Char"/>
    <w:qFormat/>
    <w:rsid w:val="00031AF0"/>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031AF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31AF0"/>
    <w:rPr>
      <w:rFonts w:eastAsia="Calibri"/>
    </w:rPr>
  </w:style>
  <w:style w:type="paragraph" w:customStyle="1" w:styleId="TagLine">
    <w:name w:val="Tag Line"/>
    <w:basedOn w:val="Normal"/>
    <w:next w:val="FullText"/>
    <w:uiPriority w:val="99"/>
    <w:qFormat/>
    <w:rsid w:val="00031AF0"/>
    <w:rPr>
      <w:rFonts w:ascii="Arial Narrow" w:eastAsia="Times New Roman" w:hAnsi="Arial Narrow"/>
      <w:b/>
      <w:sz w:val="28"/>
    </w:rPr>
  </w:style>
  <w:style w:type="paragraph" w:customStyle="1" w:styleId="Card6pt">
    <w:name w:val="Card 6pt"/>
    <w:basedOn w:val="Normal"/>
    <w:uiPriority w:val="99"/>
    <w:qFormat/>
    <w:rsid w:val="00031AF0"/>
    <w:pPr>
      <w:ind w:left="288" w:right="288"/>
    </w:pPr>
    <w:rPr>
      <w:rFonts w:eastAsia="Calibri"/>
      <w:color w:val="000000"/>
      <w:sz w:val="12"/>
      <w:szCs w:val="20"/>
    </w:rPr>
  </w:style>
  <w:style w:type="character" w:customStyle="1" w:styleId="FullCiteChar">
    <w:name w:val="Full Cite Char"/>
    <w:link w:val="FullCite"/>
    <w:locked/>
    <w:rsid w:val="00031AF0"/>
    <w:rPr>
      <w:rFonts w:ascii="Garamond" w:eastAsia="Calibri" w:hAnsi="Garamond"/>
    </w:rPr>
  </w:style>
  <w:style w:type="paragraph" w:customStyle="1" w:styleId="FullCite">
    <w:name w:val="Full Cite"/>
    <w:basedOn w:val="Normal"/>
    <w:next w:val="Normal"/>
    <w:link w:val="FullCiteChar"/>
    <w:qFormat/>
    <w:rsid w:val="00031AF0"/>
    <w:rPr>
      <w:rFonts w:ascii="Garamond" w:eastAsia="Calibri" w:hAnsi="Garamond"/>
    </w:rPr>
  </w:style>
  <w:style w:type="character" w:customStyle="1" w:styleId="StyleCardStyleBlackUnderlineChar">
    <w:name w:val="Style Card Style + Black Underline Char"/>
    <w:link w:val="StyleCardStyleBlackUnderline"/>
    <w:locked/>
    <w:rsid w:val="00031AF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31AF0"/>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031AF0"/>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031AF0"/>
    <w:rPr>
      <w:rFonts w:ascii="Century Gothic" w:eastAsia="Times New Roman" w:hAnsi="Century Gothic"/>
    </w:rPr>
  </w:style>
  <w:style w:type="character" w:customStyle="1" w:styleId="StylecardThickunderlineChar">
    <w:name w:val="Style card + Thick underline Char"/>
    <w:link w:val="StylecardThickunderline"/>
    <w:locked/>
    <w:rsid w:val="00031AF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31AF0"/>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031AF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31AF0"/>
    <w:pPr>
      <w:ind w:left="288" w:right="288"/>
    </w:pPr>
    <w:rPr>
      <w:rFonts w:ascii="Georgia" w:eastAsia="SimSun" w:hAnsi="Georgia"/>
      <w:b/>
      <w:bCs/>
      <w:u w:val="single"/>
      <w:lang w:eastAsia="zh-CN"/>
    </w:rPr>
  </w:style>
  <w:style w:type="paragraph" w:customStyle="1" w:styleId="CM27">
    <w:name w:val="CM27"/>
    <w:basedOn w:val="Default"/>
    <w:next w:val="Default"/>
    <w:qFormat/>
    <w:rsid w:val="00031AF0"/>
    <w:pPr>
      <w:spacing w:after="200" w:line="276" w:lineRule="auto"/>
    </w:pPr>
    <w:rPr>
      <w:rFonts w:eastAsia="Calibri"/>
      <w:color w:val="auto"/>
      <w:sz w:val="22"/>
    </w:rPr>
  </w:style>
  <w:style w:type="paragraph" w:customStyle="1" w:styleId="font-null">
    <w:name w:val="font-null"/>
    <w:basedOn w:val="Normal"/>
    <w:uiPriority w:val="99"/>
    <w:qFormat/>
    <w:rsid w:val="00031AF0"/>
    <w:pPr>
      <w:spacing w:before="100" w:beforeAutospacing="1" w:after="100" w:afterAutospacing="1"/>
    </w:pPr>
    <w:rPr>
      <w:rFonts w:eastAsia="Times New Roman"/>
      <w:sz w:val="24"/>
    </w:rPr>
  </w:style>
  <w:style w:type="paragraph" w:customStyle="1" w:styleId="rteindent1">
    <w:name w:val="rteindent1"/>
    <w:basedOn w:val="Normal"/>
    <w:uiPriority w:val="99"/>
    <w:qFormat/>
    <w:rsid w:val="00031AF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31AF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31AF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31AF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31AF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31AF0"/>
    <w:pPr>
      <w:spacing w:before="100" w:beforeAutospacing="1" w:after="100" w:afterAutospacing="1"/>
    </w:pPr>
    <w:rPr>
      <w:rFonts w:eastAsia="Times New Roman"/>
      <w:sz w:val="24"/>
    </w:rPr>
  </w:style>
  <w:style w:type="paragraph" w:customStyle="1" w:styleId="class">
    <w:name w:val="class"/>
    <w:basedOn w:val="Normal"/>
    <w:uiPriority w:val="99"/>
    <w:qFormat/>
    <w:rsid w:val="00031AF0"/>
    <w:pPr>
      <w:spacing w:before="100" w:beforeAutospacing="1" w:after="100" w:afterAutospacing="1"/>
    </w:pPr>
    <w:rPr>
      <w:rFonts w:eastAsia="Times New Roman"/>
      <w:sz w:val="24"/>
    </w:rPr>
  </w:style>
  <w:style w:type="character" w:customStyle="1" w:styleId="blocktitleChar">
    <w:name w:val="block title Char"/>
    <w:link w:val="blocktitle0"/>
    <w:locked/>
    <w:rsid w:val="00031AF0"/>
    <w:rPr>
      <w:rFonts w:eastAsia="Calibri"/>
      <w:b/>
      <w:caps/>
      <w:sz w:val="28"/>
      <w:szCs w:val="28"/>
      <w:lang w:val="es-ES"/>
    </w:rPr>
  </w:style>
  <w:style w:type="paragraph" w:customStyle="1" w:styleId="Pa6">
    <w:name w:val="Pa6"/>
    <w:basedOn w:val="Normal"/>
    <w:next w:val="Normal"/>
    <w:uiPriority w:val="99"/>
    <w:qFormat/>
    <w:rsid w:val="00031AF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31AF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31AF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31AF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31AF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31AF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31AF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31AF0"/>
    <w:rPr>
      <w:rFonts w:ascii="Georgia" w:eastAsia="SimSun" w:hAnsi="Georgia"/>
      <w:b/>
      <w:bCs/>
    </w:rPr>
  </w:style>
  <w:style w:type="paragraph" w:customStyle="1" w:styleId="summary">
    <w:name w:val="summary"/>
    <w:basedOn w:val="Normal"/>
    <w:uiPriority w:val="99"/>
    <w:qFormat/>
    <w:rsid w:val="00031AF0"/>
    <w:pPr>
      <w:spacing w:before="100" w:beforeAutospacing="1" w:after="100" w:afterAutospacing="1"/>
    </w:pPr>
    <w:rPr>
      <w:rFonts w:eastAsia="Times New Roman"/>
      <w:sz w:val="24"/>
    </w:rPr>
  </w:style>
  <w:style w:type="paragraph" w:customStyle="1" w:styleId="Caption2">
    <w:name w:val="Caption2"/>
    <w:basedOn w:val="Normal"/>
    <w:uiPriority w:val="99"/>
    <w:qFormat/>
    <w:rsid w:val="00031AF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31AF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31AF0"/>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031AF0"/>
    <w:pPr>
      <w:jc w:val="center"/>
    </w:pPr>
    <w:rPr>
      <w:rFonts w:ascii="Book Antiqua" w:eastAsia="Times New Roman" w:hAnsi="Book Antiqua"/>
      <w:b/>
      <w:sz w:val="28"/>
    </w:rPr>
  </w:style>
  <w:style w:type="paragraph" w:customStyle="1" w:styleId="Little">
    <w:name w:val="Little"/>
    <w:basedOn w:val="Normal"/>
    <w:next w:val="Normal"/>
    <w:link w:val="LittleChar"/>
    <w:qFormat/>
    <w:rsid w:val="00031AF0"/>
    <w:pPr>
      <w:ind w:left="288"/>
    </w:pPr>
    <w:rPr>
      <w:rFonts w:ascii="Garamond" w:eastAsia="Times New Roman" w:hAnsi="Garamond"/>
    </w:rPr>
  </w:style>
  <w:style w:type="paragraph" w:customStyle="1" w:styleId="AAAcard">
    <w:name w:val="AAAcard"/>
    <w:basedOn w:val="Normal"/>
    <w:uiPriority w:val="99"/>
    <w:qFormat/>
    <w:rsid w:val="00031AF0"/>
    <w:pPr>
      <w:ind w:left="288" w:right="288"/>
    </w:pPr>
    <w:rPr>
      <w:rFonts w:eastAsia="Times New Roman"/>
    </w:rPr>
  </w:style>
  <w:style w:type="paragraph" w:customStyle="1" w:styleId="Caption3">
    <w:name w:val="Caption3"/>
    <w:basedOn w:val="Normal"/>
    <w:uiPriority w:val="99"/>
    <w:qFormat/>
    <w:rsid w:val="00031AF0"/>
    <w:pPr>
      <w:spacing w:before="100" w:beforeAutospacing="1" w:after="100" w:afterAutospacing="1"/>
    </w:pPr>
    <w:rPr>
      <w:rFonts w:eastAsia="Times New Roman"/>
      <w:sz w:val="24"/>
    </w:rPr>
  </w:style>
  <w:style w:type="paragraph" w:customStyle="1" w:styleId="body-12-5">
    <w:name w:val="body-12-5"/>
    <w:basedOn w:val="Normal"/>
    <w:uiPriority w:val="99"/>
    <w:qFormat/>
    <w:rsid w:val="00031AF0"/>
    <w:pPr>
      <w:spacing w:before="100" w:beforeAutospacing="1" w:after="100" w:afterAutospacing="1"/>
    </w:pPr>
    <w:rPr>
      <w:rFonts w:eastAsia="Times New Roman"/>
      <w:sz w:val="24"/>
    </w:rPr>
  </w:style>
  <w:style w:type="paragraph" w:customStyle="1" w:styleId="infuse">
    <w:name w:val="infuse"/>
    <w:basedOn w:val="Normal"/>
    <w:uiPriority w:val="99"/>
    <w:qFormat/>
    <w:rsid w:val="00031AF0"/>
    <w:pPr>
      <w:spacing w:before="100" w:beforeAutospacing="1" w:after="100" w:afterAutospacing="1"/>
    </w:pPr>
    <w:rPr>
      <w:rFonts w:eastAsia="Times New Roman"/>
      <w:sz w:val="24"/>
    </w:rPr>
  </w:style>
  <w:style w:type="paragraph" w:customStyle="1" w:styleId="fontreg">
    <w:name w:val="font_reg"/>
    <w:basedOn w:val="Normal"/>
    <w:uiPriority w:val="99"/>
    <w:qFormat/>
    <w:rsid w:val="00031AF0"/>
    <w:pPr>
      <w:spacing w:before="100" w:beforeAutospacing="1" w:after="100" w:afterAutospacing="1"/>
    </w:pPr>
    <w:rPr>
      <w:rFonts w:eastAsia="Times New Roman"/>
      <w:sz w:val="24"/>
    </w:rPr>
  </w:style>
  <w:style w:type="paragraph" w:customStyle="1" w:styleId="CITEF3">
    <w:name w:val="CITE F3"/>
    <w:uiPriority w:val="99"/>
    <w:qFormat/>
    <w:rsid w:val="00031AF0"/>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31AF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31AF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31AF0"/>
    <w:rPr>
      <w:rFonts w:eastAsia="Calibri" w:cs="Times New Roman"/>
      <w:sz w:val="20"/>
      <w:szCs w:val="20"/>
      <w:u w:val="single"/>
    </w:rPr>
  </w:style>
  <w:style w:type="paragraph" w:customStyle="1" w:styleId="StyleUnderlineTimesNewRoman">
    <w:name w:val="Style Underline + Times New Roman"/>
    <w:link w:val="StyleUnderlineTimesNewRomanChar"/>
    <w:qFormat/>
    <w:rsid w:val="00031AF0"/>
    <w:pPr>
      <w:spacing w:after="200"/>
    </w:pPr>
    <w:rPr>
      <w:rFonts w:eastAsia="Calibri" w:cs="Times New Roman"/>
      <w:sz w:val="20"/>
      <w:szCs w:val="20"/>
      <w:u w:val="single"/>
    </w:rPr>
  </w:style>
  <w:style w:type="paragraph" w:customStyle="1" w:styleId="hotroute1">
    <w:name w:val="hot route!"/>
    <w:basedOn w:val="Normal"/>
    <w:qFormat/>
    <w:rsid w:val="00031AF0"/>
    <w:pPr>
      <w:ind w:left="144"/>
    </w:pPr>
    <w:rPr>
      <w:rFonts w:ascii="Cambria" w:eastAsia="Calibri" w:hAnsi="Cambria"/>
      <w:sz w:val="24"/>
    </w:rPr>
  </w:style>
  <w:style w:type="paragraph" w:customStyle="1" w:styleId="FreeFormA">
    <w:name w:val="Free Form A"/>
    <w:autoRedefine/>
    <w:uiPriority w:val="99"/>
    <w:qFormat/>
    <w:rsid w:val="00031AF0"/>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31AF0"/>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031AF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31AF0"/>
    <w:rPr>
      <w:rFonts w:ascii="Times New Roman" w:eastAsia="Times New Roman" w:hAnsi="Times New Roman" w:cs="Times New Roman"/>
      <w:sz w:val="10"/>
    </w:rPr>
  </w:style>
  <w:style w:type="paragraph" w:customStyle="1" w:styleId="subheader">
    <w:name w:val="subheader"/>
    <w:basedOn w:val="Normal"/>
    <w:uiPriority w:val="99"/>
    <w:qFormat/>
    <w:rsid w:val="00031AF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31AF0"/>
    <w:pPr>
      <w:spacing w:before="100" w:beforeAutospacing="1" w:after="100" w:afterAutospacing="1"/>
    </w:pPr>
    <w:rPr>
      <w:rFonts w:eastAsia="Times New Roman"/>
      <w:sz w:val="24"/>
    </w:rPr>
  </w:style>
  <w:style w:type="paragraph" w:customStyle="1" w:styleId="more">
    <w:name w:val="more"/>
    <w:basedOn w:val="Normal"/>
    <w:uiPriority w:val="99"/>
    <w:qFormat/>
    <w:rsid w:val="00031AF0"/>
    <w:pPr>
      <w:spacing w:before="100" w:beforeAutospacing="1" w:after="100" w:afterAutospacing="1"/>
    </w:pPr>
    <w:rPr>
      <w:rFonts w:eastAsia="Times New Roman"/>
      <w:sz w:val="24"/>
    </w:rPr>
  </w:style>
  <w:style w:type="paragraph" w:customStyle="1" w:styleId="story">
    <w:name w:val="story"/>
    <w:basedOn w:val="Normal"/>
    <w:uiPriority w:val="99"/>
    <w:qFormat/>
    <w:rsid w:val="00031AF0"/>
    <w:pPr>
      <w:spacing w:before="100" w:beforeAutospacing="1" w:after="100" w:afterAutospacing="1"/>
    </w:pPr>
    <w:rPr>
      <w:rFonts w:eastAsia="Times New Roman"/>
      <w:sz w:val="24"/>
    </w:rPr>
  </w:style>
  <w:style w:type="paragraph" w:customStyle="1" w:styleId="H1numbered">
    <w:name w:val="H1 numbered"/>
    <w:basedOn w:val="Normal"/>
    <w:uiPriority w:val="99"/>
    <w:qFormat/>
    <w:rsid w:val="00031AF0"/>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31AF0"/>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31AF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31AF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31AF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31AF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31AF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31AF0"/>
    <w:pPr>
      <w:widowControl w:val="0"/>
      <w:spacing w:after="63"/>
    </w:pPr>
    <w:rPr>
      <w:rFonts w:ascii="Arial" w:hAnsi="Arial"/>
      <w:color w:val="auto"/>
    </w:rPr>
  </w:style>
  <w:style w:type="paragraph" w:customStyle="1" w:styleId="CM35">
    <w:name w:val="CM35"/>
    <w:basedOn w:val="Default"/>
    <w:next w:val="Default"/>
    <w:uiPriority w:val="99"/>
    <w:qFormat/>
    <w:rsid w:val="00031AF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31AF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31AF0"/>
    <w:rPr>
      <w:rFonts w:eastAsia="Times New Roman" w:cs="Times New Roman"/>
      <w:sz w:val="20"/>
      <w:szCs w:val="20"/>
    </w:rPr>
  </w:style>
  <w:style w:type="paragraph" w:customStyle="1" w:styleId="StylecardCharCharChar11pt">
    <w:name w:val="Style card Char Char Char + 11 pt"/>
    <w:link w:val="StylecardCharCharChar11ptChar"/>
    <w:qFormat/>
    <w:rsid w:val="00031AF0"/>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031AF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31AF0"/>
    <w:rPr>
      <w:rFonts w:ascii="Georgia" w:hAnsi="Georgia"/>
      <w:sz w:val="22"/>
      <w:szCs w:val="22"/>
      <w:lang w:val="x-none" w:eastAsia="x-none"/>
    </w:rPr>
  </w:style>
  <w:style w:type="character" w:customStyle="1" w:styleId="StyleCards11ptUnderlineChar">
    <w:name w:val="Style Cards + 11 pt Underline Char"/>
    <w:link w:val="StyleCards11ptUnderline"/>
    <w:locked/>
    <w:rsid w:val="00031AF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31AF0"/>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031AF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31AF0"/>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31AF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31AF0"/>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31AF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31AF0"/>
    <w:rPr>
      <w:rFonts w:ascii="Georgia" w:hAnsi="Georgia"/>
      <w:lang w:val="x-none" w:eastAsia="x-none"/>
    </w:rPr>
  </w:style>
  <w:style w:type="character" w:customStyle="1" w:styleId="NormalFontChar">
    <w:name w:val="Normal Font Char"/>
    <w:link w:val="NormalFont"/>
    <w:locked/>
    <w:rsid w:val="00031AF0"/>
    <w:rPr>
      <w:rFonts w:ascii="Times New Roman" w:eastAsia="Times New Roman" w:hAnsi="Times New Roman" w:cs="Times New Roman"/>
      <w:sz w:val="20"/>
      <w:szCs w:val="20"/>
    </w:rPr>
  </w:style>
  <w:style w:type="paragraph" w:customStyle="1" w:styleId="NormalFont">
    <w:name w:val="Normal Font"/>
    <w:link w:val="NormalFontChar"/>
    <w:qFormat/>
    <w:rsid w:val="00031AF0"/>
    <w:rPr>
      <w:rFonts w:ascii="Times New Roman" w:eastAsia="Times New Roman" w:hAnsi="Times New Roman" w:cs="Times New Roman"/>
      <w:sz w:val="20"/>
      <w:szCs w:val="20"/>
    </w:rPr>
  </w:style>
  <w:style w:type="paragraph" w:customStyle="1" w:styleId="StyleSmall11pt">
    <w:name w:val="Style Small + 11 pt"/>
    <w:uiPriority w:val="99"/>
    <w:qFormat/>
    <w:rsid w:val="00031AF0"/>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31AF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31AF0"/>
    <w:rPr>
      <w:u w:val="single"/>
      <w:lang w:val="x-none" w:eastAsia="x-none"/>
    </w:rPr>
  </w:style>
  <w:style w:type="character" w:customStyle="1" w:styleId="StyleNormalFont11ptBoldUnderlineChar">
    <w:name w:val="Style Normal Font + 11 pt Bold Underline Char"/>
    <w:link w:val="StyleNormalFont11ptBoldUnderline"/>
    <w:locked/>
    <w:rsid w:val="00031AF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31AF0"/>
    <w:rPr>
      <w:b/>
      <w:bCs/>
      <w:u w:val="single"/>
      <w:lang w:val="x-none" w:eastAsia="x-none"/>
    </w:rPr>
  </w:style>
  <w:style w:type="paragraph" w:customStyle="1" w:styleId="Smallfont0">
    <w:name w:val="Smallfont"/>
    <w:basedOn w:val="Normal"/>
    <w:uiPriority w:val="99"/>
    <w:qFormat/>
    <w:rsid w:val="00031AF0"/>
    <w:rPr>
      <w:rFonts w:eastAsia="Times New Roman"/>
      <w:sz w:val="15"/>
    </w:rPr>
  </w:style>
  <w:style w:type="paragraph" w:customStyle="1" w:styleId="formatvorlage2">
    <w:name w:val="formatvorlage2"/>
    <w:basedOn w:val="Normal"/>
    <w:uiPriority w:val="99"/>
    <w:qFormat/>
    <w:rsid w:val="00031AF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31AF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31AF0"/>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031AF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31AF0"/>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031AF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31AF0"/>
    <w:pPr>
      <w:ind w:left="144"/>
    </w:pPr>
    <w:rPr>
      <w:rFonts w:ascii="Georgia" w:eastAsia="Times New Roman" w:hAnsi="Georgia"/>
      <w:lang w:val="x-none" w:eastAsia="x-none"/>
    </w:rPr>
  </w:style>
  <w:style w:type="paragraph" w:customStyle="1" w:styleId="deck">
    <w:name w:val="deck"/>
    <w:basedOn w:val="Normal"/>
    <w:uiPriority w:val="99"/>
    <w:qFormat/>
    <w:rsid w:val="00031AF0"/>
    <w:pPr>
      <w:spacing w:before="100" w:beforeAutospacing="1" w:after="100" w:afterAutospacing="1"/>
    </w:pPr>
    <w:rPr>
      <w:rFonts w:eastAsia="Times New Roman"/>
      <w:sz w:val="24"/>
    </w:rPr>
  </w:style>
  <w:style w:type="paragraph" w:customStyle="1" w:styleId="i1">
    <w:name w:val="i1"/>
    <w:basedOn w:val="Normal"/>
    <w:uiPriority w:val="99"/>
    <w:qFormat/>
    <w:rsid w:val="00031AF0"/>
    <w:pPr>
      <w:spacing w:before="100" w:beforeAutospacing="1" w:after="100" w:afterAutospacing="1"/>
    </w:pPr>
    <w:rPr>
      <w:rFonts w:eastAsia="Times New Roman"/>
      <w:sz w:val="24"/>
    </w:rPr>
  </w:style>
  <w:style w:type="paragraph" w:customStyle="1" w:styleId="question">
    <w:name w:val="question"/>
    <w:basedOn w:val="Normal"/>
    <w:uiPriority w:val="99"/>
    <w:qFormat/>
    <w:rsid w:val="00031AF0"/>
    <w:pPr>
      <w:spacing w:before="100" w:beforeAutospacing="1" w:after="100" w:afterAutospacing="1"/>
    </w:pPr>
    <w:rPr>
      <w:rFonts w:eastAsia="Times New Roman"/>
      <w:sz w:val="24"/>
    </w:rPr>
  </w:style>
  <w:style w:type="paragraph" w:customStyle="1" w:styleId="bodycopy">
    <w:name w:val="bodycopy"/>
    <w:basedOn w:val="Normal"/>
    <w:uiPriority w:val="99"/>
    <w:qFormat/>
    <w:rsid w:val="00031AF0"/>
    <w:pPr>
      <w:spacing w:before="100" w:beforeAutospacing="1" w:after="100" w:afterAutospacing="1"/>
    </w:pPr>
    <w:rPr>
      <w:rFonts w:eastAsia="Times New Roman"/>
      <w:sz w:val="24"/>
    </w:rPr>
  </w:style>
  <w:style w:type="paragraph" w:customStyle="1" w:styleId="Fifth">
    <w:name w:val="Fifth"/>
    <w:basedOn w:val="Normal"/>
    <w:link w:val="FifthChar"/>
    <w:qFormat/>
    <w:rsid w:val="00031AF0"/>
    <w:rPr>
      <w:rFonts w:eastAsia="Calibri"/>
    </w:rPr>
  </w:style>
  <w:style w:type="paragraph" w:customStyle="1" w:styleId="NoteLevel22">
    <w:name w:val="Note Level 22"/>
    <w:basedOn w:val="Normal"/>
    <w:next w:val="Normal"/>
    <w:uiPriority w:val="99"/>
    <w:qFormat/>
    <w:rsid w:val="00031AF0"/>
    <w:pPr>
      <w:keepNext/>
      <w:ind w:left="288" w:right="288"/>
    </w:pPr>
    <w:rPr>
      <w:rFonts w:eastAsia="MS Gothic"/>
      <w:szCs w:val="20"/>
    </w:rPr>
  </w:style>
  <w:style w:type="paragraph" w:customStyle="1" w:styleId="wp-caption-text">
    <w:name w:val="wp-caption-text"/>
    <w:basedOn w:val="Normal"/>
    <w:qFormat/>
    <w:rsid w:val="00031AF0"/>
    <w:pPr>
      <w:spacing w:before="100" w:beforeAutospacing="1" w:after="100" w:afterAutospacing="1"/>
    </w:pPr>
    <w:rPr>
      <w:rFonts w:eastAsia="Times New Roman"/>
      <w:sz w:val="24"/>
    </w:rPr>
  </w:style>
  <w:style w:type="paragraph" w:customStyle="1" w:styleId="svarticle">
    <w:name w:val="svarticle"/>
    <w:basedOn w:val="Normal"/>
    <w:uiPriority w:val="99"/>
    <w:qFormat/>
    <w:rsid w:val="00031AF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031AF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031AF0"/>
    <w:pPr>
      <w:spacing w:before="100" w:beforeAutospacing="1" w:after="100" w:afterAutospacing="1"/>
    </w:pPr>
  </w:style>
  <w:style w:type="paragraph" w:customStyle="1" w:styleId="description">
    <w:name w:val="description"/>
    <w:basedOn w:val="Normal"/>
    <w:uiPriority w:val="99"/>
    <w:qFormat/>
    <w:rsid w:val="00031AF0"/>
    <w:pPr>
      <w:spacing w:before="100" w:beforeAutospacing="1" w:after="100" w:afterAutospacing="1"/>
    </w:pPr>
  </w:style>
  <w:style w:type="paragraph" w:customStyle="1" w:styleId="graf">
    <w:name w:val="graf"/>
    <w:basedOn w:val="Normal"/>
    <w:uiPriority w:val="99"/>
    <w:qFormat/>
    <w:rsid w:val="00031AF0"/>
    <w:pPr>
      <w:spacing w:before="100" w:beforeAutospacing="1" w:after="100" w:afterAutospacing="1"/>
    </w:pPr>
  </w:style>
  <w:style w:type="paragraph" w:customStyle="1" w:styleId="column">
    <w:name w:val="column"/>
    <w:basedOn w:val="Normal"/>
    <w:uiPriority w:val="99"/>
    <w:qFormat/>
    <w:rsid w:val="00031AF0"/>
    <w:pPr>
      <w:spacing w:before="100" w:beforeAutospacing="1" w:after="100" w:afterAutospacing="1"/>
    </w:pPr>
  </w:style>
  <w:style w:type="paragraph" w:customStyle="1" w:styleId="recirc-container">
    <w:name w:val="recirc-container"/>
    <w:basedOn w:val="Normal"/>
    <w:uiPriority w:val="99"/>
    <w:qFormat/>
    <w:rsid w:val="00031AF0"/>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031AF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031AF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031AF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031AF0"/>
    <w:rPr>
      <w:rFonts w:ascii="Georgia" w:hAnsi="Georgia" w:hint="default"/>
      <w:i/>
      <w:iCs/>
      <w:color w:val="808080"/>
    </w:rPr>
  </w:style>
  <w:style w:type="character" w:customStyle="1" w:styleId="cardchar00">
    <w:name w:val="cardchar0"/>
    <w:basedOn w:val="DefaultParagraphFont"/>
    <w:rsid w:val="00031AF0"/>
  </w:style>
  <w:style w:type="character" w:customStyle="1" w:styleId="UnderlineNon-bold">
    <w:name w:val="Underline Non - bold"/>
    <w:rsid w:val="00031AF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31AF0"/>
  </w:style>
  <w:style w:type="character" w:customStyle="1" w:styleId="StyleHeading4UnderlinedsmalltextGaramondChar">
    <w:name w:val="Style Heading 4Underlinedsmall text + Garamond Char"/>
    <w:link w:val="StyleHeading4UnderlinedsmalltextGaramond"/>
    <w:locked/>
    <w:rsid w:val="00031AF0"/>
  </w:style>
  <w:style w:type="character" w:customStyle="1" w:styleId="Heading5Char2">
    <w:name w:val="Heading 5 Char2"/>
    <w:rsid w:val="00031AF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31AF0"/>
    <w:rPr>
      <w:rFonts w:ascii="Arial" w:hAnsi="Arial" w:cs="Arial"/>
      <w:vanish/>
      <w:sz w:val="16"/>
      <w:szCs w:val="16"/>
    </w:rPr>
  </w:style>
  <w:style w:type="paragraph" w:styleId="z-TopofForm">
    <w:name w:val="HTML Top of Form"/>
    <w:basedOn w:val="Normal"/>
    <w:next w:val="Normal"/>
    <w:link w:val="z-TopofFormChar"/>
    <w:hidden/>
    <w:uiPriority w:val="99"/>
    <w:unhideWhenUsed/>
    <w:rsid w:val="00031AF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31AF0"/>
    <w:rPr>
      <w:rFonts w:ascii="Arial" w:hAnsi="Arial" w:cs="Arial"/>
      <w:vanish/>
      <w:sz w:val="16"/>
      <w:szCs w:val="16"/>
    </w:rPr>
  </w:style>
  <w:style w:type="character" w:customStyle="1" w:styleId="z-BottomofFormChar">
    <w:name w:val="z-Bottom of Form Char"/>
    <w:basedOn w:val="DefaultParagraphFont"/>
    <w:link w:val="z-BottomofForm"/>
    <w:uiPriority w:val="99"/>
    <w:rsid w:val="00031AF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31AF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31AF0"/>
    <w:rPr>
      <w:rFonts w:ascii="Arial" w:hAnsi="Arial" w:cs="Arial"/>
      <w:vanish/>
      <w:sz w:val="16"/>
      <w:szCs w:val="16"/>
    </w:rPr>
  </w:style>
  <w:style w:type="character" w:customStyle="1" w:styleId="Style2CharChar">
    <w:name w:val="Style2 Char Char"/>
    <w:rsid w:val="00031AF0"/>
    <w:rPr>
      <w:u w:val="thick"/>
      <w:lang w:val="en-US" w:eastAsia="en-US" w:bidi="ar-SA"/>
    </w:rPr>
  </w:style>
  <w:style w:type="character" w:customStyle="1" w:styleId="authordate1">
    <w:name w:val="authordate"/>
    <w:rsid w:val="00031AF0"/>
  </w:style>
  <w:style w:type="character" w:customStyle="1" w:styleId="underline0">
    <w:name w:val="%underline"/>
    <w:rsid w:val="00031AF0"/>
    <w:rPr>
      <w:rFonts w:ascii="Times New Roman" w:hAnsi="Times New Roman" w:cs="Times New Roman" w:hint="default"/>
      <w:strike w:val="0"/>
      <w:dstrike w:val="0"/>
      <w:sz w:val="16"/>
      <w:u w:val="none"/>
      <w:effect w:val="none"/>
    </w:rPr>
  </w:style>
  <w:style w:type="character" w:customStyle="1" w:styleId="AUNDERLINE0">
    <w:name w:val="AUNDERLINE"/>
    <w:qFormat/>
    <w:rsid w:val="00031AF0"/>
    <w:rPr>
      <w:rFonts w:ascii="Times New Roman" w:hAnsi="Times New Roman" w:cs="Times New Roman" w:hint="default"/>
      <w:sz w:val="20"/>
      <w:u w:val="single"/>
    </w:rPr>
  </w:style>
  <w:style w:type="character" w:customStyle="1" w:styleId="UnderlinedCharChar">
    <w:name w:val="Underlined Char Char"/>
    <w:rsid w:val="00031AF0"/>
    <w:rPr>
      <w:rFonts w:ascii="Garamond" w:hAnsi="Garamond" w:hint="default"/>
      <w:szCs w:val="28"/>
      <w:u w:val="single"/>
      <w:lang w:val="en-US" w:eastAsia="en-US" w:bidi="ar-SA"/>
    </w:rPr>
  </w:style>
  <w:style w:type="character" w:customStyle="1" w:styleId="slug-doi">
    <w:name w:val="slug-doi"/>
    <w:basedOn w:val="DefaultParagraphFont"/>
    <w:rsid w:val="00031AF0"/>
  </w:style>
  <w:style w:type="character" w:customStyle="1" w:styleId="af">
    <w:name w:val="af"/>
    <w:basedOn w:val="DefaultParagraphFont"/>
    <w:rsid w:val="00031AF0"/>
  </w:style>
  <w:style w:type="character" w:customStyle="1" w:styleId="ab">
    <w:name w:val="ab"/>
    <w:basedOn w:val="DefaultParagraphFont"/>
    <w:rsid w:val="00031AF0"/>
  </w:style>
  <w:style w:type="character" w:customStyle="1" w:styleId="em">
    <w:name w:val="em"/>
    <w:basedOn w:val="DefaultParagraphFont"/>
    <w:rsid w:val="00031AF0"/>
  </w:style>
  <w:style w:type="character" w:customStyle="1" w:styleId="au">
    <w:name w:val="au"/>
    <w:basedOn w:val="DefaultParagraphFont"/>
    <w:rsid w:val="00031AF0"/>
  </w:style>
  <w:style w:type="character" w:customStyle="1" w:styleId="ti">
    <w:name w:val="ti"/>
    <w:basedOn w:val="DefaultParagraphFont"/>
    <w:rsid w:val="00031AF0"/>
  </w:style>
  <w:style w:type="character" w:customStyle="1" w:styleId="subheadblue">
    <w:name w:val="subhead_blue"/>
    <w:basedOn w:val="DefaultParagraphFont"/>
    <w:rsid w:val="00031AF0"/>
  </w:style>
  <w:style w:type="character" w:customStyle="1" w:styleId="affiliation">
    <w:name w:val="affiliation"/>
    <w:basedOn w:val="DefaultParagraphFont"/>
    <w:rsid w:val="00031AF0"/>
  </w:style>
  <w:style w:type="character" w:customStyle="1" w:styleId="slug-doi-wrapper">
    <w:name w:val="slug-doi-wrapper"/>
    <w:basedOn w:val="DefaultParagraphFont"/>
    <w:rsid w:val="00031AF0"/>
  </w:style>
  <w:style w:type="character" w:customStyle="1" w:styleId="slug-metadata-noteahead-of-print">
    <w:name w:val="slug-metadata-note ahead-of-print"/>
    <w:basedOn w:val="DefaultParagraphFont"/>
    <w:rsid w:val="00031AF0"/>
  </w:style>
  <w:style w:type="character" w:customStyle="1" w:styleId="slug-ahead-of-print-date">
    <w:name w:val="slug-ahead-of-print-date"/>
    <w:basedOn w:val="DefaultParagraphFont"/>
    <w:rsid w:val="00031AF0"/>
  </w:style>
  <w:style w:type="character" w:customStyle="1" w:styleId="medium-bold">
    <w:name w:val="medium-bold"/>
    <w:basedOn w:val="DefaultParagraphFont"/>
    <w:rsid w:val="00031AF0"/>
  </w:style>
  <w:style w:type="character" w:customStyle="1" w:styleId="updated-short-citation">
    <w:name w:val="updated-short-citation"/>
    <w:basedOn w:val="DefaultParagraphFont"/>
    <w:rsid w:val="00031AF0"/>
  </w:style>
  <w:style w:type="character" w:customStyle="1" w:styleId="goohl0">
    <w:name w:val="goohl0"/>
    <w:basedOn w:val="DefaultParagraphFont"/>
    <w:rsid w:val="00031AF0"/>
  </w:style>
  <w:style w:type="character" w:customStyle="1" w:styleId="CharChar6">
    <w:name w:val="Char Char6"/>
    <w:rsid w:val="00031AF0"/>
    <w:rPr>
      <w:rFonts w:ascii="Arial" w:hAnsi="Arial" w:cs="Arial" w:hint="default"/>
      <w:bCs/>
      <w:sz w:val="16"/>
      <w:szCs w:val="26"/>
      <w:lang w:val="en-US" w:eastAsia="en-US" w:bidi="ar-SA"/>
    </w:rPr>
  </w:style>
  <w:style w:type="character" w:customStyle="1" w:styleId="TagCharChar1">
    <w:name w:val="Tag Char Char1"/>
    <w:rsid w:val="00031AF0"/>
    <w:rPr>
      <w:b/>
      <w:bCs w:val="0"/>
      <w:sz w:val="24"/>
      <w:szCs w:val="24"/>
      <w:lang w:val="en-US" w:eastAsia="en-US" w:bidi="ar-SA"/>
    </w:rPr>
  </w:style>
  <w:style w:type="character" w:customStyle="1" w:styleId="12TimesNewRoman">
    <w:name w:val="12 Times New Roman"/>
    <w:rsid w:val="00031AF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31AF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31AF0"/>
    <w:rPr>
      <w:rFonts w:ascii="Times New Roman" w:hAnsi="Times New Roman" w:cs="Times New Roman" w:hint="default"/>
      <w:strike w:val="0"/>
      <w:dstrike w:val="0"/>
      <w:sz w:val="14"/>
      <w:u w:val="none"/>
      <w:effect w:val="none"/>
    </w:rPr>
  </w:style>
  <w:style w:type="character" w:customStyle="1" w:styleId="F8-UnderlineBold">
    <w:name w:val="F8 - Underline/Bold"/>
    <w:rsid w:val="00031AF0"/>
    <w:rPr>
      <w:rFonts w:ascii="Times New Roman" w:hAnsi="Times New Roman" w:cs="Times New Roman" w:hint="default"/>
      <w:b/>
      <w:bCs w:val="0"/>
      <w:sz w:val="20"/>
      <w:u w:val="single"/>
    </w:rPr>
  </w:style>
  <w:style w:type="character" w:customStyle="1" w:styleId="F7-SmallFont">
    <w:name w:val="F7 - Small Font"/>
    <w:rsid w:val="00031AF0"/>
    <w:rPr>
      <w:rFonts w:ascii="Times New Roman" w:hAnsi="Times New Roman" w:cs="Times New Roman" w:hint="default"/>
      <w:sz w:val="14"/>
    </w:rPr>
  </w:style>
  <w:style w:type="character" w:customStyle="1" w:styleId="Brief-Bold">
    <w:name w:val="Brief - Bold"/>
    <w:rsid w:val="00031AF0"/>
    <w:rPr>
      <w:rFonts w:ascii="Times New Roman" w:hAnsi="Times New Roman" w:cs="Times New Roman" w:hint="default"/>
      <w:b/>
      <w:bCs w:val="0"/>
    </w:rPr>
  </w:style>
  <w:style w:type="character" w:customStyle="1" w:styleId="Card-Underline">
    <w:name w:val="Card - Underline"/>
    <w:rsid w:val="00031AF0"/>
    <w:rPr>
      <w:rFonts w:ascii="Times New Roman" w:hAnsi="Times New Roman" w:cs="Times New Roman" w:hint="default"/>
      <w:u w:val="single"/>
    </w:rPr>
  </w:style>
  <w:style w:type="character" w:customStyle="1" w:styleId="beriefunderline">
    <w:name w:val="berief = underline"/>
    <w:rsid w:val="00031AF0"/>
    <w:rPr>
      <w:rFonts w:ascii="Times New Roman" w:eastAsia="Times New Roman" w:hAnsi="Times New Roman" w:cs="Times New Roman" w:hint="default"/>
      <w:sz w:val="20"/>
      <w:u w:val="single"/>
    </w:rPr>
  </w:style>
  <w:style w:type="character" w:customStyle="1" w:styleId="BoldText10pt">
    <w:name w:val="Bold Text 10 pt"/>
    <w:rsid w:val="00031AF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031AF0"/>
    <w:rPr>
      <w:i/>
      <w:iCs w:val="0"/>
    </w:rPr>
  </w:style>
  <w:style w:type="character" w:customStyle="1" w:styleId="eoeaheader">
    <w:name w:val="eoea_header"/>
    <w:basedOn w:val="DefaultParagraphFont"/>
    <w:rsid w:val="00031AF0"/>
  </w:style>
  <w:style w:type="character" w:customStyle="1" w:styleId="SC4208902">
    <w:name w:val="SC.4.208902"/>
    <w:rsid w:val="00031AF0"/>
    <w:rPr>
      <w:rFonts w:ascii="Century" w:hAnsi="Century" w:cs="Century" w:hint="default"/>
      <w:color w:val="000000"/>
      <w:sz w:val="22"/>
      <w:szCs w:val="22"/>
    </w:rPr>
  </w:style>
  <w:style w:type="character" w:customStyle="1" w:styleId="SC4208915">
    <w:name w:val="SC.4.208915"/>
    <w:rsid w:val="00031AF0"/>
    <w:rPr>
      <w:rFonts w:ascii="Century" w:hAnsi="Century" w:cs="Century" w:hint="default"/>
      <w:color w:val="000000"/>
      <w:sz w:val="13"/>
      <w:szCs w:val="13"/>
    </w:rPr>
  </w:style>
  <w:style w:type="character" w:customStyle="1" w:styleId="SC273764">
    <w:name w:val="SC.2.73764"/>
    <w:rsid w:val="00031AF0"/>
    <w:rPr>
      <w:rFonts w:ascii="Century" w:hAnsi="Century" w:cs="Century" w:hint="default"/>
      <w:color w:val="000000"/>
      <w:sz w:val="72"/>
      <w:szCs w:val="72"/>
    </w:rPr>
  </w:style>
  <w:style w:type="character" w:customStyle="1" w:styleId="SC273779">
    <w:name w:val="SC.2.73779"/>
    <w:rsid w:val="00031AF0"/>
    <w:rPr>
      <w:rFonts w:ascii="Century" w:hAnsi="Century" w:cs="Century" w:hint="default"/>
      <w:color w:val="000000"/>
      <w:sz w:val="40"/>
      <w:szCs w:val="40"/>
    </w:rPr>
  </w:style>
  <w:style w:type="character" w:customStyle="1" w:styleId="SC273763">
    <w:name w:val="SC.2.73763"/>
    <w:rsid w:val="00031AF0"/>
    <w:rPr>
      <w:rFonts w:ascii="Century" w:hAnsi="Century" w:cs="Century" w:hint="default"/>
      <w:b/>
      <w:bCs/>
      <w:color w:val="000000"/>
    </w:rPr>
  </w:style>
  <w:style w:type="character" w:customStyle="1" w:styleId="SC4208910">
    <w:name w:val="SC.4.208910"/>
    <w:rsid w:val="00031AF0"/>
    <w:rPr>
      <w:rFonts w:ascii="Century" w:hAnsi="Century" w:cs="Century" w:hint="default"/>
      <w:color w:val="000000"/>
      <w:sz w:val="28"/>
      <w:szCs w:val="28"/>
    </w:rPr>
  </w:style>
  <w:style w:type="character" w:customStyle="1" w:styleId="SC4208911">
    <w:name w:val="SC.4.208911"/>
    <w:rsid w:val="00031AF0"/>
    <w:rPr>
      <w:rFonts w:ascii="Century" w:hAnsi="Century" w:cs="Century" w:hint="default"/>
      <w:color w:val="000000"/>
    </w:rPr>
  </w:style>
  <w:style w:type="character" w:customStyle="1" w:styleId="articlesubtitle">
    <w:name w:val="article_sub_title"/>
    <w:basedOn w:val="DefaultParagraphFont"/>
    <w:rsid w:val="00031AF0"/>
  </w:style>
  <w:style w:type="character" w:customStyle="1" w:styleId="newsdate2">
    <w:name w:val="news_date2"/>
    <w:basedOn w:val="DefaultParagraphFont"/>
    <w:rsid w:val="00031AF0"/>
  </w:style>
  <w:style w:type="character" w:customStyle="1" w:styleId="readarticleheader">
    <w:name w:val="readarticleheader"/>
    <w:basedOn w:val="DefaultParagraphFont"/>
    <w:rsid w:val="00031AF0"/>
  </w:style>
  <w:style w:type="character" w:customStyle="1" w:styleId="UnderlineChar20">
    <w:name w:val="Underline Char2"/>
    <w:rsid w:val="00031AF0"/>
    <w:rPr>
      <w:rFonts w:ascii="Trebuchet MS" w:hAnsi="Trebuchet MS" w:hint="default"/>
      <w:u w:val="thick"/>
      <w:lang w:val="en-US" w:eastAsia="zh-CN" w:bidi="ar-SA"/>
    </w:rPr>
  </w:style>
  <w:style w:type="character" w:customStyle="1" w:styleId="BoldUnderliningChar">
    <w:name w:val="Bold Underlining Char"/>
    <w:rsid w:val="00031AF0"/>
    <w:rPr>
      <w:rFonts w:ascii="Arial Narrow" w:eastAsia="Times New Roman" w:hAnsi="Arial Narrow" w:hint="default"/>
      <w:b/>
      <w:bCs w:val="0"/>
      <w:szCs w:val="24"/>
      <w:u w:val="single"/>
      <w:lang w:val="en-GB" w:eastAsia="en-US" w:bidi="ar-SA"/>
    </w:rPr>
  </w:style>
  <w:style w:type="character" w:customStyle="1" w:styleId="medium-normal1">
    <w:name w:val="medium-normal1"/>
    <w:rsid w:val="00031AF0"/>
    <w:rPr>
      <w:rFonts w:ascii="Arial" w:hAnsi="Arial" w:cs="Arial" w:hint="default"/>
      <w:b w:val="0"/>
      <w:bCs w:val="0"/>
      <w:i w:val="0"/>
      <w:iCs w:val="0"/>
      <w:sz w:val="20"/>
      <w:szCs w:val="20"/>
    </w:rPr>
  </w:style>
  <w:style w:type="character" w:customStyle="1" w:styleId="UnderlinedCardChar0">
    <w:name w:val="Underlined Card Char"/>
    <w:rsid w:val="00031AF0"/>
    <w:rPr>
      <w:rFonts w:ascii="Palatino Linotype" w:hAnsi="Palatino Linotype" w:hint="default"/>
      <w:u w:val="single"/>
      <w:lang w:val="en-US" w:eastAsia="en-US" w:bidi="ar-SA"/>
    </w:rPr>
  </w:style>
  <w:style w:type="character" w:customStyle="1" w:styleId="char">
    <w:name w:val="char"/>
    <w:basedOn w:val="DefaultParagraphFont"/>
    <w:rsid w:val="00031AF0"/>
  </w:style>
  <w:style w:type="character" w:customStyle="1" w:styleId="UnderlineCharCharCharCharCharChar">
    <w:name w:val="Underline Char Char Char Char Char Char"/>
    <w:rsid w:val="00031AF0"/>
    <w:rPr>
      <w:rFonts w:ascii="Arial Narrow" w:hAnsi="Arial Narrow" w:hint="default"/>
      <w:szCs w:val="24"/>
      <w:u w:val="single"/>
      <w:lang w:val="en-US" w:eastAsia="en-US" w:bidi="ar-SA"/>
    </w:rPr>
  </w:style>
  <w:style w:type="character" w:customStyle="1" w:styleId="klink">
    <w:name w:val="klink"/>
    <w:basedOn w:val="DefaultParagraphFont"/>
    <w:rsid w:val="00031AF0"/>
  </w:style>
  <w:style w:type="character" w:customStyle="1" w:styleId="date10">
    <w:name w:val="date1"/>
    <w:basedOn w:val="DefaultParagraphFont"/>
    <w:rsid w:val="00031AF0"/>
  </w:style>
  <w:style w:type="character" w:customStyle="1" w:styleId="bolding1">
    <w:name w:val="bolding1"/>
    <w:rsid w:val="00031AF0"/>
    <w:rPr>
      <w:b/>
      <w:bCs/>
    </w:rPr>
  </w:style>
  <w:style w:type="character" w:customStyle="1" w:styleId="bookoptions1">
    <w:name w:val="book_options1"/>
    <w:rsid w:val="00031AF0"/>
    <w:rPr>
      <w:b/>
      <w:bCs/>
      <w:color w:val="333366"/>
    </w:rPr>
  </w:style>
  <w:style w:type="character" w:customStyle="1" w:styleId="descriptionblock">
    <w:name w:val="description block"/>
    <w:basedOn w:val="DefaultParagraphFont"/>
    <w:rsid w:val="00031AF0"/>
  </w:style>
  <w:style w:type="character" w:customStyle="1" w:styleId="detailsboxblock">
    <w:name w:val="detailsbox block"/>
    <w:basedOn w:val="DefaultParagraphFont"/>
    <w:rsid w:val="00031AF0"/>
  </w:style>
  <w:style w:type="character" w:customStyle="1" w:styleId="Char3">
    <w:name w:val="Char3"/>
    <w:rsid w:val="00031AF0"/>
    <w:rPr>
      <w:rFonts w:ascii="Arial" w:hAnsi="Arial" w:cs="Arial" w:hint="default"/>
      <w:bCs/>
      <w:u w:val="thick"/>
      <w:lang w:val="en-US" w:eastAsia="en-US" w:bidi="ar-SA"/>
    </w:rPr>
  </w:style>
  <w:style w:type="character" w:customStyle="1" w:styleId="texto11">
    <w:name w:val="texto11"/>
    <w:rsid w:val="00031AF0"/>
    <w:rPr>
      <w:rFonts w:ascii="Arial" w:hAnsi="Arial" w:cs="Arial" w:hint="default"/>
      <w:b w:val="0"/>
      <w:bCs w:val="0"/>
      <w:i w:val="0"/>
      <w:iCs w:val="0"/>
      <w:caps w:val="0"/>
      <w:color w:val="000000"/>
      <w:sz w:val="26"/>
      <w:szCs w:val="26"/>
    </w:rPr>
  </w:style>
  <w:style w:type="character" w:customStyle="1" w:styleId="CardTagChar">
    <w:name w:val="Card Tag Char"/>
    <w:rsid w:val="00031AF0"/>
    <w:rPr>
      <w:rFonts w:ascii="Arial Narrow" w:hAnsi="Arial Narrow" w:hint="default"/>
      <w:b/>
      <w:bCs w:val="0"/>
      <w:sz w:val="24"/>
      <w:szCs w:val="24"/>
      <w:lang w:val="en-US" w:eastAsia="en-US" w:bidi="ar-SA"/>
    </w:rPr>
  </w:style>
  <w:style w:type="character" w:customStyle="1" w:styleId="DebateCiteCharCharChar">
    <w:name w:val="Debate Cite Char Char Char"/>
    <w:rsid w:val="00031AF0"/>
    <w:rPr>
      <w:b/>
      <w:bCs w:val="0"/>
      <w:sz w:val="32"/>
      <w:szCs w:val="32"/>
      <w:lang w:val="en-US" w:eastAsia="en-US" w:bidi="ar-SA"/>
    </w:rPr>
  </w:style>
  <w:style w:type="character" w:customStyle="1" w:styleId="TagChar3">
    <w:name w:val="Tag Char3"/>
    <w:rsid w:val="00031AF0"/>
    <w:rPr>
      <w:rFonts w:ascii="Palatino Linotype" w:hAnsi="Palatino Linotype" w:hint="default"/>
      <w:b/>
      <w:bCs w:val="0"/>
      <w:sz w:val="24"/>
      <w:szCs w:val="24"/>
      <w:lang w:val="en-US" w:eastAsia="en-US" w:bidi="ar-SA"/>
    </w:rPr>
  </w:style>
  <w:style w:type="character" w:customStyle="1" w:styleId="TagandCiteChar">
    <w:name w:val="Tag and Cite Char"/>
    <w:rsid w:val="00031AF0"/>
    <w:rPr>
      <w:color w:val="333333"/>
      <w:sz w:val="22"/>
      <w:szCs w:val="22"/>
      <w:lang w:val="en-US" w:eastAsia="en-US" w:bidi="ar-SA"/>
    </w:rPr>
  </w:style>
  <w:style w:type="character" w:customStyle="1" w:styleId="Style10ptBold">
    <w:name w:val="Style 10 pt Bold"/>
    <w:rsid w:val="00031AF0"/>
    <w:rPr>
      <w:b/>
      <w:bCs/>
      <w:sz w:val="20"/>
    </w:rPr>
  </w:style>
  <w:style w:type="character" w:customStyle="1" w:styleId="text9">
    <w:name w:val="text9"/>
    <w:basedOn w:val="DefaultParagraphFont"/>
    <w:rsid w:val="00031AF0"/>
  </w:style>
  <w:style w:type="character" w:customStyle="1" w:styleId="text21">
    <w:name w:val="text21"/>
    <w:basedOn w:val="DefaultParagraphFont"/>
    <w:rsid w:val="00031AF0"/>
  </w:style>
  <w:style w:type="character" w:customStyle="1" w:styleId="text19">
    <w:name w:val="text19"/>
    <w:basedOn w:val="DefaultParagraphFont"/>
    <w:rsid w:val="00031AF0"/>
  </w:style>
  <w:style w:type="character" w:customStyle="1" w:styleId="term2">
    <w:name w:val="term2"/>
    <w:rsid w:val="00031AF0"/>
    <w:rPr>
      <w:b/>
      <w:bCs/>
    </w:rPr>
  </w:style>
  <w:style w:type="character" w:customStyle="1" w:styleId="pmterms12">
    <w:name w:val="pmterms12"/>
    <w:rsid w:val="00031AF0"/>
    <w:rPr>
      <w:b/>
      <w:bCs/>
      <w:i w:val="0"/>
      <w:iCs w:val="0"/>
      <w:color w:val="000000"/>
    </w:rPr>
  </w:style>
  <w:style w:type="character" w:customStyle="1" w:styleId="ToReadChar">
    <w:name w:val="To Read Char"/>
    <w:rsid w:val="00031AF0"/>
    <w:rPr>
      <w:rFonts w:ascii="Verdana" w:hAnsi="Verdana" w:hint="default"/>
      <w:b/>
      <w:bCs w:val="0"/>
      <w:szCs w:val="24"/>
      <w:u w:val="single"/>
      <w:lang w:val="en-US" w:eastAsia="en-US" w:bidi="ar-SA"/>
    </w:rPr>
  </w:style>
  <w:style w:type="character" w:customStyle="1" w:styleId="ToReadCharChar">
    <w:name w:val="To Read Char Char"/>
    <w:rsid w:val="00031AF0"/>
    <w:rPr>
      <w:rFonts w:ascii="Verdana" w:hAnsi="Verdana" w:hint="default"/>
      <w:b/>
      <w:bCs w:val="0"/>
      <w:szCs w:val="24"/>
      <w:u w:val="single"/>
      <w:lang w:val="en-US" w:eastAsia="en-US" w:bidi="ar-SA"/>
    </w:rPr>
  </w:style>
  <w:style w:type="character" w:customStyle="1" w:styleId="bio">
    <w:name w:val="bio"/>
    <w:basedOn w:val="DefaultParagraphFont"/>
    <w:rsid w:val="00031AF0"/>
  </w:style>
  <w:style w:type="character" w:customStyle="1" w:styleId="storytextstyle">
    <w:name w:val="storytextstyle"/>
    <w:basedOn w:val="DefaultParagraphFont"/>
    <w:rsid w:val="00031AF0"/>
  </w:style>
  <w:style w:type="character" w:customStyle="1" w:styleId="cardunderlinedCharChar">
    <w:name w:val="card underlined Char Char"/>
    <w:rsid w:val="00031AF0"/>
    <w:rPr>
      <w:rFonts w:ascii="Arial" w:hAnsi="Arial" w:cs="Arial" w:hint="default"/>
      <w:sz w:val="22"/>
      <w:szCs w:val="24"/>
      <w:u w:val="single"/>
      <w:lang w:val="en-US" w:eastAsia="en-US" w:bidi="ar-SA"/>
    </w:rPr>
  </w:style>
  <w:style w:type="character" w:customStyle="1" w:styleId="Style2Char0">
    <w:name w:val="Style2 Char"/>
    <w:rsid w:val="00031AF0"/>
    <w:rPr>
      <w:rFonts w:ascii="Book Antiqua" w:hAnsi="Book Antiqua" w:hint="default"/>
      <w:u w:val="thick"/>
      <w:lang w:val="en-US" w:eastAsia="en-US" w:bidi="ar-SA"/>
    </w:rPr>
  </w:style>
  <w:style w:type="character" w:customStyle="1" w:styleId="Style2Char1">
    <w:name w:val="Style2 Char1"/>
    <w:rsid w:val="00031AF0"/>
    <w:rPr>
      <w:rFonts w:ascii="Book Antiqua" w:hAnsi="Book Antiqua" w:hint="default"/>
      <w:szCs w:val="24"/>
      <w:u w:val="thick"/>
      <w:lang w:val="en-US" w:eastAsia="en-US" w:bidi="ar-SA"/>
    </w:rPr>
  </w:style>
  <w:style w:type="character" w:customStyle="1" w:styleId="articlehead21">
    <w:name w:val="articlehead21"/>
    <w:rsid w:val="00031AF0"/>
    <w:rPr>
      <w:rFonts w:ascii="Arial" w:hAnsi="Arial" w:cs="Arial" w:hint="default"/>
      <w:b/>
      <w:bCs/>
      <w:color w:val="660000"/>
      <w:sz w:val="20"/>
      <w:szCs w:val="20"/>
    </w:rPr>
  </w:style>
  <w:style w:type="character" w:customStyle="1" w:styleId="TagCiteChar1">
    <w:name w:val="Tag/Cite Char1"/>
    <w:rsid w:val="00031AF0"/>
    <w:rPr>
      <w:b/>
      <w:bCs w:val="0"/>
      <w:lang w:val="en-US" w:eastAsia="en-US" w:bidi="ar-SA"/>
    </w:rPr>
  </w:style>
  <w:style w:type="character" w:customStyle="1" w:styleId="goohl2">
    <w:name w:val="goohl2"/>
    <w:basedOn w:val="DefaultParagraphFont"/>
    <w:rsid w:val="00031AF0"/>
  </w:style>
  <w:style w:type="character" w:customStyle="1" w:styleId="CardCharChar0">
    <w:name w:val="Card Char Char"/>
    <w:rsid w:val="00031AF0"/>
    <w:rPr>
      <w:lang w:val="en-US" w:eastAsia="en-US" w:bidi="ar-SA"/>
    </w:rPr>
  </w:style>
  <w:style w:type="character" w:customStyle="1" w:styleId="BriefTitle1Char">
    <w:name w:val="Brief Title 1 Char"/>
    <w:rsid w:val="00031AF0"/>
    <w:rPr>
      <w:b/>
      <w:bCs w:val="0"/>
      <w:u w:val="single"/>
      <w:lang w:val="en-US" w:eastAsia="en-US" w:bidi="ar-SA"/>
    </w:rPr>
  </w:style>
  <w:style w:type="character" w:customStyle="1" w:styleId="TagCiteCharChar">
    <w:name w:val="Tag/Cite Char Char"/>
    <w:rsid w:val="00031AF0"/>
    <w:rPr>
      <w:b/>
      <w:bCs w:val="0"/>
      <w:lang w:val="en-US" w:eastAsia="en-US" w:bidi="ar-SA"/>
    </w:rPr>
  </w:style>
  <w:style w:type="character" w:customStyle="1" w:styleId="btx">
    <w:name w:val="btx"/>
    <w:basedOn w:val="DefaultParagraphFont"/>
    <w:rsid w:val="00031AF0"/>
  </w:style>
  <w:style w:type="character" w:customStyle="1" w:styleId="CardChar1">
    <w:name w:val="Card Char1"/>
    <w:rsid w:val="00031AF0"/>
    <w:rPr>
      <w:lang w:val="en-US" w:eastAsia="en-US" w:bidi="ar-SA"/>
    </w:rPr>
  </w:style>
  <w:style w:type="character" w:customStyle="1" w:styleId="prodgeneral1">
    <w:name w:val="prodgeneral1"/>
    <w:rsid w:val="00031AF0"/>
    <w:rPr>
      <w:rFonts w:ascii="Verdana" w:hAnsi="Verdana" w:hint="default"/>
      <w:b w:val="0"/>
      <w:bCs w:val="0"/>
      <w:caps w:val="0"/>
      <w:color w:val="000000"/>
      <w:spacing w:val="0"/>
      <w:sz w:val="16"/>
      <w:szCs w:val="16"/>
    </w:rPr>
  </w:style>
  <w:style w:type="character" w:customStyle="1" w:styleId="summary1">
    <w:name w:val="summary1"/>
    <w:rsid w:val="00031AF0"/>
    <w:rPr>
      <w:rFonts w:ascii="Arial" w:hAnsi="Arial" w:cs="Arial" w:hint="default"/>
      <w:sz w:val="18"/>
      <w:szCs w:val="18"/>
    </w:rPr>
  </w:style>
  <w:style w:type="character" w:customStyle="1" w:styleId="text3">
    <w:name w:val="text3"/>
    <w:basedOn w:val="DefaultParagraphFont"/>
    <w:rsid w:val="00031AF0"/>
  </w:style>
  <w:style w:type="character" w:customStyle="1" w:styleId="cardtextsmallChar">
    <w:name w:val="card text small Char"/>
    <w:rsid w:val="00031AF0"/>
    <w:rPr>
      <w:rFonts w:ascii="Arial Narrow" w:hAnsi="Arial Narrow" w:hint="default"/>
      <w:sz w:val="16"/>
      <w:szCs w:val="24"/>
      <w:lang w:val="en-US" w:eastAsia="en-US" w:bidi="ar-SA"/>
    </w:rPr>
  </w:style>
  <w:style w:type="character" w:customStyle="1" w:styleId="countrytitle1">
    <w:name w:val="countrytitle1"/>
    <w:rsid w:val="00031AF0"/>
    <w:rPr>
      <w:rFonts w:ascii="Verdana" w:hAnsi="Verdana" w:hint="default"/>
      <w:b/>
      <w:bCs/>
      <w:color w:val="293643"/>
      <w:sz w:val="24"/>
      <w:szCs w:val="24"/>
    </w:rPr>
  </w:style>
  <w:style w:type="character" w:customStyle="1" w:styleId="storyheader1">
    <w:name w:val="storyheader1"/>
    <w:rsid w:val="00031AF0"/>
    <w:rPr>
      <w:rFonts w:ascii="Verdana" w:hAnsi="Verdana" w:hint="default"/>
      <w:b/>
      <w:bCs/>
      <w:color w:val="000000"/>
      <w:sz w:val="21"/>
      <w:szCs w:val="21"/>
    </w:rPr>
  </w:style>
  <w:style w:type="character" w:customStyle="1" w:styleId="cardunderlinedChar0">
    <w:name w:val="card underlined Char"/>
    <w:rsid w:val="00031AF0"/>
    <w:rPr>
      <w:rFonts w:ascii="Arial" w:hAnsi="Arial" w:cs="Arial" w:hint="default"/>
      <w:sz w:val="22"/>
      <w:szCs w:val="24"/>
      <w:u w:val="single"/>
      <w:lang w:val="en-US" w:eastAsia="en-US" w:bidi="ar-SA"/>
    </w:rPr>
  </w:style>
  <w:style w:type="character" w:customStyle="1" w:styleId="article1">
    <w:name w:val="article1"/>
    <w:rsid w:val="00031AF0"/>
    <w:rPr>
      <w:rFonts w:ascii="Verdana" w:hAnsi="Verdana" w:hint="default"/>
      <w:color w:val="333333"/>
      <w:sz w:val="16"/>
      <w:szCs w:val="16"/>
    </w:rPr>
  </w:style>
  <w:style w:type="character" w:customStyle="1" w:styleId="story-posted-date1">
    <w:name w:val="story-posted-date1"/>
    <w:rsid w:val="00031AF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31AF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31AF0"/>
  </w:style>
  <w:style w:type="character" w:customStyle="1" w:styleId="textmedium">
    <w:name w:val="textmedium"/>
    <w:basedOn w:val="DefaultParagraphFont"/>
    <w:rsid w:val="00031AF0"/>
  </w:style>
  <w:style w:type="character" w:customStyle="1" w:styleId="citation1">
    <w:name w:val="citation1"/>
    <w:rsid w:val="00031AF0"/>
    <w:rPr>
      <w:rFonts w:ascii="Verdana" w:hAnsi="Verdana" w:hint="default"/>
      <w:sz w:val="17"/>
      <w:szCs w:val="17"/>
    </w:rPr>
  </w:style>
  <w:style w:type="character" w:customStyle="1" w:styleId="hithighlite">
    <w:name w:val="hithighlite"/>
    <w:basedOn w:val="DefaultParagraphFont"/>
    <w:rsid w:val="00031AF0"/>
  </w:style>
  <w:style w:type="character" w:customStyle="1" w:styleId="articlecontent">
    <w:name w:val="articlecontent"/>
    <w:basedOn w:val="DefaultParagraphFont"/>
    <w:rsid w:val="00031AF0"/>
  </w:style>
  <w:style w:type="character" w:customStyle="1" w:styleId="fource1">
    <w:name w:val="fource1"/>
    <w:rsid w:val="00031AF0"/>
    <w:rPr>
      <w:sz w:val="34"/>
      <w:szCs w:val="34"/>
    </w:rPr>
  </w:style>
  <w:style w:type="character" w:customStyle="1" w:styleId="LanguageStrikeChar">
    <w:name w:val="Language Strike Char"/>
    <w:rsid w:val="00031AF0"/>
    <w:rPr>
      <w:rFonts w:ascii="Arial Narrow" w:hAnsi="Arial Narrow" w:hint="default"/>
      <w:strike/>
      <w:szCs w:val="24"/>
      <w:lang w:val="en-US" w:eastAsia="en-US" w:bidi="ar-SA"/>
    </w:rPr>
  </w:style>
  <w:style w:type="character" w:customStyle="1" w:styleId="normal11">
    <w:name w:val="normal1"/>
    <w:basedOn w:val="DefaultParagraphFont"/>
    <w:rsid w:val="00031AF0"/>
  </w:style>
  <w:style w:type="character" w:customStyle="1" w:styleId="ds">
    <w:name w:val="ds"/>
    <w:basedOn w:val="DefaultParagraphFont"/>
    <w:rsid w:val="00031AF0"/>
  </w:style>
  <w:style w:type="character" w:customStyle="1" w:styleId="UnderliningChar1">
    <w:name w:val="Underlining Char1"/>
    <w:rsid w:val="00031AF0"/>
    <w:rPr>
      <w:rFonts w:ascii="Arial Narrow" w:hAnsi="Arial Narrow" w:hint="default"/>
      <w:szCs w:val="24"/>
      <w:u w:val="single"/>
      <w:lang w:val="en-US" w:eastAsia="en-US" w:bidi="ar-SA"/>
    </w:rPr>
  </w:style>
  <w:style w:type="character" w:customStyle="1" w:styleId="UnderliningChar2">
    <w:name w:val="Underlining Char2"/>
    <w:rsid w:val="00031AF0"/>
    <w:rPr>
      <w:rFonts w:ascii="Arial Narrow" w:hAnsi="Arial Narrow" w:hint="default"/>
      <w:szCs w:val="24"/>
      <w:u w:val="single"/>
      <w:lang w:val="en-US" w:eastAsia="en-US" w:bidi="ar-SA"/>
    </w:rPr>
  </w:style>
  <w:style w:type="character" w:customStyle="1" w:styleId="MicroTextChar1">
    <w:name w:val="MicroText Char1"/>
    <w:rsid w:val="00031AF0"/>
    <w:rPr>
      <w:rFonts w:ascii="Arial Narrow" w:hAnsi="Arial Narrow" w:hint="default"/>
      <w:sz w:val="12"/>
      <w:szCs w:val="24"/>
      <w:lang w:val="en-US" w:eastAsia="en-US" w:bidi="ar-SA"/>
    </w:rPr>
  </w:style>
  <w:style w:type="character" w:customStyle="1" w:styleId="DefaultPara">
    <w:name w:val="Default Para"/>
    <w:rsid w:val="00031AF0"/>
    <w:rPr>
      <w:sz w:val="20"/>
    </w:rPr>
  </w:style>
  <w:style w:type="character" w:customStyle="1" w:styleId="SYSHYPERTEXT">
    <w:name w:val="SYS_HYPERTEXT"/>
    <w:rsid w:val="00031AF0"/>
    <w:rPr>
      <w:color w:val="0000FF"/>
      <w:u w:val="single"/>
    </w:rPr>
  </w:style>
  <w:style w:type="character" w:customStyle="1" w:styleId="Hyperlink1">
    <w:name w:val="Hyperlink1"/>
    <w:rsid w:val="00031AF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31AF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31AF0"/>
    <w:rPr>
      <w:rFonts w:ascii="Arial Narrow" w:hAnsi="Arial Narrow" w:hint="default"/>
      <w:noProof w:val="0"/>
      <w:szCs w:val="24"/>
      <w:u w:val="single"/>
      <w:lang w:val="en-US" w:eastAsia="en-US" w:bidi="ar-SA"/>
    </w:rPr>
  </w:style>
  <w:style w:type="character" w:customStyle="1" w:styleId="BlockHeading1Char">
    <w:name w:val="Block Heading 1 Char"/>
    <w:rsid w:val="00031AF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31AF0"/>
    <w:rPr>
      <w:b/>
      <w:bCs w:val="0"/>
      <w:sz w:val="24"/>
      <w:szCs w:val="24"/>
      <w:u w:val="single"/>
      <w:lang w:val="en-US" w:eastAsia="en-US" w:bidi="ar-SA"/>
    </w:rPr>
  </w:style>
  <w:style w:type="character" w:customStyle="1" w:styleId="StyleTagTimesNewRomanChar">
    <w:name w:val="Style Tag + Times New Roman Char"/>
    <w:rsid w:val="00031AF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31AF0"/>
    <w:rPr>
      <w:rFonts w:ascii="Arial Narrow" w:hAnsi="Arial Narrow" w:cs="Arial" w:hint="default"/>
      <w:b/>
      <w:bCs/>
      <w:iCs/>
      <w:sz w:val="24"/>
      <w:szCs w:val="28"/>
      <w:lang w:val="en-US" w:eastAsia="en-US" w:bidi="ar-SA"/>
    </w:rPr>
  </w:style>
  <w:style w:type="character" w:customStyle="1" w:styleId="UnderliningCharChar">
    <w:name w:val="Underlining Char Char"/>
    <w:rsid w:val="00031AF0"/>
    <w:rPr>
      <w:rFonts w:ascii="Arial Narrow" w:hAnsi="Arial Narrow" w:hint="default"/>
      <w:szCs w:val="24"/>
      <w:u w:val="single"/>
      <w:lang w:val="en-US" w:eastAsia="en-US" w:bidi="ar-SA"/>
    </w:rPr>
  </w:style>
  <w:style w:type="character" w:customStyle="1" w:styleId="StyleArialNarrow12ptBold">
    <w:name w:val="Style Arial Narrow 12 pt Bold"/>
    <w:rsid w:val="00031AF0"/>
    <w:rPr>
      <w:rFonts w:ascii="Arial Narrow" w:hAnsi="Arial Narrow" w:hint="default"/>
      <w:b/>
      <w:bCs/>
      <w:sz w:val="24"/>
    </w:rPr>
  </w:style>
  <w:style w:type="character" w:customStyle="1" w:styleId="Style1CharChar">
    <w:name w:val="Style1 Char Char"/>
    <w:rsid w:val="00031AF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31AF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31AF0"/>
    <w:rPr>
      <w:noProof w:val="0"/>
      <w:u w:val="single"/>
      <w:lang w:val="en-US" w:eastAsia="en-US" w:bidi="ar-SA"/>
    </w:rPr>
  </w:style>
  <w:style w:type="character" w:customStyle="1" w:styleId="UnderlinedCharChar1">
    <w:name w:val="Underlined Char Char1"/>
    <w:rsid w:val="00031AF0"/>
    <w:rPr>
      <w:rFonts w:ascii="Bell MT" w:eastAsia="Times New Roman" w:hAnsi="Bell MT" w:hint="default"/>
      <w:bCs/>
      <w:iCs/>
      <w:sz w:val="22"/>
      <w:u w:val="single"/>
    </w:rPr>
  </w:style>
  <w:style w:type="character" w:customStyle="1" w:styleId="Heading2CharChar2">
    <w:name w:val="Heading 2 Char Char2"/>
    <w:rsid w:val="00031AF0"/>
    <w:rPr>
      <w:rFonts w:ascii="Arial" w:hAnsi="Arial" w:cs="Arial" w:hint="default"/>
      <w:b/>
      <w:bCs/>
      <w:iCs/>
      <w:sz w:val="22"/>
      <w:szCs w:val="28"/>
      <w:lang w:val="en-US" w:eastAsia="en-US" w:bidi="ar-SA"/>
    </w:rPr>
  </w:style>
  <w:style w:type="character" w:customStyle="1" w:styleId="doctitle">
    <w:name w:val="doctitle"/>
    <w:rsid w:val="00031AF0"/>
  </w:style>
  <w:style w:type="character" w:customStyle="1" w:styleId="cardtext-underlined0">
    <w:name w:val="card text- underlined"/>
    <w:rsid w:val="00031AF0"/>
    <w:rPr>
      <w:rFonts w:ascii="Garamond" w:hAnsi="Garamond" w:hint="default"/>
      <w:u w:val="single"/>
    </w:rPr>
  </w:style>
  <w:style w:type="character" w:customStyle="1" w:styleId="BodyText1">
    <w:name w:val="Body Text1"/>
    <w:basedOn w:val="DefaultParagraphFont"/>
    <w:rsid w:val="00031AF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31AF0"/>
  </w:style>
  <w:style w:type="character" w:customStyle="1" w:styleId="BriefTitleChar">
    <w:name w:val="Brief Title Char"/>
    <w:basedOn w:val="DefaultParagraphFont"/>
    <w:rsid w:val="00031AF0"/>
    <w:rPr>
      <w:b/>
      <w:bCs w:val="0"/>
      <w:sz w:val="24"/>
      <w:szCs w:val="24"/>
      <w:u w:val="single"/>
      <w:lang w:val="en-US" w:eastAsia="en-US" w:bidi="ar-SA"/>
    </w:rPr>
  </w:style>
  <w:style w:type="character" w:customStyle="1" w:styleId="BriefTitle2Char">
    <w:name w:val="Brief Title 2 Char"/>
    <w:basedOn w:val="BriefTitleChar"/>
    <w:rsid w:val="00031AF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31AF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31AF0"/>
    <w:rPr>
      <w:rFonts w:ascii="Georgia" w:hAnsi="Georgia" w:hint="default"/>
      <w:b/>
      <w:bCs w:val="0"/>
      <w:sz w:val="24"/>
    </w:rPr>
  </w:style>
  <w:style w:type="character" w:customStyle="1" w:styleId="Emphasis20">
    <w:name w:val="Emphasis 2"/>
    <w:uiPriority w:val="1"/>
    <w:qFormat/>
    <w:rsid w:val="00031AF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31AF0"/>
    <w:rPr>
      <w:rFonts w:ascii="AGaramond" w:hAnsi="AGaramond" w:cs="AGaramond" w:hint="default"/>
      <w:color w:val="211D1E"/>
      <w:sz w:val="14"/>
      <w:szCs w:val="14"/>
    </w:rPr>
  </w:style>
  <w:style w:type="character" w:customStyle="1" w:styleId="CharacterStyle2">
    <w:name w:val="Character Style 2"/>
    <w:uiPriority w:val="99"/>
    <w:rsid w:val="00031AF0"/>
    <w:rPr>
      <w:sz w:val="20"/>
      <w:szCs w:val="20"/>
    </w:rPr>
  </w:style>
  <w:style w:type="character" w:customStyle="1" w:styleId="cross-head">
    <w:name w:val="cross-head"/>
    <w:rsid w:val="00031AF0"/>
  </w:style>
  <w:style w:type="character" w:customStyle="1" w:styleId="dateline">
    <w:name w:val="dateline"/>
    <w:rsid w:val="00031AF0"/>
  </w:style>
  <w:style w:type="character" w:customStyle="1" w:styleId="Subtitle1">
    <w:name w:val="Subtitle1"/>
    <w:rsid w:val="00031AF0"/>
  </w:style>
  <w:style w:type="character" w:customStyle="1" w:styleId="metaorigin">
    <w:name w:val="meta_origin"/>
    <w:rsid w:val="00031AF0"/>
  </w:style>
  <w:style w:type="character" w:customStyle="1" w:styleId="mandelbrotrefrag">
    <w:name w:val="mandelbrot_refrag"/>
    <w:rsid w:val="00031AF0"/>
  </w:style>
  <w:style w:type="character" w:customStyle="1" w:styleId="eminfo">
    <w:name w:val="eminfo"/>
    <w:rsid w:val="00031AF0"/>
  </w:style>
  <w:style w:type="character" w:customStyle="1" w:styleId="emhighlight">
    <w:name w:val="emhighlight"/>
    <w:rsid w:val="00031AF0"/>
  </w:style>
  <w:style w:type="character" w:customStyle="1" w:styleId="name">
    <w:name w:val="name"/>
    <w:rsid w:val="00031AF0"/>
  </w:style>
  <w:style w:type="character" w:customStyle="1" w:styleId="tkrname">
    <w:name w:val="tkrname"/>
    <w:rsid w:val="00031AF0"/>
  </w:style>
  <w:style w:type="character" w:customStyle="1" w:styleId="tkrchange">
    <w:name w:val="tkrchange"/>
    <w:rsid w:val="00031AF0"/>
  </w:style>
  <w:style w:type="character" w:customStyle="1" w:styleId="source-org">
    <w:name w:val="source-org"/>
    <w:rsid w:val="00031AF0"/>
  </w:style>
  <w:style w:type="character" w:customStyle="1" w:styleId="updated">
    <w:name w:val="updated"/>
    <w:rsid w:val="00031AF0"/>
  </w:style>
  <w:style w:type="character" w:customStyle="1" w:styleId="last">
    <w:name w:val="last"/>
    <w:rsid w:val="00031AF0"/>
  </w:style>
  <w:style w:type="character" w:customStyle="1" w:styleId="Style11ptBoldUnderline1">
    <w:name w:val="Style 11 pt Bold Underline1"/>
    <w:rsid w:val="00031AF0"/>
    <w:rPr>
      <w:b/>
      <w:bCs/>
      <w:sz w:val="20"/>
      <w:u w:val="single"/>
    </w:rPr>
  </w:style>
  <w:style w:type="character" w:customStyle="1" w:styleId="StyleStyleunderlineBold11pt">
    <w:name w:val="Style Style underline + Bold + 11 pt"/>
    <w:rsid w:val="00031AF0"/>
    <w:rPr>
      <w:bCs/>
      <w:sz w:val="20"/>
      <w:u w:val="single"/>
    </w:rPr>
  </w:style>
  <w:style w:type="character" w:customStyle="1" w:styleId="StyleunderlineAsianTimesNewRomanBold">
    <w:name w:val="Style underline + (Asian) Times New Roman Bold"/>
    <w:rsid w:val="00031AF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31AF0"/>
    <w:rPr>
      <w:b/>
      <w:bCs/>
      <w:sz w:val="20"/>
      <w:u w:val="single"/>
      <w:bdr w:val="single" w:sz="4" w:space="0" w:color="auto" w:frame="1"/>
    </w:rPr>
  </w:style>
  <w:style w:type="character" w:customStyle="1" w:styleId="A5">
    <w:name w:val="A5"/>
    <w:uiPriority w:val="99"/>
    <w:rsid w:val="00031AF0"/>
    <w:rPr>
      <w:rFonts w:ascii="Times New Roman" w:hAnsi="Times New Roman" w:cs="Times New Roman" w:hint="default"/>
      <w:color w:val="000000"/>
      <w:sz w:val="13"/>
      <w:szCs w:val="13"/>
    </w:rPr>
  </w:style>
  <w:style w:type="character" w:customStyle="1" w:styleId="quotepeekbase">
    <w:name w:val="quotepeekbase"/>
    <w:rsid w:val="00031AF0"/>
  </w:style>
  <w:style w:type="character" w:customStyle="1" w:styleId="cardChar10">
    <w:name w:val="card Char1"/>
    <w:rsid w:val="00031AF0"/>
    <w:rPr>
      <w:rFonts w:ascii="Calibri" w:eastAsia="Calibri" w:hAnsi="Calibri" w:cs="Calibri" w:hint="default"/>
      <w:sz w:val="24"/>
      <w:szCs w:val="22"/>
      <w:lang w:val="x-none" w:eastAsia="x-none"/>
    </w:rPr>
  </w:style>
  <w:style w:type="character" w:customStyle="1" w:styleId="NormalCard">
    <w:name w:val="Normal Card"/>
    <w:uiPriority w:val="1"/>
    <w:qFormat/>
    <w:rsid w:val="00031AF0"/>
    <w:rPr>
      <w:rFonts w:ascii="Times New Roman" w:hAnsi="Times New Roman" w:cs="Times New Roman" w:hint="default"/>
      <w:sz w:val="24"/>
    </w:rPr>
  </w:style>
  <w:style w:type="character" w:customStyle="1" w:styleId="HighlightedUnderline0">
    <w:name w:val="Highlighted Underline"/>
    <w:uiPriority w:val="1"/>
    <w:qFormat/>
    <w:rsid w:val="00031AF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31AF0"/>
    <w:rPr>
      <w:rFonts w:ascii="Times New Roman" w:hAnsi="Times New Roman" w:cs="Times New Roman" w:hint="default"/>
      <w:sz w:val="16"/>
      <w:szCs w:val="16"/>
    </w:rPr>
  </w:style>
  <w:style w:type="character" w:customStyle="1" w:styleId="timebox">
    <w:name w:val="timebox"/>
    <w:rsid w:val="00031AF0"/>
  </w:style>
  <w:style w:type="character" w:customStyle="1" w:styleId="Heading2Subtext">
    <w:name w:val="Heading 2 Subtext"/>
    <w:rsid w:val="00031AF0"/>
    <w:rPr>
      <w:rFonts w:ascii="Times New Roman" w:hAnsi="Times New Roman" w:cs="Times New Roman" w:hint="default"/>
      <w:sz w:val="16"/>
    </w:rPr>
  </w:style>
  <w:style w:type="character" w:customStyle="1" w:styleId="-SmallText-">
    <w:name w:val="-Small Text-"/>
    <w:rsid w:val="00031AF0"/>
    <w:rPr>
      <w:rFonts w:ascii="Garamond" w:hAnsi="Garamond" w:hint="default"/>
      <w:sz w:val="16"/>
    </w:rPr>
  </w:style>
  <w:style w:type="character" w:customStyle="1" w:styleId="label">
    <w:name w:val="label"/>
    <w:rsid w:val="00031AF0"/>
  </w:style>
  <w:style w:type="character" w:customStyle="1" w:styleId="BoldUnderlineCharChar">
    <w:name w:val="BoldUnderline Char Char"/>
    <w:rsid w:val="00031AF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31AF0"/>
  </w:style>
  <w:style w:type="character" w:customStyle="1" w:styleId="FontStyle477">
    <w:name w:val="Font Style477"/>
    <w:basedOn w:val="DefaultParagraphFont"/>
    <w:uiPriority w:val="99"/>
    <w:rsid w:val="00031AF0"/>
    <w:rPr>
      <w:rFonts w:ascii="Times New Roman" w:hAnsi="Times New Roman" w:cs="Times New Roman" w:hint="default"/>
      <w:sz w:val="18"/>
      <w:szCs w:val="18"/>
    </w:rPr>
  </w:style>
  <w:style w:type="character" w:customStyle="1" w:styleId="FontStyle505">
    <w:name w:val="Font Style505"/>
    <w:basedOn w:val="DefaultParagraphFont"/>
    <w:uiPriority w:val="99"/>
    <w:rsid w:val="00031AF0"/>
    <w:rPr>
      <w:rFonts w:ascii="Times New Roman" w:hAnsi="Times New Roman" w:cs="Times New Roman" w:hint="default"/>
      <w:sz w:val="18"/>
      <w:szCs w:val="18"/>
    </w:rPr>
  </w:style>
  <w:style w:type="character" w:customStyle="1" w:styleId="FontStyle514">
    <w:name w:val="Font Style514"/>
    <w:basedOn w:val="DefaultParagraphFont"/>
    <w:uiPriority w:val="99"/>
    <w:rsid w:val="00031AF0"/>
    <w:rPr>
      <w:rFonts w:ascii="Times New Roman" w:hAnsi="Times New Roman" w:cs="Times New Roman" w:hint="default"/>
      <w:sz w:val="14"/>
      <w:szCs w:val="14"/>
    </w:rPr>
  </w:style>
  <w:style w:type="character" w:customStyle="1" w:styleId="FontStyle500">
    <w:name w:val="Font Style500"/>
    <w:basedOn w:val="DefaultParagraphFont"/>
    <w:uiPriority w:val="99"/>
    <w:rsid w:val="00031AF0"/>
    <w:rPr>
      <w:rFonts w:ascii="Times New Roman" w:hAnsi="Times New Roman" w:cs="Times New Roman" w:hint="default"/>
      <w:b/>
      <w:bCs/>
      <w:sz w:val="16"/>
      <w:szCs w:val="16"/>
    </w:rPr>
  </w:style>
  <w:style w:type="character" w:customStyle="1" w:styleId="CardCite1">
    <w:name w:val="CardCite1"/>
    <w:qFormat/>
    <w:rsid w:val="00031AF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31AF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31AF0"/>
    <w:rPr>
      <w:rFonts w:ascii="Times New Roman" w:hAnsi="Times New Roman" w:cs="Times New Roman" w:hint="default"/>
      <w:b/>
      <w:bCs/>
      <w:sz w:val="22"/>
      <w:szCs w:val="22"/>
    </w:rPr>
  </w:style>
  <w:style w:type="character" w:customStyle="1" w:styleId="CharacterStyle3">
    <w:name w:val="Character Style 3"/>
    <w:uiPriority w:val="99"/>
    <w:rsid w:val="00031AF0"/>
    <w:rPr>
      <w:rFonts w:ascii="Bookman Old Style" w:hAnsi="Bookman Old Style" w:cs="Bookman Old Style" w:hint="default"/>
      <w:spacing w:val="-5"/>
      <w:sz w:val="18"/>
      <w:szCs w:val="18"/>
    </w:rPr>
  </w:style>
  <w:style w:type="character" w:customStyle="1" w:styleId="Style8pt1">
    <w:name w:val="Style 8 pt1"/>
    <w:rsid w:val="00031AF0"/>
    <w:rPr>
      <w:rFonts w:ascii="Georgia" w:hAnsi="Georgia" w:hint="default"/>
      <w:sz w:val="16"/>
    </w:rPr>
  </w:style>
  <w:style w:type="character" w:customStyle="1" w:styleId="UnderlineStyleChar7">
    <w:name w:val="Underline Style Char7"/>
    <w:rsid w:val="00031AF0"/>
    <w:rPr>
      <w:rFonts w:ascii="Garamond" w:hAnsi="Garamond" w:hint="default"/>
      <w:sz w:val="22"/>
      <w:szCs w:val="24"/>
      <w:u w:val="single"/>
      <w:lang w:val="en-US" w:eastAsia="en-US" w:bidi="ar-SA"/>
    </w:rPr>
  </w:style>
  <w:style w:type="character" w:customStyle="1" w:styleId="StyleArial6ptBold">
    <w:name w:val="Style Arial 6 pt Bold"/>
    <w:rsid w:val="00031AF0"/>
    <w:rPr>
      <w:rFonts w:ascii="Arial" w:hAnsi="Arial" w:cs="Arial" w:hint="default"/>
      <w:bCs/>
      <w:sz w:val="12"/>
    </w:rPr>
  </w:style>
  <w:style w:type="character" w:customStyle="1" w:styleId="Heading2Char5">
    <w:name w:val="Heading 2 Char5"/>
    <w:rsid w:val="00031AF0"/>
    <w:rPr>
      <w:rFonts w:ascii="Garamond" w:hAnsi="Garamond" w:cs="Arial" w:hint="default"/>
      <w:b/>
      <w:bCs/>
      <w:iCs/>
      <w:sz w:val="24"/>
      <w:szCs w:val="28"/>
      <w:lang w:val="en-US" w:eastAsia="en-US" w:bidi="ar-SA"/>
    </w:rPr>
  </w:style>
  <w:style w:type="character" w:customStyle="1" w:styleId="TagGreg">
    <w:name w:val="TagGreg"/>
    <w:uiPriority w:val="1"/>
    <w:qFormat/>
    <w:rsid w:val="00031AF0"/>
    <w:rPr>
      <w:b/>
      <w:bCs w:val="0"/>
      <w:sz w:val="24"/>
    </w:rPr>
  </w:style>
  <w:style w:type="character" w:customStyle="1" w:styleId="StyleDebateUnderline10pt">
    <w:name w:val="Style Debate Underline + 10 pt"/>
    <w:rsid w:val="00031AF0"/>
    <w:rPr>
      <w:rFonts w:ascii="Times New Roman" w:hAnsi="Times New Roman" w:cs="Times New Roman" w:hint="default"/>
      <w:sz w:val="20"/>
      <w:szCs w:val="20"/>
      <w:u w:val="single"/>
    </w:rPr>
  </w:style>
  <w:style w:type="character" w:customStyle="1" w:styleId="underlinedCharChar0">
    <w:name w:val="underlined Char Char"/>
    <w:locked/>
    <w:rsid w:val="00031AF0"/>
    <w:rPr>
      <w:u w:val="single"/>
    </w:rPr>
  </w:style>
  <w:style w:type="character" w:customStyle="1" w:styleId="SourceBold">
    <w:name w:val="Source Bold"/>
    <w:rsid w:val="00031AF0"/>
    <w:rPr>
      <w:rFonts w:ascii="Arial Narrow" w:hAnsi="Arial Narrow" w:hint="default"/>
      <w:b/>
      <w:bCs w:val="0"/>
      <w:strike w:val="0"/>
      <w:dstrike w:val="0"/>
      <w:sz w:val="24"/>
      <w:u w:val="none"/>
      <w:effect w:val="none"/>
    </w:rPr>
  </w:style>
  <w:style w:type="character" w:customStyle="1" w:styleId="2xBoldUnderline">
    <w:name w:val="2x_Bold_Underline"/>
    <w:rsid w:val="00031AF0"/>
    <w:rPr>
      <w:b/>
      <w:bCs/>
      <w:sz w:val="24"/>
      <w:u w:val="thick"/>
    </w:rPr>
  </w:style>
  <w:style w:type="character" w:customStyle="1" w:styleId="Dottedunderline">
    <w:name w:val="Dotted underline"/>
    <w:rsid w:val="00031AF0"/>
    <w:rPr>
      <w:u w:val="dotted"/>
    </w:rPr>
  </w:style>
  <w:style w:type="character" w:customStyle="1" w:styleId="readChar">
    <w:name w:val="read Char"/>
    <w:rsid w:val="00031AF0"/>
    <w:rPr>
      <w:szCs w:val="22"/>
      <w:u w:val="single"/>
      <w:lang w:val="en-US" w:eastAsia="en-US" w:bidi="ar-SA"/>
    </w:rPr>
  </w:style>
  <w:style w:type="character" w:customStyle="1" w:styleId="underlining0">
    <w:name w:val="underlining"/>
    <w:rsid w:val="00031AF0"/>
    <w:rPr>
      <w:u w:val="single"/>
    </w:rPr>
  </w:style>
  <w:style w:type="character" w:customStyle="1" w:styleId="btitle">
    <w:name w:val="btitle"/>
    <w:rsid w:val="00031AF0"/>
  </w:style>
  <w:style w:type="character" w:customStyle="1" w:styleId="green">
    <w:name w:val="green"/>
    <w:rsid w:val="00031AF0"/>
  </w:style>
  <w:style w:type="character" w:customStyle="1" w:styleId="BodyText20">
    <w:name w:val="Body Text2"/>
    <w:rsid w:val="00031AF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31AF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31AF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31AF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31AF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31AF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31AF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31AF0"/>
    <w:rPr>
      <w:rFonts w:ascii="Sylfaen" w:hAnsi="Sylfaen" w:cs="Sylfaen" w:hint="default"/>
      <w:i/>
      <w:iCs/>
      <w:strike w:val="0"/>
      <w:dstrike w:val="0"/>
      <w:sz w:val="19"/>
      <w:szCs w:val="19"/>
      <w:u w:val="none"/>
      <w:effect w:val="none"/>
      <w:shd w:val="clear" w:color="auto" w:fill="FFFFFF"/>
    </w:rPr>
  </w:style>
  <w:style w:type="character" w:customStyle="1" w:styleId="1">
    <w:name w:val="1"/>
    <w:rsid w:val="00031AF0"/>
    <w:rPr>
      <w:rFonts w:ascii="Arial" w:hAnsi="Arial" w:cs="Arial" w:hint="default"/>
      <w:bCs/>
      <w:sz w:val="20"/>
      <w:u w:val="single"/>
      <w:lang w:val="en-US" w:eastAsia="en-US" w:bidi="ar-SA"/>
    </w:rPr>
  </w:style>
  <w:style w:type="character" w:customStyle="1" w:styleId="CharChar31">
    <w:name w:val="Char Char31"/>
    <w:rsid w:val="00031AF0"/>
    <w:rPr>
      <w:rFonts w:ascii="Arial" w:hAnsi="Arial" w:cs="Arial" w:hint="default"/>
      <w:b/>
      <w:bCs/>
      <w:iCs/>
      <w:lang w:val="en-US" w:eastAsia="en-US" w:bidi="ar-SA"/>
    </w:rPr>
  </w:style>
  <w:style w:type="character" w:customStyle="1" w:styleId="Subtitle2">
    <w:name w:val="Subtitle2"/>
    <w:rsid w:val="00031AF0"/>
  </w:style>
  <w:style w:type="character" w:customStyle="1" w:styleId="drop">
    <w:name w:val="drop"/>
    <w:rsid w:val="00031AF0"/>
  </w:style>
  <w:style w:type="character" w:customStyle="1" w:styleId="bioline">
    <w:name w:val="bioline"/>
    <w:rsid w:val="00031AF0"/>
  </w:style>
  <w:style w:type="character" w:customStyle="1" w:styleId="articletitle0">
    <w:name w:val="article_title"/>
    <w:rsid w:val="00031AF0"/>
  </w:style>
  <w:style w:type="character" w:customStyle="1" w:styleId="A4">
    <w:name w:val="A4"/>
    <w:uiPriority w:val="99"/>
    <w:rsid w:val="00031AF0"/>
    <w:rPr>
      <w:color w:val="000000"/>
    </w:rPr>
  </w:style>
  <w:style w:type="character" w:customStyle="1" w:styleId="s2">
    <w:name w:val="s2"/>
    <w:rsid w:val="00031AF0"/>
  </w:style>
  <w:style w:type="character" w:customStyle="1" w:styleId="s4">
    <w:name w:val="s4"/>
    <w:rsid w:val="00031AF0"/>
  </w:style>
  <w:style w:type="character" w:customStyle="1" w:styleId="s5">
    <w:name w:val="s5"/>
    <w:rsid w:val="00031AF0"/>
  </w:style>
  <w:style w:type="character" w:customStyle="1" w:styleId="cap">
    <w:name w:val="cap"/>
    <w:rsid w:val="00031AF0"/>
  </w:style>
  <w:style w:type="character" w:customStyle="1" w:styleId="rightsnotice">
    <w:name w:val="rightsnotice"/>
    <w:rsid w:val="00031AF0"/>
  </w:style>
  <w:style w:type="character" w:customStyle="1" w:styleId="Caption1">
    <w:name w:val="Caption1"/>
    <w:rsid w:val="00031AF0"/>
  </w:style>
  <w:style w:type="character" w:customStyle="1" w:styleId="credit">
    <w:name w:val="credit"/>
    <w:rsid w:val="00031AF0"/>
  </w:style>
  <w:style w:type="character" w:customStyle="1" w:styleId="scaps">
    <w:name w:val="scaps"/>
    <w:rsid w:val="00031AF0"/>
  </w:style>
  <w:style w:type="character" w:customStyle="1" w:styleId="current-article">
    <w:name w:val="current-article"/>
    <w:rsid w:val="00031AF0"/>
  </w:style>
  <w:style w:type="character" w:customStyle="1" w:styleId="related-current-indicator">
    <w:name w:val="related-current-indicator"/>
    <w:rsid w:val="00031AF0"/>
  </w:style>
  <w:style w:type="character" w:customStyle="1" w:styleId="bylclear">
    <w:name w:val="bylclear"/>
    <w:rsid w:val="00031AF0"/>
  </w:style>
  <w:style w:type="character" w:customStyle="1" w:styleId="timestamp">
    <w:name w:val="timestamp"/>
    <w:rsid w:val="00031AF0"/>
  </w:style>
  <w:style w:type="character" w:customStyle="1" w:styleId="comments">
    <w:name w:val="comments"/>
    <w:rsid w:val="00031AF0"/>
  </w:style>
  <w:style w:type="character" w:customStyle="1" w:styleId="essaytext">
    <w:name w:val="essaytext"/>
    <w:rsid w:val="00031AF0"/>
  </w:style>
  <w:style w:type="character" w:customStyle="1" w:styleId="username">
    <w:name w:val="username"/>
    <w:rsid w:val="00031AF0"/>
  </w:style>
  <w:style w:type="character" w:customStyle="1" w:styleId="toplinks">
    <w:name w:val="toplinks"/>
    <w:rsid w:val="00031AF0"/>
  </w:style>
  <w:style w:type="character" w:customStyle="1" w:styleId="A3">
    <w:name w:val="A3"/>
    <w:uiPriority w:val="99"/>
    <w:rsid w:val="00031AF0"/>
    <w:rPr>
      <w:rFonts w:ascii="Perpetua" w:hAnsi="Perpetua" w:cs="Perpetua" w:hint="default"/>
      <w:color w:val="000000"/>
      <w:sz w:val="15"/>
      <w:szCs w:val="15"/>
    </w:rPr>
  </w:style>
  <w:style w:type="character" w:customStyle="1" w:styleId="see">
    <w:name w:val="see"/>
    <w:rsid w:val="00031AF0"/>
  </w:style>
  <w:style w:type="character" w:customStyle="1" w:styleId="first-letter">
    <w:name w:val="first-letter"/>
    <w:rsid w:val="00031AF0"/>
  </w:style>
  <w:style w:type="character" w:customStyle="1" w:styleId="focusparagraph">
    <w:name w:val="focusparagraph"/>
    <w:rsid w:val="00031AF0"/>
  </w:style>
  <w:style w:type="character" w:customStyle="1" w:styleId="lightblue">
    <w:name w:val="lightblue"/>
    <w:rsid w:val="00031AF0"/>
  </w:style>
  <w:style w:type="character" w:customStyle="1" w:styleId="StyleUnderlineCharChar9pt">
    <w:name w:val="Style Underline Char Char + 9 pt"/>
    <w:rsid w:val="00031AF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31AF0"/>
  </w:style>
  <w:style w:type="character" w:customStyle="1" w:styleId="Title10">
    <w:name w:val="Title1"/>
    <w:rsid w:val="00031AF0"/>
  </w:style>
  <w:style w:type="character" w:customStyle="1" w:styleId="BoldandUnderlineCharCharCharChar">
    <w:name w:val="Bold and Underline Char Char Char Char"/>
    <w:rsid w:val="00031AF0"/>
    <w:rPr>
      <w:b/>
      <w:bCs w:val="0"/>
      <w:noProof w:val="0"/>
      <w:u w:val="single"/>
      <w:lang w:val="en-US" w:eastAsia="en-US" w:bidi="ar-SA"/>
    </w:rPr>
  </w:style>
  <w:style w:type="character" w:customStyle="1" w:styleId="FontStyle29">
    <w:name w:val="Font Style29"/>
    <w:uiPriority w:val="99"/>
    <w:rsid w:val="00031AF0"/>
    <w:rPr>
      <w:rFonts w:ascii="Arial" w:hAnsi="Arial" w:cs="Arial" w:hint="default"/>
      <w:sz w:val="14"/>
      <w:szCs w:val="14"/>
    </w:rPr>
  </w:style>
  <w:style w:type="character" w:customStyle="1" w:styleId="CardsUnderlined">
    <w:name w:val="Cards Underlined"/>
    <w:rsid w:val="00031AF0"/>
    <w:rPr>
      <w:rFonts w:ascii="Helvetica" w:hAnsi="Helvetica" w:cs="Helvetica" w:hint="default"/>
      <w:sz w:val="22"/>
      <w:szCs w:val="24"/>
      <w:u w:val="thick"/>
    </w:rPr>
  </w:style>
  <w:style w:type="character" w:customStyle="1" w:styleId="titles">
    <w:name w:val="titles"/>
    <w:rsid w:val="00031AF0"/>
  </w:style>
  <w:style w:type="character" w:customStyle="1" w:styleId="articletext0">
    <w:name w:val="article_text"/>
    <w:rsid w:val="00031AF0"/>
  </w:style>
  <w:style w:type="character" w:customStyle="1" w:styleId="contentauthor">
    <w:name w:val="contentauthor"/>
    <w:rsid w:val="00031AF0"/>
  </w:style>
  <w:style w:type="character" w:customStyle="1" w:styleId="subarticleheader">
    <w:name w:val="subarticleheader"/>
    <w:rsid w:val="00031AF0"/>
  </w:style>
  <w:style w:type="character" w:customStyle="1" w:styleId="spelle">
    <w:name w:val="spelle"/>
    <w:rsid w:val="00031AF0"/>
  </w:style>
  <w:style w:type="character" w:customStyle="1" w:styleId="grame">
    <w:name w:val="grame"/>
    <w:rsid w:val="00031AF0"/>
  </w:style>
  <w:style w:type="character" w:customStyle="1" w:styleId="newstitle1">
    <w:name w:val="newstitle1"/>
    <w:rsid w:val="00031AF0"/>
  </w:style>
  <w:style w:type="character" w:customStyle="1" w:styleId="copy">
    <w:name w:val="copy"/>
    <w:rsid w:val="00031AF0"/>
  </w:style>
  <w:style w:type="character" w:customStyle="1" w:styleId="topheadline">
    <w:name w:val="topheadline"/>
    <w:rsid w:val="00031AF0"/>
  </w:style>
  <w:style w:type="character" w:customStyle="1" w:styleId="Stylereduce27pt">
    <w:name w:val="Style reduce2 + 7 pt"/>
    <w:rsid w:val="00031AF0"/>
    <w:rPr>
      <w:rFonts w:ascii="Times New Roman" w:hAnsi="Times New Roman" w:cs="Arial" w:hint="default"/>
      <w:color w:val="000000"/>
      <w:sz w:val="14"/>
      <w:szCs w:val="22"/>
    </w:rPr>
  </w:style>
  <w:style w:type="character" w:customStyle="1" w:styleId="srtitle">
    <w:name w:val="srtitle"/>
    <w:rsid w:val="00031AF0"/>
  </w:style>
  <w:style w:type="character" w:customStyle="1" w:styleId="st1">
    <w:name w:val="st1"/>
    <w:rsid w:val="00031AF0"/>
  </w:style>
  <w:style w:type="character" w:customStyle="1" w:styleId="StyleStyleGaramond">
    <w:name w:val="Style Style Garamond +"/>
    <w:rsid w:val="00031AF0"/>
    <w:rPr>
      <w:rFonts w:ascii="Garamond" w:hAnsi="Garamond" w:cs="Times New Roman" w:hint="default"/>
      <w:sz w:val="20"/>
    </w:rPr>
  </w:style>
  <w:style w:type="character" w:customStyle="1" w:styleId="quotechar0">
    <w:name w:val="quotechar"/>
    <w:rsid w:val="00031AF0"/>
  </w:style>
  <w:style w:type="character" w:customStyle="1" w:styleId="boldunderline0">
    <w:name w:val="boldunderline"/>
    <w:rsid w:val="00031AF0"/>
  </w:style>
  <w:style w:type="character" w:customStyle="1" w:styleId="A8">
    <w:name w:val="A8"/>
    <w:rsid w:val="00031AF0"/>
    <w:rPr>
      <w:rFonts w:ascii="Scala" w:hAnsi="Scala" w:cs="Scala" w:hint="default"/>
      <w:color w:val="000000"/>
      <w:sz w:val="15"/>
      <w:szCs w:val="15"/>
    </w:rPr>
  </w:style>
  <w:style w:type="character" w:customStyle="1" w:styleId="A0">
    <w:name w:val="A0"/>
    <w:uiPriority w:val="99"/>
    <w:rsid w:val="00031AF0"/>
    <w:rPr>
      <w:rFonts w:ascii="Scala" w:hAnsi="Scala" w:cs="Scala" w:hint="default"/>
      <w:color w:val="000000"/>
      <w:sz w:val="16"/>
      <w:szCs w:val="16"/>
    </w:rPr>
  </w:style>
  <w:style w:type="character" w:customStyle="1" w:styleId="Date11">
    <w:name w:val="Date11"/>
    <w:rsid w:val="00031AF0"/>
  </w:style>
  <w:style w:type="character" w:customStyle="1" w:styleId="Boxout">
    <w:name w:val="Box out"/>
    <w:uiPriority w:val="1"/>
    <w:qFormat/>
    <w:rsid w:val="00031AF0"/>
    <w:rPr>
      <w:rFonts w:ascii="Tahoma" w:hAnsi="Tahoma" w:cs="Tahoma" w:hint="default"/>
      <w:b/>
      <w:bCs w:val="0"/>
      <w:sz w:val="20"/>
      <w:u w:val="single"/>
      <w:bdr w:val="none" w:sz="0" w:space="0" w:color="auto" w:frame="1"/>
      <w:shd w:val="clear" w:color="auto" w:fill="A9E8F5"/>
    </w:rPr>
  </w:style>
  <w:style w:type="character" w:customStyle="1" w:styleId="metad">
    <w:name w:val="metad"/>
    <w:rsid w:val="00031AF0"/>
  </w:style>
  <w:style w:type="character" w:customStyle="1" w:styleId="sifr-alternate">
    <w:name w:val="sifr-alternate"/>
    <w:rsid w:val="00031AF0"/>
  </w:style>
  <w:style w:type="character" w:customStyle="1" w:styleId="justify1">
    <w:name w:val="justify1"/>
    <w:rsid w:val="00031AF0"/>
  </w:style>
  <w:style w:type="character" w:customStyle="1" w:styleId="artbody1">
    <w:name w:val="art_body1"/>
    <w:rsid w:val="00031AF0"/>
    <w:rPr>
      <w:rFonts w:ascii="Arial" w:hAnsi="Arial" w:cs="Arial" w:hint="default"/>
    </w:rPr>
  </w:style>
  <w:style w:type="character" w:customStyle="1" w:styleId="A1">
    <w:name w:val="A1"/>
    <w:uiPriority w:val="99"/>
    <w:rsid w:val="00031AF0"/>
    <w:rPr>
      <w:rFonts w:ascii="Book Antiqua" w:hAnsi="Book Antiqua" w:cs="Book Antiqua" w:hint="default"/>
      <w:color w:val="221E1F"/>
      <w:sz w:val="22"/>
      <w:szCs w:val="22"/>
    </w:rPr>
  </w:style>
  <w:style w:type="character" w:customStyle="1" w:styleId="reality">
    <w:name w:val="reality"/>
    <w:rsid w:val="00031AF0"/>
  </w:style>
  <w:style w:type="character" w:customStyle="1" w:styleId="text2">
    <w:name w:val="text2"/>
    <w:rsid w:val="00031AF0"/>
  </w:style>
  <w:style w:type="character" w:customStyle="1" w:styleId="StyleUnderlineChar2CharChar11pt">
    <w:name w:val="Style Underline Char2 Char Char + 11 pt"/>
    <w:rsid w:val="00031AF0"/>
    <w:rPr>
      <w:rFonts w:ascii="Times New Roman" w:hAnsi="Times New Roman" w:cs="Times New Roman" w:hint="default"/>
      <w:sz w:val="20"/>
      <w:u w:val="single"/>
    </w:rPr>
  </w:style>
  <w:style w:type="character" w:customStyle="1" w:styleId="StyleStyleBoldUnderline11pt">
    <w:name w:val="Style Style Bold Underline + 11 pt"/>
    <w:rsid w:val="00031AF0"/>
    <w:rPr>
      <w:b/>
      <w:bCs/>
      <w:sz w:val="20"/>
      <w:u w:val="single"/>
    </w:rPr>
  </w:style>
  <w:style w:type="character" w:customStyle="1" w:styleId="articlehead2">
    <w:name w:val="articlehead2"/>
    <w:rsid w:val="00031AF0"/>
  </w:style>
  <w:style w:type="character" w:customStyle="1" w:styleId="pronset">
    <w:name w:val="pronset"/>
    <w:rsid w:val="00031AF0"/>
  </w:style>
  <w:style w:type="character" w:customStyle="1" w:styleId="prondelim">
    <w:name w:val="prondelim"/>
    <w:rsid w:val="00031AF0"/>
  </w:style>
  <w:style w:type="character" w:customStyle="1" w:styleId="prontoggle">
    <w:name w:val="pron_toggle"/>
    <w:rsid w:val="00031AF0"/>
  </w:style>
  <w:style w:type="character" w:customStyle="1" w:styleId="boldface">
    <w:name w:val="boldface"/>
    <w:rsid w:val="00031AF0"/>
  </w:style>
  <w:style w:type="character" w:customStyle="1" w:styleId="secondary-bf">
    <w:name w:val="secondary-bf"/>
    <w:rsid w:val="00031AF0"/>
  </w:style>
  <w:style w:type="table" w:styleId="ColorfulGrid-Accent1">
    <w:name w:val="Colorful Grid Accent 1"/>
    <w:basedOn w:val="TableNormal"/>
    <w:link w:val="ColorfulGrid-Accent1Char"/>
    <w:uiPriority w:val="29"/>
    <w:unhideWhenUsed/>
    <w:rsid w:val="00031AF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31AF0"/>
    <w:rPr>
      <w:rFonts w:ascii="Times New Roman" w:hAnsi="Times New Roman" w:cs="Times New Roman" w:hint="default"/>
      <w:iCs/>
      <w:color w:val="000000"/>
      <w:sz w:val="16"/>
    </w:rPr>
  </w:style>
  <w:style w:type="character" w:customStyle="1" w:styleId="Boxout0">
    <w:name w:val="Boxout"/>
    <w:uiPriority w:val="1"/>
    <w:qFormat/>
    <w:rsid w:val="00031AF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31AF0"/>
  </w:style>
  <w:style w:type="character" w:customStyle="1" w:styleId="pg">
    <w:name w:val="pg"/>
    <w:rsid w:val="00031AF0"/>
  </w:style>
  <w:style w:type="character" w:customStyle="1" w:styleId="detailtitle">
    <w:name w:val="detailtitle"/>
    <w:rsid w:val="00031AF0"/>
  </w:style>
  <w:style w:type="character" w:customStyle="1" w:styleId="storydate">
    <w:name w:val="storydate"/>
    <w:rsid w:val="00031AF0"/>
  </w:style>
  <w:style w:type="character" w:customStyle="1" w:styleId="preloadwrap">
    <w:name w:val="preloadwrap"/>
    <w:rsid w:val="00031AF0"/>
  </w:style>
  <w:style w:type="character" w:customStyle="1" w:styleId="creditwrap">
    <w:name w:val="creditwrap"/>
    <w:rsid w:val="00031AF0"/>
  </w:style>
  <w:style w:type="character" w:customStyle="1" w:styleId="DefaultChar1">
    <w:name w:val="Default Char1"/>
    <w:rsid w:val="00031AF0"/>
    <w:rPr>
      <w:noProof w:val="0"/>
      <w:color w:val="000000"/>
      <w:lang w:val="en-US" w:eastAsia="en-US" w:bidi="ar-SA"/>
    </w:rPr>
  </w:style>
  <w:style w:type="character" w:customStyle="1" w:styleId="textunderlineChar0">
    <w:name w:val="text underline Char"/>
    <w:rsid w:val="00031AF0"/>
    <w:rPr>
      <w:sz w:val="24"/>
      <w:szCs w:val="22"/>
      <w:u w:val="thick"/>
      <w:lang w:val="en-US" w:eastAsia="en-US" w:bidi="ar-SA"/>
    </w:rPr>
  </w:style>
  <w:style w:type="character" w:customStyle="1" w:styleId="BoldChar">
    <w:name w:val="Bold Char"/>
    <w:rsid w:val="00031AF0"/>
    <w:rPr>
      <w:rFonts w:ascii="Times New Roman" w:eastAsia="Times New Roman" w:hAnsi="Times New Roman" w:cs="Times New Roman" w:hint="default"/>
      <w:b/>
      <w:bCs w:val="0"/>
      <w:szCs w:val="24"/>
    </w:rPr>
  </w:style>
  <w:style w:type="character" w:customStyle="1" w:styleId="pmterms31">
    <w:name w:val="pmterms31"/>
    <w:rsid w:val="00031AF0"/>
    <w:rPr>
      <w:b/>
      <w:bCs/>
      <w:i w:val="0"/>
      <w:iCs w:val="0"/>
      <w:color w:val="000000"/>
    </w:rPr>
  </w:style>
  <w:style w:type="character" w:customStyle="1" w:styleId="copyrightdescription">
    <w:name w:val="copyrightdescription"/>
    <w:rsid w:val="00031AF0"/>
  </w:style>
  <w:style w:type="character" w:customStyle="1" w:styleId="ft01">
    <w:name w:val="ft01"/>
    <w:rsid w:val="00031AF0"/>
    <w:rPr>
      <w:rFonts w:ascii="Times" w:hAnsi="Times" w:cs="Times" w:hint="default"/>
      <w:color w:val="000000"/>
      <w:sz w:val="14"/>
      <w:szCs w:val="14"/>
    </w:rPr>
  </w:style>
  <w:style w:type="character" w:customStyle="1" w:styleId="ft11">
    <w:name w:val="ft11"/>
    <w:rsid w:val="00031AF0"/>
    <w:rPr>
      <w:rFonts w:ascii="Times" w:hAnsi="Times" w:cs="Times" w:hint="default"/>
      <w:color w:val="000000"/>
      <w:sz w:val="17"/>
      <w:szCs w:val="17"/>
    </w:rPr>
  </w:style>
  <w:style w:type="character" w:customStyle="1" w:styleId="ft21">
    <w:name w:val="ft21"/>
    <w:rsid w:val="00031AF0"/>
    <w:rPr>
      <w:rFonts w:ascii="Times" w:hAnsi="Times" w:cs="Times" w:hint="default"/>
      <w:color w:val="000000"/>
      <w:sz w:val="15"/>
      <w:szCs w:val="15"/>
    </w:rPr>
  </w:style>
  <w:style w:type="character" w:customStyle="1" w:styleId="ft31">
    <w:name w:val="ft31"/>
    <w:rsid w:val="00031AF0"/>
    <w:rPr>
      <w:rFonts w:ascii="Times" w:hAnsi="Times" w:cs="Times" w:hint="default"/>
      <w:color w:val="000000"/>
      <w:sz w:val="15"/>
      <w:szCs w:val="15"/>
    </w:rPr>
  </w:style>
  <w:style w:type="character" w:customStyle="1" w:styleId="dquo">
    <w:name w:val="dquo"/>
    <w:rsid w:val="00031AF0"/>
  </w:style>
  <w:style w:type="character" w:customStyle="1" w:styleId="caps2">
    <w:name w:val="caps2"/>
    <w:rsid w:val="00031AF0"/>
  </w:style>
  <w:style w:type="character" w:customStyle="1" w:styleId="CardsFont12ptCharCharCharChar">
    <w:name w:val="Cards + Font: 12 pt Char Char Char Char"/>
    <w:rsid w:val="00031AF0"/>
    <w:rPr>
      <w:sz w:val="24"/>
      <w:szCs w:val="24"/>
      <w:u w:val="thick"/>
      <w:lang w:val="en-US" w:eastAsia="en-US" w:bidi="ar-SA"/>
    </w:rPr>
  </w:style>
  <w:style w:type="character" w:customStyle="1" w:styleId="ccs">
    <w:name w:val="c cs"/>
    <w:rsid w:val="00031AF0"/>
  </w:style>
  <w:style w:type="character" w:customStyle="1" w:styleId="UnderlinedEvChar">
    <w:name w:val="Underlined Ev Char"/>
    <w:rsid w:val="00031AF0"/>
    <w:rPr>
      <w:rFonts w:ascii="Times New Roman" w:eastAsia="Times New Roman" w:hAnsi="Times New Roman" w:cs="Times New Roman" w:hint="default"/>
      <w:szCs w:val="24"/>
      <w:u w:val="single"/>
    </w:rPr>
  </w:style>
  <w:style w:type="character" w:customStyle="1" w:styleId="dropshadow">
    <w:name w:val="dropshadow"/>
    <w:rsid w:val="00031AF0"/>
  </w:style>
  <w:style w:type="character" w:customStyle="1" w:styleId="d05ws">
    <w:name w:val="d05ws"/>
    <w:rsid w:val="00031AF0"/>
  </w:style>
  <w:style w:type="character" w:customStyle="1" w:styleId="rzibod">
    <w:name w:val="rzibod"/>
    <w:rsid w:val="00031AF0"/>
  </w:style>
  <w:style w:type="character" w:customStyle="1" w:styleId="StyleBold1">
    <w:name w:val="Style Bold1"/>
    <w:rsid w:val="00031AF0"/>
    <w:rPr>
      <w:rFonts w:ascii="Georgia" w:hAnsi="Georgia" w:hint="default"/>
      <w:b/>
      <w:bCs/>
      <w:sz w:val="22"/>
    </w:rPr>
  </w:style>
  <w:style w:type="character" w:customStyle="1" w:styleId="headertext">
    <w:name w:val="headertext"/>
    <w:rsid w:val="00031AF0"/>
  </w:style>
  <w:style w:type="character" w:customStyle="1" w:styleId="endnote-reference">
    <w:name w:val="endnote-reference"/>
    <w:rsid w:val="00031AF0"/>
  </w:style>
  <w:style w:type="character" w:customStyle="1" w:styleId="officialsname">
    <w:name w:val="official_s_name"/>
    <w:rsid w:val="00031AF0"/>
  </w:style>
  <w:style w:type="character" w:customStyle="1" w:styleId="audience">
    <w:name w:val="audience"/>
    <w:rsid w:val="00031AF0"/>
  </w:style>
  <w:style w:type="character" w:customStyle="1" w:styleId="A7">
    <w:name w:val="A7"/>
    <w:uiPriority w:val="99"/>
    <w:rsid w:val="00031AF0"/>
    <w:rPr>
      <w:rFonts w:ascii="Myriad Pro" w:hAnsi="Myriad Pro" w:cs="Myriad Pro" w:hint="default"/>
      <w:color w:val="0066B1"/>
      <w:sz w:val="22"/>
      <w:szCs w:val="22"/>
    </w:rPr>
  </w:style>
  <w:style w:type="character" w:customStyle="1" w:styleId="normalchar">
    <w:name w:val="normal__char"/>
    <w:rsid w:val="00031AF0"/>
  </w:style>
  <w:style w:type="character" w:customStyle="1" w:styleId="hyperlink002cheading0020100200028block0020title0029char">
    <w:name w:val="hyperlink_002cheading_00201_0020_0028block_0020title_0029__char"/>
    <w:rsid w:val="00031AF0"/>
  </w:style>
  <w:style w:type="character" w:customStyle="1" w:styleId="underline002cstyle0020bold0020underlinechar">
    <w:name w:val="underline_002cstyle_0020bold_0020underline__char"/>
    <w:rsid w:val="00031AF0"/>
  </w:style>
  <w:style w:type="character" w:customStyle="1" w:styleId="copyboldblack">
    <w:name w:val="copyboldblack"/>
    <w:rsid w:val="00031AF0"/>
  </w:style>
  <w:style w:type="character" w:customStyle="1" w:styleId="copybold">
    <w:name w:val="copybold"/>
    <w:rsid w:val="00031AF0"/>
  </w:style>
  <w:style w:type="character" w:customStyle="1" w:styleId="author-date0">
    <w:name w:val="author-date"/>
    <w:rsid w:val="00031AF0"/>
  </w:style>
  <w:style w:type="character" w:customStyle="1" w:styleId="hidden">
    <w:name w:val="hidden"/>
    <w:rsid w:val="00031AF0"/>
  </w:style>
  <w:style w:type="character" w:customStyle="1" w:styleId="articlebegin">
    <w:name w:val="articlebegin"/>
    <w:rsid w:val="00031AF0"/>
  </w:style>
  <w:style w:type="character" w:customStyle="1" w:styleId="mediaoverlay">
    <w:name w:val="mediaoverlay"/>
    <w:rsid w:val="00031AF0"/>
  </w:style>
  <w:style w:type="character" w:customStyle="1" w:styleId="blogcaption">
    <w:name w:val="blog_caption"/>
    <w:rsid w:val="00031AF0"/>
  </w:style>
  <w:style w:type="character" w:customStyle="1" w:styleId="commnet-abuzz">
    <w:name w:val="commnet-abuzz"/>
    <w:rsid w:val="00031AF0"/>
  </w:style>
  <w:style w:type="character" w:customStyle="1" w:styleId="fbconnectbuttontext">
    <w:name w:val="fbconnectbutton_text"/>
    <w:rsid w:val="00031AF0"/>
  </w:style>
  <w:style w:type="character" w:customStyle="1" w:styleId="fbsharecountinner">
    <w:name w:val="fb_share_count_inner"/>
    <w:rsid w:val="00031AF0"/>
  </w:style>
  <w:style w:type="character" w:customStyle="1" w:styleId="stbuttontext">
    <w:name w:val="stbuttontext"/>
    <w:rsid w:val="00031AF0"/>
  </w:style>
  <w:style w:type="character" w:customStyle="1" w:styleId="source">
    <w:name w:val="source"/>
    <w:rsid w:val="00031AF0"/>
  </w:style>
  <w:style w:type="character" w:customStyle="1" w:styleId="pubdate">
    <w:name w:val="pubdate"/>
    <w:rsid w:val="00031AF0"/>
  </w:style>
  <w:style w:type="character" w:customStyle="1" w:styleId="grey">
    <w:name w:val="grey"/>
    <w:rsid w:val="00031AF0"/>
  </w:style>
  <w:style w:type="character" w:customStyle="1" w:styleId="postdate">
    <w:name w:val="post_date"/>
    <w:rsid w:val="00031AF0"/>
  </w:style>
  <w:style w:type="character" w:customStyle="1" w:styleId="bdx">
    <w:name w:val="bdx"/>
    <w:rsid w:val="00031AF0"/>
  </w:style>
  <w:style w:type="character" w:customStyle="1" w:styleId="bdl">
    <w:name w:val="bdl"/>
    <w:rsid w:val="00031AF0"/>
  </w:style>
  <w:style w:type="character" w:customStyle="1" w:styleId="breadcrumbitemcurrent">
    <w:name w:val="breadcrumbitemcurrent"/>
    <w:rsid w:val="00031AF0"/>
  </w:style>
  <w:style w:type="character" w:customStyle="1" w:styleId="bbl">
    <w:name w:val="bbl"/>
    <w:rsid w:val="00031AF0"/>
  </w:style>
  <w:style w:type="character" w:customStyle="1" w:styleId="Date2">
    <w:name w:val="Date2"/>
    <w:rsid w:val="00031AF0"/>
  </w:style>
  <w:style w:type="character" w:customStyle="1" w:styleId="company">
    <w:name w:val="company"/>
    <w:rsid w:val="00031AF0"/>
  </w:style>
  <w:style w:type="character" w:customStyle="1" w:styleId="itxtnewhookspan">
    <w:name w:val="itxtnewhookspan"/>
    <w:rsid w:val="00031AF0"/>
  </w:style>
  <w:style w:type="character" w:customStyle="1" w:styleId="gstxthlt">
    <w:name w:val="gstxt_hlt"/>
    <w:rsid w:val="00031AF0"/>
  </w:style>
  <w:style w:type="character" w:customStyle="1" w:styleId="SubtleEmphasis1">
    <w:name w:val="Subtle Emphasis1"/>
    <w:uiPriority w:val="19"/>
    <w:qFormat/>
    <w:rsid w:val="00031AF0"/>
    <w:rPr>
      <w:rFonts w:ascii="Times New Roman" w:hAnsi="Times New Roman" w:cs="Times New Roman" w:hint="default"/>
      <w:b/>
      <w:bCs w:val="0"/>
      <w:iCs/>
      <w:color w:val="auto"/>
      <w:sz w:val="22"/>
    </w:rPr>
  </w:style>
  <w:style w:type="character" w:customStyle="1" w:styleId="StyleBoldRed">
    <w:name w:val="Style Bold Red"/>
    <w:rsid w:val="00031AF0"/>
    <w:rPr>
      <w:b/>
      <w:bCs/>
      <w:color w:val="auto"/>
    </w:rPr>
  </w:style>
  <w:style w:type="character" w:customStyle="1" w:styleId="StyleTimesNewRoman8pt">
    <w:name w:val="Style Times New Roman 8 pt"/>
    <w:rsid w:val="00031AF0"/>
    <w:rPr>
      <w:rFonts w:ascii="Georgia" w:hAnsi="Georgia" w:hint="default"/>
      <w:sz w:val="16"/>
    </w:rPr>
  </w:style>
  <w:style w:type="character" w:customStyle="1" w:styleId="StyleStyle7pt8pt">
    <w:name w:val="Style Style 7 pt + 8 pt"/>
    <w:rsid w:val="00031AF0"/>
    <w:rPr>
      <w:sz w:val="16"/>
    </w:rPr>
  </w:style>
  <w:style w:type="character" w:customStyle="1" w:styleId="StyleStyleThickunderlineBold1">
    <w:name w:val="Style Style Thick underline + Bold1"/>
    <w:rsid w:val="00031AF0"/>
    <w:rPr>
      <w:b/>
      <w:bCs/>
      <w:u w:val="thick"/>
    </w:rPr>
  </w:style>
  <w:style w:type="character" w:customStyle="1" w:styleId="StyleUnderline2">
    <w:name w:val="Style Underline2"/>
    <w:rsid w:val="00031AF0"/>
    <w:rPr>
      <w:u w:val="single"/>
    </w:rPr>
  </w:style>
  <w:style w:type="character" w:customStyle="1" w:styleId="ShrinkText">
    <w:name w:val="Shrink Text"/>
    <w:rsid w:val="00031AF0"/>
    <w:rPr>
      <w:sz w:val="16"/>
    </w:rPr>
  </w:style>
  <w:style w:type="character" w:customStyle="1" w:styleId="smallcaps">
    <w:name w:val="smallcaps"/>
    <w:rsid w:val="00031AF0"/>
  </w:style>
  <w:style w:type="character" w:customStyle="1" w:styleId="goldbldtext">
    <w:name w:val="goldbldtext"/>
    <w:rsid w:val="00031AF0"/>
  </w:style>
  <w:style w:type="character" w:customStyle="1" w:styleId="cardshighlight0">
    <w:name w:val="cardshighlight"/>
    <w:rsid w:val="00031AF0"/>
  </w:style>
  <w:style w:type="character" w:customStyle="1" w:styleId="cardsfont12pt1">
    <w:name w:val="cardsfont12pt"/>
    <w:rsid w:val="00031AF0"/>
  </w:style>
  <w:style w:type="character" w:customStyle="1" w:styleId="ft1">
    <w:name w:val="ft1"/>
    <w:rsid w:val="00031AF0"/>
  </w:style>
  <w:style w:type="character" w:customStyle="1" w:styleId="ft6">
    <w:name w:val="ft6"/>
    <w:rsid w:val="00031AF0"/>
  </w:style>
  <w:style w:type="character" w:customStyle="1" w:styleId="kicker">
    <w:name w:val="kicker"/>
    <w:rsid w:val="00031AF0"/>
  </w:style>
  <w:style w:type="character" w:customStyle="1" w:styleId="backcontent">
    <w:name w:val="backcontent"/>
    <w:rsid w:val="00031AF0"/>
  </w:style>
  <w:style w:type="character" w:customStyle="1" w:styleId="daystmp">
    <w:name w:val="daystmp"/>
    <w:rsid w:val="00031AF0"/>
  </w:style>
  <w:style w:type="character" w:customStyle="1" w:styleId="cardsfont12ptchar">
    <w:name w:val="cardsfont12ptchar"/>
    <w:rsid w:val="00031AF0"/>
  </w:style>
  <w:style w:type="character" w:customStyle="1" w:styleId="gal">
    <w:name w:val="gal"/>
    <w:rsid w:val="00031AF0"/>
  </w:style>
  <w:style w:type="character" w:customStyle="1" w:styleId="submitted">
    <w:name w:val="submitted"/>
    <w:rsid w:val="00031AF0"/>
  </w:style>
  <w:style w:type="character" w:customStyle="1" w:styleId="imagedateline">
    <w:name w:val="image_dateline"/>
    <w:rsid w:val="00031AF0"/>
  </w:style>
  <w:style w:type="character" w:customStyle="1" w:styleId="authordatecharchar">
    <w:name w:val="authordatecharchar"/>
    <w:rsid w:val="00031AF0"/>
  </w:style>
  <w:style w:type="character" w:customStyle="1" w:styleId="style1char0">
    <w:name w:val="style1char"/>
    <w:rsid w:val="00031AF0"/>
  </w:style>
  <w:style w:type="character" w:customStyle="1" w:styleId="tagcharchar0">
    <w:name w:val="tagcharchar"/>
    <w:rsid w:val="00031AF0"/>
  </w:style>
  <w:style w:type="character" w:customStyle="1" w:styleId="underlinedcharchar2">
    <w:name w:val="underlinedcharchar"/>
    <w:rsid w:val="00031AF0"/>
  </w:style>
  <w:style w:type="character" w:customStyle="1" w:styleId="BoxedChar">
    <w:name w:val="Boxed Char"/>
    <w:rsid w:val="00031AF0"/>
    <w:rPr>
      <w:rFonts w:ascii="Arial Narrow" w:hAnsi="Arial Narrow" w:hint="default"/>
      <w:b/>
      <w:bCs w:val="0"/>
      <w:sz w:val="18"/>
      <w:bdr w:val="single" w:sz="6" w:space="0" w:color="auto" w:frame="1"/>
    </w:rPr>
  </w:style>
  <w:style w:type="character" w:customStyle="1" w:styleId="Style11ptUnderline2">
    <w:name w:val="Style 11 pt Underline2"/>
    <w:rsid w:val="00031AF0"/>
    <w:rPr>
      <w:sz w:val="20"/>
      <w:u w:val="single"/>
    </w:rPr>
  </w:style>
  <w:style w:type="character" w:customStyle="1" w:styleId="Style11ptBoldUnderline2">
    <w:name w:val="Style 11 pt Bold Underline2"/>
    <w:rsid w:val="00031AF0"/>
    <w:rPr>
      <w:b/>
      <w:bCs/>
      <w:sz w:val="20"/>
      <w:u w:val="single"/>
    </w:rPr>
  </w:style>
  <w:style w:type="character" w:customStyle="1" w:styleId="nw">
    <w:name w:val="nw"/>
    <w:rsid w:val="00031AF0"/>
  </w:style>
  <w:style w:type="character" w:customStyle="1" w:styleId="Styleunderline11ptBoldBorderSinglesolidlineAuto">
    <w:name w:val="Style underline + 11 pt Bold Border: : (Single solid line Auto ..."/>
    <w:rsid w:val="00031AF0"/>
    <w:rPr>
      <w:b/>
      <w:bCs/>
      <w:sz w:val="20"/>
      <w:u w:val="single"/>
      <w:bdr w:val="single" w:sz="4" w:space="0" w:color="auto" w:frame="1"/>
    </w:rPr>
  </w:style>
  <w:style w:type="character" w:customStyle="1" w:styleId="cardCharCharChar1">
    <w:name w:val="card Char Char Char1"/>
    <w:rsid w:val="00031AF0"/>
    <w:rPr>
      <w:lang w:val="en-US" w:eastAsia="en-US" w:bidi="ar-SA"/>
    </w:rPr>
  </w:style>
  <w:style w:type="character" w:customStyle="1" w:styleId="authors1">
    <w:name w:val="authors1"/>
    <w:rsid w:val="00031AF0"/>
    <w:rPr>
      <w:rFonts w:ascii="Verdana" w:hAnsi="Verdana" w:hint="default"/>
      <w:b/>
      <w:bCs/>
      <w:color w:val="006699"/>
      <w:sz w:val="20"/>
      <w:szCs w:val="20"/>
    </w:rPr>
  </w:style>
  <w:style w:type="character" w:customStyle="1" w:styleId="headlinesectionlarge">
    <w:name w:val="headline_section_large"/>
    <w:rsid w:val="00031AF0"/>
  </w:style>
  <w:style w:type="character" w:customStyle="1" w:styleId="Styleunderline11ptBlack">
    <w:name w:val="Style underline + 11 pt Black"/>
    <w:rsid w:val="00031AF0"/>
    <w:rPr>
      <w:color w:val="000000"/>
      <w:sz w:val="20"/>
      <w:u w:val="single"/>
    </w:rPr>
  </w:style>
  <w:style w:type="character" w:customStyle="1" w:styleId="Styleunderline11ptBoldBlack">
    <w:name w:val="Style underline + 11 pt Bold Black"/>
    <w:rsid w:val="00031AF0"/>
    <w:rPr>
      <w:b/>
      <w:bCs/>
      <w:color w:val="000000"/>
      <w:sz w:val="20"/>
      <w:u w:val="single"/>
    </w:rPr>
  </w:style>
  <w:style w:type="character" w:customStyle="1" w:styleId="Style11ptBoldBlackUnderline">
    <w:name w:val="Style 11 pt Bold Black Underline"/>
    <w:rsid w:val="00031AF0"/>
    <w:rPr>
      <w:b/>
      <w:bCs/>
      <w:color w:val="000000"/>
      <w:sz w:val="20"/>
      <w:u w:val="single"/>
    </w:rPr>
  </w:style>
  <w:style w:type="character" w:customStyle="1" w:styleId="Style11ptBoldBlackUnderlineBorderSinglesolidline">
    <w:name w:val="Style 11 pt Bold Black Underline Border: : (Single solid line ..."/>
    <w:rsid w:val="00031AF0"/>
    <w:rPr>
      <w:b/>
      <w:bCs/>
      <w:color w:val="000000"/>
      <w:sz w:val="20"/>
      <w:u w:val="single"/>
      <w:bdr w:val="single" w:sz="4" w:space="0" w:color="auto" w:frame="1"/>
    </w:rPr>
  </w:style>
  <w:style w:type="character" w:customStyle="1" w:styleId="StyleLatinMeridien-Italic11ptItalicUnderline">
    <w:name w:val="Style (Latin) Meridien-Italic 11 pt Italic Underline"/>
    <w:rsid w:val="00031AF0"/>
    <w:rPr>
      <w:rFonts w:ascii="Meridien-Italic" w:hAnsi="Meridien-Italic" w:hint="default"/>
      <w:i/>
      <w:iCs/>
      <w:sz w:val="20"/>
      <w:u w:val="single"/>
    </w:rPr>
  </w:style>
  <w:style w:type="character" w:customStyle="1" w:styleId="Citation-AuthorDate">
    <w:name w:val="Citation - Author/Date"/>
    <w:rsid w:val="00031AF0"/>
    <w:rPr>
      <w:b/>
      <w:bCs w:val="0"/>
      <w:smallCaps/>
      <w:sz w:val="24"/>
      <w:u w:val="single"/>
    </w:rPr>
  </w:style>
  <w:style w:type="character" w:customStyle="1" w:styleId="underlinestylechar0">
    <w:name w:val="underlinestylechar"/>
    <w:rsid w:val="00031AF0"/>
  </w:style>
  <w:style w:type="character" w:customStyle="1" w:styleId="highlight">
    <w:name w:val="highlight"/>
    <w:rsid w:val="00031AF0"/>
  </w:style>
  <w:style w:type="character" w:customStyle="1" w:styleId="DottedUnderline0">
    <w:name w:val="Dotted Underline"/>
    <w:rsid w:val="00031AF0"/>
    <w:rPr>
      <w:rFonts w:ascii="Times New Roman" w:hAnsi="Times New Roman" w:cs="Times New Roman" w:hint="default"/>
      <w:sz w:val="20"/>
      <w:u w:val="dottedHeavy"/>
    </w:rPr>
  </w:style>
  <w:style w:type="character" w:customStyle="1" w:styleId="titleauthoretc">
    <w:name w:val="titleauthoretc"/>
    <w:rsid w:val="00031AF0"/>
  </w:style>
  <w:style w:type="character" w:customStyle="1" w:styleId="labeltext">
    <w:name w:val="labeltext"/>
    <w:rsid w:val="00031AF0"/>
  </w:style>
  <w:style w:type="character" w:customStyle="1" w:styleId="viewlink">
    <w:name w:val="viewlink"/>
    <w:rsid w:val="00031AF0"/>
  </w:style>
  <w:style w:type="character" w:customStyle="1" w:styleId="share">
    <w:name w:val="share"/>
    <w:rsid w:val="00031AF0"/>
  </w:style>
  <w:style w:type="character" w:customStyle="1" w:styleId="inlinkchart">
    <w:name w:val="inlink_chart"/>
    <w:rsid w:val="00031AF0"/>
  </w:style>
  <w:style w:type="character" w:customStyle="1" w:styleId="underLight">
    <w:name w:val="underLight"/>
    <w:uiPriority w:val="1"/>
    <w:qFormat/>
    <w:rsid w:val="00031AF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31AF0"/>
  </w:style>
  <w:style w:type="character" w:customStyle="1" w:styleId="author-rss">
    <w:name w:val="author-rss"/>
    <w:rsid w:val="00031AF0"/>
  </w:style>
  <w:style w:type="character" w:customStyle="1" w:styleId="fbsharecountwrapper">
    <w:name w:val="fb_share_count_wrapper"/>
    <w:rsid w:val="00031AF0"/>
  </w:style>
  <w:style w:type="character" w:customStyle="1" w:styleId="fbbuttontext">
    <w:name w:val="fb_button_text"/>
    <w:rsid w:val="00031AF0"/>
  </w:style>
  <w:style w:type="character" w:customStyle="1" w:styleId="hw">
    <w:name w:val="hw"/>
    <w:rsid w:val="00031AF0"/>
  </w:style>
  <w:style w:type="character" w:customStyle="1" w:styleId="linktotop">
    <w:name w:val="linktotop"/>
    <w:rsid w:val="00031AF0"/>
  </w:style>
  <w:style w:type="character" w:customStyle="1" w:styleId="maintextbldleft">
    <w:name w:val="maintextbldleft"/>
    <w:rsid w:val="00031AF0"/>
  </w:style>
  <w:style w:type="character" w:customStyle="1" w:styleId="maintextleft">
    <w:name w:val="maintextleft"/>
    <w:rsid w:val="00031AF0"/>
  </w:style>
  <w:style w:type="character" w:customStyle="1" w:styleId="descriptionstyle1block">
    <w:name w:val="description style1 block"/>
    <w:rsid w:val="00031AF0"/>
  </w:style>
  <w:style w:type="character" w:customStyle="1" w:styleId="gutter-right-1">
    <w:name w:val="gutter-right-1"/>
    <w:basedOn w:val="DefaultParagraphFont"/>
    <w:rsid w:val="00031AF0"/>
  </w:style>
  <w:style w:type="character" w:customStyle="1" w:styleId="ssl3">
    <w:name w:val="ss_l3"/>
    <w:rsid w:val="00031AF0"/>
  </w:style>
  <w:style w:type="character" w:customStyle="1" w:styleId="FontStyle39">
    <w:name w:val="Font Style39"/>
    <w:uiPriority w:val="99"/>
    <w:rsid w:val="00031AF0"/>
    <w:rPr>
      <w:rFonts w:ascii="Constantia" w:hAnsi="Constantia" w:cs="Constantia" w:hint="default"/>
      <w:b/>
      <w:bCs/>
      <w:sz w:val="18"/>
      <w:szCs w:val="18"/>
    </w:rPr>
  </w:style>
  <w:style w:type="character" w:customStyle="1" w:styleId="6">
    <w:name w:val="6"/>
    <w:rsid w:val="00031AF0"/>
    <w:rPr>
      <w:rFonts w:ascii="Arial" w:hAnsi="Arial" w:cs="Arial" w:hint="default"/>
      <w:bCs/>
      <w:sz w:val="20"/>
      <w:u w:val="single"/>
      <w:lang w:val="en-US" w:eastAsia="en-US" w:bidi="ar-SA"/>
    </w:rPr>
  </w:style>
  <w:style w:type="character" w:customStyle="1" w:styleId="Header11">
    <w:name w:val="Header11"/>
    <w:rsid w:val="00031AF0"/>
  </w:style>
  <w:style w:type="character" w:customStyle="1" w:styleId="posa">
    <w:name w:val="pos(a)"/>
    <w:basedOn w:val="DefaultParagraphFont"/>
    <w:rsid w:val="00031AF0"/>
  </w:style>
  <w:style w:type="character" w:customStyle="1" w:styleId="u-hiddeninnarrowenv">
    <w:name w:val="u-hiddeninnarrowenv"/>
    <w:basedOn w:val="DefaultParagraphFont"/>
    <w:rsid w:val="00031AF0"/>
  </w:style>
  <w:style w:type="character" w:customStyle="1" w:styleId="followbutton-bird">
    <w:name w:val="followbutton-bird"/>
    <w:basedOn w:val="DefaultParagraphFont"/>
    <w:rsid w:val="00031AF0"/>
  </w:style>
  <w:style w:type="character" w:customStyle="1" w:styleId="tweetauthor-name">
    <w:name w:val="tweetauthor-name"/>
    <w:basedOn w:val="DefaultParagraphFont"/>
    <w:rsid w:val="00031AF0"/>
  </w:style>
  <w:style w:type="character" w:customStyle="1" w:styleId="tweetauthor-verifiedbadge">
    <w:name w:val="tweetauthor-verifiedbadge"/>
    <w:basedOn w:val="DefaultParagraphFont"/>
    <w:rsid w:val="00031AF0"/>
  </w:style>
  <w:style w:type="character" w:customStyle="1" w:styleId="tweetauthor-screenname">
    <w:name w:val="tweetauthor-screenname"/>
    <w:basedOn w:val="DefaultParagraphFont"/>
    <w:rsid w:val="00031AF0"/>
  </w:style>
  <w:style w:type="character" w:customStyle="1" w:styleId="u-hiddenvisually">
    <w:name w:val="u-hiddenvisually"/>
    <w:basedOn w:val="DefaultParagraphFont"/>
    <w:rsid w:val="00031AF0"/>
  </w:style>
  <w:style w:type="character" w:customStyle="1" w:styleId="tweetaction-stat">
    <w:name w:val="tweetaction-stat"/>
    <w:basedOn w:val="DefaultParagraphFont"/>
    <w:rsid w:val="00031AF0"/>
  </w:style>
  <w:style w:type="character" w:customStyle="1" w:styleId="related">
    <w:name w:val="related"/>
    <w:basedOn w:val="DefaultParagraphFont"/>
    <w:rsid w:val="00031AF0"/>
  </w:style>
  <w:style w:type="character" w:customStyle="1" w:styleId="related-content">
    <w:name w:val="related-content"/>
    <w:basedOn w:val="DefaultParagraphFont"/>
    <w:rsid w:val="00031AF0"/>
  </w:style>
  <w:style w:type="character" w:customStyle="1" w:styleId="name-of-author">
    <w:name w:val="name-of-author"/>
    <w:basedOn w:val="DefaultParagraphFont"/>
    <w:rsid w:val="00031AF0"/>
  </w:style>
  <w:style w:type="character" w:customStyle="1" w:styleId="first-name">
    <w:name w:val="first-name"/>
    <w:basedOn w:val="DefaultParagraphFont"/>
    <w:rsid w:val="00031AF0"/>
  </w:style>
  <w:style w:type="character" w:customStyle="1" w:styleId="last-name">
    <w:name w:val="last-name"/>
    <w:basedOn w:val="DefaultParagraphFont"/>
    <w:rsid w:val="00031AF0"/>
  </w:style>
  <w:style w:type="character" w:customStyle="1" w:styleId="caption10">
    <w:name w:val="caption1"/>
    <w:basedOn w:val="DefaultParagraphFont"/>
    <w:rsid w:val="00031AF0"/>
  </w:style>
  <w:style w:type="character" w:customStyle="1" w:styleId="recirc-text">
    <w:name w:val="&quot;recirc-text”"/>
    <w:basedOn w:val="DefaultParagraphFont"/>
    <w:rsid w:val="00031AF0"/>
  </w:style>
  <w:style w:type="character" w:customStyle="1" w:styleId="video-icon">
    <w:name w:val="video-icon"/>
    <w:basedOn w:val="DefaultParagraphFont"/>
    <w:rsid w:val="00031AF0"/>
  </w:style>
  <w:style w:type="character" w:customStyle="1" w:styleId="powa-shot-play-btn-text">
    <w:name w:val="powa-shot-play-btn-text"/>
    <w:basedOn w:val="DefaultParagraphFont"/>
    <w:rsid w:val="00031AF0"/>
  </w:style>
  <w:style w:type="character" w:customStyle="1" w:styleId="powa-shot-click">
    <w:name w:val="powa-shot-click"/>
    <w:basedOn w:val="DefaultParagraphFont"/>
    <w:rsid w:val="00031AF0"/>
  </w:style>
  <w:style w:type="character" w:customStyle="1" w:styleId="wpv-blurb">
    <w:name w:val="wpv-blurb"/>
    <w:basedOn w:val="DefaultParagraphFont"/>
    <w:rsid w:val="00031AF0"/>
  </w:style>
  <w:style w:type="character" w:customStyle="1" w:styleId="pb-caption">
    <w:name w:val="pb-caption"/>
    <w:basedOn w:val="DefaultParagraphFont"/>
    <w:rsid w:val="00031AF0"/>
  </w:style>
  <w:style w:type="character" w:customStyle="1" w:styleId="Heading5Char1">
    <w:name w:val="Heading 5 Char1"/>
    <w:aliases w:val="Text Char1"/>
    <w:basedOn w:val="DefaultParagraphFont"/>
    <w:semiHidden/>
    <w:rsid w:val="00031AF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031AF0"/>
    <w:rPr>
      <w:vertAlign w:val="baseline"/>
    </w:rPr>
  </w:style>
  <w:style w:type="character" w:customStyle="1" w:styleId="Heading7Char1">
    <w:name w:val="Heading 7 Char1"/>
    <w:basedOn w:val="DefaultParagraphFont"/>
    <w:semiHidden/>
    <w:rsid w:val="00031AF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031AF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31AF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31AF0"/>
    <w:rPr>
      <w:rFonts w:ascii="Calibri" w:hAnsi="Calibri" w:cs="Calibri"/>
    </w:rPr>
  </w:style>
  <w:style w:type="numbering" w:customStyle="1" w:styleId="NoList2">
    <w:name w:val="No List2"/>
    <w:next w:val="NoList"/>
    <w:uiPriority w:val="99"/>
    <w:semiHidden/>
    <w:unhideWhenUsed/>
    <w:rsid w:val="00031AF0"/>
  </w:style>
  <w:style w:type="numbering" w:customStyle="1" w:styleId="NoList3">
    <w:name w:val="No List3"/>
    <w:next w:val="NoList"/>
    <w:uiPriority w:val="99"/>
    <w:semiHidden/>
    <w:unhideWhenUsed/>
    <w:rsid w:val="00031AF0"/>
  </w:style>
  <w:style w:type="numbering" w:customStyle="1" w:styleId="NoList4">
    <w:name w:val="No List4"/>
    <w:next w:val="NoList"/>
    <w:uiPriority w:val="99"/>
    <w:semiHidden/>
    <w:unhideWhenUsed/>
    <w:rsid w:val="00031AF0"/>
  </w:style>
  <w:style w:type="numbering" w:customStyle="1" w:styleId="NoList5">
    <w:name w:val="No List5"/>
    <w:next w:val="NoList"/>
    <w:semiHidden/>
    <w:unhideWhenUsed/>
    <w:rsid w:val="00031AF0"/>
  </w:style>
  <w:style w:type="paragraph" w:styleId="BlockText">
    <w:name w:val="Block Text"/>
    <w:basedOn w:val="Normal"/>
    <w:rsid w:val="00031AF0"/>
    <w:pPr>
      <w:ind w:left="229" w:right="229"/>
    </w:pPr>
    <w:rPr>
      <w:rFonts w:ascii="Verdana" w:eastAsia="Times New Roman" w:hAnsi="Verdana"/>
      <w:szCs w:val="20"/>
    </w:rPr>
  </w:style>
  <w:style w:type="paragraph" w:styleId="NormalIndent">
    <w:name w:val="Normal Indent"/>
    <w:basedOn w:val="Normal"/>
    <w:rsid w:val="00031AF0"/>
    <w:pPr>
      <w:ind w:left="720"/>
    </w:pPr>
    <w:rPr>
      <w:rFonts w:eastAsia="Times New Roman"/>
      <w:szCs w:val="20"/>
    </w:rPr>
  </w:style>
  <w:style w:type="paragraph" w:styleId="EnvelopeReturn">
    <w:name w:val="envelope return"/>
    <w:basedOn w:val="Normal"/>
    <w:rsid w:val="00031AF0"/>
    <w:rPr>
      <w:rFonts w:eastAsia="Times New Roman"/>
      <w:sz w:val="24"/>
      <w:szCs w:val="20"/>
    </w:rPr>
  </w:style>
  <w:style w:type="paragraph" w:styleId="EnvelopeAddress">
    <w:name w:val="envelope address"/>
    <w:basedOn w:val="Normal"/>
    <w:rsid w:val="00031AF0"/>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31AF0"/>
  </w:style>
  <w:style w:type="numbering" w:customStyle="1" w:styleId="NoList7">
    <w:name w:val="No List7"/>
    <w:next w:val="NoList"/>
    <w:semiHidden/>
    <w:unhideWhenUsed/>
    <w:rsid w:val="00031AF0"/>
  </w:style>
  <w:style w:type="paragraph" w:styleId="ListBullet">
    <w:name w:val="List Bullet"/>
    <w:basedOn w:val="Normal"/>
    <w:link w:val="ListBulletChar"/>
    <w:uiPriority w:val="99"/>
    <w:unhideWhenUsed/>
    <w:rsid w:val="00031AF0"/>
    <w:pPr>
      <w:tabs>
        <w:tab w:val="num" w:pos="360"/>
      </w:tabs>
      <w:ind w:left="360" w:hanging="360"/>
      <w:contextualSpacing/>
    </w:pPr>
    <w:rPr>
      <w:rFonts w:eastAsia="Calibri"/>
    </w:rPr>
  </w:style>
  <w:style w:type="table" w:styleId="MediumGrid1">
    <w:name w:val="Medium Grid 1"/>
    <w:basedOn w:val="TableNormal"/>
    <w:uiPriority w:val="67"/>
    <w:rsid w:val="00031AF0"/>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031AF0"/>
  </w:style>
  <w:style w:type="numbering" w:customStyle="1" w:styleId="NoList111">
    <w:name w:val="No List111"/>
    <w:next w:val="NoList"/>
    <w:uiPriority w:val="99"/>
    <w:semiHidden/>
    <w:unhideWhenUsed/>
    <w:rsid w:val="00031AF0"/>
  </w:style>
  <w:style w:type="numbering" w:customStyle="1" w:styleId="NoList1111">
    <w:name w:val="No List1111"/>
    <w:next w:val="NoList"/>
    <w:uiPriority w:val="99"/>
    <w:semiHidden/>
    <w:unhideWhenUsed/>
    <w:rsid w:val="00031AF0"/>
  </w:style>
  <w:style w:type="numbering" w:customStyle="1" w:styleId="NoList11111">
    <w:name w:val="No List11111"/>
    <w:next w:val="NoList"/>
    <w:uiPriority w:val="99"/>
    <w:semiHidden/>
    <w:unhideWhenUsed/>
    <w:rsid w:val="00031AF0"/>
  </w:style>
  <w:style w:type="numbering" w:customStyle="1" w:styleId="NoList111111">
    <w:name w:val="No List111111"/>
    <w:next w:val="NoList"/>
    <w:uiPriority w:val="99"/>
    <w:semiHidden/>
    <w:unhideWhenUsed/>
    <w:rsid w:val="00031AF0"/>
  </w:style>
  <w:style w:type="numbering" w:customStyle="1" w:styleId="NoList1111111">
    <w:name w:val="No List1111111"/>
    <w:next w:val="NoList"/>
    <w:uiPriority w:val="99"/>
    <w:semiHidden/>
    <w:unhideWhenUsed/>
    <w:rsid w:val="00031AF0"/>
  </w:style>
  <w:style w:type="numbering" w:customStyle="1" w:styleId="NoList11111111">
    <w:name w:val="No List11111111"/>
    <w:next w:val="NoList"/>
    <w:uiPriority w:val="99"/>
    <w:semiHidden/>
    <w:unhideWhenUsed/>
    <w:rsid w:val="00031AF0"/>
  </w:style>
  <w:style w:type="numbering" w:customStyle="1" w:styleId="NoList111111111">
    <w:name w:val="No List111111111"/>
    <w:next w:val="NoList"/>
    <w:uiPriority w:val="99"/>
    <w:semiHidden/>
    <w:unhideWhenUsed/>
    <w:rsid w:val="00031AF0"/>
  </w:style>
  <w:style w:type="numbering" w:customStyle="1" w:styleId="NoList1111111111">
    <w:name w:val="No List1111111111"/>
    <w:next w:val="NoList"/>
    <w:uiPriority w:val="99"/>
    <w:semiHidden/>
    <w:unhideWhenUsed/>
    <w:rsid w:val="00031AF0"/>
  </w:style>
  <w:style w:type="numbering" w:customStyle="1" w:styleId="NoList11111111111">
    <w:name w:val="No List11111111111"/>
    <w:next w:val="NoList"/>
    <w:uiPriority w:val="99"/>
    <w:semiHidden/>
    <w:unhideWhenUsed/>
    <w:rsid w:val="00031AF0"/>
  </w:style>
  <w:style w:type="numbering" w:customStyle="1" w:styleId="NoList111111111111">
    <w:name w:val="No List111111111111"/>
    <w:next w:val="NoList"/>
    <w:uiPriority w:val="99"/>
    <w:semiHidden/>
    <w:unhideWhenUsed/>
    <w:rsid w:val="00031AF0"/>
  </w:style>
  <w:style w:type="numbering" w:customStyle="1" w:styleId="NoList1111111111111">
    <w:name w:val="No List1111111111111"/>
    <w:next w:val="NoList"/>
    <w:uiPriority w:val="99"/>
    <w:semiHidden/>
    <w:unhideWhenUsed/>
    <w:rsid w:val="00031AF0"/>
  </w:style>
  <w:style w:type="numbering" w:customStyle="1" w:styleId="NoList11111111111111">
    <w:name w:val="No List11111111111111"/>
    <w:next w:val="NoList"/>
    <w:uiPriority w:val="99"/>
    <w:semiHidden/>
    <w:unhideWhenUsed/>
    <w:rsid w:val="00031AF0"/>
  </w:style>
  <w:style w:type="numbering" w:customStyle="1" w:styleId="NoList111111111111111">
    <w:name w:val="No List111111111111111"/>
    <w:next w:val="NoList"/>
    <w:uiPriority w:val="99"/>
    <w:semiHidden/>
    <w:unhideWhenUsed/>
    <w:rsid w:val="00031AF0"/>
  </w:style>
  <w:style w:type="numbering" w:customStyle="1" w:styleId="NoList1111111111111111">
    <w:name w:val="No List1111111111111111"/>
    <w:next w:val="NoList"/>
    <w:uiPriority w:val="99"/>
    <w:semiHidden/>
    <w:unhideWhenUsed/>
    <w:rsid w:val="00031AF0"/>
  </w:style>
  <w:style w:type="numbering" w:customStyle="1" w:styleId="NoList11111111111111111">
    <w:name w:val="No List11111111111111111"/>
    <w:next w:val="NoList"/>
    <w:uiPriority w:val="99"/>
    <w:semiHidden/>
    <w:unhideWhenUsed/>
    <w:rsid w:val="00031AF0"/>
  </w:style>
  <w:style w:type="character" w:customStyle="1" w:styleId="FontStyle220">
    <w:name w:val="Font Style220"/>
    <w:basedOn w:val="DefaultParagraphFont"/>
    <w:uiPriority w:val="99"/>
    <w:rsid w:val="00031AF0"/>
    <w:rPr>
      <w:rFonts w:ascii="Candara" w:hAnsi="Candara" w:cs="Candara" w:hint="default"/>
      <w:i/>
      <w:iCs/>
      <w:sz w:val="18"/>
      <w:szCs w:val="18"/>
    </w:rPr>
  </w:style>
  <w:style w:type="character" w:customStyle="1" w:styleId="FontStyle290">
    <w:name w:val="Font Style290"/>
    <w:basedOn w:val="DefaultParagraphFont"/>
    <w:uiPriority w:val="99"/>
    <w:rsid w:val="00031AF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31AF0"/>
    <w:rPr>
      <w:rFonts w:ascii="Arial" w:hAnsi="Arial" w:cs="Arial"/>
      <w:b/>
      <w:bCs/>
      <w:sz w:val="16"/>
      <w:szCs w:val="16"/>
    </w:rPr>
  </w:style>
  <w:style w:type="paragraph" w:customStyle="1" w:styleId="analytic0">
    <w:name w:val="analytic"/>
    <w:basedOn w:val="Normal"/>
    <w:link w:val="analyticChar0"/>
    <w:uiPriority w:val="4"/>
    <w:qFormat/>
    <w:rsid w:val="00031AF0"/>
    <w:pPr>
      <w:spacing w:before="120"/>
    </w:pPr>
    <w:rPr>
      <w:b/>
      <w:sz w:val="20"/>
    </w:rPr>
  </w:style>
  <w:style w:type="character" w:customStyle="1" w:styleId="analyticChar0">
    <w:name w:val="analytic Char"/>
    <w:basedOn w:val="DefaultParagraphFont"/>
    <w:link w:val="analytic0"/>
    <w:uiPriority w:val="4"/>
    <w:rsid w:val="00031AF0"/>
    <w:rPr>
      <w:b/>
      <w:sz w:val="20"/>
    </w:rPr>
  </w:style>
  <w:style w:type="character" w:customStyle="1" w:styleId="m-5498913268213319940gmail-styleunderline">
    <w:name w:val="m_-5498913268213319940gmail-styleunderline"/>
    <w:basedOn w:val="DefaultParagraphFont"/>
    <w:rsid w:val="00031AF0"/>
  </w:style>
  <w:style w:type="paragraph" w:customStyle="1" w:styleId="speakable">
    <w:name w:val="speakable"/>
    <w:basedOn w:val="Normal"/>
    <w:uiPriority w:val="99"/>
    <w:qFormat/>
    <w:rsid w:val="00031AF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031AF0"/>
  </w:style>
  <w:style w:type="character" w:customStyle="1" w:styleId="copyright">
    <w:name w:val="copyright"/>
    <w:basedOn w:val="DefaultParagraphFont"/>
    <w:rsid w:val="00031AF0"/>
  </w:style>
  <w:style w:type="character" w:customStyle="1" w:styleId="TagCharCharCharChar">
    <w:name w:val="Tag Char Char Char Char"/>
    <w:basedOn w:val="DefaultParagraphFont"/>
    <w:rsid w:val="00031AF0"/>
    <w:rPr>
      <w:rFonts w:ascii="Calibri" w:hAnsi="Calibri" w:cs="Calibri"/>
      <w:b/>
      <w:sz w:val="24"/>
    </w:rPr>
  </w:style>
  <w:style w:type="paragraph" w:customStyle="1" w:styleId="g-body">
    <w:name w:val="g-body"/>
    <w:basedOn w:val="Normal"/>
    <w:uiPriority w:val="99"/>
    <w:qFormat/>
    <w:rsid w:val="00031AF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031AF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031AF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031AF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031AF0"/>
    <w:pPr>
      <w:spacing w:before="100" w:beforeAutospacing="1" w:after="100" w:afterAutospacing="1"/>
    </w:pPr>
    <w:rPr>
      <w:sz w:val="24"/>
    </w:rPr>
  </w:style>
  <w:style w:type="paragraph" w:customStyle="1" w:styleId="style41">
    <w:name w:val="style4"/>
    <w:basedOn w:val="Normal"/>
    <w:uiPriority w:val="99"/>
    <w:qFormat/>
    <w:rsid w:val="00031AF0"/>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031AF0"/>
    <w:pPr>
      <w:spacing w:before="100" w:beforeAutospacing="1" w:after="100" w:afterAutospacing="1"/>
    </w:pPr>
    <w:rPr>
      <w:rFonts w:ascii="Times New Roman" w:hAnsi="Times New Roman"/>
      <w:sz w:val="24"/>
    </w:rPr>
  </w:style>
  <w:style w:type="character" w:customStyle="1" w:styleId="adtext">
    <w:name w:val="adtext"/>
    <w:basedOn w:val="DefaultParagraphFont"/>
    <w:rsid w:val="00031AF0"/>
  </w:style>
  <w:style w:type="character" w:customStyle="1" w:styleId="UL-Bold">
    <w:name w:val="UL-Bold"/>
    <w:basedOn w:val="DefaultParagraphFont"/>
    <w:rsid w:val="00031AF0"/>
    <w:rPr>
      <w:u w:val="thick"/>
    </w:rPr>
  </w:style>
  <w:style w:type="character" w:customStyle="1" w:styleId="UL-None">
    <w:name w:val="UL-None"/>
    <w:basedOn w:val="DefaultParagraphFont"/>
    <w:rsid w:val="00031AF0"/>
    <w:rPr>
      <w:strike w:val="0"/>
      <w:dstrike w:val="0"/>
      <w:u w:val="none"/>
      <w:effect w:val="none"/>
    </w:rPr>
  </w:style>
  <w:style w:type="character" w:customStyle="1" w:styleId="gl">
    <w:name w:val="gl"/>
    <w:basedOn w:val="DefaultParagraphFont"/>
    <w:rsid w:val="00031AF0"/>
  </w:style>
  <w:style w:type="character" w:customStyle="1" w:styleId="qu730rj69h">
    <w:name w:val="qu730rj69h"/>
    <w:basedOn w:val="DefaultParagraphFont"/>
    <w:rsid w:val="00031AF0"/>
  </w:style>
  <w:style w:type="paragraph" w:customStyle="1" w:styleId="optext">
    <w:name w:val="optext"/>
    <w:basedOn w:val="Normal"/>
    <w:uiPriority w:val="99"/>
    <w:qFormat/>
    <w:rsid w:val="00031AF0"/>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031AF0"/>
  </w:style>
  <w:style w:type="character" w:customStyle="1" w:styleId="icr880">
    <w:name w:val="icr880"/>
    <w:basedOn w:val="DefaultParagraphFont"/>
    <w:rsid w:val="00031AF0"/>
  </w:style>
  <w:style w:type="character" w:customStyle="1" w:styleId="hx23q54">
    <w:name w:val="hx23q54"/>
    <w:basedOn w:val="DefaultParagraphFont"/>
    <w:rsid w:val="00031AF0"/>
  </w:style>
  <w:style w:type="character" w:customStyle="1" w:styleId="m-5348258726587825636gmail-style13ptbold">
    <w:name w:val="m_-5348258726587825636gmail-style13ptbold"/>
    <w:basedOn w:val="DefaultParagraphFont"/>
    <w:rsid w:val="00031AF0"/>
  </w:style>
  <w:style w:type="character" w:customStyle="1" w:styleId="m-5348258726587825636gmail-styleunderline">
    <w:name w:val="m_-5348258726587825636gmail-styleunderline"/>
    <w:basedOn w:val="DefaultParagraphFont"/>
    <w:rsid w:val="00031AF0"/>
  </w:style>
  <w:style w:type="character" w:customStyle="1" w:styleId="UnderlineCharChar1">
    <w:name w:val="Underline Char Char1"/>
    <w:basedOn w:val="DefaultParagraphFont"/>
    <w:rsid w:val="00031AF0"/>
    <w:rPr>
      <w:u w:val="single"/>
      <w:lang w:val="en-US" w:eastAsia="en-US" w:bidi="ar-SA"/>
    </w:rPr>
  </w:style>
  <w:style w:type="character" w:customStyle="1" w:styleId="m4385445901877740177gmail-styleunderline">
    <w:name w:val="m_4385445901877740177gmail-styleunderline"/>
    <w:basedOn w:val="DefaultParagraphFont"/>
    <w:rsid w:val="00031AF0"/>
  </w:style>
  <w:style w:type="character" w:customStyle="1" w:styleId="CardsFont12ptCharChar">
    <w:name w:val="Cards + Font: 12 pt Char Char"/>
    <w:basedOn w:val="DefaultParagraphFont"/>
    <w:rsid w:val="00031AF0"/>
    <w:rPr>
      <w:sz w:val="24"/>
      <w:szCs w:val="24"/>
      <w:u w:val="thick"/>
      <w:lang w:val="en-US" w:eastAsia="en-US" w:bidi="ar-SA"/>
    </w:rPr>
  </w:style>
  <w:style w:type="character" w:customStyle="1" w:styleId="NothingChar1">
    <w:name w:val="Nothing Char1"/>
    <w:basedOn w:val="DefaultParagraphFont"/>
    <w:rsid w:val="00031AF0"/>
    <w:rPr>
      <w:lang w:val="en-US" w:eastAsia="en-US" w:bidi="ar-SA"/>
    </w:rPr>
  </w:style>
  <w:style w:type="paragraph" w:customStyle="1" w:styleId="useless">
    <w:name w:val="useless"/>
    <w:basedOn w:val="Normal"/>
    <w:uiPriority w:val="99"/>
    <w:qFormat/>
    <w:rsid w:val="00031AF0"/>
    <w:rPr>
      <w:rFonts w:ascii="Times New Roman" w:eastAsia="Times New Roman" w:hAnsi="Times New Roman"/>
      <w:sz w:val="12"/>
    </w:rPr>
  </w:style>
  <w:style w:type="character" w:customStyle="1" w:styleId="DDIUnderline">
    <w:name w:val="DDI Underline"/>
    <w:qFormat/>
    <w:rsid w:val="00031AF0"/>
    <w:rPr>
      <w:rFonts w:ascii="Times New Roman" w:hAnsi="Times New Roman"/>
      <w:sz w:val="24"/>
      <w:u w:val="single"/>
    </w:rPr>
  </w:style>
  <w:style w:type="character" w:customStyle="1" w:styleId="Char1">
    <w:name w:val="Char1"/>
    <w:basedOn w:val="DefaultParagraphFont"/>
    <w:rsid w:val="00031AF0"/>
    <w:rPr>
      <w:rFonts w:cs="Arial"/>
      <w:b/>
      <w:bCs/>
      <w:iCs/>
      <w:sz w:val="24"/>
      <w:szCs w:val="28"/>
      <w:lang w:val="en-US" w:eastAsia="en-US" w:bidi="ar-SA"/>
    </w:rPr>
  </w:style>
  <w:style w:type="paragraph" w:customStyle="1" w:styleId="ALLCAPS">
    <w:name w:val="ALL CAPS"/>
    <w:basedOn w:val="Normal"/>
    <w:link w:val="ALLCAPSChar"/>
    <w:rsid w:val="00031AF0"/>
    <w:rPr>
      <w:rFonts w:ascii="Times New Roman" w:eastAsia="Times New Roman" w:hAnsi="Times New Roman"/>
      <w:b/>
      <w:caps/>
    </w:rPr>
  </w:style>
  <w:style w:type="character" w:customStyle="1" w:styleId="ALLCAPSChar">
    <w:name w:val="ALL CAPS Char"/>
    <w:basedOn w:val="DefaultParagraphFont"/>
    <w:link w:val="ALLCAPS"/>
    <w:rsid w:val="00031AF0"/>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031AF0"/>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031AF0"/>
    <w:rPr>
      <w:rFonts w:ascii="Times New Roman" w:eastAsia="Times New Roman" w:hAnsi="Times New Roman"/>
      <w:b/>
      <w:sz w:val="24"/>
    </w:rPr>
  </w:style>
  <w:style w:type="character" w:customStyle="1" w:styleId="10ptnotbold">
    <w:name w:val="10ptnotbold"/>
    <w:basedOn w:val="DefaultParagraphFont"/>
    <w:rsid w:val="00031AF0"/>
    <w:rPr>
      <w:sz w:val="20"/>
    </w:rPr>
  </w:style>
  <w:style w:type="character" w:customStyle="1" w:styleId="Cites-AuthorDate">
    <w:name w:val="Cites-Author/Date"/>
    <w:rsid w:val="00031AF0"/>
    <w:rPr>
      <w:rFonts w:ascii="Helvetica" w:hAnsi="Helvetica"/>
      <w:b/>
      <w:sz w:val="22"/>
      <w:szCs w:val="24"/>
      <w:u w:val="thick"/>
    </w:rPr>
  </w:style>
  <w:style w:type="paragraph" w:customStyle="1" w:styleId="CiteTag">
    <w:name w:val="Cite/Tag"/>
    <w:basedOn w:val="Normal"/>
    <w:uiPriority w:val="99"/>
    <w:qFormat/>
    <w:rsid w:val="00031AF0"/>
    <w:rPr>
      <w:rFonts w:ascii="Times New Roman" w:eastAsia="Cambria" w:hAnsi="Times New Roman"/>
      <w:b/>
    </w:rPr>
  </w:style>
  <w:style w:type="character" w:customStyle="1" w:styleId="CardsFont6ptChar1">
    <w:name w:val="Cards + Font: 6 pt Char1"/>
    <w:basedOn w:val="CardsChar"/>
    <w:link w:val="CardsFont6pt"/>
    <w:rsid w:val="00031AF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31AF0"/>
  </w:style>
  <w:style w:type="character" w:customStyle="1" w:styleId="m489902567989944824gmail-styleunderline">
    <w:name w:val="m_489902567989944824gmail-styleunderline"/>
    <w:basedOn w:val="DefaultParagraphFont"/>
    <w:rsid w:val="00031AF0"/>
  </w:style>
  <w:style w:type="character" w:customStyle="1" w:styleId="UnresolvedMention2">
    <w:name w:val="Unresolved Mention2"/>
    <w:basedOn w:val="DefaultParagraphFont"/>
    <w:uiPriority w:val="99"/>
    <w:semiHidden/>
    <w:rsid w:val="00031AF0"/>
    <w:rPr>
      <w:color w:val="808080"/>
      <w:shd w:val="clear" w:color="auto" w:fill="E6E6E6"/>
    </w:rPr>
  </w:style>
  <w:style w:type="character" w:customStyle="1" w:styleId="swauthor">
    <w:name w:val="sw_author"/>
    <w:rsid w:val="00031AF0"/>
  </w:style>
  <w:style w:type="character" w:customStyle="1" w:styleId="UnderlineCharChar3">
    <w:name w:val="Underline Char Char3"/>
    <w:rsid w:val="00031AF0"/>
    <w:rPr>
      <w:szCs w:val="24"/>
      <w:u w:val="single"/>
      <w:lang w:val="en-US" w:eastAsia="en-US" w:bidi="ar-SA"/>
    </w:rPr>
  </w:style>
  <w:style w:type="character" w:customStyle="1" w:styleId="tl8wme">
    <w:name w:val="tl8wme"/>
    <w:basedOn w:val="DefaultParagraphFont"/>
    <w:rsid w:val="00031AF0"/>
  </w:style>
  <w:style w:type="character" w:customStyle="1" w:styleId="Mention3">
    <w:name w:val="Mention3"/>
    <w:basedOn w:val="DefaultParagraphFont"/>
    <w:uiPriority w:val="99"/>
    <w:semiHidden/>
    <w:unhideWhenUsed/>
    <w:rsid w:val="00031AF0"/>
    <w:rPr>
      <w:color w:val="2B579A"/>
      <w:shd w:val="clear" w:color="auto" w:fill="E6E6E6"/>
    </w:rPr>
  </w:style>
  <w:style w:type="character" w:customStyle="1" w:styleId="m-5251091010484660064gmail-style13ptbold">
    <w:name w:val="m_-5251091010484660064gmail-style13ptbold"/>
    <w:basedOn w:val="DefaultParagraphFont"/>
    <w:rsid w:val="00031AF0"/>
  </w:style>
  <w:style w:type="character" w:customStyle="1" w:styleId="m-5251091010484660064gmail-styleunderline">
    <w:name w:val="m_-5251091010484660064gmail-styleunderline"/>
    <w:basedOn w:val="DefaultParagraphFont"/>
    <w:rsid w:val="00031AF0"/>
  </w:style>
  <w:style w:type="character" w:customStyle="1" w:styleId="tablecaption">
    <w:name w:val="tablecaption"/>
    <w:basedOn w:val="DefaultParagraphFont"/>
    <w:rsid w:val="00031AF0"/>
  </w:style>
  <w:style w:type="character" w:customStyle="1" w:styleId="StyleLatinHelvetica105ptBlack">
    <w:name w:val="Style (Latin) Helvetica 10.5 pt Black"/>
    <w:basedOn w:val="DefaultParagraphFont"/>
    <w:rsid w:val="00031AF0"/>
    <w:rPr>
      <w:rFonts w:ascii="Times New Roman" w:hAnsi="Times New Roman"/>
      <w:color w:val="000000"/>
      <w:sz w:val="21"/>
    </w:rPr>
  </w:style>
  <w:style w:type="character" w:customStyle="1" w:styleId="m-413333960618644972gmail-style13ptbold">
    <w:name w:val="m_-413333960618644972gmail-style13ptbold"/>
    <w:basedOn w:val="DefaultParagraphFont"/>
    <w:rsid w:val="00031AF0"/>
  </w:style>
  <w:style w:type="character" w:customStyle="1" w:styleId="m-413333960618644972gmail-styleunderline">
    <w:name w:val="m_-413333960618644972gmail-styleunderline"/>
    <w:basedOn w:val="DefaultParagraphFont"/>
    <w:rsid w:val="00031AF0"/>
  </w:style>
  <w:style w:type="character" w:customStyle="1" w:styleId="m8314098763611656848gmail-stylestylebold12pt">
    <w:name w:val="m_8314098763611656848gmail-stylestylebold12pt"/>
    <w:basedOn w:val="DefaultParagraphFont"/>
    <w:rsid w:val="00031AF0"/>
  </w:style>
  <w:style w:type="character" w:customStyle="1" w:styleId="m8314098763611656848gmail-styleboldunderline">
    <w:name w:val="m_8314098763611656848gmail-styleboldunderline"/>
    <w:basedOn w:val="DefaultParagraphFont"/>
    <w:rsid w:val="00031AF0"/>
  </w:style>
  <w:style w:type="paragraph" w:customStyle="1" w:styleId="Spacer">
    <w:name w:val="Spacer"/>
    <w:basedOn w:val="Heading1"/>
    <w:link w:val="SpacerChar"/>
    <w:autoRedefine/>
    <w:uiPriority w:val="4"/>
    <w:qFormat/>
    <w:rsid w:val="00031AF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31AF0"/>
    <w:rPr>
      <w:rFonts w:eastAsiaTheme="majorEastAsia" w:cstheme="majorBidi"/>
      <w:b/>
      <w:bCs/>
      <w:sz w:val="24"/>
      <w:szCs w:val="32"/>
    </w:rPr>
  </w:style>
  <w:style w:type="paragraph" w:customStyle="1" w:styleId="msonormal0">
    <w:name w:val="msonormal"/>
    <w:basedOn w:val="Normal"/>
    <w:rsid w:val="00031AF0"/>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031AF0"/>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031AF0"/>
    <w:rPr>
      <w:rFonts w:ascii="Georgia" w:eastAsia="Times New Roman" w:hAnsi="Georgia" w:cs="Arial" w:hint="default"/>
      <w:b/>
      <w:bCs/>
      <w:kern w:val="32"/>
      <w:sz w:val="28"/>
      <w:szCs w:val="32"/>
    </w:rPr>
  </w:style>
  <w:style w:type="character" w:customStyle="1" w:styleId="SmallChar0">
    <w:name w:val="Small Char"/>
    <w:qFormat/>
    <w:rsid w:val="00031AF0"/>
    <w:rPr>
      <w:rFonts w:ascii="Arial Narrow" w:hAnsi="Arial Narrow" w:cs="Times New Roman"/>
      <w:color w:val="000000"/>
      <w:sz w:val="16"/>
    </w:rPr>
  </w:style>
  <w:style w:type="character" w:customStyle="1" w:styleId="CiteReal0">
    <w:name w:val="CiteReal"/>
    <w:uiPriority w:val="1"/>
    <w:qFormat/>
    <w:rsid w:val="00031AF0"/>
    <w:rPr>
      <w:rFonts w:ascii="Arial" w:hAnsi="Arial"/>
      <w:b/>
      <w:sz w:val="24"/>
      <w:u w:val="single"/>
    </w:rPr>
  </w:style>
  <w:style w:type="character" w:customStyle="1" w:styleId="dropcap1">
    <w:name w:val="dropcap1"/>
    <w:rsid w:val="00031AF0"/>
  </w:style>
  <w:style w:type="paragraph" w:customStyle="1" w:styleId="Style31">
    <w:name w:val="Style31"/>
    <w:basedOn w:val="Normal"/>
    <w:uiPriority w:val="99"/>
    <w:rsid w:val="00031AF0"/>
    <w:pPr>
      <w:spacing w:line="197" w:lineRule="exact"/>
      <w:jc w:val="both"/>
    </w:pPr>
    <w:rPr>
      <w:rFonts w:ascii="Palatino Linotype" w:hAnsi="Palatino Linotype" w:cs="Palatino Linotype"/>
    </w:rPr>
  </w:style>
  <w:style w:type="paragraph" w:customStyle="1" w:styleId="Style42">
    <w:name w:val="Style42"/>
    <w:basedOn w:val="Normal"/>
    <w:uiPriority w:val="99"/>
    <w:rsid w:val="00031AF0"/>
    <w:pPr>
      <w:spacing w:line="202" w:lineRule="exact"/>
      <w:jc w:val="both"/>
    </w:pPr>
    <w:rPr>
      <w:rFonts w:ascii="Palatino Linotype" w:hAnsi="Palatino Linotype" w:cs="Palatino Linotype"/>
    </w:rPr>
  </w:style>
  <w:style w:type="paragraph" w:customStyle="1" w:styleId="Style51">
    <w:name w:val="Style51"/>
    <w:basedOn w:val="Normal"/>
    <w:uiPriority w:val="99"/>
    <w:rsid w:val="00031AF0"/>
    <w:pPr>
      <w:spacing w:line="200" w:lineRule="exact"/>
      <w:jc w:val="both"/>
    </w:pPr>
    <w:rPr>
      <w:rFonts w:ascii="Palatino Linotype" w:hAnsi="Palatino Linotype" w:cs="Palatino Linotype"/>
    </w:rPr>
  </w:style>
  <w:style w:type="character" w:customStyle="1" w:styleId="FontStyle72">
    <w:name w:val="Font Style72"/>
    <w:uiPriority w:val="99"/>
    <w:rsid w:val="00031AF0"/>
    <w:rPr>
      <w:rFonts w:ascii="Cambria" w:hAnsi="Cambria" w:cs="Cambria" w:hint="default"/>
      <w:sz w:val="16"/>
      <w:szCs w:val="16"/>
    </w:rPr>
  </w:style>
  <w:style w:type="character" w:customStyle="1" w:styleId="FontStyle73">
    <w:name w:val="Font Style73"/>
    <w:uiPriority w:val="99"/>
    <w:rsid w:val="00031AF0"/>
    <w:rPr>
      <w:rFonts w:ascii="Cambria" w:hAnsi="Cambria" w:cs="Cambria" w:hint="default"/>
      <w:i/>
      <w:iCs/>
      <w:sz w:val="16"/>
      <w:szCs w:val="16"/>
    </w:rPr>
  </w:style>
  <w:style w:type="character" w:customStyle="1" w:styleId="UnderlinestyleChar2">
    <w:name w:val="Underline style Char2"/>
    <w:rsid w:val="00031AF0"/>
    <w:rPr>
      <w:sz w:val="22"/>
      <w:szCs w:val="24"/>
      <w:u w:val="single"/>
      <w:lang w:val="en-US" w:eastAsia="en-US" w:bidi="ar-SA"/>
    </w:rPr>
  </w:style>
  <w:style w:type="paragraph" w:customStyle="1" w:styleId="CitationCharChar">
    <w:name w:val="Citation Char Char"/>
    <w:basedOn w:val="Normal"/>
    <w:uiPriority w:val="6"/>
    <w:qFormat/>
    <w:rsid w:val="00031AF0"/>
    <w:pPr>
      <w:ind w:left="1440" w:right="1440"/>
    </w:pPr>
    <w:rPr>
      <w:rFonts w:ascii="Cambria" w:eastAsia="Verdana" w:hAnsi="Cambria" w:cs="Cambria"/>
      <w:szCs w:val="20"/>
      <w:u w:val="single"/>
    </w:rPr>
  </w:style>
  <w:style w:type="character" w:customStyle="1" w:styleId="FontStyle49">
    <w:name w:val="Font Style49"/>
    <w:uiPriority w:val="99"/>
    <w:rsid w:val="00031AF0"/>
    <w:rPr>
      <w:rFonts w:ascii="Cambria" w:hAnsi="Cambria" w:cs="Cambria"/>
      <w:sz w:val="20"/>
      <w:szCs w:val="20"/>
    </w:rPr>
  </w:style>
  <w:style w:type="character" w:customStyle="1" w:styleId="FontStyle50">
    <w:name w:val="Font Style50"/>
    <w:uiPriority w:val="99"/>
    <w:rsid w:val="00031AF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31AF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31AF0"/>
    <w:rPr>
      <w:rFonts w:ascii="Cambria" w:eastAsia="Cambria" w:hAnsi="Cambria" w:cs="Cambria"/>
      <w:spacing w:val="-3"/>
      <w:szCs w:val="20"/>
    </w:rPr>
  </w:style>
  <w:style w:type="character" w:customStyle="1" w:styleId="kn">
    <w:name w:val="kn"/>
    <w:basedOn w:val="DefaultParagraphFont"/>
    <w:rsid w:val="00031AF0"/>
  </w:style>
  <w:style w:type="character" w:customStyle="1" w:styleId="StyleStyleUnderlineUnderlineStyleBoldUnderlineIntenseEmphas">
    <w:name w:val="Style Style UnderlineUnderlineStyle Bold UnderlineIntense Emphas..."/>
    <w:basedOn w:val="DefaultParagraphFont"/>
    <w:rsid w:val="00031AF0"/>
    <w:rPr>
      <w:b/>
      <w:bCs/>
      <w:sz w:val="26"/>
      <w:u w:val="single"/>
    </w:rPr>
  </w:style>
  <w:style w:type="character" w:customStyle="1" w:styleId="articoloinside">
    <w:name w:val="articolo_inside"/>
    <w:rsid w:val="00031AF0"/>
  </w:style>
  <w:style w:type="paragraph" w:customStyle="1" w:styleId="pagetools">
    <w:name w:val="pagetools"/>
    <w:basedOn w:val="Normal"/>
    <w:rsid w:val="00031AF0"/>
    <w:pPr>
      <w:spacing w:before="100" w:beforeAutospacing="1" w:after="100" w:afterAutospacing="1"/>
    </w:pPr>
    <w:rPr>
      <w:rFonts w:ascii="Cambria" w:eastAsia="Cambria" w:hAnsi="Cambria"/>
      <w:sz w:val="24"/>
    </w:rPr>
  </w:style>
  <w:style w:type="character" w:customStyle="1" w:styleId="desc">
    <w:name w:val="desc"/>
    <w:basedOn w:val="DefaultParagraphFont"/>
    <w:rsid w:val="00031AF0"/>
  </w:style>
  <w:style w:type="character" w:customStyle="1" w:styleId="job">
    <w:name w:val="job"/>
    <w:basedOn w:val="DefaultParagraphFont"/>
    <w:rsid w:val="00031AF0"/>
  </w:style>
  <w:style w:type="character" w:customStyle="1" w:styleId="publisher">
    <w:name w:val="publisher"/>
    <w:basedOn w:val="DefaultParagraphFont"/>
    <w:rsid w:val="00031AF0"/>
  </w:style>
  <w:style w:type="character" w:customStyle="1" w:styleId="pubyear">
    <w:name w:val="pubyear"/>
    <w:basedOn w:val="DefaultParagraphFont"/>
    <w:rsid w:val="00031AF0"/>
  </w:style>
  <w:style w:type="character" w:customStyle="1" w:styleId="pubcity">
    <w:name w:val="pubcity"/>
    <w:basedOn w:val="DefaultParagraphFont"/>
    <w:rsid w:val="00031AF0"/>
  </w:style>
  <w:style w:type="character" w:customStyle="1" w:styleId="bodycontentlink">
    <w:name w:val="bodycontentlink"/>
    <w:basedOn w:val="DefaultParagraphFont"/>
    <w:rsid w:val="00031AF0"/>
  </w:style>
  <w:style w:type="paragraph" w:customStyle="1" w:styleId="C-Text">
    <w:name w:val="C-Text"/>
    <w:basedOn w:val="Normal"/>
    <w:rsid w:val="00031AF0"/>
    <w:pPr>
      <w:tabs>
        <w:tab w:val="num" w:pos="720"/>
      </w:tabs>
      <w:ind w:left="720" w:hanging="360"/>
    </w:pPr>
    <w:rPr>
      <w:rFonts w:ascii="Book Antiqua" w:hAnsi="Book Antiqua"/>
      <w:sz w:val="24"/>
    </w:rPr>
  </w:style>
  <w:style w:type="character" w:customStyle="1" w:styleId="ecdate">
    <w:name w:val="ec_date"/>
    <w:basedOn w:val="DefaultParagraphFont"/>
    <w:rsid w:val="00031AF0"/>
    <w:rPr>
      <w:rFonts w:ascii="Symbol" w:hAnsi="Symbol" w:hint="default"/>
      <w:sz w:val="20"/>
      <w:szCs w:val="20"/>
      <w:shd w:val="clear" w:color="auto" w:fill="FFFFFF"/>
    </w:rPr>
  </w:style>
  <w:style w:type="paragraph" w:customStyle="1" w:styleId="ecmsonormal">
    <w:name w:val="ec_msonormal"/>
    <w:basedOn w:val="Normal"/>
    <w:rsid w:val="00031AF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31AF0"/>
  </w:style>
  <w:style w:type="character" w:customStyle="1" w:styleId="articleheadline">
    <w:name w:val="articleheadline"/>
    <w:basedOn w:val="DefaultParagraphFont"/>
    <w:rsid w:val="00031AF0"/>
  </w:style>
  <w:style w:type="paragraph" w:customStyle="1" w:styleId="u-intro">
    <w:name w:val="u-intro"/>
    <w:basedOn w:val="Normal"/>
    <w:rsid w:val="00031AF0"/>
    <w:pPr>
      <w:spacing w:before="100" w:beforeAutospacing="1" w:after="100" w:afterAutospacing="1"/>
    </w:pPr>
    <w:rPr>
      <w:sz w:val="24"/>
    </w:rPr>
  </w:style>
  <w:style w:type="character" w:customStyle="1" w:styleId="u-byline">
    <w:name w:val="u-byline"/>
    <w:basedOn w:val="DefaultParagraphFont"/>
    <w:rsid w:val="00031AF0"/>
  </w:style>
  <w:style w:type="character" w:customStyle="1" w:styleId="articlebya">
    <w:name w:val="articleby_a"/>
    <w:basedOn w:val="DefaultParagraphFont"/>
    <w:rsid w:val="00031AF0"/>
  </w:style>
  <w:style w:type="character" w:customStyle="1" w:styleId="popupwinby">
    <w:name w:val="popupwinby"/>
    <w:basedOn w:val="DefaultParagraphFont"/>
    <w:rsid w:val="00031AF0"/>
  </w:style>
  <w:style w:type="character" w:customStyle="1" w:styleId="storyheader">
    <w:name w:val="storyheader"/>
    <w:basedOn w:val="DefaultParagraphFont"/>
    <w:rsid w:val="00031AF0"/>
  </w:style>
  <w:style w:type="character" w:customStyle="1" w:styleId="marron">
    <w:name w:val="marron"/>
    <w:basedOn w:val="DefaultParagraphFont"/>
    <w:rsid w:val="00031AF0"/>
  </w:style>
  <w:style w:type="paragraph" w:customStyle="1" w:styleId="StyleNormalWeb10pt">
    <w:name w:val="Style Normal (Web) + 10 pt"/>
    <w:basedOn w:val="NormalWeb"/>
    <w:next w:val="Normal"/>
    <w:rsid w:val="00031AF0"/>
    <w:rPr>
      <w:rFonts w:ascii="Bookman Old Style" w:eastAsiaTheme="minorHAnsi" w:hAnsi="Bookman Old Style"/>
      <w:sz w:val="20"/>
      <w:lang w:bidi="ar-SA"/>
    </w:rPr>
  </w:style>
  <w:style w:type="character" w:customStyle="1" w:styleId="StyleNormalWeb10ptChar">
    <w:name w:val="Style Normal (Web) + 10 pt Char"/>
    <w:basedOn w:val="DefaultParagraphFont"/>
    <w:rsid w:val="00031AF0"/>
    <w:rPr>
      <w:szCs w:val="24"/>
      <w:lang w:val="en-US" w:eastAsia="en-US" w:bidi="ar-SA"/>
    </w:rPr>
  </w:style>
  <w:style w:type="paragraph" w:customStyle="1" w:styleId="TagCiteShells">
    <w:name w:val="Tag/Cite/Shells"/>
    <w:basedOn w:val="Normal"/>
    <w:rsid w:val="00031AF0"/>
    <w:rPr>
      <w:b/>
    </w:rPr>
  </w:style>
  <w:style w:type="paragraph" w:customStyle="1" w:styleId="DefinitionTerm">
    <w:name w:val="Definition Term"/>
    <w:basedOn w:val="Normal"/>
    <w:next w:val="Normal"/>
    <w:rsid w:val="00031AF0"/>
    <w:rPr>
      <w:snapToGrid w:val="0"/>
      <w:sz w:val="24"/>
    </w:rPr>
  </w:style>
  <w:style w:type="character" w:customStyle="1" w:styleId="Style3CharChar">
    <w:name w:val="Style3 Char Char"/>
    <w:basedOn w:val="DefaultParagraphFont"/>
    <w:rsid w:val="00031AF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31AF0"/>
    <w:pPr>
      <w:spacing w:after="60"/>
    </w:pPr>
    <w:rPr>
      <w:rFonts w:eastAsia="Segoe UI" w:cs="Cambria"/>
      <w:caps/>
      <w:sz w:val="20"/>
      <w:lang w:eastAsia="zh-CN"/>
    </w:rPr>
  </w:style>
  <w:style w:type="character" w:customStyle="1" w:styleId="NormalChar0">
    <w:name w:val="Normal Char"/>
    <w:basedOn w:val="DefaultParagraphFont"/>
    <w:rsid w:val="00031AF0"/>
    <w:rPr>
      <w:lang w:eastAsia="en-US"/>
    </w:rPr>
  </w:style>
  <w:style w:type="character" w:customStyle="1" w:styleId="BoldUnderlineChar2">
    <w:name w:val="Bold + Underline Char"/>
    <w:basedOn w:val="DefaultParagraphFont"/>
    <w:rsid w:val="00031AF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31AF0"/>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031AF0"/>
  </w:style>
  <w:style w:type="character" w:customStyle="1" w:styleId="CharacterStyle7">
    <w:name w:val="Character Style 7"/>
    <w:rsid w:val="00031AF0"/>
    <w:rPr>
      <w:rFonts w:ascii="Trebuchet MS" w:hAnsi="Trebuchet MS" w:cs="Trebuchet MS"/>
      <w:sz w:val="20"/>
      <w:szCs w:val="20"/>
      <w:u w:val="single"/>
    </w:rPr>
  </w:style>
  <w:style w:type="character" w:customStyle="1" w:styleId="StyleStyle4Char">
    <w:name w:val="Style Style4 + Char"/>
    <w:basedOn w:val="DefaultParagraphFont"/>
    <w:rsid w:val="00031AF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31AF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31AF0"/>
    <w:rPr>
      <w:rFonts w:ascii="Symbol" w:hAnsi="Symbol"/>
      <w:sz w:val="21"/>
      <w:szCs w:val="21"/>
      <w:u w:val="thick"/>
    </w:rPr>
  </w:style>
  <w:style w:type="character" w:customStyle="1" w:styleId="UnderlinedEvidenceCharChar">
    <w:name w:val="Underlined Evidence Char Char"/>
    <w:basedOn w:val="DefaultParagraphFont"/>
    <w:rsid w:val="00031AF0"/>
    <w:rPr>
      <w:rFonts w:ascii="Symbol" w:hAnsi="Symbol"/>
      <w:sz w:val="21"/>
      <w:szCs w:val="21"/>
      <w:u w:val="thick"/>
      <w:lang w:val="en-US" w:eastAsia="en-US" w:bidi="ar-SA"/>
    </w:rPr>
  </w:style>
  <w:style w:type="character" w:styleId="PlaceholderText">
    <w:name w:val="Placeholder Text"/>
    <w:basedOn w:val="DefaultParagraphFont"/>
    <w:uiPriority w:val="99"/>
    <w:rsid w:val="00031AF0"/>
    <w:rPr>
      <w:color w:val="808080"/>
    </w:rPr>
  </w:style>
  <w:style w:type="paragraph" w:customStyle="1" w:styleId="Cite8">
    <w:name w:val="Cite8"/>
    <w:basedOn w:val="Normal"/>
    <w:autoRedefine/>
    <w:qFormat/>
    <w:rsid w:val="00031AF0"/>
    <w:rPr>
      <w:rFonts w:ascii="Trebuchet MS" w:eastAsia="Verdana" w:hAnsi="Trebuchet MS" w:cs="Cambria"/>
    </w:rPr>
  </w:style>
  <w:style w:type="paragraph" w:customStyle="1" w:styleId="8font">
    <w:name w:val="8font"/>
    <w:basedOn w:val="Normal"/>
    <w:next w:val="Normal"/>
    <w:autoRedefine/>
    <w:rsid w:val="00031AF0"/>
    <w:rPr>
      <w:rFonts w:eastAsia="Cambria Math" w:cs="Cambria"/>
      <w:szCs w:val="16"/>
    </w:rPr>
  </w:style>
  <w:style w:type="character" w:customStyle="1" w:styleId="NoterefInText">
    <w:name w:val="_NoterefInText"/>
    <w:uiPriority w:val="99"/>
    <w:rsid w:val="00031AF0"/>
    <w:rPr>
      <w:rFonts w:cs="AKDPE C+ Utopia"/>
      <w:color w:val="000000"/>
    </w:rPr>
  </w:style>
  <w:style w:type="character" w:customStyle="1" w:styleId="postauthor">
    <w:name w:val="postauthor"/>
    <w:basedOn w:val="DefaultParagraphFont"/>
    <w:rsid w:val="00031AF0"/>
  </w:style>
  <w:style w:type="paragraph" w:customStyle="1" w:styleId="notes-source-hasnotes">
    <w:name w:val="notes-source-hasnotes"/>
    <w:basedOn w:val="Normal"/>
    <w:rsid w:val="00031AF0"/>
    <w:pPr>
      <w:spacing w:before="100" w:beforeAutospacing="1" w:after="100" w:afterAutospacing="1"/>
    </w:pPr>
    <w:rPr>
      <w:rFonts w:ascii="Tahoma" w:hAnsi="Tahoma"/>
      <w:szCs w:val="20"/>
    </w:rPr>
  </w:style>
  <w:style w:type="character" w:customStyle="1" w:styleId="span">
    <w:name w:val="span"/>
    <w:basedOn w:val="DefaultParagraphFont"/>
    <w:rsid w:val="00031AF0"/>
  </w:style>
  <w:style w:type="character" w:customStyle="1" w:styleId="maintitle">
    <w:name w:val="maintitle"/>
    <w:basedOn w:val="DefaultParagraphFont"/>
    <w:rsid w:val="00031AF0"/>
  </w:style>
  <w:style w:type="character" w:customStyle="1" w:styleId="thirdparty-logo">
    <w:name w:val="thirdparty-logo"/>
    <w:basedOn w:val="DefaultParagraphFont"/>
    <w:rsid w:val="00031AF0"/>
  </w:style>
  <w:style w:type="character" w:customStyle="1" w:styleId="posted">
    <w:name w:val="posted"/>
    <w:basedOn w:val="DefaultParagraphFont"/>
    <w:rsid w:val="00031AF0"/>
  </w:style>
  <w:style w:type="character" w:customStyle="1" w:styleId="ticker">
    <w:name w:val="ticker"/>
    <w:basedOn w:val="DefaultParagraphFont"/>
    <w:rsid w:val="00031AF0"/>
  </w:style>
  <w:style w:type="paragraph" w:customStyle="1" w:styleId="articlemeta">
    <w:name w:val="articlemeta"/>
    <w:basedOn w:val="Normal"/>
    <w:rsid w:val="00031AF0"/>
    <w:pPr>
      <w:spacing w:before="100" w:beforeAutospacing="1" w:after="100" w:afterAutospacing="1"/>
    </w:pPr>
    <w:rPr>
      <w:rFonts w:ascii="Tahoma" w:hAnsi="Tahoma"/>
      <w:szCs w:val="20"/>
    </w:rPr>
  </w:style>
  <w:style w:type="character" w:customStyle="1" w:styleId="vcard">
    <w:name w:val="vcard"/>
    <w:basedOn w:val="DefaultParagraphFont"/>
    <w:rsid w:val="00031AF0"/>
  </w:style>
  <w:style w:type="character" w:customStyle="1" w:styleId="print-footnote">
    <w:name w:val="print-footnote"/>
    <w:basedOn w:val="DefaultParagraphFont"/>
    <w:rsid w:val="00031AF0"/>
  </w:style>
  <w:style w:type="character" w:customStyle="1" w:styleId="datestring">
    <w:name w:val="datestring"/>
    <w:basedOn w:val="DefaultParagraphFont"/>
    <w:rsid w:val="00031AF0"/>
  </w:style>
  <w:style w:type="paragraph" w:customStyle="1" w:styleId="noindent0">
    <w:name w:val="no_indent"/>
    <w:basedOn w:val="Normal"/>
    <w:rsid w:val="00031AF0"/>
    <w:pPr>
      <w:spacing w:before="100" w:beforeAutospacing="1" w:after="100" w:afterAutospacing="1"/>
    </w:pPr>
    <w:rPr>
      <w:rFonts w:ascii="Tahoma" w:hAnsi="Tahoma"/>
      <w:szCs w:val="20"/>
    </w:rPr>
  </w:style>
  <w:style w:type="character" w:customStyle="1" w:styleId="email">
    <w:name w:val="email"/>
    <w:basedOn w:val="DefaultParagraphFont"/>
    <w:rsid w:val="00031AF0"/>
  </w:style>
  <w:style w:type="paragraph" w:customStyle="1" w:styleId="left">
    <w:name w:val="left"/>
    <w:basedOn w:val="Normal"/>
    <w:rsid w:val="00031AF0"/>
    <w:pPr>
      <w:spacing w:before="100" w:beforeAutospacing="1" w:after="100" w:afterAutospacing="1"/>
    </w:pPr>
    <w:rPr>
      <w:rFonts w:ascii="Tahoma" w:hAnsi="Tahoma"/>
      <w:szCs w:val="20"/>
    </w:rPr>
  </w:style>
  <w:style w:type="paragraph" w:customStyle="1" w:styleId="right">
    <w:name w:val="right"/>
    <w:basedOn w:val="Normal"/>
    <w:rsid w:val="00031AF0"/>
    <w:pPr>
      <w:spacing w:before="100" w:beforeAutospacing="1" w:after="100" w:afterAutospacing="1"/>
    </w:pPr>
    <w:rPr>
      <w:rFonts w:ascii="Tahoma" w:hAnsi="Tahoma"/>
      <w:szCs w:val="20"/>
    </w:rPr>
  </w:style>
  <w:style w:type="character" w:customStyle="1" w:styleId="gptad">
    <w:name w:val="gptad"/>
    <w:basedOn w:val="DefaultParagraphFont"/>
    <w:rsid w:val="00031AF0"/>
  </w:style>
  <w:style w:type="paragraph" w:customStyle="1" w:styleId="creditpostedmodified">
    <w:name w:val="credit_posted_modified"/>
    <w:basedOn w:val="Normal"/>
    <w:rsid w:val="00031AF0"/>
    <w:pPr>
      <w:spacing w:before="100" w:beforeAutospacing="1" w:after="100" w:afterAutospacing="1"/>
    </w:pPr>
    <w:rPr>
      <w:rFonts w:ascii="Tahoma" w:hAnsi="Tahoma"/>
      <w:szCs w:val="20"/>
    </w:rPr>
  </w:style>
  <w:style w:type="character" w:customStyle="1" w:styleId="creditline">
    <w:name w:val="creditline"/>
    <w:basedOn w:val="DefaultParagraphFont"/>
    <w:rsid w:val="00031AF0"/>
  </w:style>
  <w:style w:type="character" w:customStyle="1" w:styleId="grd">
    <w:name w:val="grd"/>
    <w:basedOn w:val="DefaultParagraphFont"/>
    <w:rsid w:val="00031AF0"/>
  </w:style>
  <w:style w:type="paragraph" w:customStyle="1" w:styleId="hs-text-container">
    <w:name w:val="hs-text-container"/>
    <w:basedOn w:val="Normal"/>
    <w:rsid w:val="00031AF0"/>
    <w:pPr>
      <w:spacing w:before="100" w:beforeAutospacing="1" w:after="100" w:afterAutospacing="1"/>
    </w:pPr>
    <w:rPr>
      <w:rFonts w:ascii="Tahoma" w:hAnsi="Tahoma"/>
      <w:szCs w:val="20"/>
    </w:rPr>
  </w:style>
  <w:style w:type="character" w:customStyle="1" w:styleId="created">
    <w:name w:val="created"/>
    <w:basedOn w:val="DefaultParagraphFont"/>
    <w:rsid w:val="00031AF0"/>
  </w:style>
  <w:style w:type="character" w:customStyle="1" w:styleId="changed">
    <w:name w:val="changed"/>
    <w:basedOn w:val="DefaultParagraphFont"/>
    <w:rsid w:val="00031AF0"/>
  </w:style>
  <w:style w:type="character" w:customStyle="1" w:styleId="article-author-name">
    <w:name w:val="article-author-name"/>
    <w:basedOn w:val="DefaultParagraphFont"/>
    <w:rsid w:val="00031AF0"/>
  </w:style>
  <w:style w:type="character" w:customStyle="1" w:styleId="bioexcerpt">
    <w:name w:val="bio_excerpt"/>
    <w:basedOn w:val="DefaultParagraphFont"/>
    <w:rsid w:val="00031AF0"/>
  </w:style>
  <w:style w:type="character" w:customStyle="1" w:styleId="commentcount">
    <w:name w:val="comment_count"/>
    <w:basedOn w:val="DefaultParagraphFont"/>
    <w:rsid w:val="00031AF0"/>
  </w:style>
  <w:style w:type="character" w:customStyle="1" w:styleId="searchtermshighlighted">
    <w:name w:val="searchtermshighlighted"/>
    <w:basedOn w:val="DefaultParagraphFont"/>
    <w:rsid w:val="00031AF0"/>
  </w:style>
  <w:style w:type="character" w:customStyle="1" w:styleId="contributornametrigger">
    <w:name w:val="contributornametrigger"/>
    <w:basedOn w:val="DefaultParagraphFont"/>
    <w:rsid w:val="00031AF0"/>
  </w:style>
  <w:style w:type="character" w:customStyle="1" w:styleId="bylinepipe">
    <w:name w:val="bylinepipe"/>
    <w:basedOn w:val="DefaultParagraphFont"/>
    <w:rsid w:val="00031AF0"/>
  </w:style>
  <w:style w:type="character" w:customStyle="1" w:styleId="lucenesearchresulturlb">
    <w:name w:val="lucene_search_result_url_b"/>
    <w:basedOn w:val="DefaultParagraphFont"/>
    <w:rsid w:val="00031AF0"/>
  </w:style>
  <w:style w:type="character" w:customStyle="1" w:styleId="faculty-title">
    <w:name w:val="faculty-title"/>
    <w:basedOn w:val="DefaultParagraphFont"/>
    <w:rsid w:val="00031AF0"/>
  </w:style>
  <w:style w:type="character" w:customStyle="1" w:styleId="count">
    <w:name w:val="count"/>
    <w:basedOn w:val="DefaultParagraphFont"/>
    <w:rsid w:val="00031AF0"/>
  </w:style>
  <w:style w:type="character" w:customStyle="1" w:styleId="volume">
    <w:name w:val="volume"/>
    <w:basedOn w:val="DefaultParagraphFont"/>
    <w:rsid w:val="00031AF0"/>
  </w:style>
  <w:style w:type="character" w:customStyle="1" w:styleId="issue">
    <w:name w:val="issue"/>
    <w:basedOn w:val="DefaultParagraphFont"/>
    <w:rsid w:val="00031AF0"/>
  </w:style>
  <w:style w:type="character" w:customStyle="1" w:styleId="pages">
    <w:name w:val="pages"/>
    <w:basedOn w:val="DefaultParagraphFont"/>
    <w:rsid w:val="00031AF0"/>
  </w:style>
  <w:style w:type="character" w:customStyle="1" w:styleId="field-content">
    <w:name w:val="field-content"/>
    <w:basedOn w:val="DefaultParagraphFont"/>
    <w:rsid w:val="00031AF0"/>
  </w:style>
  <w:style w:type="character" w:customStyle="1" w:styleId="person">
    <w:name w:val="person"/>
    <w:basedOn w:val="DefaultParagraphFont"/>
    <w:rsid w:val="00031AF0"/>
  </w:style>
  <w:style w:type="character" w:customStyle="1" w:styleId="corresponding">
    <w:name w:val="corresponding"/>
    <w:basedOn w:val="DefaultParagraphFont"/>
    <w:rsid w:val="00031AF0"/>
  </w:style>
  <w:style w:type="character" w:customStyle="1" w:styleId="entry-date">
    <w:name w:val="entry-date"/>
    <w:basedOn w:val="DefaultParagraphFont"/>
    <w:rsid w:val="00031AF0"/>
  </w:style>
  <w:style w:type="paragraph" w:customStyle="1" w:styleId="entry-meta">
    <w:name w:val="entry-meta"/>
    <w:basedOn w:val="Normal"/>
    <w:rsid w:val="00031AF0"/>
    <w:pPr>
      <w:spacing w:before="100" w:beforeAutospacing="1" w:after="100" w:afterAutospacing="1"/>
    </w:pPr>
    <w:rPr>
      <w:rFonts w:ascii="Tahoma" w:hAnsi="Tahoma"/>
      <w:szCs w:val="20"/>
    </w:rPr>
  </w:style>
  <w:style w:type="character" w:customStyle="1" w:styleId="post-time">
    <w:name w:val="post-time"/>
    <w:basedOn w:val="DefaultParagraphFont"/>
    <w:rsid w:val="00031AF0"/>
  </w:style>
  <w:style w:type="character" w:customStyle="1" w:styleId="post-category">
    <w:name w:val="post-category"/>
    <w:basedOn w:val="DefaultParagraphFont"/>
    <w:rsid w:val="00031AF0"/>
  </w:style>
  <w:style w:type="character" w:customStyle="1" w:styleId="post-author">
    <w:name w:val="post-author"/>
    <w:basedOn w:val="DefaultParagraphFont"/>
    <w:rsid w:val="00031AF0"/>
  </w:style>
  <w:style w:type="character" w:customStyle="1" w:styleId="A10">
    <w:name w:val="A10"/>
    <w:uiPriority w:val="99"/>
    <w:rsid w:val="00031AF0"/>
    <w:rPr>
      <w:rFonts w:cs="MS Mincho"/>
      <w:color w:val="000000"/>
      <w:sz w:val="11"/>
      <w:szCs w:val="11"/>
    </w:rPr>
  </w:style>
  <w:style w:type="paragraph" w:customStyle="1" w:styleId="Pa10">
    <w:name w:val="Pa10"/>
    <w:basedOn w:val="Default"/>
    <w:next w:val="Default"/>
    <w:uiPriority w:val="99"/>
    <w:rsid w:val="00031AF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31AF0"/>
    <w:pPr>
      <w:widowControl w:val="0"/>
      <w:spacing w:line="241" w:lineRule="atLeast"/>
    </w:pPr>
    <w:rPr>
      <w:rFonts w:ascii="Verdana" w:eastAsiaTheme="minorEastAsia" w:hAnsi="Verdana" w:cs="Cambria"/>
      <w:color w:val="auto"/>
    </w:rPr>
  </w:style>
  <w:style w:type="character" w:customStyle="1" w:styleId="A9">
    <w:name w:val="A9"/>
    <w:uiPriority w:val="99"/>
    <w:rsid w:val="00031AF0"/>
    <w:rPr>
      <w:rFonts w:cs="MS Mincho"/>
      <w:color w:val="000000"/>
      <w:sz w:val="14"/>
      <w:szCs w:val="14"/>
    </w:rPr>
  </w:style>
  <w:style w:type="paragraph" w:customStyle="1" w:styleId="articledetails">
    <w:name w:val="articledetails"/>
    <w:basedOn w:val="Normal"/>
    <w:rsid w:val="00031AF0"/>
    <w:pPr>
      <w:spacing w:before="100" w:beforeAutospacing="1" w:after="100" w:afterAutospacing="1"/>
    </w:pPr>
    <w:rPr>
      <w:rFonts w:ascii="Tahoma" w:hAnsi="Tahoma"/>
      <w:szCs w:val="20"/>
    </w:rPr>
  </w:style>
  <w:style w:type="character" w:customStyle="1" w:styleId="posted-and-updated">
    <w:name w:val="posted-and-updated"/>
    <w:basedOn w:val="DefaultParagraphFont"/>
    <w:rsid w:val="00031AF0"/>
  </w:style>
  <w:style w:type="paragraph" w:customStyle="1" w:styleId="aff">
    <w:name w:val="aff"/>
    <w:basedOn w:val="Normal"/>
    <w:rsid w:val="00031AF0"/>
    <w:pPr>
      <w:spacing w:before="100" w:beforeAutospacing="1" w:after="100" w:afterAutospacing="1"/>
    </w:pPr>
    <w:rPr>
      <w:rFonts w:ascii="Tahoma" w:hAnsi="Tahoma"/>
      <w:szCs w:val="20"/>
    </w:rPr>
  </w:style>
  <w:style w:type="character" w:customStyle="1" w:styleId="entry-author">
    <w:name w:val="entry-author"/>
    <w:basedOn w:val="DefaultParagraphFont"/>
    <w:rsid w:val="00031AF0"/>
  </w:style>
  <w:style w:type="character" w:customStyle="1" w:styleId="entry-author-name">
    <w:name w:val="entry-author-name"/>
    <w:basedOn w:val="DefaultParagraphFont"/>
    <w:rsid w:val="00031AF0"/>
  </w:style>
  <w:style w:type="character" w:customStyle="1" w:styleId="arial11">
    <w:name w:val="arial_11"/>
    <w:basedOn w:val="DefaultParagraphFont"/>
    <w:rsid w:val="00031AF0"/>
  </w:style>
  <w:style w:type="character" w:customStyle="1" w:styleId="contrib-degrees">
    <w:name w:val="contrib-degrees"/>
    <w:basedOn w:val="DefaultParagraphFont"/>
    <w:rsid w:val="00031AF0"/>
  </w:style>
  <w:style w:type="character" w:customStyle="1" w:styleId="contrib-on-behalf-of">
    <w:name w:val="contrib-on-behalf-of"/>
    <w:basedOn w:val="DefaultParagraphFont"/>
    <w:rsid w:val="00031AF0"/>
  </w:style>
  <w:style w:type="character" w:customStyle="1" w:styleId="pubtime">
    <w:name w:val="pubtime"/>
    <w:basedOn w:val="DefaultParagraphFont"/>
    <w:rsid w:val="00031AF0"/>
  </w:style>
  <w:style w:type="character" w:customStyle="1" w:styleId="time">
    <w:name w:val="time"/>
    <w:basedOn w:val="DefaultParagraphFont"/>
    <w:rsid w:val="00031AF0"/>
  </w:style>
  <w:style w:type="character" w:customStyle="1" w:styleId="fbcommentscount">
    <w:name w:val="fb_comments_count"/>
    <w:basedOn w:val="DefaultParagraphFont"/>
    <w:rsid w:val="00031AF0"/>
  </w:style>
  <w:style w:type="character" w:customStyle="1" w:styleId="stsharethiscustom">
    <w:name w:val="st_sharethis_custom"/>
    <w:basedOn w:val="DefaultParagraphFont"/>
    <w:rsid w:val="00031AF0"/>
  </w:style>
  <w:style w:type="paragraph" w:customStyle="1" w:styleId="permalinkable">
    <w:name w:val="permalinkable"/>
    <w:basedOn w:val="Normal"/>
    <w:rsid w:val="00031AF0"/>
    <w:pPr>
      <w:spacing w:before="100" w:beforeAutospacing="1" w:after="100" w:afterAutospacing="1"/>
    </w:pPr>
    <w:rPr>
      <w:rFonts w:ascii="Tahoma" w:hAnsi="Tahoma"/>
      <w:szCs w:val="20"/>
    </w:rPr>
  </w:style>
  <w:style w:type="character" w:customStyle="1" w:styleId="post-date">
    <w:name w:val="post-date"/>
    <w:basedOn w:val="DefaultParagraphFont"/>
    <w:rsid w:val="00031AF0"/>
  </w:style>
  <w:style w:type="character" w:customStyle="1" w:styleId="link-external">
    <w:name w:val="link-external"/>
    <w:basedOn w:val="DefaultParagraphFont"/>
    <w:rsid w:val="00031AF0"/>
  </w:style>
  <w:style w:type="character" w:customStyle="1" w:styleId="articleauthor">
    <w:name w:val="article_author"/>
    <w:basedOn w:val="DefaultParagraphFont"/>
    <w:rsid w:val="00031AF0"/>
  </w:style>
  <w:style w:type="character" w:customStyle="1" w:styleId="articleissue">
    <w:name w:val="article_issue"/>
    <w:basedOn w:val="DefaultParagraphFont"/>
    <w:rsid w:val="00031AF0"/>
  </w:style>
  <w:style w:type="character" w:customStyle="1" w:styleId="a-size-large">
    <w:name w:val="a-size-large"/>
    <w:basedOn w:val="DefaultParagraphFont"/>
    <w:rsid w:val="00031AF0"/>
  </w:style>
  <w:style w:type="character" w:customStyle="1" w:styleId="a-size-medium">
    <w:name w:val="a-size-medium"/>
    <w:basedOn w:val="DefaultParagraphFont"/>
    <w:rsid w:val="00031AF0"/>
  </w:style>
  <w:style w:type="character" w:customStyle="1" w:styleId="contribution">
    <w:name w:val="contribution"/>
    <w:basedOn w:val="DefaultParagraphFont"/>
    <w:rsid w:val="00031AF0"/>
  </w:style>
  <w:style w:type="character" w:customStyle="1" w:styleId="a-color-secondary">
    <w:name w:val="a-color-secondary"/>
    <w:basedOn w:val="DefaultParagraphFont"/>
    <w:rsid w:val="00031AF0"/>
  </w:style>
  <w:style w:type="paragraph" w:customStyle="1" w:styleId="sbyline">
    <w:name w:val="sbyline"/>
    <w:basedOn w:val="Normal"/>
    <w:rsid w:val="00031AF0"/>
    <w:pPr>
      <w:spacing w:before="100" w:beforeAutospacing="1" w:after="100" w:afterAutospacing="1"/>
    </w:pPr>
    <w:rPr>
      <w:rFonts w:ascii="Tahoma" w:hAnsi="Tahoma"/>
      <w:szCs w:val="20"/>
    </w:rPr>
  </w:style>
  <w:style w:type="character" w:customStyle="1" w:styleId="ui-author">
    <w:name w:val="ui-author"/>
    <w:basedOn w:val="DefaultParagraphFont"/>
    <w:rsid w:val="00031AF0"/>
  </w:style>
  <w:style w:type="character" w:customStyle="1" w:styleId="ui-staffline">
    <w:name w:val="ui-staffline"/>
    <w:basedOn w:val="DefaultParagraphFont"/>
    <w:rsid w:val="00031AF0"/>
  </w:style>
  <w:style w:type="paragraph" w:customStyle="1" w:styleId="promotion-tag-p">
    <w:name w:val="promotion-tag-p"/>
    <w:basedOn w:val="Normal"/>
    <w:rsid w:val="00031AF0"/>
    <w:pPr>
      <w:spacing w:before="100" w:beforeAutospacing="1" w:after="100" w:afterAutospacing="1"/>
    </w:pPr>
    <w:rPr>
      <w:rFonts w:ascii="Tahoma" w:hAnsi="Tahoma"/>
      <w:szCs w:val="20"/>
    </w:rPr>
  </w:style>
  <w:style w:type="paragraph" w:customStyle="1" w:styleId="heading">
    <w:name w:val="heading"/>
    <w:basedOn w:val="Normal"/>
    <w:rsid w:val="00031AF0"/>
    <w:pPr>
      <w:spacing w:before="100" w:beforeAutospacing="1" w:after="100" w:afterAutospacing="1"/>
    </w:pPr>
    <w:rPr>
      <w:rFonts w:ascii="Tahoma" w:hAnsi="Tahoma"/>
      <w:szCs w:val="20"/>
    </w:rPr>
  </w:style>
  <w:style w:type="character" w:customStyle="1" w:styleId="value">
    <w:name w:val="value"/>
    <w:basedOn w:val="DefaultParagraphFont"/>
    <w:rsid w:val="00031AF0"/>
  </w:style>
  <w:style w:type="character" w:customStyle="1" w:styleId="specialissuelabel">
    <w:name w:val="specialissuelabel"/>
    <w:basedOn w:val="DefaultParagraphFont"/>
    <w:rsid w:val="00031AF0"/>
  </w:style>
  <w:style w:type="character" w:customStyle="1" w:styleId="referencediv">
    <w:name w:val="referencediv"/>
    <w:basedOn w:val="DefaultParagraphFont"/>
    <w:rsid w:val="00031AF0"/>
  </w:style>
  <w:style w:type="character" w:customStyle="1" w:styleId="wp-smiley">
    <w:name w:val="wp-smiley"/>
    <w:basedOn w:val="DefaultParagraphFont"/>
    <w:rsid w:val="00031AF0"/>
  </w:style>
  <w:style w:type="character" w:customStyle="1" w:styleId="meta-prep">
    <w:name w:val="meta-prep"/>
    <w:basedOn w:val="DefaultParagraphFont"/>
    <w:rsid w:val="00031AF0"/>
  </w:style>
  <w:style w:type="character" w:customStyle="1" w:styleId="artjournal">
    <w:name w:val="art_journal"/>
    <w:basedOn w:val="DefaultParagraphFont"/>
    <w:rsid w:val="00031AF0"/>
  </w:style>
  <w:style w:type="character" w:customStyle="1" w:styleId="artdatevolumeissuepart">
    <w:name w:val="art_datevolumeissuepart"/>
    <w:basedOn w:val="DefaultParagraphFont"/>
    <w:rsid w:val="00031AF0"/>
  </w:style>
  <w:style w:type="character" w:customStyle="1" w:styleId="artpages">
    <w:name w:val="art_pages"/>
    <w:basedOn w:val="DefaultParagraphFont"/>
    <w:rsid w:val="00031AF0"/>
  </w:style>
  <w:style w:type="character" w:customStyle="1" w:styleId="singlehighlightclass">
    <w:name w:val="single_highlight_class"/>
    <w:basedOn w:val="DefaultParagraphFont"/>
    <w:rsid w:val="00031AF0"/>
  </w:style>
  <w:style w:type="character" w:customStyle="1" w:styleId="degree">
    <w:name w:val="degree"/>
    <w:basedOn w:val="DefaultParagraphFont"/>
    <w:rsid w:val="00031AF0"/>
  </w:style>
  <w:style w:type="character" w:customStyle="1" w:styleId="major">
    <w:name w:val="major"/>
    <w:basedOn w:val="DefaultParagraphFont"/>
    <w:rsid w:val="00031AF0"/>
  </w:style>
  <w:style w:type="character" w:customStyle="1" w:styleId="authors">
    <w:name w:val="authors"/>
    <w:basedOn w:val="DefaultParagraphFont"/>
    <w:rsid w:val="00031AF0"/>
  </w:style>
  <w:style w:type="character" w:customStyle="1" w:styleId="views">
    <w:name w:val="views"/>
    <w:basedOn w:val="DefaultParagraphFont"/>
    <w:rsid w:val="00031AF0"/>
  </w:style>
  <w:style w:type="character" w:customStyle="1" w:styleId="stmainservices">
    <w:name w:val="stmainservices"/>
    <w:basedOn w:val="DefaultParagraphFont"/>
    <w:rsid w:val="00031AF0"/>
  </w:style>
  <w:style w:type="character" w:customStyle="1" w:styleId="stbubblehcount">
    <w:name w:val="stbubble_hcount"/>
    <w:basedOn w:val="DefaultParagraphFont"/>
    <w:rsid w:val="00031AF0"/>
  </w:style>
  <w:style w:type="paragraph" w:customStyle="1" w:styleId="Document">
    <w:name w:val="_Document"/>
    <w:basedOn w:val="Default"/>
    <w:next w:val="Default"/>
    <w:uiPriority w:val="99"/>
    <w:rsid w:val="00031AF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31AF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31AF0"/>
    <w:pPr>
      <w:widowControl w:val="0"/>
    </w:pPr>
    <w:rPr>
      <w:rFonts w:ascii="AKDPE C+ Utopia" w:eastAsiaTheme="minorEastAsia" w:hAnsi="AKDPE C+ Utopia" w:cs="Cambria"/>
      <w:color w:val="auto"/>
    </w:rPr>
  </w:style>
  <w:style w:type="paragraph" w:customStyle="1" w:styleId="collapsed-hide">
    <w:name w:val="collapsed-hide"/>
    <w:basedOn w:val="Normal"/>
    <w:rsid w:val="00031AF0"/>
    <w:pPr>
      <w:spacing w:before="100" w:beforeAutospacing="1" w:after="100" w:afterAutospacing="1"/>
    </w:pPr>
    <w:rPr>
      <w:rFonts w:ascii="Tahoma" w:hAnsi="Tahoma"/>
      <w:szCs w:val="20"/>
    </w:rPr>
  </w:style>
  <w:style w:type="paragraph" w:customStyle="1" w:styleId="Pa7">
    <w:name w:val="Pa7"/>
    <w:basedOn w:val="Default"/>
    <w:next w:val="Default"/>
    <w:uiPriority w:val="99"/>
    <w:rsid w:val="00031AF0"/>
    <w:pPr>
      <w:widowControl w:val="0"/>
      <w:spacing w:line="211" w:lineRule="atLeast"/>
    </w:pPr>
    <w:rPr>
      <w:rFonts w:ascii="Courier New" w:eastAsiaTheme="minorEastAsia" w:hAnsi="Courier New" w:cs="Cambria"/>
      <w:color w:val="auto"/>
    </w:rPr>
  </w:style>
  <w:style w:type="paragraph" w:customStyle="1" w:styleId="odd">
    <w:name w:val="odd"/>
    <w:basedOn w:val="Normal"/>
    <w:rsid w:val="00031AF0"/>
    <w:pPr>
      <w:spacing w:before="100" w:beforeAutospacing="1" w:after="100" w:afterAutospacing="1"/>
    </w:pPr>
    <w:rPr>
      <w:rFonts w:ascii="Tahoma" w:hAnsi="Tahoma"/>
      <w:szCs w:val="20"/>
    </w:rPr>
  </w:style>
  <w:style w:type="character" w:customStyle="1" w:styleId="article-date">
    <w:name w:val="article-date"/>
    <w:basedOn w:val="DefaultParagraphFont"/>
    <w:rsid w:val="00031AF0"/>
  </w:style>
  <w:style w:type="character" w:customStyle="1" w:styleId="article-author">
    <w:name w:val="article-author"/>
    <w:basedOn w:val="DefaultParagraphFont"/>
    <w:rsid w:val="00031AF0"/>
  </w:style>
  <w:style w:type="character" w:customStyle="1" w:styleId="tolocaltime">
    <w:name w:val="tolocaltime"/>
    <w:basedOn w:val="DefaultParagraphFont"/>
    <w:rsid w:val="00031AF0"/>
  </w:style>
  <w:style w:type="character" w:customStyle="1" w:styleId="pb-byline">
    <w:name w:val="pb-byline"/>
    <w:basedOn w:val="DefaultParagraphFont"/>
    <w:rsid w:val="00031AF0"/>
  </w:style>
  <w:style w:type="character" w:customStyle="1" w:styleId="pb-timestamp">
    <w:name w:val="pb-timestamp"/>
    <w:basedOn w:val="DefaultParagraphFont"/>
    <w:rsid w:val="00031AF0"/>
  </w:style>
  <w:style w:type="paragraph" w:customStyle="1" w:styleId="Pa8">
    <w:name w:val="Pa8"/>
    <w:basedOn w:val="Default"/>
    <w:next w:val="Default"/>
    <w:uiPriority w:val="99"/>
    <w:rsid w:val="00031AF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31AF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31AF0"/>
  </w:style>
  <w:style w:type="character" w:customStyle="1" w:styleId="even">
    <w:name w:val="even"/>
    <w:basedOn w:val="DefaultParagraphFont"/>
    <w:rsid w:val="00031AF0"/>
  </w:style>
  <w:style w:type="paragraph" w:customStyle="1" w:styleId="volissue">
    <w:name w:val="volissue"/>
    <w:basedOn w:val="Normal"/>
    <w:rsid w:val="00031AF0"/>
    <w:pPr>
      <w:spacing w:before="100" w:beforeAutospacing="1" w:after="100" w:afterAutospacing="1"/>
    </w:pPr>
    <w:rPr>
      <w:rFonts w:ascii="Tahoma" w:hAnsi="Tahoma"/>
      <w:szCs w:val="20"/>
    </w:rPr>
  </w:style>
  <w:style w:type="character" w:customStyle="1" w:styleId="view-count">
    <w:name w:val="view-count"/>
    <w:basedOn w:val="DefaultParagraphFont"/>
    <w:rsid w:val="00031AF0"/>
  </w:style>
  <w:style w:type="character" w:customStyle="1" w:styleId="tChar">
    <w:name w:val="t Char"/>
    <w:rsid w:val="00031AF0"/>
    <w:rPr>
      <w:rFonts w:ascii="Georgia" w:eastAsia="Times New Roman" w:hAnsi="Georgia" w:cs="Calibri"/>
      <w:b/>
      <w:lang w:val="x-none" w:eastAsia="x-none"/>
    </w:rPr>
  </w:style>
  <w:style w:type="paragraph" w:customStyle="1" w:styleId="BoldUnderlineChar20">
    <w:name w:val="BoldUnderline Char2"/>
    <w:link w:val="BoldUnderlineChar2Char"/>
    <w:rsid w:val="00031AF0"/>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31AF0"/>
    <w:rPr>
      <w:rFonts w:ascii="Times New Roman" w:eastAsia="Times New Roman" w:hAnsi="Times New Roman" w:cs="Times New Roman"/>
      <w:b/>
      <w:sz w:val="20"/>
      <w:szCs w:val="24"/>
      <w:u w:val="single"/>
    </w:rPr>
  </w:style>
  <w:style w:type="character" w:customStyle="1" w:styleId="UnderlineCharChar4">
    <w:name w:val="Underline Char Char4"/>
    <w:rsid w:val="00031AF0"/>
    <w:rPr>
      <w:szCs w:val="24"/>
      <w:u w:val="single"/>
      <w:lang w:val="en-US" w:eastAsia="en-US" w:bidi="ar-SA"/>
    </w:rPr>
  </w:style>
  <w:style w:type="character" w:customStyle="1" w:styleId="BoldUnderlineCharChar3">
    <w:name w:val="BoldUnderline Char Char3"/>
    <w:rsid w:val="00031AF0"/>
    <w:rPr>
      <w:b/>
      <w:szCs w:val="24"/>
      <w:u w:val="single"/>
      <w:lang w:val="en-US" w:eastAsia="en-US" w:bidi="ar-SA"/>
    </w:rPr>
  </w:style>
  <w:style w:type="character" w:customStyle="1" w:styleId="BoldUnderlineCharChar2">
    <w:name w:val="BoldUnderline Char Char2"/>
    <w:rsid w:val="00031AF0"/>
    <w:rPr>
      <w:b/>
      <w:szCs w:val="24"/>
      <w:u w:val="single"/>
      <w:lang w:val="en-US" w:eastAsia="en-US" w:bidi="ar-SA"/>
    </w:rPr>
  </w:style>
  <w:style w:type="paragraph" w:customStyle="1" w:styleId="UnderlineCard0">
    <w:name w:val="UnderlineCard"/>
    <w:basedOn w:val="Heading3"/>
    <w:link w:val="UnderlineCardChar"/>
    <w:qFormat/>
    <w:rsid w:val="00031AF0"/>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031AF0"/>
    <w:rPr>
      <w:rFonts w:eastAsia="Calibri" w:cs="Times New Roman"/>
      <w:sz w:val="20"/>
      <w:szCs w:val="20"/>
      <w:u w:val="single"/>
      <w:lang w:val="x-none" w:eastAsia="x-none"/>
    </w:rPr>
  </w:style>
  <w:style w:type="character" w:customStyle="1" w:styleId="5Notunderlined">
    <w:name w:val="5 Not underlined"/>
    <w:rsid w:val="00031AF0"/>
    <w:rPr>
      <w:rFonts w:ascii="Times New Roman" w:hAnsi="Times New Roman"/>
      <w:sz w:val="16"/>
    </w:rPr>
  </w:style>
  <w:style w:type="character" w:customStyle="1" w:styleId="volume-issue">
    <w:name w:val="volume-issue"/>
    <w:rsid w:val="00031AF0"/>
    <w:rPr>
      <w:rFonts w:cs="Times New Roman"/>
    </w:rPr>
  </w:style>
  <w:style w:type="character" w:customStyle="1" w:styleId="i">
    <w:name w:val="i"/>
    <w:basedOn w:val="DefaultParagraphFont"/>
    <w:uiPriority w:val="99"/>
    <w:rsid w:val="00031AF0"/>
  </w:style>
  <w:style w:type="character" w:customStyle="1" w:styleId="storytext">
    <w:name w:val="storytext"/>
    <w:basedOn w:val="DefaultParagraphFont"/>
    <w:rsid w:val="00031AF0"/>
  </w:style>
  <w:style w:type="character" w:customStyle="1" w:styleId="heading3char0">
    <w:name w:val="heading3char"/>
    <w:rsid w:val="00031AF0"/>
  </w:style>
  <w:style w:type="character" w:customStyle="1" w:styleId="boldness1">
    <w:name w:val="boldness1"/>
    <w:rsid w:val="00031AF0"/>
  </w:style>
  <w:style w:type="paragraph" w:customStyle="1" w:styleId="Cardd">
    <w:name w:val="Cardd"/>
    <w:basedOn w:val="Normal"/>
    <w:uiPriority w:val="4"/>
    <w:qFormat/>
    <w:rsid w:val="00031AF0"/>
    <w:pPr>
      <w:ind w:left="288" w:right="288"/>
    </w:pPr>
  </w:style>
  <w:style w:type="paragraph" w:customStyle="1" w:styleId="document0">
    <w:name w:val="document"/>
    <w:basedOn w:val="Normal"/>
    <w:rsid w:val="00031AF0"/>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031AF0"/>
    <w:rPr>
      <w:rFonts w:cs="Arial"/>
      <w:bCs/>
      <w:szCs w:val="26"/>
      <w:u w:val="single"/>
      <w:lang w:val="en-US" w:eastAsia="en-US" w:bidi="ar-SA"/>
    </w:rPr>
  </w:style>
  <w:style w:type="character" w:customStyle="1" w:styleId="current-selection">
    <w:name w:val="current-selection"/>
    <w:basedOn w:val="DefaultParagraphFont"/>
    <w:rsid w:val="00031AF0"/>
  </w:style>
  <w:style w:type="character" w:customStyle="1" w:styleId="a2">
    <w:name w:val="_"/>
    <w:basedOn w:val="DefaultParagraphFont"/>
    <w:rsid w:val="00031AF0"/>
  </w:style>
  <w:style w:type="paragraph" w:customStyle="1" w:styleId="Shrink6">
    <w:name w:val="Shrink 6"/>
    <w:basedOn w:val="Normal"/>
    <w:qFormat/>
    <w:rsid w:val="00031AF0"/>
    <w:rPr>
      <w:rFonts w:eastAsia="Calibri" w:cs="Times New Roman"/>
      <w:sz w:val="12"/>
    </w:rPr>
  </w:style>
  <w:style w:type="character" w:customStyle="1" w:styleId="messagecontent">
    <w:name w:val="message_content"/>
    <w:rsid w:val="00031AF0"/>
  </w:style>
  <w:style w:type="character" w:customStyle="1" w:styleId="StyleUnderlineChar">
    <w:name w:val="Style Underline Char"/>
    <w:basedOn w:val="DefaultParagraphFont"/>
    <w:rsid w:val="00031AF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31AF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031AF0"/>
    <w:rPr>
      <w:rFonts w:eastAsia="Times New Roman" w:cs="Arial"/>
      <w:b/>
      <w:bCs/>
      <w:kern w:val="32"/>
      <w:sz w:val="24"/>
      <w:szCs w:val="32"/>
      <w:u w:val="single"/>
    </w:rPr>
  </w:style>
  <w:style w:type="character" w:customStyle="1" w:styleId="twelptblackblack1">
    <w:name w:val="twelptblackblack1"/>
    <w:basedOn w:val="DefaultParagraphFont"/>
    <w:rsid w:val="00031AF0"/>
    <w:rPr>
      <w:rFonts w:ascii="Verdana" w:hAnsi="Verdana" w:hint="default"/>
      <w:color w:val="000000"/>
      <w:sz w:val="16"/>
      <w:szCs w:val="16"/>
    </w:rPr>
  </w:style>
  <w:style w:type="character" w:customStyle="1" w:styleId="Heading3CharCharCharChar1">
    <w:name w:val="Heading 3 Char Char Char Char1"/>
    <w:rsid w:val="00031AF0"/>
    <w:rPr>
      <w:rFonts w:cs="Arial"/>
      <w:bCs/>
      <w:szCs w:val="26"/>
      <w:u w:val="single"/>
      <w:lang w:val="en-US" w:eastAsia="en-US" w:bidi="ar-SA"/>
    </w:rPr>
  </w:style>
  <w:style w:type="paragraph" w:customStyle="1" w:styleId="conintrotext">
    <w:name w:val="conintrotext"/>
    <w:basedOn w:val="Normal"/>
    <w:uiPriority w:val="99"/>
    <w:rsid w:val="00031AF0"/>
    <w:pPr>
      <w:spacing w:before="100" w:beforeAutospacing="1" w:after="100" w:afterAutospacing="1"/>
    </w:pPr>
    <w:rPr>
      <w:rFonts w:eastAsia="Times New Roman"/>
      <w:sz w:val="24"/>
    </w:rPr>
  </w:style>
  <w:style w:type="character" w:customStyle="1" w:styleId="comment-body">
    <w:name w:val="comment-body"/>
    <w:rsid w:val="00031AF0"/>
  </w:style>
  <w:style w:type="character" w:customStyle="1" w:styleId="UnderlineCharCharChar1">
    <w:name w:val="Underline Char Char Char1"/>
    <w:rsid w:val="00031AF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31AF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31AF0"/>
    <w:rPr>
      <w:rFonts w:eastAsia="MS Mincho"/>
      <w:b/>
      <w:u w:val="single"/>
    </w:rPr>
  </w:style>
  <w:style w:type="character" w:customStyle="1" w:styleId="mw-headline">
    <w:name w:val="mw-headline"/>
    <w:rsid w:val="00031AF0"/>
  </w:style>
  <w:style w:type="character" w:customStyle="1" w:styleId="flagicon">
    <w:name w:val="flagicon"/>
    <w:rsid w:val="00031AF0"/>
  </w:style>
  <w:style w:type="paragraph" w:customStyle="1" w:styleId="assert">
    <w:name w:val="assert"/>
    <w:basedOn w:val="Normal"/>
    <w:uiPriority w:val="99"/>
    <w:rsid w:val="00031AF0"/>
    <w:pPr>
      <w:spacing w:before="100" w:beforeAutospacing="1" w:after="100" w:afterAutospacing="1"/>
    </w:pPr>
    <w:rPr>
      <w:rFonts w:eastAsia="Times New Roman"/>
      <w:sz w:val="24"/>
    </w:rPr>
  </w:style>
  <w:style w:type="character" w:customStyle="1" w:styleId="apturelink">
    <w:name w:val="apturelink"/>
    <w:rsid w:val="00031AF0"/>
  </w:style>
  <w:style w:type="character" w:customStyle="1" w:styleId="apturelinkicon">
    <w:name w:val="apturelinkicon"/>
    <w:rsid w:val="00031AF0"/>
  </w:style>
  <w:style w:type="paragraph" w:customStyle="1" w:styleId="Default1">
    <w:name w:val="Default1"/>
    <w:basedOn w:val="Default"/>
    <w:next w:val="Default"/>
    <w:uiPriority w:val="99"/>
    <w:rsid w:val="00031AF0"/>
    <w:rPr>
      <w:color w:val="auto"/>
    </w:rPr>
  </w:style>
  <w:style w:type="paragraph" w:customStyle="1" w:styleId="center">
    <w:name w:val="center"/>
    <w:basedOn w:val="Normal"/>
    <w:uiPriority w:val="99"/>
    <w:rsid w:val="00031AF0"/>
    <w:pPr>
      <w:spacing w:before="100" w:beforeAutospacing="1" w:after="100" w:afterAutospacing="1"/>
    </w:pPr>
    <w:rPr>
      <w:rFonts w:eastAsia="Times New Roman"/>
      <w:sz w:val="24"/>
    </w:rPr>
  </w:style>
  <w:style w:type="character" w:customStyle="1" w:styleId="LittleChar">
    <w:name w:val="Little Char"/>
    <w:link w:val="Little"/>
    <w:rsid w:val="00031AF0"/>
    <w:rPr>
      <w:rFonts w:ascii="Garamond" w:eastAsia="Times New Roman" w:hAnsi="Garamond"/>
    </w:rPr>
  </w:style>
  <w:style w:type="character" w:customStyle="1" w:styleId="UnderlineChar1Char">
    <w:name w:val="Underline Char1 Char"/>
    <w:rsid w:val="00031AF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31AF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31AF0"/>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31AF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31AF0"/>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31AF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31AF0"/>
    <w:rPr>
      <w:rFonts w:eastAsia="MS Mincho"/>
      <w:b/>
      <w:u w:val="single"/>
    </w:rPr>
  </w:style>
  <w:style w:type="paragraph" w:customStyle="1" w:styleId="CardBody">
    <w:name w:val="Card Body"/>
    <w:basedOn w:val="Normal"/>
    <w:link w:val="CardBodyChar"/>
    <w:rsid w:val="00031AF0"/>
    <w:rPr>
      <w:rFonts w:eastAsia="Times New Roman"/>
    </w:rPr>
  </w:style>
  <w:style w:type="character" w:customStyle="1" w:styleId="CardBodyChar">
    <w:name w:val="Card Body Char"/>
    <w:link w:val="CardBody"/>
    <w:rsid w:val="00031AF0"/>
    <w:rPr>
      <w:rFonts w:eastAsia="Times New Roman"/>
    </w:rPr>
  </w:style>
  <w:style w:type="character" w:customStyle="1" w:styleId="ptitleinside">
    <w:name w:val="p_title_inside"/>
    <w:rsid w:val="00031AF0"/>
  </w:style>
  <w:style w:type="paragraph" w:customStyle="1" w:styleId="StyleBoldandUnderlineChar11ptBorderSinglesolidline">
    <w:name w:val="Style Bold and Underline Char + 11 pt Border: : (Single solid line..."/>
    <w:link w:val="StyleBoldandUnderlineChar11ptBorderSinglesolidlineChar"/>
    <w:rsid w:val="00031AF0"/>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31AF0"/>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031AF0"/>
    <w:rPr>
      <w:rFonts w:cs="Arial"/>
      <w:b/>
      <w:bCs/>
      <w:szCs w:val="32"/>
      <w:lang w:val="en-US" w:eastAsia="en-US" w:bidi="ar-SA"/>
    </w:rPr>
  </w:style>
  <w:style w:type="paragraph" w:customStyle="1" w:styleId="Indentation">
    <w:name w:val="Indentation"/>
    <w:basedOn w:val="Normal"/>
    <w:uiPriority w:val="99"/>
    <w:rsid w:val="00031AF0"/>
    <w:pPr>
      <w:ind w:left="288" w:right="288"/>
    </w:pPr>
  </w:style>
  <w:style w:type="character" w:customStyle="1" w:styleId="StyleUnderlineCharChar9ptBold">
    <w:name w:val="Style Underline Char Char + 9 pt Bold"/>
    <w:rsid w:val="00031AF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31AF0"/>
    <w:rPr>
      <w:rFonts w:eastAsia="Times New Roman"/>
      <w:u w:val="single"/>
    </w:rPr>
  </w:style>
  <w:style w:type="character" w:customStyle="1" w:styleId="StyleStyle4ArialNarrow9ptChar">
    <w:name w:val="Style Style4 + Arial Narrow 9 pt Char"/>
    <w:link w:val="StyleStyle4ArialNarrow9pt"/>
    <w:rsid w:val="00031AF0"/>
    <w:rPr>
      <w:rFonts w:eastAsia="Times New Roman"/>
      <w:u w:val="single"/>
    </w:rPr>
  </w:style>
  <w:style w:type="paragraph" w:customStyle="1" w:styleId="StyleStyle4ArialNarrow9ptBold">
    <w:name w:val="Style Style4 + Arial Narrow 9 pt Bold"/>
    <w:basedOn w:val="Normal"/>
    <w:link w:val="StyleStyle4ArialNarrow9ptBoldChar"/>
    <w:rsid w:val="00031AF0"/>
    <w:rPr>
      <w:rFonts w:eastAsia="Times New Roman"/>
      <w:b/>
      <w:bCs/>
      <w:u w:val="single"/>
    </w:rPr>
  </w:style>
  <w:style w:type="character" w:customStyle="1" w:styleId="StyleStyle4ArialNarrow9ptBoldChar">
    <w:name w:val="Style Style4 + Arial Narrow 9 pt Bold Char"/>
    <w:link w:val="StyleStyle4ArialNarrow9ptBold"/>
    <w:rsid w:val="00031AF0"/>
    <w:rPr>
      <w:rFonts w:eastAsia="Times New Roman"/>
      <w:b/>
      <w:bCs/>
      <w:u w:val="single"/>
    </w:rPr>
  </w:style>
  <w:style w:type="character" w:customStyle="1" w:styleId="StyleBoldandUnderlineCharChar29pt">
    <w:name w:val="Style Bold and Underline Char Char2 + 9 pt"/>
    <w:rsid w:val="00031AF0"/>
    <w:rPr>
      <w:rFonts w:ascii="Times New Roman" w:hAnsi="Times New Roman"/>
      <w:b/>
      <w:bCs/>
      <w:noProof w:val="0"/>
      <w:sz w:val="20"/>
      <w:u w:val="single"/>
    </w:rPr>
  </w:style>
  <w:style w:type="character" w:customStyle="1" w:styleId="StyleUnderlineCharChar19pt">
    <w:name w:val="Style Underline Char Char1 + 9 pt"/>
    <w:rsid w:val="00031AF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31AF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31AF0"/>
    <w:rPr>
      <w:rFonts w:ascii="Georgia" w:eastAsia="Times New Roman" w:hAnsi="Georgia"/>
      <w:b/>
      <w:smallCaps/>
      <w:sz w:val="24"/>
      <w:szCs w:val="24"/>
      <w:u w:val="single"/>
    </w:rPr>
  </w:style>
  <w:style w:type="character" w:customStyle="1" w:styleId="CardTextCharChar">
    <w:name w:val="Card Text Char Char"/>
    <w:rsid w:val="00031AF0"/>
    <w:rPr>
      <w:rFonts w:ascii="Times New Roman" w:eastAsia="Times New Roman" w:hAnsi="Times New Roman" w:cs="Times New Roman"/>
      <w:sz w:val="20"/>
      <w:szCs w:val="20"/>
    </w:rPr>
  </w:style>
  <w:style w:type="character" w:customStyle="1" w:styleId="citeChar1">
    <w:name w:val="cite Char"/>
    <w:locked/>
    <w:rsid w:val="00031AF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31AF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31AF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31AF0"/>
    <w:rPr>
      <w:i/>
      <w:iCs/>
      <w:sz w:val="20"/>
      <w:u w:val="single"/>
    </w:rPr>
  </w:style>
  <w:style w:type="character" w:customStyle="1" w:styleId="HIGHLIGHT0">
    <w:name w:val="HIGHLIGHT"/>
    <w:uiPriority w:val="1"/>
    <w:rsid w:val="00031AF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31AF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031AF0"/>
    <w:rPr>
      <w:rFonts w:ascii="Times New Roman" w:eastAsia="Times New Roman" w:hAnsi="Times New Roman" w:cs="Times New Roman"/>
      <w:b/>
      <w:sz w:val="28"/>
      <w:szCs w:val="24"/>
    </w:rPr>
  </w:style>
  <w:style w:type="character" w:customStyle="1" w:styleId="FifthChar">
    <w:name w:val="Fifth Char"/>
    <w:link w:val="Fifth"/>
    <w:rsid w:val="00031AF0"/>
    <w:rPr>
      <w:rFonts w:eastAsia="Calibri"/>
    </w:rPr>
  </w:style>
  <w:style w:type="paragraph" w:customStyle="1" w:styleId="Third">
    <w:name w:val="Third"/>
    <w:basedOn w:val="Normal"/>
    <w:link w:val="ThirdChar"/>
    <w:rsid w:val="00031AF0"/>
    <w:rPr>
      <w:rFonts w:eastAsia="Times New Roman"/>
      <w:b/>
      <w:u w:val="single"/>
      <w:lang w:val="x-none" w:eastAsia="x-none"/>
    </w:rPr>
  </w:style>
  <w:style w:type="character" w:customStyle="1" w:styleId="ThirdChar">
    <w:name w:val="Third Char"/>
    <w:link w:val="Third"/>
    <w:rsid w:val="00031AF0"/>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031AF0"/>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031AF0"/>
    <w:rPr>
      <w:rFonts w:ascii="Times New Roman" w:eastAsia="Times New Roman" w:hAnsi="Times New Roman"/>
      <w:szCs w:val="24"/>
    </w:rPr>
  </w:style>
  <w:style w:type="character" w:customStyle="1" w:styleId="article-record-publication-volume-issue">
    <w:name w:val="article-record-publication-volume-issue"/>
    <w:rsid w:val="00031AF0"/>
  </w:style>
  <w:style w:type="character" w:customStyle="1" w:styleId="NothingCharChar">
    <w:name w:val="Nothing Char Char"/>
    <w:link w:val="NothingCharCharChar"/>
    <w:rsid w:val="00031AF0"/>
  </w:style>
  <w:style w:type="paragraph" w:customStyle="1" w:styleId="DebateUnderlineBoldChar">
    <w:name w:val="Debate Underline Bold Char"/>
    <w:basedOn w:val="Normal"/>
    <w:link w:val="DebateUnderlineBoldCharChar"/>
    <w:rsid w:val="00031AF0"/>
    <w:pPr>
      <w:jc w:val="both"/>
    </w:pPr>
    <w:rPr>
      <w:rFonts w:eastAsia="Times New Roman"/>
      <w:b/>
      <w:u w:val="thick"/>
    </w:rPr>
  </w:style>
  <w:style w:type="character" w:customStyle="1" w:styleId="DebateUnderlineBoldCharChar">
    <w:name w:val="Debate Underline Bold Char Char"/>
    <w:link w:val="DebateUnderlineBoldChar"/>
    <w:rsid w:val="00031AF0"/>
    <w:rPr>
      <w:rFonts w:eastAsia="Times New Roman"/>
      <w:b/>
      <w:u w:val="thick"/>
    </w:rPr>
  </w:style>
  <w:style w:type="character" w:customStyle="1" w:styleId="resultbodyblack">
    <w:name w:val="resultbodyblack"/>
    <w:rsid w:val="00031AF0"/>
    <w:rPr>
      <w:rFonts w:cs="Times New Roman"/>
    </w:rPr>
  </w:style>
  <w:style w:type="paragraph" w:customStyle="1" w:styleId="bloctitles">
    <w:name w:val="bloc titles"/>
    <w:basedOn w:val="Heading1"/>
    <w:next w:val="Normal"/>
    <w:link w:val="bloctitlesChar"/>
    <w:autoRedefine/>
    <w:rsid w:val="00031AF0"/>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031AF0"/>
    <w:rPr>
      <w:rFonts w:eastAsia="Malgun Gothic" w:cs="Arial"/>
      <w:b/>
      <w:bCs/>
      <w:sz w:val="28"/>
      <w:szCs w:val="32"/>
      <w:u w:val="single"/>
    </w:rPr>
  </w:style>
  <w:style w:type="paragraph" w:customStyle="1" w:styleId="CiteSmallText">
    <w:name w:val="Cite Small Text"/>
    <w:basedOn w:val="Normal"/>
    <w:uiPriority w:val="99"/>
    <w:rsid w:val="00031AF0"/>
    <w:pPr>
      <w:widowControl w:val="0"/>
      <w:spacing w:after="200"/>
    </w:pPr>
    <w:rPr>
      <w:rFonts w:ascii="Helvetica Neue" w:hAnsi="Helvetica Neue"/>
      <w:b/>
      <w:sz w:val="18"/>
    </w:rPr>
  </w:style>
  <w:style w:type="character" w:customStyle="1" w:styleId="3TagCite">
    <w:name w:val="3 Tag/Cite"/>
    <w:rsid w:val="00031AF0"/>
    <w:rPr>
      <w:rFonts w:ascii="Times New Roman" w:hAnsi="Times New Roman"/>
      <w:b/>
    </w:rPr>
  </w:style>
  <w:style w:type="character" w:customStyle="1" w:styleId="4Qualifications">
    <w:name w:val="4 Qualifications"/>
    <w:rsid w:val="00031AF0"/>
    <w:rPr>
      <w:rFonts w:ascii="Times New Roman" w:hAnsi="Times New Roman"/>
      <w:sz w:val="19"/>
    </w:rPr>
  </w:style>
  <w:style w:type="character" w:customStyle="1" w:styleId="6Underlined">
    <w:name w:val="6 Underlined"/>
    <w:rsid w:val="00031AF0"/>
    <w:rPr>
      <w:rFonts w:ascii="Times New Roman" w:hAnsi="Times New Roman"/>
      <w:b/>
      <w:sz w:val="21"/>
      <w:u w:val="single"/>
    </w:rPr>
  </w:style>
  <w:style w:type="paragraph" w:customStyle="1" w:styleId="Cards1CharChar">
    <w:name w:val="Cards1 Char Char"/>
    <w:basedOn w:val="Normal"/>
    <w:link w:val="Cards1CharCharChar"/>
    <w:rsid w:val="00031AF0"/>
    <w:pPr>
      <w:autoSpaceDE w:val="0"/>
      <w:autoSpaceDN w:val="0"/>
      <w:adjustRightInd w:val="0"/>
      <w:ind w:left="432" w:right="432"/>
      <w:jc w:val="both"/>
    </w:pPr>
    <w:rPr>
      <w:lang w:val="x-none"/>
    </w:rPr>
  </w:style>
  <w:style w:type="character" w:customStyle="1" w:styleId="Cards1CharCharChar">
    <w:name w:val="Cards1 Char Char Char"/>
    <w:link w:val="Cards1CharChar"/>
    <w:rsid w:val="00031AF0"/>
    <w:rPr>
      <w:lang w:val="x-none"/>
    </w:rPr>
  </w:style>
  <w:style w:type="character" w:customStyle="1" w:styleId="UnderlineCharCharCharCharCharCharCharChar">
    <w:name w:val="Underline Char Char Char Char Char Char Char Char"/>
    <w:link w:val="UnderlineCharCharCharCharCharCharChar"/>
    <w:rsid w:val="00031AF0"/>
    <w:rPr>
      <w:u w:val="single"/>
    </w:rPr>
  </w:style>
  <w:style w:type="paragraph" w:customStyle="1" w:styleId="UnderlineCharCharCharCharCharCharChar">
    <w:name w:val="Underline Char Char Char Char Char Char Char"/>
    <w:basedOn w:val="Normal"/>
    <w:link w:val="UnderlineCharCharCharCharCharCharCharChar"/>
    <w:rsid w:val="00031AF0"/>
    <w:rPr>
      <w:u w:val="single"/>
    </w:rPr>
  </w:style>
  <w:style w:type="paragraph" w:customStyle="1" w:styleId="CitesCharChar">
    <w:name w:val="Cites Char Char"/>
    <w:next w:val="Normal"/>
    <w:link w:val="CitesCharCharChar"/>
    <w:rsid w:val="00031AF0"/>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31AF0"/>
    <w:rPr>
      <w:rFonts w:ascii="Times New Roman" w:eastAsia="Times New Roman" w:hAnsi="Times New Roman" w:cs="Times New Roman"/>
      <w:sz w:val="20"/>
      <w:szCs w:val="24"/>
    </w:rPr>
  </w:style>
  <w:style w:type="character" w:customStyle="1" w:styleId="nohighlighting">
    <w:name w:val="no highlighting"/>
    <w:rsid w:val="00031AF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31AF0"/>
    <w:rPr>
      <w:rFonts w:ascii="Cambria" w:hAnsi="Cambria" w:hint="default"/>
      <w:sz w:val="21"/>
      <w:u w:val="single"/>
    </w:rPr>
  </w:style>
  <w:style w:type="paragraph" w:customStyle="1" w:styleId="Swag">
    <w:name w:val="Swag"/>
    <w:basedOn w:val="Normal"/>
    <w:link w:val="SwagChar"/>
    <w:qFormat/>
    <w:rsid w:val="00031AF0"/>
    <w:rPr>
      <w:color w:val="0000FF"/>
      <w:sz w:val="12"/>
      <w:u w:val="single"/>
    </w:rPr>
  </w:style>
  <w:style w:type="character" w:customStyle="1" w:styleId="SwagChar">
    <w:name w:val="Swag Char"/>
    <w:link w:val="Swag"/>
    <w:rsid w:val="00031AF0"/>
    <w:rPr>
      <w:color w:val="0000FF"/>
      <w:sz w:val="12"/>
      <w:u w:val="single"/>
    </w:rPr>
  </w:style>
  <w:style w:type="paragraph" w:customStyle="1" w:styleId="StyleUnderlineTimesNewRoman1">
    <w:name w:val="Style Underline + Times New Roman1"/>
    <w:link w:val="StyleUnderlineTimesNewRoman1Char"/>
    <w:rsid w:val="00031AF0"/>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031AF0"/>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031AF0"/>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031AF0"/>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031AF0"/>
    <w:rPr>
      <w:rFonts w:ascii="Garamond" w:eastAsia="MS Mincho" w:hAnsi="Garamond"/>
    </w:rPr>
  </w:style>
  <w:style w:type="character" w:customStyle="1" w:styleId="StyleStyleCardTextLeft-075Right0Char">
    <w:name w:val="Style Style Card Text + Left:  -0.75&quot; + Right:  0&quot; Char"/>
    <w:link w:val="StyleStyleCardTextLeft-075Right0"/>
    <w:rsid w:val="00031AF0"/>
    <w:rPr>
      <w:rFonts w:ascii="Garamond" w:eastAsia="MS Mincho" w:hAnsi="Garamond"/>
    </w:rPr>
  </w:style>
  <w:style w:type="character" w:customStyle="1" w:styleId="CharChar61">
    <w:name w:val="Char Char61"/>
    <w:rsid w:val="00031AF0"/>
    <w:rPr>
      <w:rFonts w:cs="Arial"/>
      <w:bCs/>
      <w:sz w:val="16"/>
      <w:szCs w:val="26"/>
      <w:lang w:val="en-US" w:eastAsia="en-US" w:bidi="ar-SA"/>
    </w:rPr>
  </w:style>
  <w:style w:type="character" w:customStyle="1" w:styleId="ListBulletChar">
    <w:name w:val="List Bullet Char"/>
    <w:link w:val="ListBullet"/>
    <w:uiPriority w:val="99"/>
    <w:rsid w:val="00031AF0"/>
    <w:rPr>
      <w:rFonts w:eastAsia="Calibri"/>
    </w:rPr>
  </w:style>
  <w:style w:type="paragraph" w:customStyle="1" w:styleId="subhead10">
    <w:name w:val="subhead1"/>
    <w:basedOn w:val="Normal"/>
    <w:uiPriority w:val="99"/>
    <w:rsid w:val="00031AF0"/>
    <w:pPr>
      <w:spacing w:before="100" w:beforeAutospacing="1" w:after="100" w:afterAutospacing="1"/>
    </w:pPr>
    <w:rPr>
      <w:rFonts w:eastAsia="Times New Roman"/>
      <w:sz w:val="24"/>
    </w:rPr>
  </w:style>
  <w:style w:type="character" w:customStyle="1" w:styleId="styledate">
    <w:name w:val="styledate"/>
    <w:rsid w:val="00031AF0"/>
  </w:style>
  <w:style w:type="character" w:customStyle="1" w:styleId="BoldandUnderlineChar1">
    <w:name w:val="Bold and Underline Char1"/>
    <w:rsid w:val="00031AF0"/>
    <w:rPr>
      <w:b/>
      <w:szCs w:val="24"/>
      <w:u w:val="single"/>
      <w:lang w:val="en-US" w:eastAsia="en-US" w:bidi="ar-SA"/>
    </w:rPr>
  </w:style>
  <w:style w:type="character" w:customStyle="1" w:styleId="BoldandUnderlineChar1Char2">
    <w:name w:val="Bold and Underline Char1 Char2"/>
    <w:rsid w:val="00031AF0"/>
    <w:rPr>
      <w:b/>
      <w:szCs w:val="24"/>
      <w:u w:val="single"/>
      <w:lang w:val="en-US" w:eastAsia="en-US" w:bidi="ar-SA"/>
    </w:rPr>
  </w:style>
  <w:style w:type="character" w:customStyle="1" w:styleId="BoldandUnderlineCharChar1">
    <w:name w:val="Bold and Underline Char Char1"/>
    <w:rsid w:val="00031AF0"/>
    <w:rPr>
      <w:b/>
      <w:szCs w:val="24"/>
      <w:u w:val="single"/>
      <w:lang w:val="en-US" w:eastAsia="en-US" w:bidi="ar-SA"/>
    </w:rPr>
  </w:style>
  <w:style w:type="character" w:customStyle="1" w:styleId="BoldandUnderlineChar6">
    <w:name w:val="Bold and Underline Char6"/>
    <w:rsid w:val="00031AF0"/>
    <w:rPr>
      <w:b/>
      <w:szCs w:val="24"/>
      <w:u w:val="single"/>
      <w:lang w:val="en-US" w:eastAsia="en-US" w:bidi="ar-SA"/>
    </w:rPr>
  </w:style>
  <w:style w:type="character" w:customStyle="1" w:styleId="title-link-wrapper">
    <w:name w:val="title-link-wrapper"/>
    <w:rsid w:val="00031AF0"/>
  </w:style>
  <w:style w:type="character" w:customStyle="1" w:styleId="medium-font">
    <w:name w:val="medium-font"/>
    <w:rsid w:val="00031AF0"/>
  </w:style>
  <w:style w:type="paragraph" w:customStyle="1" w:styleId="abstract">
    <w:name w:val="abstract"/>
    <w:basedOn w:val="Normal"/>
    <w:uiPriority w:val="99"/>
    <w:rsid w:val="00031AF0"/>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031AF0"/>
    <w:rPr>
      <w:rFonts w:eastAsia="Times New Roman"/>
      <w:b/>
      <w:bCs/>
      <w:u w:val="single"/>
    </w:rPr>
  </w:style>
  <w:style w:type="character" w:customStyle="1" w:styleId="StyleUnderlineChar11ptBold2Char">
    <w:name w:val="Style Underline Char + 11 pt Bold2 Char"/>
    <w:link w:val="StyleUnderlineChar11ptBold2"/>
    <w:rsid w:val="00031AF0"/>
    <w:rPr>
      <w:rFonts w:eastAsia="Times New Roman"/>
      <w:b/>
      <w:bCs/>
      <w:u w:val="single"/>
    </w:rPr>
  </w:style>
  <w:style w:type="character" w:customStyle="1" w:styleId="ReallySamllTextChar">
    <w:name w:val="ReallySamllText Char"/>
    <w:rsid w:val="00031AF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31AF0"/>
    <w:rPr>
      <w:rFonts w:eastAsia="Times New Roman"/>
      <w:u w:val="single"/>
    </w:rPr>
  </w:style>
  <w:style w:type="character" w:customStyle="1" w:styleId="StyleStyleUnderlineTimesNewRoman11ptChar">
    <w:name w:val="Style Style Underline + Times New Roman + 11 pt Char"/>
    <w:link w:val="StyleStyleUnderlineTimesNewRoman11pt"/>
    <w:rsid w:val="00031AF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31AF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031AF0"/>
    <w:rPr>
      <w:rFonts w:eastAsia="Times New Roman"/>
      <w:u w:val="single"/>
    </w:rPr>
  </w:style>
  <w:style w:type="character" w:customStyle="1" w:styleId="style10">
    <w:name w:val="style1"/>
    <w:rsid w:val="00031AF0"/>
  </w:style>
  <w:style w:type="character" w:customStyle="1" w:styleId="pmtermsel">
    <w:name w:val="pmtermsel"/>
    <w:rsid w:val="00031AF0"/>
  </w:style>
  <w:style w:type="character" w:customStyle="1" w:styleId="showipapr">
    <w:name w:val="show_ipapr"/>
    <w:rsid w:val="00031AF0"/>
  </w:style>
  <w:style w:type="character" w:customStyle="1" w:styleId="dnindex">
    <w:name w:val="dnindex"/>
    <w:rsid w:val="00031AF0"/>
  </w:style>
  <w:style w:type="character" w:customStyle="1" w:styleId="23">
    <w:name w:val="23"/>
    <w:rsid w:val="00031AF0"/>
    <w:rPr>
      <w:rFonts w:ascii="Times New Roman" w:hAnsi="Times New Roman" w:cs="Arial"/>
      <w:bCs/>
      <w:sz w:val="20"/>
      <w:u w:val="single"/>
      <w:lang w:val="en-US" w:eastAsia="en-US" w:bidi="ar-SA"/>
    </w:rPr>
  </w:style>
  <w:style w:type="character" w:customStyle="1" w:styleId="33">
    <w:name w:val="33"/>
    <w:rsid w:val="00031AF0"/>
    <w:rPr>
      <w:rFonts w:ascii="Times New Roman" w:hAnsi="Times New Roman" w:cs="Arial"/>
      <w:b/>
      <w:bCs/>
      <w:sz w:val="20"/>
      <w:u w:val="single"/>
      <w:lang w:val="en-US" w:eastAsia="en-US" w:bidi="ar-SA"/>
    </w:rPr>
  </w:style>
  <w:style w:type="character" w:customStyle="1" w:styleId="55">
    <w:name w:val="55"/>
    <w:rsid w:val="00031AF0"/>
    <w:rPr>
      <w:rFonts w:cs="Arial"/>
      <w:bCs/>
      <w:sz w:val="20"/>
      <w:u w:val="single"/>
      <w:lang w:val="en-US" w:eastAsia="en-US" w:bidi="ar-SA"/>
    </w:rPr>
  </w:style>
  <w:style w:type="character" w:customStyle="1" w:styleId="authoraffil">
    <w:name w:val="authoraffil"/>
    <w:rsid w:val="00031AF0"/>
  </w:style>
  <w:style w:type="character" w:customStyle="1" w:styleId="CharChar8">
    <w:name w:val="Char Char8"/>
    <w:rsid w:val="00031AF0"/>
    <w:rPr>
      <w:rFonts w:ascii="Georgia" w:eastAsia="Times New Roman" w:hAnsi="Georgia"/>
      <w:b/>
      <w:bCs/>
      <w:sz w:val="30"/>
      <w:szCs w:val="28"/>
      <w:u w:val="single"/>
    </w:rPr>
  </w:style>
  <w:style w:type="character" w:customStyle="1" w:styleId="FontStyle13">
    <w:name w:val="Font Style13"/>
    <w:uiPriority w:val="99"/>
    <w:rsid w:val="00031AF0"/>
    <w:rPr>
      <w:rFonts w:ascii="Constantia" w:hAnsi="Constantia" w:cs="Constantia"/>
      <w:sz w:val="18"/>
      <w:szCs w:val="18"/>
    </w:rPr>
  </w:style>
  <w:style w:type="character" w:customStyle="1" w:styleId="TagsCharCharCharChar">
    <w:name w:val="Tags Char Char Char Char"/>
    <w:rsid w:val="00031AF0"/>
    <w:rPr>
      <w:rFonts w:ascii="Times New Roman" w:eastAsia="Times New Roman" w:hAnsi="Times New Roman" w:cs="Times New Roman"/>
      <w:b/>
      <w:sz w:val="24"/>
      <w:szCs w:val="24"/>
    </w:rPr>
  </w:style>
  <w:style w:type="character" w:customStyle="1" w:styleId="Citation1Char">
    <w:name w:val="Citation1 Char"/>
    <w:link w:val="Citation10"/>
    <w:locked/>
    <w:rsid w:val="00031AF0"/>
    <w:rPr>
      <w:rFonts w:ascii="Georgia" w:hAnsi="Georgia"/>
      <w:b/>
      <w:u w:val="single"/>
    </w:rPr>
  </w:style>
  <w:style w:type="paragraph" w:customStyle="1" w:styleId="Citation10">
    <w:name w:val="Citation1"/>
    <w:basedOn w:val="Normal"/>
    <w:link w:val="Citation1Char"/>
    <w:qFormat/>
    <w:rsid w:val="00031AF0"/>
    <w:rPr>
      <w:rFonts w:ascii="Georgia" w:hAnsi="Georgia"/>
      <w:b/>
      <w:u w:val="single"/>
    </w:rPr>
  </w:style>
  <w:style w:type="character" w:customStyle="1" w:styleId="TaglineChar">
    <w:name w:val="Tagline Char"/>
    <w:link w:val="Tagline0"/>
    <w:locked/>
    <w:rsid w:val="00031AF0"/>
    <w:rPr>
      <w:rFonts w:ascii="Georgia" w:hAnsi="Georgia"/>
      <w:b/>
    </w:rPr>
  </w:style>
  <w:style w:type="paragraph" w:customStyle="1" w:styleId="Tagline0">
    <w:name w:val="Tagline"/>
    <w:basedOn w:val="Normal"/>
    <w:link w:val="TaglineChar"/>
    <w:qFormat/>
    <w:rsid w:val="00031AF0"/>
    <w:rPr>
      <w:rFonts w:ascii="Georgia" w:hAnsi="Georgia"/>
      <w:b/>
    </w:rPr>
  </w:style>
  <w:style w:type="paragraph" w:customStyle="1" w:styleId="NothingCharCharChar">
    <w:name w:val="Nothing Char Char Char"/>
    <w:link w:val="NothingCharChar"/>
    <w:rsid w:val="00031AF0"/>
    <w:pPr>
      <w:jc w:val="both"/>
    </w:pPr>
  </w:style>
  <w:style w:type="paragraph" w:customStyle="1" w:styleId="StyleLeft021">
    <w:name w:val="Style Left:  0.2&quot;1"/>
    <w:basedOn w:val="Normal"/>
    <w:uiPriority w:val="99"/>
    <w:rsid w:val="00031AF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31AF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31AF0"/>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31AF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31AF0"/>
    <w:rPr>
      <w:rFonts w:eastAsia="Times New Roman"/>
      <w:u w:val="single"/>
      <w:bdr w:val="single" w:sz="4" w:space="0" w:color="auto"/>
    </w:rPr>
  </w:style>
  <w:style w:type="character" w:customStyle="1" w:styleId="boldcitationChar">
    <w:name w:val="bold citation Char"/>
    <w:rsid w:val="00031AF0"/>
    <w:rPr>
      <w:rFonts w:ascii="Arial" w:hAnsi="Arial"/>
      <w:b/>
      <w:sz w:val="28"/>
      <w:szCs w:val="24"/>
      <w:u w:val="thick"/>
      <w:lang w:val="en-US" w:eastAsia="en-US" w:bidi="ar-SA"/>
    </w:rPr>
  </w:style>
  <w:style w:type="paragraph" w:customStyle="1" w:styleId="BlockTitle20">
    <w:name w:val="Block Title #2"/>
    <w:basedOn w:val="Normal"/>
    <w:uiPriority w:val="99"/>
    <w:rsid w:val="00031AF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031AF0"/>
    <w:rPr>
      <w:b/>
    </w:rPr>
  </w:style>
  <w:style w:type="character" w:customStyle="1" w:styleId="BoldunderlineChar3">
    <w:name w:val="Bold/underline Char"/>
    <w:rsid w:val="00031AF0"/>
    <w:rPr>
      <w:rFonts w:eastAsia="SimSun"/>
      <w:b/>
      <w:noProof w:val="0"/>
      <w:sz w:val="24"/>
      <w:szCs w:val="24"/>
      <w:u w:val="single"/>
      <w:lang w:val="en-US" w:eastAsia="zh-CN" w:bidi="ar-SA"/>
    </w:rPr>
  </w:style>
  <w:style w:type="character" w:customStyle="1" w:styleId="underlinetextchar0">
    <w:name w:val="underlinetextchar"/>
    <w:rsid w:val="00031AF0"/>
  </w:style>
  <w:style w:type="character" w:customStyle="1" w:styleId="boldciteChar1">
    <w:name w:val="bold cite Char1"/>
    <w:rsid w:val="00031AF0"/>
    <w:rPr>
      <w:b/>
      <w:sz w:val="28"/>
      <w:u w:val="thick" w:color="000000"/>
    </w:rPr>
  </w:style>
  <w:style w:type="character" w:customStyle="1" w:styleId="tagCharCharChar1">
    <w:name w:val="tag Char Char Char1"/>
    <w:rsid w:val="00031AF0"/>
    <w:rPr>
      <w:b/>
      <w:sz w:val="24"/>
      <w:lang w:val="en-US" w:eastAsia="en-US" w:bidi="ar-SA"/>
    </w:rPr>
  </w:style>
  <w:style w:type="character" w:customStyle="1" w:styleId="underlinecardChar0">
    <w:name w:val="underline card Char"/>
    <w:rsid w:val="00031AF0"/>
    <w:rPr>
      <w:rFonts w:ascii="Arial" w:hAnsi="Arial"/>
      <w:sz w:val="18"/>
      <w:szCs w:val="24"/>
      <w:u w:val="single"/>
      <w:lang w:val="en-US" w:eastAsia="en-US" w:bidi="ar-SA"/>
    </w:rPr>
  </w:style>
  <w:style w:type="paragraph" w:customStyle="1" w:styleId="date-comments">
    <w:name w:val="date-comments"/>
    <w:basedOn w:val="Normal"/>
    <w:uiPriority w:val="99"/>
    <w:rsid w:val="00031AF0"/>
    <w:pPr>
      <w:spacing w:before="100" w:beforeAutospacing="1" w:after="100" w:afterAutospacing="1"/>
    </w:pPr>
    <w:rPr>
      <w:rFonts w:ascii="Times" w:hAnsi="Times"/>
      <w:szCs w:val="20"/>
    </w:rPr>
  </w:style>
  <w:style w:type="character" w:customStyle="1" w:styleId="articleauthor0">
    <w:name w:val="articleauthor"/>
    <w:rsid w:val="00031AF0"/>
  </w:style>
  <w:style w:type="character" w:customStyle="1" w:styleId="bodysubtoc">
    <w:name w:val="bodysubtoc"/>
    <w:rsid w:val="00031AF0"/>
  </w:style>
  <w:style w:type="character" w:customStyle="1" w:styleId="lefttitlesmaller">
    <w:name w:val="lefttitlesmaller"/>
    <w:rsid w:val="00031AF0"/>
  </w:style>
  <w:style w:type="character" w:customStyle="1" w:styleId="mb">
    <w:name w:val="mb"/>
    <w:rsid w:val="00031AF0"/>
  </w:style>
  <w:style w:type="character" w:customStyle="1" w:styleId="submitted-date">
    <w:name w:val="submitted-date"/>
    <w:rsid w:val="00031AF0"/>
  </w:style>
  <w:style w:type="character" w:customStyle="1" w:styleId="submitted-time">
    <w:name w:val="submitted-time"/>
    <w:rsid w:val="00031AF0"/>
  </w:style>
  <w:style w:type="character" w:customStyle="1" w:styleId="A20">
    <w:name w:val="A2"/>
    <w:uiPriority w:val="99"/>
    <w:rsid w:val="00031AF0"/>
    <w:rPr>
      <w:rFonts w:ascii="Sabon LT Std" w:hAnsi="Sabon LT Std" w:cs="Sabon LT Std" w:hint="default"/>
      <w:color w:val="000000"/>
      <w:sz w:val="15"/>
      <w:szCs w:val="15"/>
    </w:rPr>
  </w:style>
  <w:style w:type="character" w:customStyle="1" w:styleId="searchword">
    <w:name w:val="searchword"/>
    <w:rsid w:val="00031AF0"/>
  </w:style>
  <w:style w:type="paragraph" w:customStyle="1" w:styleId="Heading2Char2CharChar12">
    <w:name w:val="Heading 2 Char2 Char Char12"/>
    <w:aliases w:val="Char Char Char Char Char Char1 Char Char Char Char Char1,Char Char22"/>
    <w:next w:val="Normal"/>
    <w:uiPriority w:val="99"/>
    <w:rsid w:val="00031AF0"/>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31AF0"/>
    <w:rPr>
      <w:rFonts w:ascii="Times New Roman" w:hAnsi="Times New Roman" w:cs="Times New Roman"/>
      <w:sz w:val="18"/>
      <w:szCs w:val="18"/>
    </w:rPr>
  </w:style>
  <w:style w:type="character" w:customStyle="1" w:styleId="bylines">
    <w:name w:val="bylines"/>
    <w:basedOn w:val="DefaultParagraphFont"/>
    <w:rsid w:val="00031AF0"/>
  </w:style>
  <w:style w:type="character" w:customStyle="1" w:styleId="StyleStyleBoldUnderlineUnderlineIntenseEmphasis1apple-style-2">
    <w:name w:val="Style Style Bold UnderlineUnderlineIntense Emphasis1apple-style-...2"/>
    <w:basedOn w:val="DefaultParagraphFont"/>
    <w:rsid w:val="00031AF0"/>
    <w:rPr>
      <w:b w:val="0"/>
      <w:bCs/>
      <w:sz w:val="22"/>
      <w:u w:val="single"/>
    </w:rPr>
  </w:style>
  <w:style w:type="character" w:customStyle="1" w:styleId="FontStyle57">
    <w:name w:val="Font Style57"/>
    <w:rsid w:val="00031AF0"/>
    <w:rPr>
      <w:rFonts w:ascii="Georgia" w:hAnsi="Georgia" w:cs="Georgia"/>
      <w:b/>
      <w:bCs/>
      <w:sz w:val="14"/>
      <w:szCs w:val="14"/>
    </w:rPr>
  </w:style>
  <w:style w:type="character" w:customStyle="1" w:styleId="FontStyle89">
    <w:name w:val="Font Style89"/>
    <w:rsid w:val="00031AF0"/>
    <w:rPr>
      <w:rFonts w:ascii="Times New Roman" w:hAnsi="Times New Roman" w:cs="Times New Roman"/>
      <w:b/>
      <w:bCs/>
      <w:smallCaps/>
      <w:spacing w:val="40"/>
      <w:sz w:val="16"/>
      <w:szCs w:val="16"/>
    </w:rPr>
  </w:style>
  <w:style w:type="character" w:customStyle="1" w:styleId="style3Char0">
    <w:name w:val="style 3 Char"/>
    <w:rsid w:val="00031AF0"/>
    <w:rPr>
      <w:sz w:val="18"/>
      <w:szCs w:val="24"/>
      <w:lang w:val="en-US" w:eastAsia="en-US" w:bidi="ar-SA"/>
    </w:rPr>
  </w:style>
  <w:style w:type="paragraph" w:customStyle="1" w:styleId="003Cite">
    <w:name w:val="003Cite"/>
    <w:basedOn w:val="Normal"/>
    <w:rsid w:val="00031AF0"/>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031AF0"/>
    <w:pPr>
      <w:jc w:val="both"/>
    </w:pPr>
    <w:rPr>
      <w:b/>
      <w:color w:val="000000"/>
      <w:u w:val="single"/>
    </w:rPr>
  </w:style>
  <w:style w:type="character" w:customStyle="1" w:styleId="NormalBoldChar">
    <w:name w:val="Normal + Bold Char"/>
    <w:aliases w:val="Double Underline Char"/>
    <w:basedOn w:val="DefaultParagraphFont"/>
    <w:link w:val="NormalBold"/>
    <w:rsid w:val="00031AF0"/>
    <w:rPr>
      <w:b/>
      <w:color w:val="000000"/>
      <w:u w:val="single"/>
    </w:rPr>
  </w:style>
  <w:style w:type="paragraph" w:customStyle="1" w:styleId="StyleCards12ptThickunderline">
    <w:name w:val="Style Cards + 12 pt Thick underline"/>
    <w:basedOn w:val="Normal"/>
    <w:link w:val="StyleCards12ptThickunderlineChar2"/>
    <w:rsid w:val="00031AF0"/>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031AF0"/>
    <w:rPr>
      <w:rFonts w:ascii="Times New Roman" w:eastAsia="Times New Roman" w:hAnsi="Times New Roman" w:cs="Times New Roman"/>
      <w:sz w:val="24"/>
      <w:u w:val="thick"/>
      <w:lang w:val="x-none" w:eastAsia="x-none"/>
    </w:rPr>
  </w:style>
  <w:style w:type="character" w:customStyle="1" w:styleId="BlockHeadingsChar1">
    <w:name w:val="Block Headings Char1"/>
    <w:rsid w:val="00031AF0"/>
    <w:rPr>
      <w:b/>
      <w:caps/>
    </w:rPr>
  </w:style>
  <w:style w:type="character" w:customStyle="1" w:styleId="Longcite">
    <w:name w:val="Longcite"/>
    <w:rsid w:val="00031AF0"/>
    <w:rPr>
      <w:sz w:val="16"/>
    </w:rPr>
  </w:style>
  <w:style w:type="paragraph" w:customStyle="1" w:styleId="NormalUnderline0">
    <w:name w:val="Normal + Underline"/>
    <w:basedOn w:val="Normal"/>
    <w:link w:val="NormalUnderlineChar0"/>
    <w:rsid w:val="00031AF0"/>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031AF0"/>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031AF0"/>
    <w:rPr>
      <w:rFonts w:ascii="Bookman Old Style" w:hAnsi="Bookman Old Style" w:cs="Bookman Old Style"/>
      <w:sz w:val="16"/>
      <w:szCs w:val="16"/>
    </w:rPr>
  </w:style>
  <w:style w:type="character" w:customStyle="1" w:styleId="FontStyle17">
    <w:name w:val="Font Style17"/>
    <w:uiPriority w:val="99"/>
    <w:rsid w:val="00031AF0"/>
    <w:rPr>
      <w:rFonts w:ascii="Book Antiqua" w:hAnsi="Book Antiqua" w:cs="Book Antiqua"/>
      <w:i/>
      <w:iCs/>
      <w:spacing w:val="10"/>
      <w:sz w:val="22"/>
      <w:szCs w:val="22"/>
    </w:rPr>
  </w:style>
  <w:style w:type="character" w:customStyle="1" w:styleId="FontStyle329">
    <w:name w:val="Font Style329"/>
    <w:basedOn w:val="DefaultParagraphFont"/>
    <w:uiPriority w:val="99"/>
    <w:rsid w:val="00031AF0"/>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031AF0"/>
  </w:style>
  <w:style w:type="character" w:customStyle="1" w:styleId="DateTimeChar">
    <w:name w:val="DateTime Char"/>
    <w:basedOn w:val="DefaultParagraphFont"/>
    <w:link w:val="DateTime"/>
    <w:uiPriority w:val="4"/>
    <w:rsid w:val="00031AF0"/>
  </w:style>
  <w:style w:type="paragraph" w:customStyle="1" w:styleId="Lecture">
    <w:name w:val="Lecture"/>
    <w:next w:val="BodyText"/>
    <w:link w:val="LectureChar"/>
    <w:autoRedefine/>
    <w:uiPriority w:val="4"/>
    <w:qFormat/>
    <w:rsid w:val="00031AF0"/>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031AF0"/>
    <w:rPr>
      <w:rFonts w:ascii="Arial" w:eastAsiaTheme="minorHAnsi" w:hAnsi="Arial" w:cs="Arial"/>
      <w:spacing w:val="-10"/>
    </w:rPr>
  </w:style>
  <w:style w:type="character" w:customStyle="1" w:styleId="m3262662096238345512gmail-style13ptbold">
    <w:name w:val="m_3262662096238345512gmail-style13ptbold"/>
    <w:basedOn w:val="DefaultParagraphFont"/>
    <w:rsid w:val="00031AF0"/>
  </w:style>
  <w:style w:type="paragraph" w:styleId="NoSpacing">
    <w:name w:val="No Spacing"/>
    <w:aliases w:val="ClearFormatting,DDI Tag,Tag Title,No Spacing51,CD - Cite,No Spacing6,No Spacing7,No Spacing8,Dont u,No Spacing311,Clear,No Spacing11211,ca,No Spacing tnr,Hidden Block Title,No Spacing1111111,No Spacing13,No Spacing23"/>
    <w:link w:val="NoSpacingChar"/>
    <w:uiPriority w:val="1"/>
    <w:unhideWhenUsed/>
    <w:qFormat/>
    <w:rsid w:val="00031AF0"/>
    <w:rPr>
      <w:rFonts w:ascii="Times New Roman" w:eastAsia="Times New Roman" w:hAnsi="Times New Roman" w:cs="Times New Roman"/>
      <w:sz w:val="24"/>
      <w:szCs w:val="24"/>
    </w:rPr>
  </w:style>
  <w:style w:type="character" w:customStyle="1" w:styleId="m-8559461887574130099gmail-styleunderline">
    <w:name w:val="m_-8559461887574130099gmail-styleunderline"/>
    <w:basedOn w:val="DefaultParagraphFont"/>
    <w:rsid w:val="00031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293599/" TargetMode="External"/><Relationship Id="rId18" Type="http://schemas.openxmlformats.org/officeDocument/2006/relationships/hyperlink" Target="https://aerospace.org/article/space-debris-101" TargetMode="External"/><Relationship Id="rId3" Type="http://schemas.openxmlformats.org/officeDocument/2006/relationships/customXml" Target="../customXml/item3.xml"/><Relationship Id="rId21" Type="http://schemas.openxmlformats.org/officeDocument/2006/relationships/hyperlink" Target="https://metro.co.uk/2019/05/18/we-will-all-end-up-killing-each-other-and-one-nuclear-blast-could-do-it-9370115/" TargetMode="External"/><Relationship Id="rId7" Type="http://schemas.openxmlformats.org/officeDocument/2006/relationships/settings" Target="settings.xm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nature.com/articles/s41598-021-89909-7" TargetMode="External"/><Relationship Id="rId2" Type="http://schemas.openxmlformats.org/officeDocument/2006/relationships/customXml" Target="../customXml/item2.xml"/><Relationship Id="rId16" Type="http://schemas.openxmlformats.org/officeDocument/2006/relationships/hyperlink" Target="https://astrobites.org/2022/02/24/space-sustainability/" TargetMode="External"/><Relationship Id="rId20" Type="http://schemas.openxmlformats.org/officeDocument/2006/relationships/hyperlink" Target="https://www.19fortyfive.com/2022/01/does-a-space-war-mean-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heintlscholar.com/periodical/12/14/2020/analysis-commercialization-space-risk-international-law-military-space-ra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newscientist.com/article/mg20827806-200-should-psychoanalysis-be-in-the-science-museum/%7d//J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12144</Words>
  <Characters>69221</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2022-04-23T17:06:00Z</dcterms:created>
  <dcterms:modified xsi:type="dcterms:W3CDTF">2022-04-23T18:29:00Z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