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EA838" w14:textId="77777777" w:rsidR="00B40362" w:rsidRDefault="00B40362" w:rsidP="00B40362">
      <w:pPr>
        <w:pStyle w:val="Heading2"/>
      </w:pPr>
      <w:r>
        <w:t>1AC</w:t>
      </w:r>
    </w:p>
    <w:p w14:paraId="5EE83A45" w14:textId="77777777" w:rsidR="00B40362" w:rsidRDefault="00B40362" w:rsidP="00B40362">
      <w:pPr>
        <w:pStyle w:val="Heading3"/>
      </w:pPr>
      <w:r>
        <w:lastRenderedPageBreak/>
        <w:t>Plan</w:t>
      </w:r>
    </w:p>
    <w:p w14:paraId="0E103F50" w14:textId="77777777" w:rsidR="00B40362" w:rsidRDefault="00B40362" w:rsidP="00B40362">
      <w:pPr>
        <w:pStyle w:val="Heading4"/>
        <w:rPr>
          <w:rFonts w:eastAsia="Calibri" w:cs="Calibri"/>
        </w:rPr>
      </w:pPr>
      <w:r>
        <w:rPr>
          <w:rFonts w:eastAsia="Calibri" w:cs="Calibri"/>
        </w:rPr>
        <w:t xml:space="preserve">Plan text-In the Peoples Republic of Poland, the free press ought to prioritize objectivity over advocacy </w:t>
      </w:r>
    </w:p>
    <w:p w14:paraId="2059962A" w14:textId="77777777" w:rsidR="00B40362" w:rsidRDefault="00B40362" w:rsidP="00B40362">
      <w:pPr>
        <w:pStyle w:val="Heading4"/>
      </w:pPr>
      <w:r>
        <w:t xml:space="preserve">Advocacy is at the root of the problem-journalists become politically involved and ignore facts-only framing media through objectivity can reverse the trends. Even if advocacy can be </w:t>
      </w:r>
      <w:proofErr w:type="gramStart"/>
      <w:r>
        <w:t>good</w:t>
      </w:r>
      <w:proofErr w:type="gramEnd"/>
      <w:r>
        <w:t xml:space="preserve"> it is drowned out by populist media turning its impacts</w:t>
      </w:r>
    </w:p>
    <w:p w14:paraId="27E28248" w14:textId="77777777" w:rsidR="00B40362" w:rsidRDefault="00B40362" w:rsidP="00B40362">
      <w:r>
        <w:rPr>
          <w:b/>
          <w:sz w:val="26"/>
          <w:szCs w:val="26"/>
        </w:rPr>
        <w:t>Dzięciołowski  17</w:t>
      </w:r>
      <w:r>
        <w:t xml:space="preserve"> Krzysztof Dzięciołowski 2017 Reuters </w:t>
      </w:r>
      <w:hyperlink r:id="rId9">
        <w:r>
          <w:rPr>
            <w:color w:val="000000"/>
          </w:rPr>
          <w:t>https://reutersinstitute.politics.ox.ac.uk/sites/default/files/2017-12/Is%20there%20a%20chance%20for%20non-partisan%20media%20in%20Poland%20-%20Krzysztof%20Dzieciolowsk%20Paper.pdf</w:t>
        </w:r>
      </w:hyperlink>
      <w:r>
        <w:t xml:space="preserve"> //SJJK</w:t>
      </w:r>
    </w:p>
    <w:p w14:paraId="37ACC066" w14:textId="77777777" w:rsidR="00B40362" w:rsidRDefault="00B40362" w:rsidP="00B40362">
      <w:pPr>
        <w:shd w:val="clear" w:color="auto" w:fill="FFFFFF"/>
        <w:spacing w:before="280" w:after="280"/>
        <w:rPr>
          <w:rFonts w:ascii="Palatino" w:eastAsia="Palatino" w:hAnsi="Palatino" w:cs="Palatino"/>
          <w:sz w:val="16"/>
          <w:szCs w:val="16"/>
        </w:rPr>
      </w:pPr>
      <w:r>
        <w:rPr>
          <w:b/>
          <w:u w:val="single"/>
        </w:rPr>
        <w:t xml:space="preserve">As the </w:t>
      </w:r>
      <w:r w:rsidRPr="005E7BFD">
        <w:rPr>
          <w:b/>
          <w:u w:val="single"/>
        </w:rPr>
        <w:t>journalists take a tougher stance</w:t>
      </w:r>
      <w:r>
        <w:rPr>
          <w:b/>
          <w:u w:val="single"/>
        </w:rPr>
        <w:t xml:space="preserve"> on so many issues, the </w:t>
      </w:r>
      <w:r>
        <w:rPr>
          <w:b/>
          <w:highlight w:val="green"/>
          <w:u w:val="single"/>
        </w:rPr>
        <w:t>public has lost trust in the media.</w:t>
      </w:r>
      <w:r>
        <w:rPr>
          <w:b/>
          <w:u w:val="single"/>
        </w:rPr>
        <w:t xml:space="preserve"> A 2012 poll showed that people’s perception of </w:t>
      </w:r>
      <w:proofErr w:type="gramStart"/>
      <w:r>
        <w:rPr>
          <w:b/>
          <w:highlight w:val="green"/>
          <w:u w:val="single"/>
        </w:rPr>
        <w:t>journalists</w:t>
      </w:r>
      <w:proofErr w:type="gramEnd"/>
      <w:r>
        <w:rPr>
          <w:b/>
          <w:highlight w:val="green"/>
          <w:u w:val="single"/>
        </w:rPr>
        <w:t xml:space="preserve"> partisanship </w:t>
      </w:r>
      <w:r w:rsidRPr="005E7BFD">
        <w:rPr>
          <w:b/>
          <w:u w:val="single"/>
        </w:rPr>
        <w:t xml:space="preserve">has </w:t>
      </w:r>
      <w:r>
        <w:rPr>
          <w:b/>
          <w:highlight w:val="green"/>
          <w:u w:val="single"/>
        </w:rPr>
        <w:t>in- creased</w:t>
      </w:r>
      <w:r>
        <w:rPr>
          <w:b/>
          <w:u w:val="single"/>
        </w:rPr>
        <w:t xml:space="preserve"> by </w:t>
      </w:r>
      <w:r>
        <w:rPr>
          <w:b/>
          <w:highlight w:val="green"/>
          <w:u w:val="single"/>
        </w:rPr>
        <w:t xml:space="preserve">12% </w:t>
      </w:r>
      <w:r>
        <w:rPr>
          <w:b/>
          <w:u w:val="single"/>
        </w:rPr>
        <w:t xml:space="preserve">since 2002 (from 34 to 46). At the same time, </w:t>
      </w:r>
      <w:r>
        <w:rPr>
          <w:b/>
          <w:highlight w:val="green"/>
          <w:u w:val="single"/>
        </w:rPr>
        <w:t xml:space="preserve">respondents pointed </w:t>
      </w:r>
      <w:r w:rsidRPr="005E7BFD">
        <w:rPr>
          <w:b/>
          <w:u w:val="single"/>
        </w:rPr>
        <w:t xml:space="preserve">to impar- tiality and </w:t>
      </w:r>
      <w:r>
        <w:rPr>
          <w:b/>
          <w:highlight w:val="green"/>
          <w:u w:val="single"/>
        </w:rPr>
        <w:t>objectivism</w:t>
      </w:r>
      <w:r>
        <w:rPr>
          <w:b/>
          <w:u w:val="single"/>
        </w:rPr>
        <w:t xml:space="preserve"> (59%)57 </w:t>
      </w:r>
      <w:r>
        <w:rPr>
          <w:b/>
          <w:highlight w:val="green"/>
          <w:u w:val="single"/>
        </w:rPr>
        <w:t xml:space="preserve">as </w:t>
      </w:r>
      <w:r w:rsidRPr="005E7BFD">
        <w:rPr>
          <w:b/>
          <w:u w:val="single"/>
        </w:rPr>
        <w:t xml:space="preserve">the </w:t>
      </w:r>
      <w:r>
        <w:rPr>
          <w:b/>
          <w:highlight w:val="green"/>
          <w:u w:val="single"/>
        </w:rPr>
        <w:t xml:space="preserve">virtues they </w:t>
      </w:r>
      <w:r w:rsidRPr="005E7BFD">
        <w:rPr>
          <w:b/>
          <w:u w:val="single"/>
        </w:rPr>
        <w:t xml:space="preserve">most </w:t>
      </w:r>
      <w:r>
        <w:rPr>
          <w:b/>
          <w:highlight w:val="green"/>
          <w:u w:val="single"/>
        </w:rPr>
        <w:t>desire</w:t>
      </w:r>
      <w:r>
        <w:rPr>
          <w:b/>
          <w:u w:val="single"/>
        </w:rPr>
        <w:t xml:space="preserve"> from journalism</w:t>
      </w:r>
      <w:r>
        <w:rPr>
          <w:sz w:val="16"/>
          <w:szCs w:val="16"/>
        </w:rPr>
        <w:t xml:space="preserve">. In 2017 79% of </w:t>
      </w:r>
      <w:r>
        <w:rPr>
          <w:b/>
          <w:u w:val="single"/>
        </w:rPr>
        <w:t>Poles agree that “</w:t>
      </w:r>
      <w:r w:rsidRPr="005E7BFD">
        <w:rPr>
          <w:b/>
          <w:u w:val="single"/>
        </w:rPr>
        <w:t xml:space="preserve">the message in the media is so diverse that </w:t>
      </w:r>
      <w:r>
        <w:rPr>
          <w:b/>
          <w:highlight w:val="green"/>
          <w:u w:val="single"/>
        </w:rPr>
        <w:t>Poles no longer know where the truth lies”</w:t>
      </w:r>
      <w:r>
        <w:rPr>
          <w:b/>
          <w:u w:val="single"/>
        </w:rPr>
        <w:t xml:space="preserve"> while 64% of those polled think </w:t>
      </w:r>
      <w:r>
        <w:rPr>
          <w:b/>
          <w:highlight w:val="green"/>
          <w:u w:val="single"/>
        </w:rPr>
        <w:t xml:space="preserve">journalists express </w:t>
      </w:r>
      <w:r w:rsidRPr="005E7BFD">
        <w:rPr>
          <w:b/>
          <w:u w:val="single"/>
        </w:rPr>
        <w:t xml:space="preserve">their </w:t>
      </w:r>
      <w:r>
        <w:rPr>
          <w:b/>
          <w:highlight w:val="green"/>
          <w:u w:val="single"/>
        </w:rPr>
        <w:t>views instead of pro- viding information</w:t>
      </w:r>
      <w:r>
        <w:rPr>
          <w:sz w:val="16"/>
          <w:szCs w:val="16"/>
        </w:rPr>
        <w:t xml:space="preserve">.58 Bartosz Węglarczyk observes his colleagues: sometimes write quite well. </w:t>
      </w:r>
      <w:r>
        <w:rPr>
          <w:b/>
          <w:u w:val="single"/>
        </w:rPr>
        <w:t xml:space="preserve">I personally know journalists who privately admit that </w:t>
      </w:r>
      <w:r w:rsidRPr="005E7BFD">
        <w:rPr>
          <w:b/>
          <w:u w:val="single"/>
        </w:rPr>
        <w:t xml:space="preserve">there is a war in </w:t>
      </w:r>
      <w:proofErr w:type="gramStart"/>
      <w:r w:rsidRPr="005E7BFD">
        <w:rPr>
          <w:b/>
          <w:u w:val="single"/>
        </w:rPr>
        <w:t>Poland</w:t>
      </w:r>
      <w:proofErr w:type="gramEnd"/>
      <w:r>
        <w:rPr>
          <w:b/>
          <w:u w:val="single"/>
        </w:rPr>
        <w:t xml:space="preserve"> and </w:t>
      </w:r>
      <w:r w:rsidRPr="005E7BFD">
        <w:rPr>
          <w:b/>
          <w:u w:val="single"/>
        </w:rPr>
        <w:t>you need to take one of the sides</w:t>
      </w:r>
      <w:r>
        <w:rPr>
          <w:sz w:val="16"/>
          <w:szCs w:val="16"/>
        </w:rPr>
        <w:t xml:space="preserve">. They say it openly in private talks, but soon they will say it publicly. It has nothing to do with journalism. These are politicians, who can write and can Once on the same side of the political anti-communist struggle, Adam Michnik and Jarosław Kaczyński are today in stark opposition to each other. Poland is locked in the narratives of the post Second World War generation that has shaped the country post-1989 and influenced younger generations of journalists. There is no better illustration of this di- vision than the Kurski brothers. Jarosław and Jacek Kurski were young and politically en- gaged students in the rebellious city of Gdańsk59 in the 1980s. Over time Jarosław Kurski has become Adam Michnik’s deputy at Gazeta Wyborcza while the younger Jacek Kurski, was appointed the head of the state broadcaster TVP by the Law and Justice party led by Jarosław Kaczyński. Polish politicians and journalist to a large extent share the same background, come from the same anti-communist opposition groups, </w:t>
      </w:r>
      <w:proofErr w:type="gramStart"/>
      <w:r>
        <w:rPr>
          <w:sz w:val="16"/>
          <w:szCs w:val="16"/>
        </w:rPr>
        <w:t>universities</w:t>
      </w:r>
      <w:proofErr w:type="gramEnd"/>
      <w:r>
        <w:rPr>
          <w:sz w:val="16"/>
          <w:szCs w:val="16"/>
        </w:rPr>
        <w:t xml:space="preserve"> or student organisations, such as NZS.60 In 2005, two post-Solidarność political parties dominated the elections effectively eliminating the post-communist party. The Civic Platform and the Law and Justice party promised a grand coalition and a big change in the campaign. Both parties have been con- servative with the Civic Platform appealing to the winners of the transformation and the Law and Justice addressing poorer and less successful class of the society. One was out- ward looking the other inward looking. The Law and Justice party’s surprise victory stunned the campaign frontrunner. Televised negotiations to form the promised grand coalition government failed. The political rivalry between Kaczyński brothers and Donald Tusk was growing day by day. And </w:t>
      </w:r>
      <w:proofErr w:type="gramStart"/>
      <w:r>
        <w:rPr>
          <w:sz w:val="16"/>
          <w:szCs w:val="16"/>
        </w:rPr>
        <w:t>so</w:t>
      </w:r>
      <w:proofErr w:type="gramEnd"/>
      <w:r>
        <w:rPr>
          <w:sz w:val="16"/>
          <w:szCs w:val="16"/>
        </w:rPr>
        <w:t xml:space="preserve"> </w:t>
      </w:r>
      <w:r>
        <w:rPr>
          <w:b/>
          <w:u w:val="single"/>
        </w:rPr>
        <w:t xml:space="preserve">the </w:t>
      </w:r>
      <w:r>
        <w:rPr>
          <w:b/>
          <w:highlight w:val="green"/>
          <w:u w:val="single"/>
        </w:rPr>
        <w:t>journalists</w:t>
      </w:r>
      <w:r>
        <w:rPr>
          <w:b/>
          <w:u w:val="single"/>
        </w:rPr>
        <w:t xml:space="preserve"> were </w:t>
      </w:r>
      <w:r>
        <w:rPr>
          <w:b/>
          <w:highlight w:val="green"/>
          <w:u w:val="single"/>
        </w:rPr>
        <w:t>pulled into the political game</w:t>
      </w:r>
      <w:r>
        <w:rPr>
          <w:sz w:val="16"/>
          <w:szCs w:val="16"/>
        </w:rPr>
        <w:t xml:space="preserve">. But it was the Smolensk air crash that helped to turn those two splitting tribes of politicians and journalists from the same anti-communist camp into warring factions. </w:t>
      </w:r>
      <w:r>
        <w:rPr>
          <w:b/>
          <w:u w:val="single"/>
        </w:rPr>
        <w:t>The logic of tribal war has led to a situa- tion when both sides use the same language, fight for the same symbols but have built their position in opposition to each other</w:t>
      </w:r>
      <w:r>
        <w:rPr>
          <w:sz w:val="16"/>
          <w:szCs w:val="16"/>
        </w:rPr>
        <w:t xml:space="preserve">. Krzysztof Skowroński sees these divisions as the two faces of the same coin: There were two manifestations in Warsaw: of the Law and Justice and the Committee for the Defence of Democracy. There were two ladies there and they were telling the same sto- ry. In 1981 my husband was imprisoned for political </w:t>
      </w:r>
      <w:proofErr w:type="gramStart"/>
      <w:r>
        <w:rPr>
          <w:sz w:val="16"/>
          <w:szCs w:val="16"/>
        </w:rPr>
        <w:t>activism</w:t>
      </w:r>
      <w:proofErr w:type="gramEnd"/>
      <w:r>
        <w:rPr>
          <w:sz w:val="16"/>
          <w:szCs w:val="16"/>
        </w:rPr>
        <w:t xml:space="preserve"> and I am here to fight for freedom. In 1981 my husband was a political prisoner and I fight for freedom today. Two groups that think in the exact same way. The trauma of the crash in the national psyche drives divisions in the world of politics that runs through the society and increases the level of partisanship of the journalistic commu- nity. Krzysztof Skowroński notes: There is the planet of the conservative journalists who say that Poland is this and that. And the second planet is composed of the liberal journalists, who say this and that. The conser- vative journalists say: “Poland is a country who has been regaining its freedom, indepen- dence” and there is the second group that says: “the end of freedom of speech, dictatorship, evolution towards the totalitarian regime.” From this perspective this narrative is absurd like a train with wings. Agnieszka Romaszewska-Guzy has seen </w:t>
      </w:r>
      <w:r>
        <w:rPr>
          <w:b/>
          <w:highlight w:val="green"/>
          <w:u w:val="single"/>
        </w:rPr>
        <w:lastRenderedPageBreak/>
        <w:t>Polish journalists getting close to politicians</w:t>
      </w:r>
      <w:r>
        <w:rPr>
          <w:b/>
          <w:u w:val="single"/>
        </w:rPr>
        <w:t xml:space="preserve"> for many years. She notes two attitudes rooted deeply in the experience of communism</w:t>
      </w:r>
      <w:r>
        <w:rPr>
          <w:sz w:val="16"/>
          <w:szCs w:val="16"/>
        </w:rPr>
        <w:t xml:space="preserve">. One was a submissive and service-like attitude of a journalist working for the regime media and the other was rebellious. That is why, in my journalistic opinion, we have this on-going fight ethos. </w:t>
      </w:r>
      <w:r>
        <w:rPr>
          <w:b/>
          <w:u w:val="single"/>
        </w:rPr>
        <w:t xml:space="preserve">It means, that in general </w:t>
      </w:r>
      <w:r w:rsidRPr="005E7BFD">
        <w:rPr>
          <w:b/>
          <w:u w:val="single"/>
        </w:rPr>
        <w:t>as a journalist</w:t>
      </w:r>
      <w:r>
        <w:rPr>
          <w:b/>
          <w:u w:val="single"/>
        </w:rPr>
        <w:t xml:space="preserve"> you are </w:t>
      </w:r>
      <w:r w:rsidRPr="005E7BFD">
        <w:rPr>
          <w:b/>
          <w:u w:val="single"/>
        </w:rPr>
        <w:t>more of a politician than a politician</w:t>
      </w:r>
      <w:r>
        <w:rPr>
          <w:b/>
          <w:u w:val="single"/>
        </w:rPr>
        <w:t xml:space="preserve"> himself. Journalists are this more aggressive side, not politicians.</w:t>
      </w:r>
      <w:r>
        <w:rPr>
          <w:sz w:val="16"/>
          <w:szCs w:val="16"/>
        </w:rPr>
        <w:t xml:space="preserve"> Not always of course, but very often. Therefore, on both sides of this political spectrum, we find journalists who turn out to be more dedicated to the politics than the politicians themselves. In pursuit of audience and with little funding available, the cheapest television or radio shows have been made of politicians with opposing views invited to the studio to fight each other. </w:t>
      </w:r>
      <w:proofErr w:type="gramStart"/>
      <w:r>
        <w:rPr>
          <w:sz w:val="16"/>
          <w:szCs w:val="16"/>
        </w:rPr>
        <w:t>So</w:t>
      </w:r>
      <w:proofErr w:type="gramEnd"/>
      <w:r>
        <w:rPr>
          <w:sz w:val="16"/>
          <w:szCs w:val="16"/>
        </w:rPr>
        <w:t xml:space="preserve"> the Polish political debate has been largely reduced to the contest of values where there is no more middle ground, as Bartosz Węglarczyk notes: about emotions now. Poland’s media market has been heavily influenced by the Western style and capital but not by its values and standards. </w:t>
      </w:r>
      <w:proofErr w:type="gramStart"/>
      <w:r>
        <w:rPr>
          <w:sz w:val="16"/>
          <w:szCs w:val="16"/>
        </w:rPr>
        <w:t>So</w:t>
      </w:r>
      <w:proofErr w:type="gramEnd"/>
      <w:r>
        <w:rPr>
          <w:sz w:val="16"/>
          <w:szCs w:val="16"/>
        </w:rPr>
        <w:t xml:space="preserve"> the market has undergone the process of tabloidisation and commercialisation without any proper debate on the journalistic role of private and public media. As Bartosz Węglarczyk </w:t>
      </w:r>
      <w:r>
        <w:rPr>
          <w:b/>
          <w:u w:val="single"/>
        </w:rPr>
        <w:t xml:space="preserve">notes </w:t>
      </w:r>
      <w:r>
        <w:rPr>
          <w:b/>
          <w:highlight w:val="green"/>
          <w:u w:val="single"/>
        </w:rPr>
        <w:t>journalists “</w:t>
      </w:r>
      <w:r w:rsidRPr="005E7BFD">
        <w:rPr>
          <w:b/>
          <w:u w:val="single"/>
        </w:rPr>
        <w:t>become politicians and</w:t>
      </w:r>
      <w:r>
        <w:rPr>
          <w:b/>
          <w:u w:val="single"/>
        </w:rPr>
        <w:t xml:space="preserve"> political </w:t>
      </w:r>
      <w:r w:rsidRPr="005E7BFD">
        <w:rPr>
          <w:b/>
          <w:u w:val="single"/>
        </w:rPr>
        <w:t>ac- tivists</w:t>
      </w:r>
      <w:r>
        <w:rPr>
          <w:b/>
          <w:u w:val="single"/>
        </w:rPr>
        <w:t xml:space="preserve"> and in fact the readers have accepted that”. As Polish journalists continue to solidify their opinions, Skowroński says </w:t>
      </w:r>
      <w:r w:rsidRPr="005E7BFD">
        <w:rPr>
          <w:b/>
          <w:u w:val="single"/>
        </w:rPr>
        <w:t>the narrative has replaced truth</w:t>
      </w:r>
      <w:r>
        <w:rPr>
          <w:sz w:val="16"/>
          <w:szCs w:val="16"/>
        </w:rPr>
        <w:t xml:space="preserve">: </w:t>
      </w:r>
      <w:r>
        <w:rPr>
          <w:b/>
          <w:u w:val="single"/>
        </w:rPr>
        <w:t>hat’s what the journalists do — they deliver a narrative. Those</w:t>
      </w:r>
      <w:r>
        <w:rPr>
          <w:sz w:val="16"/>
          <w:szCs w:val="16"/>
        </w:rPr>
        <w:t xml:space="preserve"> in politics send them text messages “say this and that”. We do it, we go to the TV stations, a journalist accepts that and says “ok”. But it’s not! Journalists’ partisanship and political bias have become a sought-after commodity in the new market economy driven by internet, social media, </w:t>
      </w:r>
      <w:proofErr w:type="gramStart"/>
      <w:r>
        <w:rPr>
          <w:sz w:val="16"/>
          <w:szCs w:val="16"/>
        </w:rPr>
        <w:t>speed</w:t>
      </w:r>
      <w:proofErr w:type="gramEnd"/>
      <w:r>
        <w:rPr>
          <w:sz w:val="16"/>
          <w:szCs w:val="16"/>
        </w:rPr>
        <w:t xml:space="preserve"> and simplification. And, with the arrival and spread of the internet, the entry barrier to the market fell. Jacek Karnowski together with his twin brother Michał have successfully built the conservative Fratria media group behind wSieci weekly and the wPolityce.pl web portal. The brothers had a solid work experience in legacy media; Jacek Karnowski worked for the BBC Polish Service and TVP. Michał Karnowski worked for Newsweek Polska and Polska the Times. Jacek Karnowski says this experience helped them understand “the media are businesses. Apart from fulfilling an important role, they are businesses.” </w:t>
      </w:r>
      <w:r>
        <w:rPr>
          <w:b/>
          <w:u w:val="single"/>
        </w:rPr>
        <w:t xml:space="preserve">They too have embraced a form of jour- nalistic engagement that has emerged in Poland under the name of “dziennikarstwo tożsamościowe” or “journalism of identity” that offers </w:t>
      </w:r>
      <w:r>
        <w:rPr>
          <w:b/>
          <w:highlight w:val="green"/>
          <w:u w:val="single"/>
        </w:rPr>
        <w:t>ideologically engaged narratives that help build a community of like-minded readers</w:t>
      </w:r>
      <w:r>
        <w:rPr>
          <w:sz w:val="16"/>
          <w:szCs w:val="16"/>
        </w:rPr>
        <w:t xml:space="preserve">.61 A joint wPolityce.pl and wSieci sub- scription call reads: </w:t>
      </w:r>
      <w:r>
        <w:rPr>
          <w:rFonts w:ascii="Palatino" w:eastAsia="Palatino" w:hAnsi="Palatino" w:cs="Palatino"/>
          <w:sz w:val="16"/>
          <w:szCs w:val="16"/>
        </w:rPr>
        <w:t xml:space="preserve">We invite you to the </w:t>
      </w:r>
      <w:r>
        <w:rPr>
          <w:rFonts w:ascii="Palatino" w:eastAsia="Palatino" w:hAnsi="Palatino" w:cs="Palatino"/>
          <w:b/>
          <w:sz w:val="16"/>
          <w:szCs w:val="16"/>
        </w:rPr>
        <w:t>bevy of the members of our community</w:t>
      </w:r>
      <w:r>
        <w:rPr>
          <w:rFonts w:ascii="Palatino" w:eastAsia="Palatino" w:hAnsi="Palatino" w:cs="Palatino"/>
          <w:sz w:val="16"/>
          <w:szCs w:val="16"/>
        </w:rPr>
        <w:t xml:space="preserve">. We believe that thanks to a fixed subscription of our publications prepared especially for our Friends we will be </w:t>
      </w:r>
      <w:r>
        <w:rPr>
          <w:rFonts w:ascii="Palatino" w:eastAsia="Palatino" w:hAnsi="Palatino" w:cs="Palatino"/>
          <w:b/>
          <w:sz w:val="16"/>
          <w:szCs w:val="16"/>
        </w:rPr>
        <w:t xml:space="preserve">last- ing guests in Your houses </w:t>
      </w:r>
      <w:r>
        <w:rPr>
          <w:rFonts w:ascii="Palatino" w:eastAsia="Palatino" w:hAnsi="Palatino" w:cs="Palatino"/>
          <w:sz w:val="16"/>
          <w:szCs w:val="16"/>
        </w:rPr>
        <w:t xml:space="preserve">— on computer screens, on tablets and mobile devices. Thanks to technology development we can offer You access to a bigger collection of interesting arti- cles, good political writing and opinions, to media created with passion and mission, with belief in </w:t>
      </w:r>
      <w:r>
        <w:rPr>
          <w:rFonts w:ascii="Palatino" w:eastAsia="Palatino" w:hAnsi="Palatino" w:cs="Palatino"/>
          <w:b/>
          <w:sz w:val="16"/>
          <w:szCs w:val="16"/>
        </w:rPr>
        <w:t>strength of the national interest</w:t>
      </w:r>
      <w:r>
        <w:rPr>
          <w:rFonts w:ascii="Palatino" w:eastAsia="Palatino" w:hAnsi="Palatino" w:cs="Palatino"/>
          <w:sz w:val="16"/>
          <w:szCs w:val="16"/>
        </w:rPr>
        <w:t>, media based on Polish capital and conservative values.</w:t>
      </w:r>
    </w:p>
    <w:p w14:paraId="795DE464" w14:textId="77777777" w:rsidR="00B40362" w:rsidRDefault="00B40362" w:rsidP="00B40362">
      <w:pPr>
        <w:shd w:val="clear" w:color="auto" w:fill="FFFFFF"/>
        <w:spacing w:before="280" w:after="280"/>
        <w:rPr>
          <w:rFonts w:ascii="Palatino" w:eastAsia="Palatino" w:hAnsi="Palatino" w:cs="Palatino"/>
          <w:sz w:val="16"/>
          <w:szCs w:val="16"/>
        </w:rPr>
      </w:pPr>
    </w:p>
    <w:p w14:paraId="220FBA47" w14:textId="77777777" w:rsidR="00B40362" w:rsidRDefault="00B40362" w:rsidP="00B40362">
      <w:pPr>
        <w:pStyle w:val="Heading4"/>
      </w:pPr>
      <w:r>
        <w:t>Propaganda is advocacy - prioritizing objectivity inherently decreases propaganda.</w:t>
      </w:r>
    </w:p>
    <w:p w14:paraId="506A09A3" w14:textId="77777777" w:rsidR="00B40362" w:rsidRDefault="00B40362" w:rsidP="00B40362">
      <w:pPr>
        <w:shd w:val="clear" w:color="auto" w:fill="FFFFFF"/>
        <w:rPr>
          <w:rFonts w:ascii="Times New Roman" w:eastAsia="Times New Roman" w:hAnsi="Times New Roman" w:cs="Times New Roman"/>
          <w:sz w:val="16"/>
          <w:szCs w:val="16"/>
        </w:rPr>
      </w:pPr>
      <w:r w:rsidRPr="00063E00">
        <w:rPr>
          <w:rStyle w:val="Style13ptBold"/>
        </w:rPr>
        <w:t>Walton 97,</w:t>
      </w:r>
      <w:r>
        <w:rPr>
          <w:rFonts w:ascii="Times New Roman" w:eastAsia="Times New Roman" w:hAnsi="Times New Roman" w:cs="Times New Roman"/>
          <w:sz w:val="16"/>
          <w:szCs w:val="16"/>
        </w:rPr>
        <w:t xml:space="preserve"> </w:t>
      </w:r>
      <w:r w:rsidRPr="00063E00">
        <w:t xml:space="preserve">Douglas Walton, October 1997, "WHAT IS PROPAGANDA, AND WHAT EXACTLY IS WRONG WITH </w:t>
      </w:r>
      <w:proofErr w:type="gramStart"/>
      <w:r w:rsidRPr="00063E00">
        <w:t>IT?,</w:t>
      </w:r>
      <w:proofErr w:type="gramEnd"/>
      <w:r w:rsidRPr="00063E00">
        <w:t>" No Publication, https://citeseerx.ist.psu.edu/viewdoc/download?doi=10.1.1.521.1100&amp;amp;rep=rep1&amp;amp;type=pdf// SJJY Recut SJEP</w:t>
      </w:r>
    </w:p>
    <w:p w14:paraId="0F0095DF" w14:textId="77777777" w:rsidR="00B40362" w:rsidRDefault="00B40362" w:rsidP="00B40362">
      <w:pPr>
        <w:shd w:val="clear" w:color="auto" w:fill="FFFFFF"/>
        <w:rPr>
          <w:rFonts w:ascii="Times New Roman" w:eastAsia="Times New Roman" w:hAnsi="Times New Roman" w:cs="Times New Roman"/>
          <w:b/>
          <w:sz w:val="24"/>
          <w:szCs w:val="24"/>
        </w:rPr>
      </w:pPr>
    </w:p>
    <w:p w14:paraId="248255D1" w14:textId="77777777" w:rsidR="00B40362" w:rsidRDefault="00B40362" w:rsidP="00B40362">
      <w:pPr>
        <w:shd w:val="clear" w:color="auto" w:fill="FFFFFF"/>
        <w:rPr>
          <w:rFonts w:ascii="Times New Roman" w:eastAsia="Times New Roman" w:hAnsi="Times New Roman" w:cs="Times New Roman"/>
          <w:sz w:val="24"/>
          <w:szCs w:val="24"/>
          <w:highlight w:val="green"/>
        </w:rPr>
      </w:pPr>
      <w:r w:rsidRPr="004244CC">
        <w:rPr>
          <w:rStyle w:val="Emphasis"/>
        </w:rPr>
        <w:t xml:space="preserve">As Marlin (1989, p. 47) notes, the word </w:t>
      </w:r>
      <w:r w:rsidRPr="004244CC">
        <w:rPr>
          <w:rStyle w:val="Emphasis"/>
          <w:highlight w:val="green"/>
        </w:rPr>
        <w:t xml:space="preserve">'propaganda,' </w:t>
      </w:r>
      <w:r w:rsidRPr="004244CC">
        <w:rPr>
          <w:rStyle w:val="Emphasis"/>
        </w:rPr>
        <w:t xml:space="preserve">as used in the modern English-speaking world, still has the strong negative connotations set in place by its use, in the two world wars. Politicians and bureaucrats would definitely avoid this term to describe their own public relations and promotional </w:t>
      </w:r>
      <w:proofErr w:type="gramStart"/>
      <w:r w:rsidRPr="004244CC">
        <w:rPr>
          <w:rStyle w:val="Emphasis"/>
        </w:rPr>
        <w:t>activities, and</w:t>
      </w:r>
      <w:proofErr w:type="gramEnd"/>
      <w:r w:rsidRPr="004244CC">
        <w:rPr>
          <w:rStyle w:val="Emphasis"/>
        </w:rPr>
        <w:t xml:space="preserve"> would use it only to describe those of their opponents (when it is meant to be used to detract from them)</w:t>
      </w:r>
      <w:r>
        <w:rPr>
          <w:rFonts w:ascii="Times New Roman" w:eastAsia="Times New Roman" w:hAnsi="Times New Roman" w:cs="Times New Roman"/>
          <w:sz w:val="24"/>
          <w:szCs w:val="24"/>
        </w:rPr>
        <w:t xml:space="preserve">. Generally, to describe any discourse or message as "propaganda" is to downgrade it by suggesting that the information content of the message, or its usefulness as reliable evidence, is suspect, and </w:t>
      </w:r>
      <w:r>
        <w:rPr>
          <w:rFonts w:ascii="Times New Roman" w:eastAsia="Times New Roman" w:hAnsi="Times New Roman" w:cs="Times New Roman"/>
          <w:sz w:val="24"/>
          <w:szCs w:val="24"/>
        </w:rPr>
        <w:lastRenderedPageBreak/>
        <w:t xml:space="preserve">not of high quality. More than that, the use of this word even suggests that the message referred to is intentionally manipulative and deceptive. </w:t>
      </w:r>
      <w:r w:rsidRPr="004244CC">
        <w:rPr>
          <w:rStyle w:val="Emphasis"/>
        </w:rPr>
        <w:t>For example, to describe a story in a newspaper, or a televised report, as "propaganda," would be to say that the story or report</w:t>
      </w:r>
      <w:r w:rsidRPr="004244CC">
        <w:rPr>
          <w:rStyle w:val="Emphasis"/>
          <w:highlight w:val="green"/>
        </w:rPr>
        <w:t xml:space="preserve"> is not an objective presentation of </w:t>
      </w:r>
      <w:r w:rsidRPr="004244CC">
        <w:rPr>
          <w:rStyle w:val="Emphasis"/>
        </w:rPr>
        <w:t xml:space="preserve">the </w:t>
      </w:r>
      <w:r w:rsidRPr="004244CC">
        <w:rPr>
          <w:rStyle w:val="Emphasis"/>
          <w:highlight w:val="green"/>
        </w:rPr>
        <w:t xml:space="preserve">facts, or a balanced account of both sides of an </w:t>
      </w:r>
      <w:proofErr w:type="gramStart"/>
      <w:r w:rsidRPr="004244CC">
        <w:rPr>
          <w:rStyle w:val="Emphasis"/>
          <w:highlight w:val="green"/>
        </w:rPr>
        <w:t>issue, but</w:t>
      </w:r>
      <w:proofErr w:type="gramEnd"/>
      <w:r w:rsidRPr="004244CC">
        <w:rPr>
          <w:rStyle w:val="Emphasis"/>
          <w:highlight w:val="green"/>
        </w:rPr>
        <w:t xml:space="preserve"> is a biased argument </w:t>
      </w:r>
      <w:r w:rsidRPr="004244CC">
        <w:rPr>
          <w:rStyle w:val="Emphasis"/>
        </w:rPr>
        <w:t xml:space="preserve">with a "spin" </w:t>
      </w:r>
      <w:r w:rsidRPr="004244CC">
        <w:rPr>
          <w:rStyle w:val="Emphasis"/>
          <w:highlight w:val="green"/>
        </w:rPr>
        <w:t xml:space="preserve">where some </w:t>
      </w:r>
      <w:r w:rsidRPr="004244CC">
        <w:rPr>
          <w:rStyle w:val="Emphasis"/>
        </w:rPr>
        <w:t xml:space="preserve">"cause" or particular viewpoint or </w:t>
      </w:r>
      <w:r w:rsidRPr="004244CC">
        <w:rPr>
          <w:rStyle w:val="Emphasis"/>
          <w:highlight w:val="green"/>
        </w:rPr>
        <w:t xml:space="preserve">interest is </w:t>
      </w:r>
      <w:r w:rsidRPr="004244CC">
        <w:rPr>
          <w:rStyle w:val="Emphasis"/>
        </w:rPr>
        <w:t xml:space="preserve">being </w:t>
      </w:r>
      <w:r w:rsidRPr="004244CC">
        <w:rPr>
          <w:rStyle w:val="Emphasis"/>
          <w:highlight w:val="green"/>
        </w:rPr>
        <w:t>advocated.</w:t>
      </w:r>
      <w:r>
        <w:rPr>
          <w:rFonts w:ascii="Times New Roman" w:eastAsia="Times New Roman" w:hAnsi="Times New Roman" w:cs="Times New Roman"/>
          <w:sz w:val="24"/>
          <w:szCs w:val="24"/>
          <w:highlight w:val="green"/>
        </w:rPr>
        <w:t xml:space="preserve"> </w:t>
      </w:r>
      <w:r w:rsidRPr="004244CC">
        <w:rPr>
          <w:rStyle w:val="Emphasis"/>
        </w:rPr>
        <w:t xml:space="preserve">Generally, to say something is </w:t>
      </w:r>
      <w:r w:rsidRPr="004244CC">
        <w:rPr>
          <w:rStyle w:val="Emphasis"/>
          <w:highlight w:val="green"/>
        </w:rPr>
        <w:t>propaganda</w:t>
      </w:r>
      <w:r w:rsidRPr="004244CC">
        <w:rPr>
          <w:rStyle w:val="Emphasis"/>
        </w:rPr>
        <w:t xml:space="preserve"> is to</w:t>
      </w:r>
      <w:r w:rsidRPr="004244CC">
        <w:rPr>
          <w:rStyle w:val="Emphasis"/>
          <w:highlight w:val="green"/>
        </w:rPr>
        <w:t xml:space="preserve"> </w:t>
      </w:r>
      <w:r w:rsidRPr="004244CC">
        <w:rPr>
          <w:rStyle w:val="Emphasis"/>
        </w:rPr>
        <w:t>say that it is the output of some interest group or organization that</w:t>
      </w:r>
      <w:r w:rsidRPr="004244CC">
        <w:rPr>
          <w:rStyle w:val="Emphasis"/>
          <w:highlight w:val="green"/>
        </w:rPr>
        <w:t xml:space="preserve"> is pushing a particular viewpoint </w:t>
      </w:r>
      <w:r w:rsidRPr="004244CC">
        <w:rPr>
          <w:rStyle w:val="Emphasis"/>
        </w:rPr>
        <w:t xml:space="preserve">in a way designed </w:t>
      </w:r>
      <w:r w:rsidRPr="004244CC">
        <w:rPr>
          <w:rStyle w:val="Emphasis"/>
          <w:highlight w:val="green"/>
        </w:rPr>
        <w:t>to promote it to a mass audience</w:t>
      </w:r>
    </w:p>
    <w:p w14:paraId="3723098B" w14:textId="77777777" w:rsidR="00B40362" w:rsidRDefault="00B40362" w:rsidP="00B40362">
      <w:pPr>
        <w:pStyle w:val="Heading4"/>
      </w:pPr>
      <w:r>
        <w:t>Resolved means to consult.</w:t>
      </w:r>
    </w:p>
    <w:p w14:paraId="5631F26F" w14:textId="77777777" w:rsidR="00B40362" w:rsidRPr="001A298F" w:rsidRDefault="00B40362" w:rsidP="00B40362">
      <w:r w:rsidRPr="001A298F">
        <w:rPr>
          <w:rStyle w:val="Style13ptBold"/>
        </w:rPr>
        <w:t>Merriam-Webster</w:t>
      </w:r>
      <w:r>
        <w:t xml:space="preserve"> [</w:t>
      </w:r>
      <w:r w:rsidRPr="001A298F">
        <w:t>https://www.merriam-webster.com/dictionary/resolved</w:t>
      </w:r>
      <w:r>
        <w:t>] Justin</w:t>
      </w:r>
    </w:p>
    <w:p w14:paraId="552E7D77" w14:textId="77777777" w:rsidR="00B40362" w:rsidRPr="00FF0CF7" w:rsidRDefault="00B40362" w:rsidP="00B40362">
      <w:hyperlink r:id="rId10" w:history="1">
        <w:r w:rsidRPr="001A298F">
          <w:rPr>
            <w:u w:val="single"/>
          </w:rPr>
          <w:t>intransitive verb</w:t>
        </w:r>
      </w:hyperlink>
      <w:r w:rsidRPr="001A298F">
        <w:rPr>
          <w:u w:val="single"/>
        </w:rPr>
        <w:t xml:space="preserve"> </w:t>
      </w:r>
      <w:r w:rsidRPr="001A298F">
        <w:t>1</w:t>
      </w:r>
      <w:r w:rsidRPr="001A298F">
        <w:rPr>
          <w:b/>
          <w:bCs/>
        </w:rPr>
        <w:t xml:space="preserve">: </w:t>
      </w:r>
      <w:r w:rsidRPr="001A298F">
        <w:t xml:space="preserve">to become separated into component partsalso </w:t>
      </w:r>
      <w:r w:rsidRPr="001A298F">
        <w:rPr>
          <w:b/>
          <w:bCs/>
        </w:rPr>
        <w:t xml:space="preserve">: </w:t>
      </w:r>
      <w:r w:rsidRPr="001A298F">
        <w:t>to become reduced by dissolving or analysis 2</w:t>
      </w:r>
      <w:r w:rsidRPr="001A298F">
        <w:rPr>
          <w:b/>
          <w:bCs/>
        </w:rPr>
        <w:t xml:space="preserve">: </w:t>
      </w:r>
      <w:r w:rsidRPr="001A298F">
        <w:t xml:space="preserve">to form a resolution </w:t>
      </w:r>
      <w:r w:rsidRPr="001A298F">
        <w:rPr>
          <w:b/>
          <w:bCs/>
        </w:rPr>
        <w:t xml:space="preserve">: </w:t>
      </w:r>
      <w:hyperlink r:id="rId11" w:history="1">
        <w:r w:rsidRPr="001A298F">
          <w:t>DETERMINE</w:t>
        </w:r>
      </w:hyperlink>
      <w:r w:rsidRPr="001A298F">
        <w:t xml:space="preserve"> 3</w:t>
      </w:r>
      <w:r w:rsidRPr="001A298F">
        <w:rPr>
          <w:b/>
          <w:bCs/>
        </w:rPr>
        <w:t xml:space="preserve">: </w:t>
      </w:r>
      <w:hyperlink r:id="rId12" w:history="1">
        <w:r w:rsidRPr="001A298F">
          <w:rPr>
            <w:b/>
            <w:bCs/>
            <w:highlight w:val="green"/>
            <w:u w:val="single"/>
          </w:rPr>
          <w:t>CONSULT</w:t>
        </w:r>
      </w:hyperlink>
      <w:r w:rsidRPr="001A298F">
        <w:rPr>
          <w:b/>
          <w:bCs/>
          <w:highlight w:val="green"/>
          <w:u w:val="single"/>
        </w:rPr>
        <w:t xml:space="preserve">, </w:t>
      </w:r>
      <w:hyperlink r:id="rId13" w:history="1">
        <w:r w:rsidRPr="001A298F">
          <w:rPr>
            <w:b/>
            <w:bCs/>
            <w:highlight w:val="green"/>
            <w:u w:val="single"/>
          </w:rPr>
          <w:t>DELIBERATE</w:t>
        </w:r>
      </w:hyperlink>
      <w:r w:rsidRPr="001A298F">
        <w:rPr>
          <w:u w:val="single"/>
        </w:rPr>
        <w:t xml:space="preserve"> </w:t>
      </w:r>
      <w:r w:rsidRPr="001A298F">
        <w:t>4</w:t>
      </w:r>
      <w:r w:rsidRPr="001A298F">
        <w:rPr>
          <w:b/>
          <w:bCs/>
        </w:rPr>
        <w:t xml:space="preserve">: </w:t>
      </w:r>
      <w:r w:rsidRPr="001A298F">
        <w:t>to progress from dissonance to consonance</w:t>
      </w:r>
    </w:p>
    <w:p w14:paraId="739022B5" w14:textId="77777777" w:rsidR="00B40362" w:rsidRPr="00431518" w:rsidRDefault="00B40362" w:rsidP="00B40362">
      <w:pPr>
        <w:rPr>
          <w:rStyle w:val="Emphasis"/>
        </w:rPr>
      </w:pPr>
    </w:p>
    <w:p w14:paraId="7B9069D8" w14:textId="77777777" w:rsidR="00B40362" w:rsidRDefault="00B40362" w:rsidP="00B40362">
      <w:pPr>
        <w:shd w:val="clear" w:color="auto" w:fill="FFFFFF"/>
        <w:spacing w:before="280" w:after="280"/>
      </w:pPr>
    </w:p>
    <w:p w14:paraId="6E39797A" w14:textId="77777777" w:rsidR="00B40362" w:rsidRDefault="00B40362" w:rsidP="00B40362">
      <w:pPr>
        <w:pStyle w:val="Heading3"/>
      </w:pPr>
      <w:r>
        <w:lastRenderedPageBreak/>
        <w:t>Advantage</w:t>
      </w:r>
    </w:p>
    <w:p w14:paraId="2DF640D2" w14:textId="77777777" w:rsidR="00B40362" w:rsidRDefault="00B40362" w:rsidP="00B40362">
      <w:pPr>
        <w:pStyle w:val="Heading4"/>
      </w:pPr>
      <w:r>
        <w:t xml:space="preserve">The Populist PiS is in control of Poland. EU sanctions are effective, but the PiS continues to rebel </w:t>
      </w:r>
    </w:p>
    <w:p w14:paraId="5B2189BC" w14:textId="77777777" w:rsidR="00B40362" w:rsidRDefault="00B40362" w:rsidP="00B40362">
      <w:r>
        <w:rPr>
          <w:b/>
          <w:sz w:val="26"/>
          <w:szCs w:val="26"/>
        </w:rPr>
        <w:t>Moskwa and Jefferson 20</w:t>
      </w:r>
      <w:r>
        <w:t xml:space="preserve">Moskwa, Wojciech, and Rodney Jefferson. “Poland's Populist Turn.” Bloomberg.com, Bloomberg, 31 Oct. 2020, </w:t>
      </w:r>
      <w:hyperlink r:id="rId14">
        <w:r>
          <w:rPr>
            <w:color w:val="000000"/>
          </w:rPr>
          <w:t>https://www.bloomberg.com/quicktake/poland</w:t>
        </w:r>
      </w:hyperlink>
      <w:r>
        <w:t>.//SJEP</w:t>
      </w:r>
    </w:p>
    <w:p w14:paraId="30ADDC25" w14:textId="77777777" w:rsidR="00B40362" w:rsidRDefault="00B40362" w:rsidP="00B40362">
      <w:r>
        <w:t>PiS- Law and Justice Party</w:t>
      </w:r>
    </w:p>
    <w:p w14:paraId="18E35208" w14:textId="77777777" w:rsidR="00B40362" w:rsidRDefault="00B40362" w:rsidP="00B40362">
      <w:r>
        <w:t xml:space="preserve">If Poland had a tumultuous 20th century, the 21st started off </w:t>
      </w:r>
      <w:proofErr w:type="gramStart"/>
      <w:r>
        <w:t>pretty well</w:t>
      </w:r>
      <w:proofErr w:type="gramEnd"/>
      <w:r>
        <w:t xml:space="preserve">. Having just joined NATO, the country entered the European Union and cemented its transition to capitalism with unrivaled economic growth. </w:t>
      </w:r>
      <w:r>
        <w:rPr>
          <w:b/>
          <w:u w:val="single"/>
        </w:rPr>
        <w:t xml:space="preserve">Then a </w:t>
      </w:r>
      <w:r>
        <w:rPr>
          <w:b/>
          <w:highlight w:val="green"/>
          <w:u w:val="single"/>
        </w:rPr>
        <w:t>2015 election</w:t>
      </w:r>
      <w:r>
        <w:rPr>
          <w:b/>
          <w:u w:val="single"/>
        </w:rPr>
        <w:t xml:space="preserve"> </w:t>
      </w:r>
      <w:r>
        <w:rPr>
          <w:b/>
          <w:highlight w:val="green"/>
          <w:u w:val="single"/>
        </w:rPr>
        <w:t>unleashed</w:t>
      </w:r>
      <w:r>
        <w:rPr>
          <w:b/>
          <w:u w:val="single"/>
        </w:rPr>
        <w:t xml:space="preserve"> a </w:t>
      </w:r>
      <w:r>
        <w:rPr>
          <w:b/>
          <w:highlight w:val="green"/>
          <w:u w:val="single"/>
        </w:rPr>
        <w:t>populist backlash</w:t>
      </w:r>
      <w:r>
        <w:rPr>
          <w:b/>
          <w:u w:val="single"/>
        </w:rPr>
        <w:t xml:space="preserve">, </w:t>
      </w:r>
      <w:r>
        <w:rPr>
          <w:b/>
          <w:highlight w:val="green"/>
          <w:u w:val="single"/>
        </w:rPr>
        <w:t>delivering</w:t>
      </w:r>
      <w:r>
        <w:rPr>
          <w:b/>
          <w:u w:val="single"/>
        </w:rPr>
        <w:t xml:space="preserve"> </w:t>
      </w:r>
      <w:r>
        <w:rPr>
          <w:b/>
          <w:highlight w:val="green"/>
          <w:u w:val="single"/>
        </w:rPr>
        <w:t>unprecedented power</w:t>
      </w:r>
      <w:r>
        <w:rPr>
          <w:b/>
          <w:u w:val="single"/>
        </w:rPr>
        <w:t xml:space="preserve"> </w:t>
      </w:r>
      <w:r>
        <w:rPr>
          <w:b/>
          <w:highlight w:val="green"/>
          <w:u w:val="single"/>
        </w:rPr>
        <w:t>to</w:t>
      </w:r>
      <w:r>
        <w:rPr>
          <w:b/>
          <w:u w:val="single"/>
        </w:rPr>
        <w:t xml:space="preserve"> a </w:t>
      </w:r>
      <w:r>
        <w:rPr>
          <w:b/>
          <w:highlight w:val="green"/>
          <w:u w:val="single"/>
        </w:rPr>
        <w:t>party</w:t>
      </w:r>
      <w:r>
        <w:rPr>
          <w:b/>
          <w:u w:val="single"/>
        </w:rPr>
        <w:t xml:space="preserve"> that promised a shakeup in the name of ordinary Poles. They were fed up with uneven wealth and tossed out what they saw as a self-serving elite that had misruled the country. </w:t>
      </w:r>
      <w:r>
        <w:rPr>
          <w:b/>
          <w:highlight w:val="green"/>
          <w:u w:val="single"/>
        </w:rPr>
        <w:t>The Law &amp;</w:t>
      </w:r>
      <w:r>
        <w:rPr>
          <w:b/>
          <w:u w:val="single"/>
        </w:rPr>
        <w:t xml:space="preserve"> </w:t>
      </w:r>
      <w:r>
        <w:rPr>
          <w:b/>
          <w:highlight w:val="green"/>
          <w:u w:val="single"/>
        </w:rPr>
        <w:t>Justice Party</w:t>
      </w:r>
      <w:r>
        <w:rPr>
          <w:b/>
          <w:u w:val="single"/>
        </w:rPr>
        <w:t xml:space="preserve">’s drive to </w:t>
      </w:r>
      <w:r>
        <w:rPr>
          <w:b/>
          <w:highlight w:val="green"/>
          <w:u w:val="single"/>
        </w:rPr>
        <w:t>control</w:t>
      </w:r>
      <w:r>
        <w:rPr>
          <w:b/>
          <w:u w:val="single"/>
        </w:rPr>
        <w:t xml:space="preserve"> the </w:t>
      </w:r>
      <w:r>
        <w:rPr>
          <w:b/>
          <w:highlight w:val="green"/>
          <w:u w:val="single"/>
        </w:rPr>
        <w:t>courts and remove checks</w:t>
      </w:r>
      <w:r>
        <w:rPr>
          <w:b/>
          <w:u w:val="single"/>
        </w:rPr>
        <w:t xml:space="preserve"> </w:t>
      </w:r>
      <w:r>
        <w:rPr>
          <w:b/>
          <w:highlight w:val="green"/>
          <w:u w:val="single"/>
        </w:rPr>
        <w:t>on</w:t>
      </w:r>
      <w:r>
        <w:rPr>
          <w:b/>
          <w:u w:val="single"/>
        </w:rPr>
        <w:t xml:space="preserve"> its </w:t>
      </w:r>
      <w:r>
        <w:rPr>
          <w:b/>
          <w:highlight w:val="green"/>
          <w:u w:val="single"/>
        </w:rPr>
        <w:t>power</w:t>
      </w:r>
      <w:r>
        <w:rPr>
          <w:b/>
          <w:u w:val="single"/>
        </w:rPr>
        <w:t xml:space="preserve"> </w:t>
      </w:r>
      <w:r>
        <w:rPr>
          <w:b/>
          <w:highlight w:val="green"/>
          <w:u w:val="single"/>
        </w:rPr>
        <w:t>spark</w:t>
      </w:r>
      <w:r>
        <w:rPr>
          <w:b/>
          <w:u w:val="single"/>
        </w:rPr>
        <w:t xml:space="preserve">ed sporadic protests and </w:t>
      </w:r>
      <w:r>
        <w:rPr>
          <w:b/>
          <w:highlight w:val="green"/>
          <w:u w:val="single"/>
        </w:rPr>
        <w:t>criticism</w:t>
      </w:r>
      <w:r>
        <w:rPr>
          <w:b/>
          <w:u w:val="single"/>
        </w:rPr>
        <w:t xml:space="preserve"> </w:t>
      </w:r>
      <w:r>
        <w:rPr>
          <w:b/>
          <w:highlight w:val="green"/>
          <w:u w:val="single"/>
        </w:rPr>
        <w:t>from</w:t>
      </w:r>
      <w:r>
        <w:rPr>
          <w:b/>
          <w:u w:val="single"/>
        </w:rPr>
        <w:t xml:space="preserve"> the </w:t>
      </w:r>
      <w:r>
        <w:rPr>
          <w:b/>
          <w:highlight w:val="green"/>
          <w:u w:val="single"/>
        </w:rPr>
        <w:t>EU</w:t>
      </w:r>
      <w:r>
        <w:rPr>
          <w:b/>
          <w:u w:val="single"/>
        </w:rPr>
        <w:t xml:space="preserve">, which accuses Poland’s leaders of flouting the rule of law. </w:t>
      </w:r>
      <w:r>
        <w:t xml:space="preserve">Former Polish Prime Minister Donald Tusk warned in 2017 that the country was moving “backwards and eastwards.” Is eastern Europe’s biggest economy risking the democratic order it has built since escaping communism? In October, there was a national outcry after a Constitutional Court ruling tightened what was already one of Europe’s most restrictive abortion laws. Women staged a strike and protesters flooded the streets in the biggest threat to the government since it came to power. </w:t>
      </w:r>
      <w:r>
        <w:rPr>
          <w:b/>
          <w:u w:val="single"/>
        </w:rPr>
        <w:t xml:space="preserve">The Law &amp; Justice </w:t>
      </w:r>
      <w:r>
        <w:rPr>
          <w:b/>
          <w:highlight w:val="green"/>
          <w:u w:val="single"/>
        </w:rPr>
        <w:t>Party</w:t>
      </w:r>
      <w:r>
        <w:rPr>
          <w:b/>
          <w:u w:val="single"/>
        </w:rPr>
        <w:t xml:space="preserve"> had won followers by reducing the tax burden on the poor and providing bigger subsidies for raising children. </w:t>
      </w:r>
      <w:r>
        <w:rPr>
          <w:b/>
          <w:highlight w:val="green"/>
          <w:u w:val="single"/>
        </w:rPr>
        <w:t>Win</w:t>
      </w:r>
      <w:r>
        <w:rPr>
          <w:b/>
          <w:u w:val="single"/>
        </w:rPr>
        <w:t xml:space="preserve">ning a </w:t>
      </w:r>
      <w:r>
        <w:rPr>
          <w:b/>
          <w:highlight w:val="green"/>
          <w:u w:val="single"/>
        </w:rPr>
        <w:t>second term in 2019</w:t>
      </w:r>
      <w:r>
        <w:rPr>
          <w:b/>
          <w:u w:val="single"/>
        </w:rPr>
        <w:t xml:space="preserve">, it pushed through </w:t>
      </w:r>
      <w:r>
        <w:rPr>
          <w:b/>
          <w:highlight w:val="green"/>
          <w:u w:val="single"/>
        </w:rPr>
        <w:t>more judicial reforms</w:t>
      </w:r>
      <w:r>
        <w:rPr>
          <w:b/>
          <w:u w:val="single"/>
        </w:rPr>
        <w:t xml:space="preserve"> after revamping the constitutional court, nearly </w:t>
      </w:r>
      <w:r>
        <w:rPr>
          <w:b/>
          <w:highlight w:val="green"/>
          <w:u w:val="single"/>
        </w:rPr>
        <w:t>doubled</w:t>
      </w:r>
      <w:r>
        <w:rPr>
          <w:b/>
          <w:u w:val="single"/>
        </w:rPr>
        <w:t xml:space="preserve"> the </w:t>
      </w:r>
      <w:r>
        <w:rPr>
          <w:b/>
          <w:highlight w:val="green"/>
          <w:u w:val="single"/>
        </w:rPr>
        <w:t>minimum wage and</w:t>
      </w:r>
      <w:r>
        <w:rPr>
          <w:b/>
          <w:u w:val="single"/>
        </w:rPr>
        <w:t xml:space="preserve"> </w:t>
      </w:r>
      <w:r>
        <w:rPr>
          <w:b/>
          <w:highlight w:val="green"/>
          <w:u w:val="single"/>
        </w:rPr>
        <w:t>exerted</w:t>
      </w:r>
      <w:r>
        <w:rPr>
          <w:b/>
          <w:u w:val="single"/>
        </w:rPr>
        <w:t xml:space="preserve"> more </w:t>
      </w:r>
      <w:r>
        <w:rPr>
          <w:b/>
          <w:highlight w:val="green"/>
          <w:u w:val="single"/>
        </w:rPr>
        <w:t>control over the</w:t>
      </w:r>
      <w:r>
        <w:rPr>
          <w:b/>
          <w:u w:val="single"/>
        </w:rPr>
        <w:t xml:space="preserve"> </w:t>
      </w:r>
      <w:r>
        <w:rPr>
          <w:b/>
          <w:highlight w:val="green"/>
          <w:u w:val="single"/>
        </w:rPr>
        <w:t>media</w:t>
      </w:r>
      <w:r>
        <w:rPr>
          <w:b/>
          <w:u w:val="single"/>
        </w:rPr>
        <w:t xml:space="preserve">. The </w:t>
      </w:r>
      <w:r>
        <w:rPr>
          <w:b/>
          <w:highlight w:val="green"/>
          <w:u w:val="single"/>
        </w:rPr>
        <w:t>EU</w:t>
      </w:r>
      <w:r>
        <w:rPr>
          <w:b/>
          <w:u w:val="single"/>
        </w:rPr>
        <w:t xml:space="preserve">, which gives more money to Poland than any other country on a net basis, has </w:t>
      </w:r>
      <w:r>
        <w:rPr>
          <w:b/>
          <w:highlight w:val="green"/>
          <w:u w:val="single"/>
        </w:rPr>
        <w:t>pursued</w:t>
      </w:r>
      <w:r>
        <w:rPr>
          <w:b/>
          <w:u w:val="single"/>
        </w:rPr>
        <w:t xml:space="preserve"> a series of </w:t>
      </w:r>
      <w:r>
        <w:rPr>
          <w:b/>
          <w:highlight w:val="green"/>
          <w:u w:val="single"/>
        </w:rPr>
        <w:t>disciplinary measures</w:t>
      </w:r>
      <w:r>
        <w:rPr>
          <w:b/>
          <w:u w:val="single"/>
        </w:rPr>
        <w:t xml:space="preserve"> </w:t>
      </w:r>
      <w:r>
        <w:rPr>
          <w:b/>
          <w:highlight w:val="green"/>
          <w:u w:val="single"/>
        </w:rPr>
        <w:t>against Poland</w:t>
      </w:r>
      <w:r>
        <w:rPr>
          <w:b/>
          <w:u w:val="single"/>
        </w:rPr>
        <w:t xml:space="preserve"> for failing to adhere to democratic values; it’s talked of tying future funds to rule-of-law standards, though little has been done. </w:t>
      </w:r>
      <w:r>
        <w:t xml:space="preserve">Poland’s ruling party struck a nerve at home and abroad by calling for the country to assert its national identity, uphold Catholic values and control its borders. It’s also sought to rewrite history, turning Solidarity freedom fighter Lech Walesa into a communist collaborator, making it illegal to suggest that the Polish nation had a role in the Holocaust and backing the creation of “LGBT Free” zones. While it re-nationalized banks and power companies, the economy has remained robust, though the coronavirus pandemic created new challenges. </w:t>
      </w:r>
      <w:r>
        <w:rPr>
          <w:b/>
          <w:u w:val="single"/>
        </w:rPr>
        <w:t xml:space="preserve">Jaroslaw Kaczynski, the </w:t>
      </w:r>
      <w:r>
        <w:rPr>
          <w:b/>
          <w:highlight w:val="green"/>
          <w:u w:val="single"/>
        </w:rPr>
        <w:t>Law &amp; Justice leader</w:t>
      </w:r>
      <w:r>
        <w:rPr>
          <w:b/>
          <w:u w:val="single"/>
        </w:rPr>
        <w:t xml:space="preserve"> and the man who pulls the strings in Poland, </w:t>
      </w:r>
      <w:r>
        <w:rPr>
          <w:b/>
          <w:highlight w:val="green"/>
          <w:u w:val="single"/>
        </w:rPr>
        <w:t>says</w:t>
      </w:r>
      <w:r>
        <w:rPr>
          <w:b/>
          <w:u w:val="single"/>
        </w:rPr>
        <w:t xml:space="preserve"> the government upholds the rule of law and that history shows </w:t>
      </w:r>
      <w:r>
        <w:rPr>
          <w:b/>
          <w:highlight w:val="green"/>
          <w:u w:val="single"/>
        </w:rPr>
        <w:t>Poland suffers</w:t>
      </w:r>
      <w:r>
        <w:rPr>
          <w:b/>
          <w:u w:val="single"/>
        </w:rPr>
        <w:t xml:space="preserve"> </w:t>
      </w:r>
      <w:r>
        <w:rPr>
          <w:b/>
          <w:highlight w:val="green"/>
          <w:u w:val="single"/>
        </w:rPr>
        <w:t>when outsiders</w:t>
      </w:r>
      <w:r>
        <w:rPr>
          <w:b/>
          <w:u w:val="single"/>
        </w:rPr>
        <w:t xml:space="preserve"> </w:t>
      </w:r>
      <w:r>
        <w:rPr>
          <w:b/>
          <w:highlight w:val="green"/>
          <w:u w:val="single"/>
        </w:rPr>
        <w:t>interfere</w:t>
      </w:r>
      <w:r>
        <w:rPr>
          <w:b/>
          <w:u w:val="single"/>
        </w:rPr>
        <w:t xml:space="preserve"> in its politics. He says EU leaders in Brussels should focus on their own problems. He has an ally in Hungarian Prime Minister Viktor Orban, who is also challenging the European mainstream. The Polish government has replaced much of the country’s establishment since it came to power, justifying the moves with the same “drain the swamp” appeal used by U.S. President Donald Trump. Foreign banks and retailers have also been criticized for not sharing enough of their profit. Critics say </w:t>
      </w:r>
      <w:r>
        <w:rPr>
          <w:b/>
          <w:highlight w:val="green"/>
          <w:u w:val="single"/>
        </w:rPr>
        <w:t>Poland</w:t>
      </w:r>
      <w:r>
        <w:rPr>
          <w:b/>
          <w:u w:val="single"/>
        </w:rPr>
        <w:t xml:space="preserve">’s leaders have eroded civil liberties, </w:t>
      </w:r>
      <w:r>
        <w:rPr>
          <w:b/>
          <w:highlight w:val="green"/>
          <w:u w:val="single"/>
        </w:rPr>
        <w:t>turned</w:t>
      </w:r>
      <w:r>
        <w:rPr>
          <w:b/>
          <w:u w:val="single"/>
        </w:rPr>
        <w:t xml:space="preserve"> the </w:t>
      </w:r>
      <w:r>
        <w:rPr>
          <w:b/>
          <w:highlight w:val="green"/>
          <w:u w:val="single"/>
        </w:rPr>
        <w:t>media into a party mouthpiece</w:t>
      </w:r>
      <w:r>
        <w:rPr>
          <w:b/>
          <w:u w:val="single"/>
        </w:rPr>
        <w:t xml:space="preserve"> and transformed state companies into political machines.</w:t>
      </w:r>
      <w:r>
        <w:t xml:space="preserve"> </w:t>
      </w:r>
    </w:p>
    <w:p w14:paraId="63CEC788" w14:textId="77777777" w:rsidR="00B40362" w:rsidRDefault="00B40362" w:rsidP="00B40362"/>
    <w:p w14:paraId="0EC9A951" w14:textId="77777777" w:rsidR="00B40362" w:rsidRDefault="00B40362" w:rsidP="00B40362">
      <w:pPr>
        <w:pStyle w:val="Heading4"/>
      </w:pPr>
      <w:r>
        <w:t xml:space="preserve">The PiS controlled Polish media is key to guarantee future elections and sway voters to the PiS. </w:t>
      </w:r>
    </w:p>
    <w:p w14:paraId="69713408" w14:textId="77777777" w:rsidR="00B40362" w:rsidRDefault="00B40362" w:rsidP="00B40362">
      <w:r>
        <w:rPr>
          <w:b/>
          <w:sz w:val="26"/>
          <w:szCs w:val="26"/>
        </w:rPr>
        <w:t xml:space="preserve">Kalan 19 </w:t>
      </w:r>
      <w:r>
        <w:t>Kalan, Dariusz. “Poland's State of the Media.” Foreign Policy, 25 Nov. 2019, https://foreignpolicy.com/2019/11/25/poland-public-television-law-and-justice-pis-mouthpiece/.//SJEP</w:t>
      </w:r>
    </w:p>
    <w:p w14:paraId="36E60C2B" w14:textId="77777777" w:rsidR="00B40362" w:rsidRDefault="00B40362" w:rsidP="00B40362">
      <w:r>
        <w:rPr>
          <w:b/>
          <w:u w:val="single"/>
        </w:rPr>
        <w:t xml:space="preserve">WARSAW, Poland—Asked about the difference between </w:t>
      </w:r>
      <w:r>
        <w:rPr>
          <w:b/>
          <w:highlight w:val="green"/>
          <w:u w:val="single"/>
        </w:rPr>
        <w:t>Poland</w:t>
      </w:r>
      <w:r>
        <w:rPr>
          <w:b/>
          <w:u w:val="single"/>
        </w:rPr>
        <w:t xml:space="preserve">’s public television station, TVP, before 2015 and after, a veteran journalist who works at the network was quick to respond. “Ruling politicians,” they said, “had never had that kind of impact on television” before. “They have audacity and courage to approach reporters and say, ‘I want to say something, and you have to record me.’ This is our everyday life,” the journalist, who insisted on anonymity, said in early October. After a long moment of reflection, they added: “You </w:t>
      </w:r>
      <w:r>
        <w:rPr>
          <w:b/>
          <w:highlight w:val="green"/>
          <w:u w:val="single"/>
        </w:rPr>
        <w:t>will</w:t>
      </w:r>
      <w:r>
        <w:rPr>
          <w:b/>
          <w:u w:val="single"/>
        </w:rPr>
        <w:t xml:space="preserve"> </w:t>
      </w:r>
      <w:r>
        <w:rPr>
          <w:b/>
          <w:highlight w:val="green"/>
          <w:u w:val="single"/>
        </w:rPr>
        <w:t>not find true information in</w:t>
      </w:r>
      <w:r>
        <w:rPr>
          <w:b/>
          <w:u w:val="single"/>
        </w:rPr>
        <w:t xml:space="preserve"> our </w:t>
      </w:r>
      <w:r>
        <w:rPr>
          <w:b/>
          <w:highlight w:val="green"/>
          <w:u w:val="single"/>
        </w:rPr>
        <w:t>television</w:t>
      </w:r>
      <w:r>
        <w:rPr>
          <w:b/>
          <w:u w:val="single"/>
        </w:rPr>
        <w:t xml:space="preserve">.” </w:t>
      </w:r>
      <w:r>
        <w:rPr>
          <w:b/>
          <w:highlight w:val="green"/>
          <w:u w:val="single"/>
        </w:rPr>
        <w:t>TVP</w:t>
      </w:r>
      <w:r>
        <w:rPr>
          <w:b/>
          <w:u w:val="single"/>
        </w:rPr>
        <w:t xml:space="preserve">, whose two flagship channels were among the country’s </w:t>
      </w:r>
      <w:hyperlink r:id="rId15">
        <w:r>
          <w:rPr>
            <w:b/>
            <w:u w:val="single"/>
          </w:rPr>
          <w:t>most popular</w:t>
        </w:r>
      </w:hyperlink>
      <w:r>
        <w:rPr>
          <w:b/>
          <w:u w:val="single"/>
        </w:rPr>
        <w:t xml:space="preserve"> in 2018, has for the last several years </w:t>
      </w:r>
      <w:r w:rsidRPr="005E7BFD">
        <w:rPr>
          <w:b/>
          <w:u w:val="single"/>
        </w:rPr>
        <w:t xml:space="preserve">been </w:t>
      </w:r>
      <w:r>
        <w:rPr>
          <w:b/>
          <w:highlight w:val="green"/>
          <w:u w:val="single"/>
        </w:rPr>
        <w:t>squarely under</w:t>
      </w:r>
      <w:r>
        <w:rPr>
          <w:b/>
          <w:u w:val="single"/>
        </w:rPr>
        <w:t xml:space="preserve"> the </w:t>
      </w:r>
      <w:r w:rsidRPr="005E7BFD">
        <w:rPr>
          <w:b/>
          <w:u w:val="single"/>
        </w:rPr>
        <w:t>control of Poland’s</w:t>
      </w:r>
      <w:r>
        <w:rPr>
          <w:b/>
          <w:u w:val="single"/>
        </w:rPr>
        <w:t xml:space="preserve"> right-wing Law and Justice (</w:t>
      </w:r>
      <w:r>
        <w:rPr>
          <w:b/>
          <w:highlight w:val="green"/>
          <w:u w:val="single"/>
        </w:rPr>
        <w:t>PiS</w:t>
      </w:r>
      <w:r>
        <w:rPr>
          <w:b/>
          <w:u w:val="single"/>
        </w:rPr>
        <w:t xml:space="preserve">) party, which clung to power in elections in mid-October. According to the Organization for Security and Cooperation in Europe, these elections were “administratively prepared well.” But the </w:t>
      </w:r>
      <w:r>
        <w:rPr>
          <w:b/>
          <w:highlight w:val="green"/>
          <w:u w:val="single"/>
        </w:rPr>
        <w:t>voters’</w:t>
      </w:r>
      <w:r>
        <w:rPr>
          <w:b/>
          <w:u w:val="single"/>
        </w:rPr>
        <w:t xml:space="preserve"> “informed </w:t>
      </w:r>
      <w:r>
        <w:rPr>
          <w:b/>
          <w:highlight w:val="green"/>
          <w:u w:val="single"/>
        </w:rPr>
        <w:t>choice</w:t>
      </w:r>
      <w:r>
        <w:rPr>
          <w:b/>
          <w:u w:val="single"/>
        </w:rPr>
        <w:t xml:space="preserve"> was </w:t>
      </w:r>
      <w:r>
        <w:rPr>
          <w:b/>
          <w:highlight w:val="green"/>
          <w:u w:val="single"/>
        </w:rPr>
        <w:t>undermined</w:t>
      </w:r>
      <w:r>
        <w:rPr>
          <w:b/>
          <w:u w:val="single"/>
        </w:rPr>
        <w:t xml:space="preserve"> </w:t>
      </w:r>
      <w:r>
        <w:rPr>
          <w:b/>
          <w:highlight w:val="green"/>
          <w:u w:val="single"/>
        </w:rPr>
        <w:t>by a lack of</w:t>
      </w:r>
      <w:r>
        <w:rPr>
          <w:b/>
          <w:u w:val="single"/>
        </w:rPr>
        <w:t xml:space="preserve"> </w:t>
      </w:r>
      <w:r>
        <w:rPr>
          <w:b/>
          <w:highlight w:val="green"/>
          <w:u w:val="single"/>
        </w:rPr>
        <w:t>impartiality in the media</w:t>
      </w:r>
      <w:r>
        <w:rPr>
          <w:b/>
          <w:u w:val="single"/>
        </w:rPr>
        <w:t xml:space="preserve">, </w:t>
      </w:r>
      <w:r>
        <w:rPr>
          <w:b/>
          <w:highlight w:val="green"/>
          <w:u w:val="single"/>
        </w:rPr>
        <w:t>especially</w:t>
      </w:r>
      <w:r>
        <w:rPr>
          <w:b/>
          <w:u w:val="single"/>
        </w:rPr>
        <w:t xml:space="preserve"> the </w:t>
      </w:r>
      <w:r>
        <w:rPr>
          <w:b/>
          <w:highlight w:val="green"/>
          <w:u w:val="single"/>
        </w:rPr>
        <w:t>public broadcast</w:t>
      </w:r>
      <w:r>
        <w:rPr>
          <w:b/>
          <w:u w:val="single"/>
        </w:rPr>
        <w:t>er,”</w:t>
      </w:r>
      <w:r>
        <w:t xml:space="preserve"> </w:t>
      </w:r>
      <w:hyperlink r:id="rId16">
        <w:r>
          <w:rPr>
            <w:color w:val="000000"/>
          </w:rPr>
          <w:t>noted</w:t>
        </w:r>
      </w:hyperlink>
      <w:r>
        <w:t xml:space="preserve"> Jan Petersen, the head of an election observation mission</w:t>
      </w:r>
      <w:r>
        <w:rPr>
          <w:b/>
          <w:u w:val="single"/>
        </w:rPr>
        <w:t xml:space="preserve">. It was not the first time TVP’s reporting raised concerns. This fall, 54 members of the Parliamentary Assembly of the Council of Europe </w:t>
      </w:r>
      <w:hyperlink r:id="rId17">
        <w:r>
          <w:rPr>
            <w:b/>
            <w:u w:val="single"/>
          </w:rPr>
          <w:t>called</w:t>
        </w:r>
      </w:hyperlink>
      <w:r>
        <w:rPr>
          <w:b/>
          <w:u w:val="single"/>
        </w:rPr>
        <w:t xml:space="preserve"> </w:t>
      </w:r>
      <w:r>
        <w:rPr>
          <w:b/>
          <w:highlight w:val="green"/>
          <w:u w:val="single"/>
        </w:rPr>
        <w:t>TVP</w:t>
      </w:r>
      <w:r>
        <w:rPr>
          <w:b/>
          <w:u w:val="single"/>
        </w:rPr>
        <w:t xml:space="preserve"> “a </w:t>
      </w:r>
      <w:r>
        <w:rPr>
          <w:b/>
          <w:highlight w:val="green"/>
          <w:u w:val="single"/>
        </w:rPr>
        <w:t>propaganda channel for</w:t>
      </w:r>
      <w:r>
        <w:rPr>
          <w:b/>
          <w:u w:val="single"/>
        </w:rPr>
        <w:t xml:space="preserve"> the </w:t>
      </w:r>
      <w:r>
        <w:rPr>
          <w:b/>
          <w:highlight w:val="green"/>
          <w:u w:val="single"/>
        </w:rPr>
        <w:t>ruling party</w:t>
      </w:r>
      <w:r>
        <w:rPr>
          <w:b/>
          <w:u w:val="single"/>
        </w:rPr>
        <w:t xml:space="preserve">.” Reporters Without Borders similarly </w:t>
      </w:r>
      <w:hyperlink r:id="rId18">
        <w:r>
          <w:rPr>
            <w:b/>
            <w:u w:val="single"/>
          </w:rPr>
          <w:t>stated</w:t>
        </w:r>
      </w:hyperlink>
      <w:r>
        <w:rPr>
          <w:b/>
          <w:u w:val="single"/>
        </w:rPr>
        <w:t xml:space="preserve"> that </w:t>
      </w:r>
      <w:r>
        <w:rPr>
          <w:b/>
          <w:highlight w:val="green"/>
          <w:u w:val="single"/>
        </w:rPr>
        <w:t>Poland’s public media outlets</w:t>
      </w:r>
      <w:r>
        <w:rPr>
          <w:b/>
          <w:u w:val="single"/>
        </w:rPr>
        <w:t xml:space="preserve"> “have been </w:t>
      </w:r>
      <w:r>
        <w:rPr>
          <w:b/>
          <w:highlight w:val="green"/>
          <w:u w:val="single"/>
        </w:rPr>
        <w:t>transformed into government propaganda</w:t>
      </w:r>
      <w:r>
        <w:rPr>
          <w:b/>
          <w:u w:val="single"/>
        </w:rPr>
        <w:t xml:space="preserve"> mouthpieces.” This fall, in interviews with almost a dozen current and former TVP journalists and executives, most asked to go unnamed. None argued that TVP’s political news has been objective. In fact, many openly admitted that </w:t>
      </w:r>
      <w:r>
        <w:rPr>
          <w:b/>
          <w:highlight w:val="green"/>
          <w:u w:val="single"/>
        </w:rPr>
        <w:t>TVP</w:t>
      </w:r>
      <w:r>
        <w:rPr>
          <w:b/>
          <w:u w:val="single"/>
        </w:rPr>
        <w:t xml:space="preserve"> is purposefully </w:t>
      </w:r>
      <w:r>
        <w:rPr>
          <w:b/>
          <w:highlight w:val="green"/>
          <w:u w:val="single"/>
        </w:rPr>
        <w:t>keep</w:t>
      </w:r>
      <w:r>
        <w:rPr>
          <w:b/>
          <w:u w:val="single"/>
        </w:rPr>
        <w:t xml:space="preserve">ing </w:t>
      </w:r>
      <w:r>
        <w:rPr>
          <w:b/>
          <w:highlight w:val="green"/>
          <w:u w:val="single"/>
        </w:rPr>
        <w:t>quiet</w:t>
      </w:r>
      <w:r>
        <w:rPr>
          <w:b/>
          <w:u w:val="single"/>
        </w:rPr>
        <w:t xml:space="preserve"> </w:t>
      </w:r>
      <w:r>
        <w:rPr>
          <w:b/>
          <w:highlight w:val="green"/>
          <w:u w:val="single"/>
        </w:rPr>
        <w:t>about PiS scandals</w:t>
      </w:r>
      <w:r>
        <w:rPr>
          <w:b/>
          <w:u w:val="single"/>
        </w:rPr>
        <w:t xml:space="preserve">, </w:t>
      </w:r>
      <w:r>
        <w:rPr>
          <w:b/>
          <w:highlight w:val="green"/>
          <w:u w:val="single"/>
        </w:rPr>
        <w:t>gives</w:t>
      </w:r>
      <w:r>
        <w:rPr>
          <w:b/>
          <w:u w:val="single"/>
        </w:rPr>
        <w:t xml:space="preserve"> </w:t>
      </w:r>
      <w:r>
        <w:rPr>
          <w:b/>
          <w:highlight w:val="green"/>
          <w:u w:val="single"/>
        </w:rPr>
        <w:t>airtime</w:t>
      </w:r>
      <w:r>
        <w:rPr>
          <w:b/>
          <w:u w:val="single"/>
        </w:rPr>
        <w:t xml:space="preserve"> almost exclusively </w:t>
      </w:r>
      <w:r>
        <w:rPr>
          <w:b/>
          <w:highlight w:val="green"/>
          <w:u w:val="single"/>
        </w:rPr>
        <w:t>to pro-PiS voices</w:t>
      </w:r>
      <w:r>
        <w:rPr>
          <w:b/>
          <w:u w:val="single"/>
        </w:rPr>
        <w:t xml:space="preserve">, </w:t>
      </w:r>
      <w:r>
        <w:rPr>
          <w:b/>
          <w:highlight w:val="green"/>
          <w:u w:val="single"/>
        </w:rPr>
        <w:t>and</w:t>
      </w:r>
      <w:r>
        <w:rPr>
          <w:b/>
          <w:u w:val="single"/>
        </w:rPr>
        <w:t xml:space="preserve"> has </w:t>
      </w:r>
      <w:r>
        <w:rPr>
          <w:b/>
          <w:highlight w:val="green"/>
          <w:u w:val="single"/>
        </w:rPr>
        <w:t>campaigned against</w:t>
      </w:r>
      <w:r>
        <w:rPr>
          <w:b/>
          <w:u w:val="single"/>
        </w:rPr>
        <w:t xml:space="preserve"> the </w:t>
      </w:r>
      <w:r>
        <w:rPr>
          <w:b/>
          <w:highlight w:val="green"/>
          <w:u w:val="single"/>
        </w:rPr>
        <w:t>party’s opponents</w:t>
      </w:r>
      <w:r>
        <w:rPr>
          <w:b/>
          <w:u w:val="single"/>
        </w:rPr>
        <w:t xml:space="preserve">. Those I spoke to who back PiS largely argued that the </w:t>
      </w:r>
      <w:r>
        <w:rPr>
          <w:b/>
          <w:highlight w:val="green"/>
          <w:u w:val="single"/>
        </w:rPr>
        <w:t>hard line</w:t>
      </w:r>
      <w:r>
        <w:rPr>
          <w:b/>
          <w:u w:val="single"/>
        </w:rPr>
        <w:t xml:space="preserve"> was both </w:t>
      </w:r>
      <w:r>
        <w:rPr>
          <w:b/>
          <w:highlight w:val="green"/>
          <w:u w:val="single"/>
        </w:rPr>
        <w:t>necessary to ensure</w:t>
      </w:r>
      <w:r>
        <w:rPr>
          <w:b/>
          <w:u w:val="single"/>
        </w:rPr>
        <w:t xml:space="preserve"> a </w:t>
      </w:r>
      <w:r>
        <w:rPr>
          <w:b/>
          <w:highlight w:val="green"/>
          <w:u w:val="single"/>
        </w:rPr>
        <w:t>second PiS term</w:t>
      </w:r>
      <w:r>
        <w:rPr>
          <w:b/>
          <w:u w:val="single"/>
        </w:rPr>
        <w:t xml:space="preserve"> and a legitimate response to the private media’s alleged support of the opposition. Interlocutors on both sides believe that there is nothing unique in what is happening in Poland. Rather, their country is just one among many suffering the rise of fake news. According to Ryszard Bankowicz, the head of the Polish Council of Media Ethics, a nonpartisan body promoting principles of ethical journalism, readers and viewers around the world have ceased to want real information.</w:t>
      </w:r>
      <w:r>
        <w:t xml:space="preserve"> “They chose a given newspaper or TV station not in order to find the truth but to confirm their own beliefs or take a side against or for someone,” Bankowicz said. “And many journalists do not know principles of ethical journalism. This is a worldwide trend, and Poland is its victim.” But not everyone has given up. This year, Bankowicz, took a public stand on one of the </w:t>
      </w:r>
      <w:hyperlink r:id="rId19">
        <w:r>
          <w:rPr>
            <w:color w:val="000000"/>
          </w:rPr>
          <w:t>most serious accusations</w:t>
        </w:r>
      </w:hyperlink>
      <w:r>
        <w:t xml:space="preserve"> against TVP, made by Bogdan Borusewicz, a former democratic opposition activist under the communist regime and a former speaker of the Senate, among others: that it had incited hatred against Pawel Adamowicz, Gdansk’s mayor, who was stabbed to death at a January charity event. Adamowicz, a popular liberal politician, had been a target of numerous TVP reports that had suggested he was corrupt and had close ties with local businessmen. In a </w:t>
      </w:r>
      <w:hyperlink r:id="rId20">
        <w:r>
          <w:rPr>
            <w:color w:val="000000"/>
          </w:rPr>
          <w:t>report</w:t>
        </w:r>
      </w:hyperlink>
      <w:r>
        <w:t xml:space="preserve"> published </w:t>
      </w:r>
      <w:r>
        <w:lastRenderedPageBreak/>
        <w:t>in February, Bankowicz wrote that “the authors of these publications manipulated the facts … in order to present Adamowicz as an unreliable person.” He concluded that “TVP spews propaganda, which serves to destroy opponents of the ruling party.” However, he refused to comment on whether violations of journalistic ethics contributed to Adamowicz’s death. “TVP is certainly not to blame for this tragic event,” said Maciej Stanecki, who was TVP’s deputy chairman from 2016 to 2019. But he was quick to add: “But for allowing the radicalization of the public opinion, of the crowd … well, I think that every media person must be aware that such responsibility exists.” Stanecki, a film producer, is proud of his achievements at TVP during his leadership, which include the television’s technological development, but he is aware that the network’s reputation has been tarnished.</w:t>
      </w:r>
    </w:p>
    <w:p w14:paraId="326DB1BA" w14:textId="77777777" w:rsidR="00B40362" w:rsidRDefault="00B40362" w:rsidP="00B40362"/>
    <w:p w14:paraId="3547F9D3" w14:textId="77777777" w:rsidR="00B40362" w:rsidRDefault="00B40362" w:rsidP="00B40362">
      <w:pPr>
        <w:pStyle w:val="Heading4"/>
      </w:pPr>
      <w:r>
        <w:t xml:space="preserve">Biased polish media shifts public perception to the PiS and alters election outcomes. </w:t>
      </w:r>
    </w:p>
    <w:p w14:paraId="2547D18C" w14:textId="77777777" w:rsidR="00B40362" w:rsidRDefault="00B40362" w:rsidP="00B40362">
      <w:r>
        <w:rPr>
          <w:b/>
          <w:sz w:val="26"/>
          <w:szCs w:val="26"/>
        </w:rPr>
        <w:t xml:space="preserve">Gipson 21 </w:t>
      </w:r>
      <w:r>
        <w:t>Gipson, Abigail. “New Report: Poland's Public Media Serve as Propaganda Tool.” International Press Institute, 17 Dec. 2021, https://ipi.media/new-report-polands-public-media-serve-as-propaganda-tool/.//SJEP</w:t>
      </w:r>
    </w:p>
    <w:p w14:paraId="4F3E9CAF" w14:textId="77777777" w:rsidR="00B40362" w:rsidRDefault="00B40362" w:rsidP="00B40362">
      <w:r>
        <w:rPr>
          <w:b/>
          <w:u w:val="single"/>
        </w:rPr>
        <w:t xml:space="preserve">A </w:t>
      </w:r>
      <w:hyperlink r:id="rId21">
        <w:r>
          <w:rPr>
            <w:b/>
            <w:u w:val="single"/>
          </w:rPr>
          <w:t>recent report</w:t>
        </w:r>
      </w:hyperlink>
      <w:r>
        <w:rPr>
          <w:b/>
          <w:u w:val="single"/>
        </w:rPr>
        <w:t xml:space="preserve"> by Poland’s Society of Journalists and the Batory Foundation finds that </w:t>
      </w:r>
      <w:r>
        <w:rPr>
          <w:b/>
          <w:highlight w:val="green"/>
          <w:u w:val="single"/>
        </w:rPr>
        <w:t>public media in Poland</w:t>
      </w:r>
      <w:r>
        <w:rPr>
          <w:b/>
          <w:u w:val="single"/>
        </w:rPr>
        <w:t xml:space="preserve"> do </w:t>
      </w:r>
      <w:r>
        <w:rPr>
          <w:b/>
          <w:highlight w:val="green"/>
          <w:u w:val="single"/>
        </w:rPr>
        <w:t xml:space="preserve">not fulfil </w:t>
      </w:r>
      <w:r>
        <w:rPr>
          <w:b/>
          <w:u w:val="single"/>
        </w:rPr>
        <w:t xml:space="preserve">their </w:t>
      </w:r>
      <w:r>
        <w:rPr>
          <w:b/>
          <w:highlight w:val="green"/>
          <w:u w:val="single"/>
        </w:rPr>
        <w:t>role</w:t>
      </w:r>
      <w:r>
        <w:rPr>
          <w:b/>
          <w:u w:val="single"/>
        </w:rPr>
        <w:t xml:space="preserve"> as a source </w:t>
      </w:r>
      <w:r>
        <w:rPr>
          <w:b/>
          <w:highlight w:val="green"/>
          <w:u w:val="single"/>
        </w:rPr>
        <w:t>of independent and balanced news</w:t>
      </w:r>
      <w:r>
        <w:rPr>
          <w:b/>
          <w:u w:val="single"/>
        </w:rPr>
        <w:t xml:space="preserve">, but rather </w:t>
      </w:r>
      <w:r>
        <w:rPr>
          <w:b/>
          <w:highlight w:val="green"/>
          <w:u w:val="single"/>
        </w:rPr>
        <w:t>function as a propaganda tool for the government</w:t>
      </w:r>
      <w:r>
        <w:rPr>
          <w:b/>
          <w:u w:val="single"/>
        </w:rPr>
        <w:t xml:space="preserve">. “We saw that the </w:t>
      </w:r>
      <w:r w:rsidRPr="005E7BFD">
        <w:rPr>
          <w:b/>
          <w:u w:val="single"/>
        </w:rPr>
        <w:t>government</w:t>
      </w:r>
      <w:r>
        <w:rPr>
          <w:b/>
          <w:u w:val="single"/>
        </w:rPr>
        <w:t xml:space="preserve"> was </w:t>
      </w:r>
      <w:r w:rsidRPr="005E7BFD">
        <w:rPr>
          <w:b/>
          <w:u w:val="single"/>
        </w:rPr>
        <w:t>using public service media</w:t>
      </w:r>
      <w:r>
        <w:rPr>
          <w:b/>
          <w:u w:val="single"/>
        </w:rPr>
        <w:t xml:space="preserve">, which is under its control, </w:t>
      </w:r>
      <w:r w:rsidRPr="005E7BFD">
        <w:rPr>
          <w:b/>
          <w:u w:val="single"/>
        </w:rPr>
        <w:t>to support</w:t>
      </w:r>
      <w:r>
        <w:rPr>
          <w:b/>
          <w:u w:val="single"/>
        </w:rPr>
        <w:t xml:space="preserve"> its own programme and its </w:t>
      </w:r>
      <w:r w:rsidRPr="005E7BFD">
        <w:rPr>
          <w:b/>
          <w:u w:val="single"/>
        </w:rPr>
        <w:t>own candidates in</w:t>
      </w:r>
      <w:r>
        <w:rPr>
          <w:b/>
          <w:u w:val="single"/>
        </w:rPr>
        <w:t xml:space="preserve"> the </w:t>
      </w:r>
      <w:r w:rsidRPr="005E7BFD">
        <w:rPr>
          <w:b/>
          <w:u w:val="single"/>
        </w:rPr>
        <w:t>election</w:t>
      </w:r>
      <w:r>
        <w:rPr>
          <w:b/>
          <w:u w:val="single"/>
        </w:rPr>
        <w:t xml:space="preserve">”, Krzysztof Bobiński, who is a board member for the Society of Journalists, explained in an interview with the International Press Institute (IPI). The report observes that Wiadomości, the main news programme on Poland’s public broadcasting station </w:t>
      </w:r>
      <w:r>
        <w:rPr>
          <w:b/>
          <w:highlight w:val="green"/>
          <w:u w:val="single"/>
        </w:rPr>
        <w:t>TVP</w:t>
      </w:r>
      <w:r>
        <w:rPr>
          <w:b/>
          <w:u w:val="single"/>
        </w:rPr>
        <w:t xml:space="preserve">, </w:t>
      </w:r>
      <w:r>
        <w:rPr>
          <w:b/>
          <w:highlight w:val="green"/>
          <w:u w:val="single"/>
        </w:rPr>
        <w:t xml:space="preserve">demonstrates </w:t>
      </w:r>
      <w:r>
        <w:rPr>
          <w:b/>
          <w:u w:val="single"/>
        </w:rPr>
        <w:t xml:space="preserve">notable </w:t>
      </w:r>
      <w:r>
        <w:rPr>
          <w:b/>
          <w:highlight w:val="green"/>
          <w:u w:val="single"/>
        </w:rPr>
        <w:t>bias</w:t>
      </w:r>
      <w:r>
        <w:rPr>
          <w:b/>
          <w:u w:val="single"/>
        </w:rPr>
        <w:t xml:space="preserve"> </w:t>
      </w:r>
      <w:r>
        <w:rPr>
          <w:b/>
          <w:highlight w:val="green"/>
          <w:u w:val="single"/>
        </w:rPr>
        <w:t>in favour</w:t>
      </w:r>
      <w:r>
        <w:rPr>
          <w:b/>
          <w:u w:val="single"/>
        </w:rPr>
        <w:t xml:space="preserve"> </w:t>
      </w:r>
      <w:r>
        <w:rPr>
          <w:b/>
          <w:highlight w:val="green"/>
          <w:u w:val="single"/>
        </w:rPr>
        <w:t>of</w:t>
      </w:r>
      <w:r>
        <w:rPr>
          <w:b/>
          <w:u w:val="single"/>
        </w:rPr>
        <w:t xml:space="preserve"> the ruling Law and Justice party (</w:t>
      </w:r>
      <w:r>
        <w:rPr>
          <w:b/>
          <w:highlight w:val="green"/>
          <w:u w:val="single"/>
        </w:rPr>
        <w:t>PiS</w:t>
      </w:r>
      <w:r>
        <w:rPr>
          <w:b/>
          <w:u w:val="single"/>
        </w:rPr>
        <w:t xml:space="preserve">). The bias manifests in both proportionally </w:t>
      </w:r>
      <w:r>
        <w:rPr>
          <w:b/>
          <w:highlight w:val="green"/>
          <w:u w:val="single"/>
        </w:rPr>
        <w:t>higher screen time for</w:t>
      </w:r>
      <w:r>
        <w:rPr>
          <w:b/>
          <w:u w:val="single"/>
        </w:rPr>
        <w:t xml:space="preserve"> members of </w:t>
      </w:r>
      <w:r>
        <w:rPr>
          <w:b/>
          <w:highlight w:val="green"/>
          <w:u w:val="single"/>
        </w:rPr>
        <w:t>PiS</w:t>
      </w:r>
      <w:r>
        <w:rPr>
          <w:b/>
          <w:u w:val="single"/>
        </w:rPr>
        <w:t xml:space="preserve"> </w:t>
      </w:r>
      <w:r>
        <w:rPr>
          <w:b/>
          <w:highlight w:val="green"/>
          <w:u w:val="single"/>
        </w:rPr>
        <w:t>and</w:t>
      </w:r>
      <w:r>
        <w:rPr>
          <w:b/>
          <w:u w:val="single"/>
        </w:rPr>
        <w:t xml:space="preserve"> overwhelmingly </w:t>
      </w:r>
      <w:r>
        <w:rPr>
          <w:b/>
          <w:highlight w:val="green"/>
          <w:u w:val="single"/>
        </w:rPr>
        <w:t>positive coverage</w:t>
      </w:r>
      <w:r>
        <w:rPr>
          <w:b/>
          <w:u w:val="single"/>
        </w:rPr>
        <w:t xml:space="preserve"> </w:t>
      </w:r>
      <w:r>
        <w:rPr>
          <w:b/>
          <w:highlight w:val="green"/>
          <w:u w:val="single"/>
        </w:rPr>
        <w:t>of</w:t>
      </w:r>
      <w:r>
        <w:rPr>
          <w:b/>
          <w:u w:val="single"/>
        </w:rPr>
        <w:t xml:space="preserve"> the </w:t>
      </w:r>
      <w:r>
        <w:rPr>
          <w:b/>
          <w:highlight w:val="green"/>
          <w:u w:val="single"/>
        </w:rPr>
        <w:t>party</w:t>
      </w:r>
      <w:r>
        <w:rPr>
          <w:b/>
          <w:u w:val="single"/>
        </w:rPr>
        <w:t xml:space="preserve"> and its interests. In addition to favourable coverage of the ruling party, the programme often </w:t>
      </w:r>
      <w:r>
        <w:rPr>
          <w:b/>
          <w:highlight w:val="green"/>
          <w:u w:val="single"/>
        </w:rPr>
        <w:t>casts opposition politicians</w:t>
      </w:r>
      <w:r>
        <w:rPr>
          <w:b/>
          <w:u w:val="single"/>
        </w:rPr>
        <w:t xml:space="preserve"> and their supporters </w:t>
      </w:r>
      <w:r>
        <w:rPr>
          <w:b/>
          <w:highlight w:val="green"/>
          <w:u w:val="single"/>
        </w:rPr>
        <w:t>in</w:t>
      </w:r>
      <w:r>
        <w:rPr>
          <w:b/>
          <w:u w:val="single"/>
        </w:rPr>
        <w:t xml:space="preserve"> a </w:t>
      </w:r>
      <w:r>
        <w:rPr>
          <w:b/>
          <w:highlight w:val="green"/>
          <w:u w:val="single"/>
        </w:rPr>
        <w:t>negative light</w:t>
      </w:r>
      <w:r>
        <w:rPr>
          <w:b/>
          <w:u w:val="single"/>
        </w:rPr>
        <w:t>.</w:t>
      </w:r>
      <w:r>
        <w:t xml:space="preserve"> At times it neglects to cover the opposition at all and omits stories that may reflect poorly on PiS. TVP receives about 28 percent of viewing share, the highest among Polish broadcasters, and Wiadomości averages 2.4 million viewers daily. However, according to a poll conducted earlier this year, Wiadomości ranked very low in public trust, Andrzej Krajewski, the author of the report, said in an interview. Public broadcasters should be independent, giving fair and balanced coverage to all political parties. But according to the report, Wiadomości has neglected to live up to that standard. The report concludes that Wiadomości has “failed to observe the conditions of </w:t>
      </w:r>
      <w:hyperlink r:id="rId22">
        <w:r>
          <w:rPr>
            <w:color w:val="000000"/>
          </w:rPr>
          <w:t>article 21.1 of Poland’s law</w:t>
        </w:r>
      </w:hyperlink>
      <w:r>
        <w:t xml:space="preserve"> on radio and TV, which requires public service television to be ‘pluralistic, unbiased and independent’.” “This is public media we are all paying for, it’s our public media, and they’re breaking the law”, Bobiński commented. “They’re not only breaking the law because they’re biased, but also they’re breaking the law because they’re [PiS] using this media as part of their election campaign, and that should be in their election campaign expenses. Really, they are using our money to bamboozle us.” In a statement accompanying the report, the Society of Journalists, an independent group affiliated with the European Federation of Journalists, noted that in 2019 TVP received a one billion złoty (250 </w:t>
      </w:r>
      <w:r>
        <w:lastRenderedPageBreak/>
        <w:t xml:space="preserve">million euro) subsidy from the government on top of its advertising and license fee income. From 2016 TVP budget subsidies were more than two billion złoty (500 million euro). Poland’s media regulator, the National Council for Radio and Television (KRRiT), is legally obligated to monitor media activity and ensure Poland’s public broadcast laws are implemented. However, when the Council was approached with complaints about TVP’s failure to comply with impartiality laws, it failed to </w:t>
      </w:r>
      <w:proofErr w:type="gramStart"/>
      <w:r>
        <w:t>take action</w:t>
      </w:r>
      <w:proofErr w:type="gramEnd"/>
      <w:r>
        <w:t xml:space="preserve">, Bobiński said. This inaction by the KRRiT is part of what spurred the media monitoring behind the report. “At that point, what does a citizen do? You either don’t do anything or you try to fill the gap that’s been left by a state institution, which is mandated by the constitution to do this work”, Bobiński said. </w:t>
      </w:r>
      <w:r>
        <w:rPr>
          <w:b/>
          <w:u w:val="single"/>
        </w:rPr>
        <w:t xml:space="preserve">The report examined Wiadomości coverage from May 10 to 23, the </w:t>
      </w:r>
      <w:r>
        <w:rPr>
          <w:b/>
          <w:highlight w:val="green"/>
          <w:u w:val="single"/>
        </w:rPr>
        <w:t>period leading up to</w:t>
      </w:r>
      <w:r>
        <w:rPr>
          <w:b/>
          <w:u w:val="single"/>
        </w:rPr>
        <w:t xml:space="preserve"> the </w:t>
      </w:r>
      <w:r>
        <w:rPr>
          <w:b/>
          <w:highlight w:val="green"/>
          <w:u w:val="single"/>
        </w:rPr>
        <w:t>2019</w:t>
      </w:r>
      <w:r>
        <w:rPr>
          <w:b/>
          <w:u w:val="single"/>
        </w:rPr>
        <w:t xml:space="preserve"> </w:t>
      </w:r>
      <w:r>
        <w:rPr>
          <w:b/>
          <w:highlight w:val="green"/>
          <w:u w:val="single"/>
        </w:rPr>
        <w:t>E</w:t>
      </w:r>
      <w:r>
        <w:rPr>
          <w:b/>
          <w:u w:val="single"/>
        </w:rPr>
        <w:t xml:space="preserve">uropean </w:t>
      </w:r>
      <w:r>
        <w:rPr>
          <w:b/>
          <w:highlight w:val="green"/>
          <w:u w:val="single"/>
        </w:rPr>
        <w:t>U</w:t>
      </w:r>
      <w:r>
        <w:rPr>
          <w:b/>
          <w:u w:val="single"/>
        </w:rPr>
        <w:t xml:space="preserve">nion parliamentary </w:t>
      </w:r>
      <w:r>
        <w:rPr>
          <w:b/>
          <w:highlight w:val="green"/>
          <w:u w:val="single"/>
        </w:rPr>
        <w:t>elections</w:t>
      </w:r>
      <w:r>
        <w:rPr>
          <w:b/>
          <w:u w:val="single"/>
        </w:rPr>
        <w:t xml:space="preserve">. During this time, </w:t>
      </w:r>
      <w:r>
        <w:rPr>
          <w:b/>
          <w:highlight w:val="green"/>
          <w:u w:val="single"/>
        </w:rPr>
        <w:t>two-thirds</w:t>
      </w:r>
      <w:r>
        <w:rPr>
          <w:b/>
          <w:u w:val="single"/>
        </w:rPr>
        <w:t xml:space="preserve"> </w:t>
      </w:r>
      <w:r>
        <w:rPr>
          <w:b/>
          <w:highlight w:val="green"/>
          <w:u w:val="single"/>
        </w:rPr>
        <w:t>of</w:t>
      </w:r>
      <w:r>
        <w:rPr>
          <w:b/>
          <w:u w:val="single"/>
        </w:rPr>
        <w:t xml:space="preserve"> the </w:t>
      </w:r>
      <w:r>
        <w:rPr>
          <w:b/>
          <w:highlight w:val="green"/>
          <w:u w:val="single"/>
        </w:rPr>
        <w:t>news items</w:t>
      </w:r>
      <w:r>
        <w:rPr>
          <w:b/>
          <w:u w:val="single"/>
        </w:rPr>
        <w:t xml:space="preserve"> reported by Wiadomości were </w:t>
      </w:r>
      <w:r>
        <w:rPr>
          <w:b/>
          <w:highlight w:val="green"/>
          <w:u w:val="single"/>
        </w:rPr>
        <w:t>election-related</w:t>
      </w:r>
      <w:r>
        <w:rPr>
          <w:b/>
          <w:u w:val="single"/>
        </w:rPr>
        <w:t xml:space="preserve">. </w:t>
      </w:r>
      <w:r>
        <w:rPr>
          <w:b/>
          <w:highlight w:val="green"/>
          <w:u w:val="single"/>
        </w:rPr>
        <w:t>All but</w:t>
      </w:r>
      <w:r>
        <w:rPr>
          <w:b/>
          <w:u w:val="single"/>
        </w:rPr>
        <w:t xml:space="preserve"> </w:t>
      </w:r>
      <w:r>
        <w:rPr>
          <w:b/>
          <w:highlight w:val="green"/>
          <w:u w:val="single"/>
        </w:rPr>
        <w:t>one</w:t>
      </w:r>
      <w:r>
        <w:rPr>
          <w:b/>
          <w:u w:val="single"/>
        </w:rPr>
        <w:t xml:space="preserve"> of the stories </w:t>
      </w:r>
      <w:r>
        <w:rPr>
          <w:b/>
          <w:highlight w:val="green"/>
          <w:u w:val="single"/>
        </w:rPr>
        <w:t>covering PiS were positive</w:t>
      </w:r>
      <w:r>
        <w:rPr>
          <w:b/>
          <w:u w:val="single"/>
        </w:rPr>
        <w:t xml:space="preserve">, and the outlier was neutral. The opposition European Coalition was covered negatively in all 33 news items in which it appeared. Liberal and left-wing parties contesting the election were not mentioned at all. The report also notes that Wiadomości “did not mention climate change, a key issue in many other member states.” Shortly after coming to power in the fall of 2015, PiS made moves to disrupt and reform Polish public media. </w:t>
      </w:r>
      <w:r>
        <w:t xml:space="preserve">Parliament passed a law that terminated the contracts of the heads of Poland’s public television and radio broadcasters. The treasury minister was given the power to hire and fire broadcasting directors, a matter that was previously decided by a media supervisory committee. In early 2016, Jacek Kurski, a former PiS member of the European Parliament, was appointed director of TVP, and he remains in this role today. </w:t>
      </w:r>
      <w:r>
        <w:rPr>
          <w:b/>
          <w:u w:val="single"/>
        </w:rPr>
        <w:t xml:space="preserve">TVP has not been PiS’s only target. Recently </w:t>
      </w:r>
      <w:r>
        <w:rPr>
          <w:b/>
          <w:highlight w:val="green"/>
          <w:u w:val="single"/>
        </w:rPr>
        <w:t>PiS officials</w:t>
      </w:r>
      <w:r>
        <w:rPr>
          <w:b/>
          <w:u w:val="single"/>
        </w:rPr>
        <w:t xml:space="preserve"> </w:t>
      </w:r>
      <w:hyperlink r:id="rId23">
        <w:r>
          <w:rPr>
            <w:b/>
            <w:u w:val="single"/>
          </w:rPr>
          <w:t>announced plans</w:t>
        </w:r>
      </w:hyperlink>
      <w:r>
        <w:rPr>
          <w:b/>
          <w:u w:val="single"/>
        </w:rPr>
        <w:t xml:space="preserve"> to “</w:t>
      </w:r>
      <w:r>
        <w:rPr>
          <w:b/>
          <w:highlight w:val="green"/>
          <w:u w:val="single"/>
        </w:rPr>
        <w:t>re-polonize</w:t>
      </w:r>
      <w:r>
        <w:rPr>
          <w:b/>
          <w:u w:val="single"/>
        </w:rPr>
        <w:t xml:space="preserve">” </w:t>
      </w:r>
      <w:r>
        <w:rPr>
          <w:b/>
          <w:highlight w:val="green"/>
          <w:u w:val="single"/>
        </w:rPr>
        <w:t>media</w:t>
      </w:r>
      <w:r>
        <w:rPr>
          <w:b/>
          <w:u w:val="single"/>
        </w:rPr>
        <w:t xml:space="preserve"> in Poland if they maintain the majority in the upcoming parliamentary elections. </w:t>
      </w:r>
      <w:r>
        <w:rPr>
          <w:b/>
          <w:highlight w:val="green"/>
          <w:u w:val="single"/>
        </w:rPr>
        <w:t>Bringing private</w:t>
      </w:r>
      <w:r>
        <w:rPr>
          <w:b/>
          <w:u w:val="single"/>
        </w:rPr>
        <w:t xml:space="preserve"> </w:t>
      </w:r>
      <w:r>
        <w:rPr>
          <w:b/>
          <w:highlight w:val="green"/>
          <w:u w:val="single"/>
        </w:rPr>
        <w:t>media in Poland under Polish ownership</w:t>
      </w:r>
      <w:r>
        <w:rPr>
          <w:b/>
          <w:u w:val="single"/>
        </w:rPr>
        <w:t xml:space="preserve"> has been </w:t>
      </w:r>
      <w:r>
        <w:rPr>
          <w:b/>
          <w:highlight w:val="green"/>
          <w:u w:val="single"/>
        </w:rPr>
        <w:t xml:space="preserve">part of PiS’s agenda </w:t>
      </w:r>
      <w:r>
        <w:rPr>
          <w:b/>
          <w:u w:val="single"/>
        </w:rPr>
        <w:t xml:space="preserve">for several years, though legally it would be difficult to force out non-Polish media companies that are from within the EU, Krajewski explained. However, these companies could be bought out by Polish enterprises. </w:t>
      </w:r>
      <w:r>
        <w:t xml:space="preserve">Foreign-owned broadcasters are some of the most critical in the Polish media landscape, and the threat of their capture by the government presents a serious risk to plurality in Polish news PiS’s </w:t>
      </w:r>
      <w:hyperlink r:id="rId24">
        <w:r>
          <w:rPr>
            <w:color w:val="000000"/>
          </w:rPr>
          <w:t>capture of Polish public media</w:t>
        </w:r>
      </w:hyperlink>
      <w:r>
        <w:t xml:space="preserve"> poses ominous repercussions not only for Poland but for the European Union as well. </w:t>
      </w:r>
      <w:r>
        <w:rPr>
          <w:b/>
          <w:u w:val="single"/>
        </w:rPr>
        <w:t xml:space="preserve">In its statement, the Society of Journalists expressed concern that the “transformation of the public service media into a propaganda tool violates the right […] to a fair election”, and that this transformation “poses the question of whether the election of the Polish members of the European Parliament in May 2019 was conducted in an honest and fair manner”. Wiadomości’s </w:t>
      </w:r>
      <w:r>
        <w:rPr>
          <w:b/>
          <w:highlight w:val="green"/>
          <w:u w:val="single"/>
        </w:rPr>
        <w:t>election coverage</w:t>
      </w:r>
      <w:r>
        <w:rPr>
          <w:b/>
          <w:u w:val="single"/>
        </w:rPr>
        <w:t xml:space="preserve"> will continue, as Poland will hold parliamentary elections this fall. Wiadomości and TVP have the potential to </w:t>
      </w:r>
      <w:r>
        <w:rPr>
          <w:b/>
          <w:highlight w:val="green"/>
          <w:u w:val="single"/>
        </w:rPr>
        <w:t>significantly</w:t>
      </w:r>
      <w:r>
        <w:rPr>
          <w:b/>
          <w:u w:val="single"/>
        </w:rPr>
        <w:t xml:space="preserve"> </w:t>
      </w:r>
      <w:r>
        <w:rPr>
          <w:b/>
          <w:highlight w:val="green"/>
          <w:u w:val="single"/>
        </w:rPr>
        <w:t>affect voters’ perceptions</w:t>
      </w:r>
      <w:r>
        <w:rPr>
          <w:b/>
          <w:u w:val="single"/>
        </w:rPr>
        <w:t xml:space="preserve"> </w:t>
      </w:r>
      <w:r>
        <w:rPr>
          <w:b/>
          <w:highlight w:val="green"/>
          <w:u w:val="single"/>
        </w:rPr>
        <w:t>of</w:t>
      </w:r>
      <w:r>
        <w:rPr>
          <w:b/>
          <w:u w:val="single"/>
        </w:rPr>
        <w:t xml:space="preserve"> both </w:t>
      </w:r>
      <w:r>
        <w:rPr>
          <w:b/>
          <w:highlight w:val="green"/>
          <w:u w:val="single"/>
        </w:rPr>
        <w:t>PiS and the opposition</w:t>
      </w:r>
      <w:r>
        <w:rPr>
          <w:b/>
          <w:u w:val="single"/>
        </w:rPr>
        <w:t xml:space="preserve">. “Watching Wiadomości every day, they are doing exactly what they did during the previous election period”, Krajewski said. “It’s </w:t>
      </w:r>
      <w:r w:rsidRPr="005E7BFD">
        <w:rPr>
          <w:b/>
          <w:u w:val="single"/>
        </w:rPr>
        <w:t>propaganda</w:t>
      </w:r>
      <w:r>
        <w:rPr>
          <w:b/>
          <w:u w:val="single"/>
        </w:rPr>
        <w:t xml:space="preserve">. For instance, almost every day they </w:t>
      </w:r>
      <w:r w:rsidRPr="005E7BFD">
        <w:rPr>
          <w:b/>
          <w:u w:val="single"/>
        </w:rPr>
        <w:t>denigrate</w:t>
      </w:r>
      <w:r>
        <w:rPr>
          <w:b/>
          <w:u w:val="single"/>
        </w:rPr>
        <w:t xml:space="preserve"> [President of the European Council and former Polish Prime Minister] Donald </w:t>
      </w:r>
      <w:r w:rsidRPr="005E7BFD">
        <w:rPr>
          <w:b/>
          <w:u w:val="single"/>
        </w:rPr>
        <w:t>Tusk because</w:t>
      </w:r>
      <w:r>
        <w:rPr>
          <w:b/>
          <w:u w:val="single"/>
        </w:rPr>
        <w:t xml:space="preserve"> possibly he will be a </w:t>
      </w:r>
      <w:r w:rsidRPr="005E7BFD">
        <w:rPr>
          <w:b/>
          <w:u w:val="single"/>
        </w:rPr>
        <w:t xml:space="preserve">candidate for </w:t>
      </w:r>
      <w:r>
        <w:rPr>
          <w:b/>
          <w:u w:val="single"/>
        </w:rPr>
        <w:t xml:space="preserve">Polish </w:t>
      </w:r>
      <w:r w:rsidRPr="005E7BFD">
        <w:rPr>
          <w:b/>
          <w:u w:val="single"/>
        </w:rPr>
        <w:t>president</w:t>
      </w:r>
      <w:r>
        <w:rPr>
          <w:b/>
          <w:u w:val="single"/>
        </w:rPr>
        <w:t xml:space="preserve">, so they </w:t>
      </w:r>
      <w:r w:rsidRPr="005E7BFD">
        <w:rPr>
          <w:b/>
          <w:u w:val="single"/>
        </w:rPr>
        <w:t>want to lower</w:t>
      </w:r>
      <w:r>
        <w:rPr>
          <w:b/>
          <w:u w:val="single"/>
        </w:rPr>
        <w:t xml:space="preserve"> his </w:t>
      </w:r>
      <w:r w:rsidRPr="005E7BFD">
        <w:rPr>
          <w:b/>
          <w:u w:val="single"/>
        </w:rPr>
        <w:t>chances</w:t>
      </w:r>
      <w:r>
        <w:rPr>
          <w:b/>
          <w:u w:val="single"/>
        </w:rPr>
        <w:t xml:space="preserve"> in the local elections.” </w:t>
      </w:r>
      <w:r>
        <w:rPr>
          <w:b/>
          <w:highlight w:val="green"/>
          <w:u w:val="single"/>
        </w:rPr>
        <w:t xml:space="preserve">Without fair, </w:t>
      </w:r>
      <w:r>
        <w:rPr>
          <w:b/>
          <w:u w:val="single"/>
        </w:rPr>
        <w:t xml:space="preserve">balanced, </w:t>
      </w:r>
      <w:r>
        <w:rPr>
          <w:b/>
          <w:highlight w:val="green"/>
          <w:u w:val="single"/>
        </w:rPr>
        <w:t xml:space="preserve">and transparent coverage of </w:t>
      </w:r>
      <w:r>
        <w:rPr>
          <w:b/>
          <w:u w:val="single"/>
        </w:rPr>
        <w:t xml:space="preserve">all political </w:t>
      </w:r>
      <w:r>
        <w:rPr>
          <w:b/>
          <w:highlight w:val="green"/>
          <w:u w:val="single"/>
        </w:rPr>
        <w:t>parties</w:t>
      </w:r>
      <w:r>
        <w:rPr>
          <w:b/>
          <w:u w:val="single"/>
        </w:rPr>
        <w:t xml:space="preserve">, Polish </w:t>
      </w:r>
      <w:r>
        <w:rPr>
          <w:b/>
          <w:highlight w:val="green"/>
          <w:u w:val="single"/>
        </w:rPr>
        <w:t>citizens</w:t>
      </w:r>
      <w:r>
        <w:rPr>
          <w:b/>
          <w:u w:val="single"/>
        </w:rPr>
        <w:t xml:space="preserve"> </w:t>
      </w:r>
      <w:r>
        <w:rPr>
          <w:b/>
          <w:highlight w:val="green"/>
          <w:u w:val="single"/>
        </w:rPr>
        <w:t>cannot</w:t>
      </w:r>
      <w:r>
        <w:rPr>
          <w:b/>
          <w:u w:val="single"/>
        </w:rPr>
        <w:t xml:space="preserve"> </w:t>
      </w:r>
      <w:r>
        <w:rPr>
          <w:b/>
          <w:highlight w:val="green"/>
          <w:u w:val="single"/>
        </w:rPr>
        <w:t>make informed decisions</w:t>
      </w:r>
      <w:r>
        <w:rPr>
          <w:b/>
          <w:u w:val="single"/>
        </w:rPr>
        <w:t xml:space="preserve"> </w:t>
      </w:r>
      <w:r>
        <w:rPr>
          <w:b/>
          <w:highlight w:val="green"/>
          <w:u w:val="single"/>
        </w:rPr>
        <w:t>at</w:t>
      </w:r>
      <w:r>
        <w:rPr>
          <w:b/>
          <w:u w:val="single"/>
        </w:rPr>
        <w:t xml:space="preserve"> the </w:t>
      </w:r>
      <w:r>
        <w:rPr>
          <w:b/>
          <w:highlight w:val="green"/>
          <w:u w:val="single"/>
        </w:rPr>
        <w:t>polling booths</w:t>
      </w:r>
      <w:r>
        <w:rPr>
          <w:b/>
          <w:u w:val="single"/>
        </w:rPr>
        <w:t>. “</w:t>
      </w:r>
      <w:r>
        <w:rPr>
          <w:b/>
          <w:highlight w:val="green"/>
          <w:u w:val="single"/>
        </w:rPr>
        <w:t>With</w:t>
      </w:r>
      <w:r>
        <w:rPr>
          <w:b/>
          <w:u w:val="single"/>
        </w:rPr>
        <w:t xml:space="preserve"> such </w:t>
      </w:r>
      <w:r>
        <w:rPr>
          <w:b/>
          <w:highlight w:val="green"/>
          <w:u w:val="single"/>
        </w:rPr>
        <w:t>strong propaganda by</w:t>
      </w:r>
      <w:r>
        <w:rPr>
          <w:b/>
          <w:u w:val="single"/>
        </w:rPr>
        <w:t xml:space="preserve"> </w:t>
      </w:r>
      <w:r>
        <w:rPr>
          <w:b/>
          <w:highlight w:val="green"/>
          <w:u w:val="single"/>
        </w:rPr>
        <w:t>public media</w:t>
      </w:r>
      <w:r>
        <w:rPr>
          <w:b/>
          <w:u w:val="single"/>
        </w:rPr>
        <w:t xml:space="preserve">, which is illegal, the </w:t>
      </w:r>
      <w:r>
        <w:rPr>
          <w:b/>
          <w:highlight w:val="green"/>
          <w:u w:val="single"/>
        </w:rPr>
        <w:t>results</w:t>
      </w:r>
      <w:r>
        <w:rPr>
          <w:b/>
          <w:u w:val="single"/>
        </w:rPr>
        <w:t xml:space="preserve"> </w:t>
      </w:r>
      <w:r>
        <w:rPr>
          <w:b/>
          <w:highlight w:val="green"/>
          <w:u w:val="single"/>
        </w:rPr>
        <w:t>of</w:t>
      </w:r>
      <w:r>
        <w:rPr>
          <w:b/>
          <w:u w:val="single"/>
        </w:rPr>
        <w:t xml:space="preserve"> the </w:t>
      </w:r>
      <w:r>
        <w:rPr>
          <w:b/>
          <w:highlight w:val="green"/>
          <w:u w:val="single"/>
        </w:rPr>
        <w:t>elections are questionable</w:t>
      </w:r>
      <w:r>
        <w:rPr>
          <w:b/>
          <w:u w:val="single"/>
        </w:rPr>
        <w:t>”, Krajewski said.</w:t>
      </w:r>
      <w:r>
        <w:t xml:space="preserve"> </w:t>
      </w:r>
    </w:p>
    <w:p w14:paraId="300DC196" w14:textId="77777777" w:rsidR="00B40362" w:rsidRDefault="00B40362" w:rsidP="00B40362"/>
    <w:p w14:paraId="1AC8736F" w14:textId="77777777" w:rsidR="00B40362" w:rsidRDefault="00B40362" w:rsidP="00B40362">
      <w:pPr>
        <w:pStyle w:val="Heading4"/>
      </w:pPr>
      <w:r>
        <w:t>Poland will never leave the EU, but PiS power ensures packed courts and decisions that deck legitimacy-that spills over and causes a massive crisis</w:t>
      </w:r>
    </w:p>
    <w:p w14:paraId="170117EF" w14:textId="77777777" w:rsidR="00B40362" w:rsidRDefault="00B40362" w:rsidP="00B40362">
      <w:r>
        <w:rPr>
          <w:b/>
          <w:sz w:val="26"/>
          <w:szCs w:val="26"/>
        </w:rPr>
        <w:t>Economist 21</w:t>
      </w:r>
      <w:r>
        <w:t xml:space="preserve"> Economist, Oct 21</w:t>
      </w:r>
      <w:proofErr w:type="gramStart"/>
      <w:r>
        <w:t xml:space="preserve"> 2021</w:t>
      </w:r>
      <w:proofErr w:type="gramEnd"/>
      <w:r>
        <w:t>, "Poland is a problem for the EU precisely because it will not leave," https://www.economist.com/europe/2021/10/14/poland-is-a-problem-for-the-eu-precisely-because-it-will-not-leave//SJJK</w:t>
      </w:r>
    </w:p>
    <w:p w14:paraId="1FFFDE8E" w14:textId="77777777" w:rsidR="00B40362" w:rsidRDefault="00B40362" w:rsidP="00B40362">
      <w:r>
        <w:rPr>
          <w:sz w:val="16"/>
          <w:szCs w:val="16"/>
        </w:rPr>
        <w:t xml:space="preserve">Brexit, before it happened, was imagined in many forms. Hard, soft, Norwegian, </w:t>
      </w:r>
      <w:proofErr w:type="gramStart"/>
      <w:r>
        <w:rPr>
          <w:sz w:val="16"/>
          <w:szCs w:val="16"/>
        </w:rPr>
        <w:t>Swiss</w:t>
      </w:r>
      <w:proofErr w:type="gramEnd"/>
      <w:r>
        <w:rPr>
          <w:sz w:val="16"/>
          <w:szCs w:val="16"/>
        </w:rPr>
        <w:t xml:space="preserve"> or Turkish. Briefly, an Albanian option was discussed. Often it was just “clean”. A “clean Brexit” would free Britain from the eu’s single market, customs union and its courts, advocates said. Just as there are many ways of leaving the eu, there are many ways of remaining. There is the clean version, in which countries quietly accept the eu’s strictures. Then there is the messy version, where governments foul up the club. Think of it as “dirty remain”. </w:t>
      </w:r>
      <w:r>
        <w:rPr>
          <w:b/>
          <w:u w:val="single"/>
        </w:rPr>
        <w:t xml:space="preserve">To see </w:t>
      </w:r>
      <w:proofErr w:type="gramStart"/>
      <w:r>
        <w:rPr>
          <w:b/>
          <w:u w:val="single"/>
        </w:rPr>
        <w:t>dirty</w:t>
      </w:r>
      <w:proofErr w:type="gramEnd"/>
      <w:r>
        <w:rPr>
          <w:b/>
          <w:u w:val="single"/>
        </w:rPr>
        <w:t xml:space="preserve"> remain in action, look at </w:t>
      </w:r>
      <w:r>
        <w:rPr>
          <w:b/>
          <w:highlight w:val="green"/>
          <w:u w:val="single"/>
        </w:rPr>
        <w:t>Poland</w:t>
      </w:r>
      <w:r>
        <w:rPr>
          <w:b/>
          <w:u w:val="single"/>
        </w:rPr>
        <w:t xml:space="preserve">. Its </w:t>
      </w:r>
      <w:r>
        <w:rPr>
          <w:b/>
          <w:highlight w:val="green"/>
          <w:u w:val="single"/>
        </w:rPr>
        <w:t>Constitutional Tribunal challenged</w:t>
      </w:r>
      <w:r>
        <w:rPr>
          <w:b/>
          <w:u w:val="single"/>
        </w:rPr>
        <w:t xml:space="preserve"> </w:t>
      </w:r>
      <w:r>
        <w:rPr>
          <w:b/>
          <w:highlight w:val="green"/>
          <w:u w:val="single"/>
        </w:rPr>
        <w:t>the legal order of the club</w:t>
      </w:r>
      <w:r>
        <w:rPr>
          <w:b/>
          <w:u w:val="single"/>
        </w:rPr>
        <w:t xml:space="preserve"> in a ruling on October 7th. In a case brought by the Polish prime minister, the court, which is stuffed with allies of the government</w:t>
      </w:r>
      <w:r>
        <w:rPr>
          <w:sz w:val="16"/>
          <w:szCs w:val="16"/>
        </w:rPr>
        <w:t xml:space="preserve">, </w:t>
      </w:r>
      <w:r>
        <w:rPr>
          <w:b/>
          <w:highlight w:val="green"/>
          <w:u w:val="single"/>
        </w:rPr>
        <w:t>ruled that fundamental</w:t>
      </w:r>
      <w:r>
        <w:rPr>
          <w:b/>
          <w:u w:val="single"/>
        </w:rPr>
        <w:t xml:space="preserve"> </w:t>
      </w:r>
      <w:r>
        <w:rPr>
          <w:b/>
          <w:highlight w:val="green"/>
          <w:u w:val="single"/>
        </w:rPr>
        <w:t>parts of eu law do not trump Poland’s constitution</w:t>
      </w:r>
      <w:r>
        <w:rPr>
          <w:b/>
          <w:u w:val="single"/>
        </w:rPr>
        <w:t xml:space="preserve">. The judgment, which was exactly what the government wanted, has </w:t>
      </w:r>
      <w:r>
        <w:rPr>
          <w:b/>
          <w:highlight w:val="green"/>
          <w:u w:val="single"/>
        </w:rPr>
        <w:t>punctured six decades of European case law</w:t>
      </w:r>
      <w:r>
        <w:rPr>
          <w:b/>
          <w:u w:val="single"/>
        </w:rPr>
        <w:t xml:space="preserve">. In short, the </w:t>
      </w:r>
      <w:r>
        <w:rPr>
          <w:b/>
          <w:highlight w:val="green"/>
          <w:u w:val="single"/>
        </w:rPr>
        <w:t>eu</w:t>
      </w:r>
      <w:r>
        <w:rPr>
          <w:b/>
          <w:u w:val="single"/>
        </w:rPr>
        <w:t xml:space="preserve">’s supreme court </w:t>
      </w:r>
      <w:r>
        <w:rPr>
          <w:b/>
          <w:highlight w:val="green"/>
          <w:u w:val="single"/>
        </w:rPr>
        <w:t>is no longer supreme</w:t>
      </w:r>
      <w:r>
        <w:rPr>
          <w:b/>
          <w:u w:val="single"/>
        </w:rPr>
        <w:t xml:space="preserve">, as far as Poland is concerned. Poles protested in droves, claiming that the government was attempting to drag the country out of the bloc against their will. But </w:t>
      </w:r>
      <w:r>
        <w:rPr>
          <w:b/>
          <w:highlight w:val="green"/>
          <w:u w:val="single"/>
        </w:rPr>
        <w:t>anyone expecting</w:t>
      </w:r>
      <w:r>
        <w:rPr>
          <w:b/>
          <w:u w:val="single"/>
        </w:rPr>
        <w:t xml:space="preserve"> a </w:t>
      </w:r>
      <w:proofErr w:type="gramStart"/>
      <w:r>
        <w:rPr>
          <w:b/>
          <w:u w:val="single"/>
        </w:rPr>
        <w:t>British-style</w:t>
      </w:r>
      <w:proofErr w:type="gramEnd"/>
      <w:r>
        <w:rPr>
          <w:b/>
          <w:u w:val="single"/>
        </w:rPr>
        <w:t xml:space="preserve"> “</w:t>
      </w:r>
      <w:r>
        <w:rPr>
          <w:b/>
          <w:highlight w:val="green"/>
          <w:u w:val="single"/>
        </w:rPr>
        <w:t>Polexit”</w:t>
      </w:r>
      <w:r>
        <w:rPr>
          <w:b/>
          <w:u w:val="single"/>
        </w:rPr>
        <w:t xml:space="preserve"> </w:t>
      </w:r>
      <w:r>
        <w:rPr>
          <w:b/>
          <w:highlight w:val="green"/>
          <w:u w:val="single"/>
        </w:rPr>
        <w:t>will be disappointed</w:t>
      </w:r>
      <w:r>
        <w:rPr>
          <w:sz w:val="16"/>
          <w:szCs w:val="16"/>
        </w:rPr>
        <w:t xml:space="preserve">. </w:t>
      </w:r>
      <w:r>
        <w:rPr>
          <w:sz w:val="16"/>
          <w:szCs w:val="16"/>
          <w:highlight w:val="green"/>
        </w:rPr>
        <w:t>S</w:t>
      </w:r>
      <w:r>
        <w:rPr>
          <w:b/>
          <w:highlight w:val="green"/>
          <w:u w:val="single"/>
        </w:rPr>
        <w:t>upport for the eu</w:t>
      </w:r>
      <w:r>
        <w:rPr>
          <w:b/>
          <w:u w:val="single"/>
        </w:rPr>
        <w:t xml:space="preserve"> within the country </w:t>
      </w:r>
      <w:r>
        <w:rPr>
          <w:b/>
          <w:highlight w:val="green"/>
          <w:u w:val="single"/>
        </w:rPr>
        <w:t>is</w:t>
      </w:r>
      <w:r>
        <w:rPr>
          <w:b/>
          <w:u w:val="single"/>
        </w:rPr>
        <w:t xml:space="preserve"> among </w:t>
      </w:r>
      <w:r>
        <w:rPr>
          <w:b/>
          <w:highlight w:val="green"/>
          <w:u w:val="single"/>
        </w:rPr>
        <w:t>the highest in the union</w:t>
      </w:r>
      <w:r>
        <w:rPr>
          <w:b/>
          <w:u w:val="single"/>
        </w:rPr>
        <w:t>. Standing for an election in Poland on a platform of quitting the eu would be akin to a manifesto promising to drown puppies.</w:t>
      </w:r>
      <w:r>
        <w:rPr>
          <w:sz w:val="16"/>
          <w:szCs w:val="16"/>
        </w:rPr>
        <w:t xml:space="preserve"> </w:t>
      </w:r>
      <w:r w:rsidRPr="00DE66DB">
        <w:rPr>
          <w:b/>
          <w:u w:val="single"/>
        </w:rPr>
        <w:t>The</w:t>
      </w:r>
      <w:r>
        <w:rPr>
          <w:b/>
          <w:u w:val="single"/>
        </w:rPr>
        <w:t xml:space="preserve"> </w:t>
      </w:r>
      <w:r w:rsidRPr="00DE66DB">
        <w:rPr>
          <w:b/>
          <w:u w:val="single"/>
        </w:rPr>
        <w:t>problem is</w:t>
      </w:r>
      <w:r>
        <w:rPr>
          <w:b/>
          <w:u w:val="single"/>
        </w:rPr>
        <w:t xml:space="preserve"> not that Poland is trying to leave the eu; the problem is </w:t>
      </w:r>
      <w:r w:rsidRPr="00DE66DB">
        <w:rPr>
          <w:b/>
          <w:u w:val="single"/>
        </w:rPr>
        <w:t>that it intends to stay</w:t>
      </w:r>
      <w:r>
        <w:rPr>
          <w:b/>
          <w:u w:val="single"/>
        </w:rPr>
        <w:t xml:space="preserve">. </w:t>
      </w:r>
      <w:r>
        <w:rPr>
          <w:sz w:val="16"/>
          <w:szCs w:val="16"/>
        </w:rPr>
        <w:t xml:space="preserve">Dirty remain is more pernicious than Polexit. </w:t>
      </w:r>
      <w:r>
        <w:rPr>
          <w:b/>
          <w:u w:val="single"/>
        </w:rPr>
        <w:t xml:space="preserve">The risk is that the </w:t>
      </w:r>
      <w:r>
        <w:rPr>
          <w:b/>
          <w:highlight w:val="green"/>
          <w:u w:val="single"/>
        </w:rPr>
        <w:t>eu’s legal order in Poland</w:t>
      </w:r>
      <w:r>
        <w:rPr>
          <w:b/>
          <w:u w:val="single"/>
        </w:rPr>
        <w:t xml:space="preserve"> slowly </w:t>
      </w:r>
      <w:r>
        <w:rPr>
          <w:b/>
          <w:highlight w:val="green"/>
          <w:u w:val="single"/>
        </w:rPr>
        <w:t>fades</w:t>
      </w:r>
      <w:r>
        <w:rPr>
          <w:b/>
          <w:u w:val="single"/>
        </w:rPr>
        <w:t xml:space="preserve">, </w:t>
      </w:r>
      <w:r>
        <w:rPr>
          <w:sz w:val="16"/>
          <w:szCs w:val="16"/>
        </w:rPr>
        <w:t>argues Daniel Sarmiento of the Complutense University of Madrid</w:t>
      </w:r>
      <w:r>
        <w:rPr>
          <w:b/>
          <w:u w:val="single"/>
        </w:rPr>
        <w:t xml:space="preserve">. A </w:t>
      </w:r>
      <w:r>
        <w:rPr>
          <w:b/>
          <w:highlight w:val="green"/>
          <w:u w:val="single"/>
        </w:rPr>
        <w:t>domino effect takes over</w:t>
      </w:r>
      <w:r>
        <w:rPr>
          <w:sz w:val="16"/>
          <w:szCs w:val="16"/>
        </w:rPr>
        <w:t xml:space="preserve">. </w:t>
      </w:r>
      <w:r>
        <w:rPr>
          <w:b/>
          <w:u w:val="single"/>
        </w:rPr>
        <w:t xml:space="preserve">If courts across the eu cannot trust their Polish peers, then the </w:t>
      </w:r>
      <w:r>
        <w:rPr>
          <w:b/>
          <w:highlight w:val="green"/>
          <w:u w:val="single"/>
        </w:rPr>
        <w:t>eu’s legal system starts to gum up</w:t>
      </w:r>
      <w:r>
        <w:rPr>
          <w:sz w:val="16"/>
          <w:szCs w:val="16"/>
        </w:rPr>
        <w:t xml:space="preserve">. An arrest warrant here is not honoured there; a banking licence granted in one country may not be honoured in another. </w:t>
      </w:r>
      <w:r>
        <w:rPr>
          <w:b/>
          <w:u w:val="single"/>
        </w:rPr>
        <w:t xml:space="preserve">Over time, an area over which people, goods, </w:t>
      </w:r>
      <w:proofErr w:type="gramStart"/>
      <w:r>
        <w:rPr>
          <w:b/>
          <w:u w:val="single"/>
        </w:rPr>
        <w:t>capital</w:t>
      </w:r>
      <w:proofErr w:type="gramEnd"/>
      <w:r>
        <w:rPr>
          <w:b/>
          <w:u w:val="single"/>
        </w:rPr>
        <w:t xml:space="preserve"> and services can flow freely turns into one where they can move only with trouble. </w:t>
      </w:r>
      <w:r>
        <w:rPr>
          <w:b/>
          <w:highlight w:val="green"/>
          <w:u w:val="single"/>
        </w:rPr>
        <w:t>Bad behaviour can spread</w:t>
      </w:r>
      <w:r>
        <w:rPr>
          <w:sz w:val="16"/>
          <w:szCs w:val="16"/>
        </w:rPr>
        <w:t xml:space="preserve">. Eurosceptics have mostly given up on leaving the eu. It is, as Britain has shown, rather stressful. </w:t>
      </w:r>
      <w:r>
        <w:rPr>
          <w:b/>
          <w:u w:val="single"/>
        </w:rPr>
        <w:t xml:space="preserve">Eric Zemmour, the nationalist radical mulling a run in the </w:t>
      </w:r>
      <w:r>
        <w:rPr>
          <w:b/>
          <w:highlight w:val="green"/>
          <w:u w:val="single"/>
        </w:rPr>
        <w:t>French presidential election</w:t>
      </w:r>
      <w:r>
        <w:rPr>
          <w:b/>
          <w:u w:val="single"/>
        </w:rPr>
        <w:t xml:space="preserve">, has </w:t>
      </w:r>
      <w:r>
        <w:rPr>
          <w:b/>
          <w:highlight w:val="green"/>
          <w:u w:val="single"/>
        </w:rPr>
        <w:t>pledged</w:t>
      </w:r>
      <w:r>
        <w:rPr>
          <w:b/>
          <w:u w:val="single"/>
        </w:rPr>
        <w:t xml:space="preserve"> to </w:t>
      </w:r>
      <w:r>
        <w:rPr>
          <w:b/>
          <w:highlight w:val="green"/>
          <w:u w:val="single"/>
        </w:rPr>
        <w:t>restore</w:t>
      </w:r>
      <w:r>
        <w:rPr>
          <w:b/>
          <w:u w:val="single"/>
        </w:rPr>
        <w:t xml:space="preserve"> the </w:t>
      </w:r>
      <w:r>
        <w:rPr>
          <w:b/>
          <w:highlight w:val="green"/>
          <w:u w:val="single"/>
        </w:rPr>
        <w:t>primacy</w:t>
      </w:r>
      <w:r>
        <w:rPr>
          <w:b/>
          <w:u w:val="single"/>
        </w:rPr>
        <w:t xml:space="preserve"> </w:t>
      </w:r>
      <w:r>
        <w:rPr>
          <w:b/>
          <w:highlight w:val="green"/>
          <w:u w:val="single"/>
        </w:rPr>
        <w:t>of French</w:t>
      </w:r>
      <w:r>
        <w:rPr>
          <w:b/>
          <w:u w:val="single"/>
        </w:rPr>
        <w:t xml:space="preserve"> law </w:t>
      </w:r>
      <w:r>
        <w:rPr>
          <w:b/>
          <w:highlight w:val="green"/>
          <w:u w:val="single"/>
        </w:rPr>
        <w:t>over</w:t>
      </w:r>
      <w:r>
        <w:rPr>
          <w:b/>
          <w:u w:val="single"/>
        </w:rPr>
        <w:t xml:space="preserve"> </w:t>
      </w:r>
      <w:r>
        <w:rPr>
          <w:b/>
          <w:highlight w:val="green"/>
          <w:u w:val="single"/>
        </w:rPr>
        <w:t>eu</w:t>
      </w:r>
      <w:r>
        <w:rPr>
          <w:b/>
          <w:u w:val="single"/>
        </w:rPr>
        <w:t xml:space="preserve"> law</w:t>
      </w:r>
      <w:r>
        <w:rPr>
          <w:sz w:val="16"/>
          <w:szCs w:val="16"/>
        </w:rPr>
        <w:t xml:space="preserve">. Even more mild-mannered figures, such as Michel Barnier, the eu’s Brexit negotiator, toy with the same idea. </w:t>
      </w:r>
      <w:r>
        <w:rPr>
          <w:b/>
          <w:u w:val="single"/>
        </w:rPr>
        <w:t xml:space="preserve">If </w:t>
      </w:r>
      <w:r>
        <w:rPr>
          <w:b/>
          <w:highlight w:val="green"/>
          <w:u w:val="single"/>
        </w:rPr>
        <w:t>one government can</w:t>
      </w:r>
      <w:r>
        <w:rPr>
          <w:b/>
          <w:u w:val="single"/>
        </w:rPr>
        <w:t xml:space="preserve"> </w:t>
      </w:r>
      <w:r>
        <w:rPr>
          <w:b/>
          <w:highlight w:val="green"/>
          <w:u w:val="single"/>
        </w:rPr>
        <w:t>avoid abiding</w:t>
      </w:r>
      <w:r>
        <w:rPr>
          <w:b/>
          <w:u w:val="single"/>
        </w:rPr>
        <w:t xml:space="preserve"> by unpopular rulings by the eu’s top court with little fear of sanction, it becomes a </w:t>
      </w:r>
      <w:r>
        <w:rPr>
          <w:b/>
          <w:highlight w:val="green"/>
          <w:u w:val="single"/>
        </w:rPr>
        <w:t>tempting option for all</w:t>
      </w:r>
      <w:r>
        <w:rPr>
          <w:sz w:val="16"/>
          <w:szCs w:val="16"/>
        </w:rPr>
        <w:t xml:space="preserve">. As an idea, “dirty remain” has a veneer of respectability. Its Polish proponents argue that everyone else does it, but only Poland is attacked. Polish judges are fond of citing their German counterparts, who have accused the European Court of Justice (ecj) of overstepping the mark in recent years. In such rulings, the medium counts as much as the message. No one doubts the independence of Germany’s constitutional court. No one believes in the independence of Poland’s. The messages are different, too. The German court accused the ecj of exceeding its mandate in approving a programme of bond-buying by the European Central Bank. </w:t>
      </w:r>
      <w:r>
        <w:rPr>
          <w:b/>
          <w:u w:val="single"/>
        </w:rPr>
        <w:t>The Polish court said the country’s constitution trumped fundamental parts of eu law, such as “ever closer union”, a much more sweeping ruling</w:t>
      </w:r>
      <w:r>
        <w:rPr>
          <w:sz w:val="16"/>
          <w:szCs w:val="16"/>
        </w:rPr>
        <w:t xml:space="preserve">. The German court was playing with matches; </w:t>
      </w:r>
      <w:r>
        <w:rPr>
          <w:b/>
          <w:u w:val="single"/>
        </w:rPr>
        <w:t xml:space="preserve">its </w:t>
      </w:r>
      <w:r w:rsidRPr="00DE66DB">
        <w:rPr>
          <w:b/>
          <w:u w:val="single"/>
        </w:rPr>
        <w:t>Polish</w:t>
      </w:r>
      <w:r>
        <w:rPr>
          <w:b/>
          <w:u w:val="single"/>
        </w:rPr>
        <w:t xml:space="preserve"> counterpart </w:t>
      </w:r>
      <w:r w:rsidRPr="00DE66DB">
        <w:rPr>
          <w:b/>
          <w:u w:val="single"/>
        </w:rPr>
        <w:t>doused</w:t>
      </w:r>
      <w:r>
        <w:rPr>
          <w:b/>
          <w:u w:val="single"/>
        </w:rPr>
        <w:t xml:space="preserve"> the </w:t>
      </w:r>
      <w:r w:rsidRPr="00DE66DB">
        <w:rPr>
          <w:b/>
          <w:u w:val="single"/>
        </w:rPr>
        <w:t>eu’s</w:t>
      </w:r>
      <w:r>
        <w:rPr>
          <w:b/>
          <w:u w:val="single"/>
        </w:rPr>
        <w:t xml:space="preserve"> legal system </w:t>
      </w:r>
      <w:r w:rsidRPr="00DE66DB">
        <w:rPr>
          <w:b/>
          <w:u w:val="single"/>
        </w:rPr>
        <w:t>in petrol and</w:t>
      </w:r>
      <w:r>
        <w:rPr>
          <w:b/>
          <w:u w:val="single"/>
        </w:rPr>
        <w:t xml:space="preserve"> deliberately </w:t>
      </w:r>
      <w:r w:rsidRPr="00DE66DB">
        <w:rPr>
          <w:b/>
          <w:u w:val="single"/>
        </w:rPr>
        <w:t>started a fire</w:t>
      </w:r>
      <w:r>
        <w:rPr>
          <w:b/>
          <w:u w:val="single"/>
        </w:rPr>
        <w:t>. On paper, the solution to such a disagreement is simple: leave the eu</w:t>
      </w:r>
      <w:r>
        <w:rPr>
          <w:sz w:val="16"/>
          <w:szCs w:val="16"/>
        </w:rPr>
        <w:t xml:space="preserve">. Britain made things easy for the club when it departed. Rather than hanging around blocking things and generally causing a fuss, it followed the procedures as laid down in Article 50 of the treaties it was so keen to leave. Doing this without a clear plan was “like putting a gun in your mouth and pulling the trigger” according to Dominic Cummings, the man who led the Vote Leave campaign. Yet to the surprise of eu diplomats this is exactly what the British government did. </w:t>
      </w:r>
      <w:r>
        <w:rPr>
          <w:b/>
          <w:u w:val="single"/>
        </w:rPr>
        <w:t xml:space="preserve">Instead, </w:t>
      </w:r>
      <w:r w:rsidRPr="00DE66DB">
        <w:rPr>
          <w:b/>
          <w:u w:val="single"/>
        </w:rPr>
        <w:t>Poland is following a strategy</w:t>
      </w:r>
      <w:r>
        <w:rPr>
          <w:b/>
          <w:u w:val="single"/>
        </w:rPr>
        <w:t xml:space="preserve"> that played out in Watchmen, a comic</w:t>
      </w:r>
      <w:r>
        <w:rPr>
          <w:sz w:val="16"/>
          <w:szCs w:val="16"/>
        </w:rPr>
        <w:t xml:space="preserve">. </w:t>
      </w:r>
      <w:r>
        <w:rPr>
          <w:b/>
          <w:u w:val="single"/>
        </w:rPr>
        <w:t xml:space="preserve">In it, Rorschach, a vigilante, is sent to jail, where he greets a </w:t>
      </w:r>
      <w:r>
        <w:rPr>
          <w:b/>
          <w:u w:val="single"/>
        </w:rPr>
        <w:lastRenderedPageBreak/>
        <w:t>fellow inmate in the canteen by tipping the contents of a deep-fat fryer over his head</w:t>
      </w:r>
      <w:r>
        <w:rPr>
          <w:sz w:val="16"/>
          <w:szCs w:val="16"/>
        </w:rPr>
        <w:t xml:space="preserve">. “None of you seem to understand,” he says to his now-crispy foe. </w:t>
      </w:r>
      <w:r>
        <w:rPr>
          <w:b/>
          <w:u w:val="single"/>
        </w:rPr>
        <w:t>“</w:t>
      </w:r>
      <w:r w:rsidRPr="00DE66DB">
        <w:rPr>
          <w:b/>
          <w:u w:val="single"/>
        </w:rPr>
        <w:t>I’m not locked in here with you. You’re locked in here with me</w:t>
      </w:r>
      <w:r>
        <w:rPr>
          <w:b/>
          <w:u w:val="single"/>
        </w:rPr>
        <w:t>.”</w:t>
      </w:r>
      <w:r>
        <w:rPr>
          <w:sz w:val="16"/>
          <w:szCs w:val="16"/>
        </w:rPr>
        <w:t xml:space="preserve"> </w:t>
      </w:r>
      <w:r>
        <w:rPr>
          <w:b/>
          <w:u w:val="single"/>
        </w:rPr>
        <w:t xml:space="preserve">In the eu, </w:t>
      </w:r>
      <w:r w:rsidRPr="00DE66DB">
        <w:rPr>
          <w:b/>
          <w:u w:val="single"/>
        </w:rPr>
        <w:t>destinies are linked</w:t>
      </w:r>
      <w:r>
        <w:rPr>
          <w:b/>
          <w:u w:val="single"/>
        </w:rPr>
        <w:t>. If one person starts hurling a fryer, everyone must duck</w:t>
      </w:r>
      <w:r>
        <w:rPr>
          <w:sz w:val="16"/>
          <w:szCs w:val="16"/>
        </w:rPr>
        <w:t xml:space="preserve">. David Cameron, Britain’s prime minister at the time, begged for concessions from the eu ahead of Britain’s referendum on leaving it, including an opt-out from “ever closer union”. </w:t>
      </w:r>
      <w:r>
        <w:rPr>
          <w:b/>
          <w:u w:val="single"/>
        </w:rPr>
        <w:t xml:space="preserve">Poland threw its fryer without warning. </w:t>
      </w:r>
      <w:r>
        <w:rPr>
          <w:sz w:val="16"/>
          <w:szCs w:val="16"/>
        </w:rPr>
        <w:t xml:space="preserve">Such dirty </w:t>
      </w:r>
      <w:r>
        <w:rPr>
          <w:b/>
          <w:u w:val="single"/>
        </w:rPr>
        <w:t>tricks are difficult to deal with inside the club</w:t>
      </w:r>
      <w:r>
        <w:rPr>
          <w:sz w:val="16"/>
          <w:szCs w:val="16"/>
        </w:rPr>
        <w:t xml:space="preserve">. </w:t>
      </w:r>
      <w:r>
        <w:rPr>
          <w:b/>
          <w:u w:val="single"/>
        </w:rPr>
        <w:t xml:space="preserve">A </w:t>
      </w:r>
      <w:r>
        <w:rPr>
          <w:b/>
          <w:highlight w:val="green"/>
          <w:u w:val="single"/>
        </w:rPr>
        <w:t>nation-state can enforce</w:t>
      </w:r>
      <w:r>
        <w:rPr>
          <w:b/>
          <w:u w:val="single"/>
        </w:rPr>
        <w:t xml:space="preserve"> its will internally, </w:t>
      </w:r>
      <w:r>
        <w:rPr>
          <w:b/>
          <w:highlight w:val="green"/>
          <w:u w:val="single"/>
        </w:rPr>
        <w:t>sending</w:t>
      </w:r>
      <w:r>
        <w:rPr>
          <w:b/>
          <w:u w:val="single"/>
        </w:rPr>
        <w:t xml:space="preserve"> in the </w:t>
      </w:r>
      <w:r>
        <w:rPr>
          <w:b/>
          <w:highlight w:val="green"/>
          <w:u w:val="single"/>
        </w:rPr>
        <w:t>police</w:t>
      </w:r>
      <w:r>
        <w:rPr>
          <w:b/>
          <w:u w:val="single"/>
        </w:rPr>
        <w:t xml:space="preserve"> </w:t>
      </w:r>
      <w:r>
        <w:rPr>
          <w:b/>
          <w:highlight w:val="green"/>
          <w:u w:val="single"/>
        </w:rPr>
        <w:t>or</w:t>
      </w:r>
      <w:r>
        <w:rPr>
          <w:b/>
          <w:u w:val="single"/>
        </w:rPr>
        <w:t xml:space="preserve"> even, in extremis, the </w:t>
      </w:r>
      <w:r>
        <w:rPr>
          <w:b/>
          <w:highlight w:val="green"/>
          <w:u w:val="single"/>
        </w:rPr>
        <w:t>army</w:t>
      </w:r>
      <w:r>
        <w:rPr>
          <w:b/>
          <w:u w:val="single"/>
        </w:rPr>
        <w:t xml:space="preserve"> to quell insurrection. The </w:t>
      </w:r>
      <w:r>
        <w:rPr>
          <w:b/>
          <w:highlight w:val="green"/>
          <w:u w:val="single"/>
        </w:rPr>
        <w:t>eu has no</w:t>
      </w:r>
      <w:r>
        <w:rPr>
          <w:b/>
          <w:u w:val="single"/>
        </w:rPr>
        <w:t xml:space="preserve"> such </w:t>
      </w:r>
      <w:r>
        <w:rPr>
          <w:b/>
          <w:highlight w:val="green"/>
          <w:u w:val="single"/>
        </w:rPr>
        <w:t>tools</w:t>
      </w:r>
      <w:r>
        <w:rPr>
          <w:b/>
          <w:u w:val="single"/>
        </w:rPr>
        <w:t xml:space="preserve">. </w:t>
      </w:r>
      <w:r>
        <w:rPr>
          <w:sz w:val="16"/>
          <w:szCs w:val="16"/>
        </w:rPr>
        <w:t xml:space="preserve">The European Commission could refuse to sign off on Poland’s share of its covid-19 recovery fund, depriving the country of €57bn ($66bn), for instance. </w:t>
      </w:r>
      <w:r>
        <w:rPr>
          <w:b/>
          <w:u w:val="single"/>
        </w:rPr>
        <w:t xml:space="preserve">The danger is that this will </w:t>
      </w:r>
      <w:r>
        <w:rPr>
          <w:b/>
          <w:highlight w:val="green"/>
          <w:u w:val="single"/>
        </w:rPr>
        <w:t>prompt Poland to bring the eu’s workings to a halt in protest</w:t>
      </w:r>
      <w:r>
        <w:rPr>
          <w:b/>
          <w:u w:val="single"/>
        </w:rPr>
        <w:t xml:space="preserve">. </w:t>
      </w:r>
      <w:r>
        <w:rPr>
          <w:sz w:val="16"/>
          <w:szCs w:val="16"/>
        </w:rPr>
        <w:t xml:space="preserve">Amicable divorce or poisonous marriage Bad behaviour outside the club is less of a problem. After doing things by the book as a member, Britain has discovered a rebellious streak, trying to renege on the terms of its deal with the eu. This causes little trouble for the eu. Rather than an existential problem, Brexit is a tedious one involving the movement of sausages across the Irish sea. Britain has been cauterised. By contrast, </w:t>
      </w:r>
      <w:r>
        <w:rPr>
          <w:b/>
          <w:u w:val="single"/>
        </w:rPr>
        <w:t>the rule of law in Poland is an open wound</w:t>
      </w:r>
      <w:r>
        <w:rPr>
          <w:sz w:val="16"/>
          <w:szCs w:val="16"/>
        </w:rPr>
        <w:t xml:space="preserve">. </w:t>
      </w:r>
      <w:r>
        <w:rPr>
          <w:b/>
          <w:u w:val="single"/>
        </w:rPr>
        <w:t>It is a long-term threat, which needs to be solved if the eu is to thrive</w:t>
      </w:r>
      <w:r>
        <w:rPr>
          <w:sz w:val="16"/>
          <w:szCs w:val="16"/>
        </w:rPr>
        <w:t xml:space="preserve">. </w:t>
      </w:r>
      <w:r>
        <w:rPr>
          <w:b/>
          <w:u w:val="single"/>
        </w:rPr>
        <w:t xml:space="preserve">Just as a financial crisis in one country can spread to another, so can a constitutional crisis. </w:t>
      </w:r>
      <w:r>
        <w:rPr>
          <w:sz w:val="16"/>
          <w:szCs w:val="16"/>
        </w:rPr>
        <w:t>Dealing with a departure is relatively easy for the eu. Handling dirty remain is much harder.</w:t>
      </w:r>
    </w:p>
    <w:p w14:paraId="36099FF0" w14:textId="77777777" w:rsidR="00B40362" w:rsidRDefault="00B40362" w:rsidP="00B40362"/>
    <w:p w14:paraId="2A49966D" w14:textId="77777777" w:rsidR="00B40362" w:rsidRDefault="00B40362" w:rsidP="00B40362">
      <w:pPr>
        <w:pStyle w:val="Heading4"/>
      </w:pPr>
      <w:r>
        <w:t xml:space="preserve">And the EU is already </w:t>
      </w:r>
      <w:proofErr w:type="gramStart"/>
      <w:r>
        <w:t>weak</w:t>
      </w:r>
      <w:proofErr w:type="gramEnd"/>
      <w:r>
        <w:t xml:space="preserve"> and Poland is at the front of their issues-further legitimacy crisis destroys global democracy and emboldens further russian invasions</w:t>
      </w:r>
    </w:p>
    <w:p w14:paraId="641C9E13" w14:textId="77777777" w:rsidR="00B40362" w:rsidRDefault="00B40362" w:rsidP="00B40362">
      <w:r>
        <w:rPr>
          <w:b/>
          <w:sz w:val="26"/>
          <w:szCs w:val="26"/>
        </w:rPr>
        <w:t>Tisdall 21</w:t>
      </w:r>
      <w:r>
        <w:t xml:space="preserve"> Simon Tisdall Guardian, 11-21-2021, "Instability grips a weakened Europe as global predators smell blood," https://www.theguardian.com/commentisfree/2021/nov/21/instability-grips-a-weakened-europe-as-global-predators-smell-blood//SJJK</w:t>
      </w:r>
    </w:p>
    <w:p w14:paraId="38E92DDF" w14:textId="77777777" w:rsidR="00B40362" w:rsidRDefault="00B40362" w:rsidP="00B40362">
      <w:pPr>
        <w:rPr>
          <w:sz w:val="16"/>
          <w:szCs w:val="16"/>
        </w:rPr>
      </w:pPr>
      <w:r>
        <w:rPr>
          <w:b/>
          <w:highlight w:val="green"/>
          <w:u w:val="single"/>
        </w:rPr>
        <w:t>Threats from Russia and China</w:t>
      </w:r>
      <w:r>
        <w:rPr>
          <w:b/>
          <w:u w:val="single"/>
        </w:rPr>
        <w:t xml:space="preserve">, a </w:t>
      </w:r>
      <w:r>
        <w:rPr>
          <w:b/>
          <w:highlight w:val="green"/>
          <w:u w:val="single"/>
        </w:rPr>
        <w:t>weaker</w:t>
      </w:r>
      <w:r>
        <w:rPr>
          <w:b/>
          <w:u w:val="single"/>
        </w:rPr>
        <w:t xml:space="preserve"> US security </w:t>
      </w:r>
      <w:r>
        <w:rPr>
          <w:b/>
          <w:highlight w:val="green"/>
          <w:u w:val="single"/>
        </w:rPr>
        <w:t>alliance</w:t>
      </w:r>
      <w:r>
        <w:rPr>
          <w:b/>
          <w:u w:val="single"/>
        </w:rPr>
        <w:t xml:space="preserve"> and </w:t>
      </w:r>
      <w:r>
        <w:rPr>
          <w:b/>
          <w:highlight w:val="green"/>
          <w:u w:val="single"/>
        </w:rPr>
        <w:t>internal discord expose</w:t>
      </w:r>
      <w:r>
        <w:rPr>
          <w:b/>
          <w:u w:val="single"/>
        </w:rPr>
        <w:t xml:space="preserve"> </w:t>
      </w:r>
      <w:r>
        <w:rPr>
          <w:b/>
          <w:highlight w:val="green"/>
          <w:u w:val="single"/>
        </w:rPr>
        <w:t>fundamental</w:t>
      </w:r>
      <w:r>
        <w:rPr>
          <w:b/>
          <w:u w:val="single"/>
        </w:rPr>
        <w:t xml:space="preserve"> strategic </w:t>
      </w:r>
      <w:r>
        <w:rPr>
          <w:b/>
          <w:highlight w:val="green"/>
          <w:u w:val="single"/>
        </w:rPr>
        <w:t>weaknesses</w:t>
      </w:r>
      <w:r>
        <w:rPr>
          <w:b/>
          <w:u w:val="single"/>
        </w:rPr>
        <w:t xml:space="preserve"> </w:t>
      </w:r>
      <w:r>
        <w:rPr>
          <w:sz w:val="16"/>
          <w:szCs w:val="16"/>
        </w:rPr>
        <w:t xml:space="preserve">Is </w:t>
      </w:r>
      <w:hyperlink r:id="rId25">
        <w:r>
          <w:rPr>
            <w:color w:val="000000"/>
            <w:sz w:val="16"/>
            <w:szCs w:val="16"/>
          </w:rPr>
          <w:t>Europe</w:t>
        </w:r>
      </w:hyperlink>
      <w:r>
        <w:rPr>
          <w:sz w:val="16"/>
          <w:szCs w:val="16"/>
        </w:rPr>
        <w:t xml:space="preserve"> entering a dangerous new age of instability? </w:t>
      </w:r>
      <w:r>
        <w:rPr>
          <w:b/>
          <w:highlight w:val="green"/>
          <w:u w:val="single"/>
        </w:rPr>
        <w:t>Not since the height of the cold war</w:t>
      </w:r>
      <w:r>
        <w:rPr>
          <w:b/>
          <w:u w:val="single"/>
        </w:rPr>
        <w:t xml:space="preserve"> with the Soviet Union </w:t>
      </w:r>
      <w:r>
        <w:rPr>
          <w:b/>
          <w:highlight w:val="green"/>
          <w:u w:val="single"/>
        </w:rPr>
        <w:t>has it looked so vulnerable to hostile forces</w:t>
      </w:r>
      <w:r>
        <w:rPr>
          <w:b/>
          <w:u w:val="single"/>
        </w:rPr>
        <w:t>.</w:t>
      </w:r>
      <w:r>
        <w:rPr>
          <w:sz w:val="16"/>
          <w:szCs w:val="16"/>
        </w:rPr>
        <w:t xml:space="preserve"> Accumulating external threats and internal divisions, coupled with a weakening US security alliance, relentless Russian subversion, and power-hungry China’s war on western values are exposing fundamental strategic weaknesses. Europe increasingly resembles a beleaguered democratic island in an anarchic world, where a rising tide of authoritarianism, impunity and international rule-breaking threatens to inundate it. Some European leaders understand this, notably French president </w:t>
      </w:r>
      <w:hyperlink r:id="rId26">
        <w:r>
          <w:rPr>
            <w:color w:val="000000"/>
            <w:sz w:val="16"/>
            <w:szCs w:val="16"/>
          </w:rPr>
          <w:t>Emmanuel Macron</w:t>
        </w:r>
      </w:hyperlink>
      <w:r>
        <w:rPr>
          <w:sz w:val="16"/>
          <w:szCs w:val="16"/>
        </w:rPr>
        <w:t xml:space="preserve">, yet long-term policy remedies elude them. For example, Belarus dictator Alexander Lukashenko’s use of migrants to pressure the EU is plainly outrageous. Yet it worked, in the sense that Germany’s caretaker chancellor, Angela Merkel, phoned him for a chat, ending his post-coup isolation. </w:t>
      </w:r>
      <w:hyperlink r:id="rId27">
        <w:r>
          <w:rPr>
            <w:color w:val="000000"/>
            <w:sz w:val="16"/>
            <w:szCs w:val="16"/>
          </w:rPr>
          <w:t>Her unilateral demarche</w:t>
        </w:r>
      </w:hyperlink>
      <w:r>
        <w:rPr>
          <w:sz w:val="16"/>
          <w:szCs w:val="16"/>
        </w:rPr>
        <w:t xml:space="preserve"> understandably infuriated Baltic states. It was a concession to a thug, not a lasting solution. Talking of thugs, Russian president Vladimir Putin’s ongoing intimidation of Ukraine risks widening conflagration. The latest border build-up of 90,000 Russian troops may be </w:t>
      </w:r>
      <w:hyperlink r:id="rId28">
        <w:r>
          <w:rPr>
            <w:color w:val="000000"/>
            <w:sz w:val="16"/>
            <w:szCs w:val="16"/>
          </w:rPr>
          <w:t>sabre-rattling,</w:t>
        </w:r>
      </w:hyperlink>
      <w:r>
        <w:rPr>
          <w:sz w:val="16"/>
          <w:szCs w:val="16"/>
        </w:rPr>
        <w:t xml:space="preserve"> similar to provocations in the Donbas and Black Sea last spring. If not, Europe will only have itself to blame. Putin’s importunities stem directly from its de facto acquiescence in his illegal 2014 annexation of Crimea. Instability on Europe’s periphery extends to the Balkans amid well-founded fears that Bosnia-Herzegovina is slipping back into conflict 26 years after the </w:t>
      </w:r>
      <w:hyperlink r:id="rId29">
        <w:r>
          <w:rPr>
            <w:color w:val="000000"/>
            <w:sz w:val="16"/>
            <w:szCs w:val="16"/>
          </w:rPr>
          <w:t>Dayton peace accords.</w:t>
        </w:r>
      </w:hyperlink>
      <w:r>
        <w:rPr>
          <w:sz w:val="16"/>
          <w:szCs w:val="16"/>
        </w:rPr>
        <w:t xml:space="preserve"> Resurgent ethnic nationalism, embodied by the separatist Bosnian Serb leader, Milorad Dodik, is fuelled by Belgrade and Moscow. </w:t>
      </w:r>
      <w:r>
        <w:rPr>
          <w:b/>
          <w:u w:val="single"/>
        </w:rPr>
        <w:t xml:space="preserve">A larger, strategic problem is the </w:t>
      </w:r>
      <w:r>
        <w:rPr>
          <w:b/>
          <w:highlight w:val="green"/>
          <w:u w:val="single"/>
        </w:rPr>
        <w:t xml:space="preserve">EU’s inability </w:t>
      </w:r>
      <w:hyperlink r:id="rId30">
        <w:r>
          <w:rPr>
            <w:b/>
            <w:highlight w:val="green"/>
            <w:u w:val="single"/>
          </w:rPr>
          <w:t>to fulfil promises</w:t>
        </w:r>
      </w:hyperlink>
      <w:r>
        <w:rPr>
          <w:b/>
          <w:highlight w:val="green"/>
          <w:u w:val="single"/>
        </w:rPr>
        <w:t xml:space="preserve"> of closer integration</w:t>
      </w:r>
      <w:r>
        <w:rPr>
          <w:b/>
          <w:u w:val="single"/>
        </w:rPr>
        <w:t xml:space="preserve"> with the region</w:t>
      </w:r>
      <w:r>
        <w:rPr>
          <w:sz w:val="16"/>
          <w:szCs w:val="16"/>
        </w:rPr>
        <w:t xml:space="preserve">. Europe’s relationship with Turkey, a key gatekeeper, is dysfunctional, too, thanks partly to Recep Tayyip Erdoğan, its deeply unpleasant president. When he menaced EU members Greece and Cyprus last year, Macron </w:t>
      </w:r>
      <w:hyperlink r:id="rId31">
        <w:r>
          <w:rPr>
            <w:color w:val="000000"/>
            <w:sz w:val="16"/>
            <w:szCs w:val="16"/>
          </w:rPr>
          <w:t>sent naval forces</w:t>
        </w:r>
      </w:hyperlink>
      <w:r>
        <w:rPr>
          <w:sz w:val="16"/>
          <w:szCs w:val="16"/>
        </w:rPr>
        <w:t xml:space="preserve"> to the eastern Mediterranean. The rest of Europe sat on its hands. Erdoğan is also meddling in Ukraine and the Azerbaijan-Armenia conflict, which </w:t>
      </w:r>
      <w:hyperlink r:id="rId32">
        <w:r>
          <w:rPr>
            <w:color w:val="000000"/>
            <w:sz w:val="16"/>
            <w:szCs w:val="16"/>
          </w:rPr>
          <w:t>flared up again</w:t>
        </w:r>
      </w:hyperlink>
      <w:r>
        <w:rPr>
          <w:sz w:val="16"/>
          <w:szCs w:val="16"/>
        </w:rPr>
        <w:t xml:space="preserve"> last week. Yet Brussels pays him to keep out Middle Eastern refugees, so it </w:t>
      </w:r>
      <w:r>
        <w:rPr>
          <w:b/>
          <w:u w:val="single"/>
        </w:rPr>
        <w:t xml:space="preserve">hardly dares challenge him. The </w:t>
      </w:r>
      <w:r>
        <w:rPr>
          <w:b/>
          <w:highlight w:val="green"/>
          <w:u w:val="single"/>
        </w:rPr>
        <w:t>vice-like circle of instability</w:t>
      </w:r>
      <w:r>
        <w:rPr>
          <w:b/>
          <w:u w:val="single"/>
        </w:rPr>
        <w:t xml:space="preserve"> squeezing Europe is about more than actual or potential armed conflict.</w:t>
      </w:r>
      <w:r>
        <w:rPr>
          <w:sz w:val="16"/>
          <w:szCs w:val="16"/>
        </w:rPr>
        <w:t xml:space="preserve"> One of its bigger dilemmas is migration. Despite the searing 2015 Syrian refugee crisis, </w:t>
      </w:r>
      <w:r>
        <w:rPr>
          <w:b/>
          <w:u w:val="single"/>
        </w:rPr>
        <w:t xml:space="preserve">the </w:t>
      </w:r>
      <w:r>
        <w:rPr>
          <w:b/>
          <w:highlight w:val="green"/>
          <w:u w:val="single"/>
        </w:rPr>
        <w:t>EU</w:t>
      </w:r>
      <w:r>
        <w:rPr>
          <w:b/>
          <w:u w:val="single"/>
        </w:rPr>
        <w:t xml:space="preserve"> still </w:t>
      </w:r>
      <w:r>
        <w:rPr>
          <w:b/>
          <w:highlight w:val="green"/>
          <w:u w:val="single"/>
        </w:rPr>
        <w:t>lacks an agreed, humane policy</w:t>
      </w:r>
      <w:r>
        <w:rPr>
          <w:sz w:val="16"/>
          <w:szCs w:val="16"/>
        </w:rPr>
        <w:t xml:space="preserve">. </w:t>
      </w:r>
      <w:r>
        <w:rPr>
          <w:b/>
          <w:u w:val="single"/>
        </w:rPr>
        <w:t xml:space="preserve">That guarantees more trouble down the </w:t>
      </w:r>
      <w:r>
        <w:rPr>
          <w:b/>
          <w:u w:val="single"/>
        </w:rPr>
        <w:lastRenderedPageBreak/>
        <w:t>road.</w:t>
      </w:r>
      <w:r>
        <w:rPr>
          <w:sz w:val="16"/>
          <w:szCs w:val="16"/>
        </w:rPr>
        <w:t xml:space="preserve"> </w:t>
      </w:r>
      <w:r>
        <w:rPr>
          <w:b/>
          <w:u w:val="single"/>
        </w:rPr>
        <w:t xml:space="preserve">One of the </w:t>
      </w:r>
      <w:r>
        <w:rPr>
          <w:b/>
          <w:highlight w:val="green"/>
          <w:u w:val="single"/>
        </w:rPr>
        <w:t>main objectors</w:t>
      </w:r>
      <w:r>
        <w:rPr>
          <w:b/>
          <w:u w:val="single"/>
        </w:rPr>
        <w:t>, ironically</w:t>
      </w:r>
      <w:r>
        <w:rPr>
          <w:b/>
          <w:highlight w:val="green"/>
          <w:u w:val="single"/>
        </w:rPr>
        <w:t xml:space="preserve">, </w:t>
      </w:r>
      <w:hyperlink r:id="rId33">
        <w:r>
          <w:rPr>
            <w:b/>
            <w:highlight w:val="green"/>
            <w:u w:val="single"/>
          </w:rPr>
          <w:t>is Poland,</w:t>
        </w:r>
      </w:hyperlink>
      <w:r>
        <w:rPr>
          <w:b/>
          <w:u w:val="single"/>
        </w:rPr>
        <w:t xml:space="preserve"> which rejects migrant quotas.</w:t>
      </w:r>
      <w:r>
        <w:rPr>
          <w:sz w:val="16"/>
          <w:szCs w:val="16"/>
        </w:rPr>
        <w:t xml:space="preserve"> </w:t>
      </w:r>
      <w:r>
        <w:rPr>
          <w:b/>
          <w:u w:val="single"/>
        </w:rPr>
        <w:t xml:space="preserve">Yet faced by border mayhem, its </w:t>
      </w:r>
      <w:r w:rsidRPr="002D3ACD">
        <w:rPr>
          <w:b/>
          <w:u w:val="single"/>
        </w:rPr>
        <w:t>hypocritical rightwing leaders</w:t>
      </w:r>
      <w:r>
        <w:rPr>
          <w:b/>
          <w:u w:val="single"/>
        </w:rPr>
        <w:t xml:space="preserve"> who, like Hungary’s Viktor Orbán, are in a bitter </w:t>
      </w:r>
      <w:r w:rsidRPr="002D3ACD">
        <w:rPr>
          <w:b/>
          <w:u w:val="single"/>
        </w:rPr>
        <w:t>fight with Brussels</w:t>
      </w:r>
      <w:r>
        <w:rPr>
          <w:b/>
          <w:u w:val="single"/>
        </w:rPr>
        <w:t xml:space="preserve"> </w:t>
      </w:r>
      <w:proofErr w:type="gramStart"/>
      <w:r>
        <w:rPr>
          <w:b/>
          <w:u w:val="single"/>
        </w:rPr>
        <w:t>over rule</w:t>
      </w:r>
      <w:proofErr w:type="gramEnd"/>
      <w:r>
        <w:rPr>
          <w:b/>
          <w:u w:val="single"/>
        </w:rPr>
        <w:t xml:space="preserve"> of law and democracy issues, appealed for EU solidarity. </w:t>
      </w:r>
      <w:r>
        <w:rPr>
          <w:sz w:val="16"/>
          <w:szCs w:val="16"/>
        </w:rPr>
        <w:t xml:space="preserve">Disturbing, too, is the way </w:t>
      </w:r>
      <w:r>
        <w:rPr>
          <w:b/>
          <w:u w:val="single"/>
        </w:rPr>
        <w:t xml:space="preserve">much </w:t>
      </w:r>
      <w:r>
        <w:rPr>
          <w:b/>
          <w:highlight w:val="green"/>
          <w:u w:val="single"/>
        </w:rPr>
        <w:t>European opinion</w:t>
      </w:r>
      <w:r>
        <w:rPr>
          <w:b/>
          <w:u w:val="single"/>
        </w:rPr>
        <w:t xml:space="preserve"> appears to have </w:t>
      </w:r>
      <w:r>
        <w:rPr>
          <w:b/>
          <w:highlight w:val="green"/>
          <w:u w:val="single"/>
        </w:rPr>
        <w:t>accepted illegal pushbacks</w:t>
      </w:r>
      <w:r>
        <w:rPr>
          <w:b/>
          <w:u w:val="single"/>
        </w:rPr>
        <w:t xml:space="preserve"> and routine mistreatment of asylum-seekers</w:t>
      </w:r>
      <w:r>
        <w:rPr>
          <w:sz w:val="16"/>
          <w:szCs w:val="16"/>
        </w:rPr>
        <w:t xml:space="preserve">, whether in camps in Libya or on the beaches of Greece, in breach of EU law. This reflects another self-inflicted wound: the increased influence of xenophobic, rightwing populists and the re-normalisation of circa 1914 ultra-nationalist politics across Europe. </w:t>
      </w:r>
      <w:r w:rsidRPr="002D3ACD">
        <w:rPr>
          <w:b/>
          <w:u w:val="single"/>
        </w:rPr>
        <w:t>If Europeans will not stand up for</w:t>
      </w:r>
      <w:r>
        <w:rPr>
          <w:b/>
          <w:u w:val="single"/>
        </w:rPr>
        <w:t xml:space="preserve"> western </w:t>
      </w:r>
      <w:r w:rsidRPr="002D3ACD">
        <w:rPr>
          <w:b/>
          <w:u w:val="single"/>
        </w:rPr>
        <w:t>democratic</w:t>
      </w:r>
      <w:r>
        <w:rPr>
          <w:b/>
          <w:u w:val="single"/>
        </w:rPr>
        <w:t xml:space="preserve"> </w:t>
      </w:r>
      <w:r w:rsidRPr="002D3ACD">
        <w:rPr>
          <w:b/>
          <w:u w:val="single"/>
        </w:rPr>
        <w:t>values</w:t>
      </w:r>
      <w:r>
        <w:rPr>
          <w:b/>
          <w:u w:val="single"/>
        </w:rPr>
        <w:t xml:space="preserve"> in a world overrun by Donald Trump clones and copycats, </w:t>
      </w:r>
      <w:r w:rsidRPr="002D3ACD">
        <w:rPr>
          <w:b/>
          <w:u w:val="single"/>
        </w:rPr>
        <w:t>who will</w:t>
      </w:r>
      <w:r>
        <w:rPr>
          <w:b/>
          <w:u w:val="single"/>
        </w:rPr>
        <w:t>?</w:t>
      </w:r>
      <w:r>
        <w:rPr>
          <w:sz w:val="16"/>
          <w:szCs w:val="16"/>
        </w:rPr>
        <w:t xml:space="preserve"> Sadly, they cannot look to Britain. No longer a trusted friend, the UK under Boris Johnson, sniping and sneering from the sidelines, has become another peripheral conflict zone for the EU. Britain is more irritant than ally. Defence minister Ben Wallace used the linked Belarus-Ukraine crises last week to advance the Brexit agenda and seal arms deals with Warsaw and Kiev. Tellingly, the </w:t>
      </w:r>
      <w:hyperlink r:id="rId34">
        <w:r>
          <w:rPr>
            <w:color w:val="000000"/>
            <w:sz w:val="16"/>
            <w:szCs w:val="16"/>
          </w:rPr>
          <w:t>UK sent troops,</w:t>
        </w:r>
      </w:hyperlink>
      <w:r>
        <w:rPr>
          <w:sz w:val="16"/>
          <w:szCs w:val="16"/>
        </w:rPr>
        <w:t xml:space="preserve"> not humanitarian aid, to the Polish border. Europe’s age of instability also owes much to events beyond its control. Few forecast Trump would try to blow up what Franklin D Roosevelt called the “arsenal of democracy”, and the western alliance with it. </w:t>
      </w:r>
      <w:hyperlink r:id="rId35">
        <w:r>
          <w:rPr>
            <w:color w:val="000000"/>
            <w:sz w:val="16"/>
            <w:szCs w:val="16"/>
          </w:rPr>
          <w:t>He may yet try again</w:t>
        </w:r>
      </w:hyperlink>
      <w:r>
        <w:rPr>
          <w:sz w:val="16"/>
          <w:szCs w:val="16"/>
        </w:rPr>
        <w:t xml:space="preserve">. Likewise, few predicted, as </w:t>
      </w:r>
      <w:hyperlink r:id="rId36">
        <w:r>
          <w:rPr>
            <w:color w:val="000000"/>
            <w:sz w:val="16"/>
            <w:szCs w:val="16"/>
          </w:rPr>
          <w:t>Merkel now admits,</w:t>
        </w:r>
      </w:hyperlink>
      <w:r>
        <w:rPr>
          <w:sz w:val="16"/>
          <w:szCs w:val="16"/>
        </w:rPr>
        <w:t xml:space="preserve"> that China would emerge as such a domineering, economically aggressive, anti-democratic global competitor. </w:t>
      </w:r>
      <w:r>
        <w:rPr>
          <w:b/>
          <w:u w:val="single"/>
        </w:rPr>
        <w:t xml:space="preserve">US president Joe Biden reassures Europeans that Nato, even after Afghanistan, is as vital as ever. But his </w:t>
      </w:r>
      <w:hyperlink r:id="rId37">
        <w:r>
          <w:rPr>
            <w:b/>
            <w:u w:val="single"/>
          </w:rPr>
          <w:t>edgy video summit</w:t>
        </w:r>
      </w:hyperlink>
      <w:r>
        <w:rPr>
          <w:b/>
          <w:u w:val="single"/>
        </w:rPr>
        <w:t xml:space="preserve"> with China’s Xi Jinping last week showed where his true focus lies. </w:t>
      </w:r>
      <w:r w:rsidRPr="002D3ACD">
        <w:rPr>
          <w:b/>
          <w:highlight w:val="green"/>
          <w:u w:val="single"/>
        </w:rPr>
        <w:t>Putin</w:t>
      </w:r>
      <w:r w:rsidRPr="002D3ACD">
        <w:rPr>
          <w:b/>
          <w:u w:val="single"/>
        </w:rPr>
        <w:t xml:space="preserve"> sees this, and </w:t>
      </w:r>
      <w:r w:rsidRPr="002D3ACD">
        <w:rPr>
          <w:b/>
          <w:highlight w:val="green"/>
          <w:u w:val="single"/>
        </w:rPr>
        <w:t>smells blood</w:t>
      </w:r>
      <w:r>
        <w:rPr>
          <w:b/>
          <w:u w:val="single"/>
        </w:rPr>
        <w:t xml:space="preserve">. </w:t>
      </w:r>
      <w:r>
        <w:rPr>
          <w:b/>
          <w:highlight w:val="green"/>
          <w:u w:val="single"/>
        </w:rPr>
        <w:t>Europe’s gas supply</w:t>
      </w:r>
      <w:r>
        <w:rPr>
          <w:b/>
          <w:u w:val="single"/>
        </w:rPr>
        <w:t xml:space="preserve"> is one </w:t>
      </w:r>
      <w:r>
        <w:rPr>
          <w:b/>
          <w:highlight w:val="green"/>
          <w:u w:val="single"/>
        </w:rPr>
        <w:t>pressure point</w:t>
      </w:r>
      <w:r>
        <w:rPr>
          <w:b/>
          <w:u w:val="single"/>
        </w:rPr>
        <w:t xml:space="preserve">. Covert </w:t>
      </w:r>
      <w:r>
        <w:rPr>
          <w:b/>
          <w:highlight w:val="green"/>
          <w:u w:val="single"/>
        </w:rPr>
        <w:t>cyber-attacks</w:t>
      </w:r>
      <w:r>
        <w:rPr>
          <w:b/>
          <w:u w:val="single"/>
        </w:rPr>
        <w:t xml:space="preserve"> are another. Russia’s reckless </w:t>
      </w:r>
      <w:r>
        <w:rPr>
          <w:b/>
          <w:highlight w:val="green"/>
          <w:u w:val="single"/>
        </w:rPr>
        <w:t>anti-satellite missile</w:t>
      </w:r>
      <w:r>
        <w:rPr>
          <w:b/>
          <w:u w:val="single"/>
        </w:rPr>
        <w:t xml:space="preserve"> test, scorning European safety concerns, was the first recorded act of </w:t>
      </w:r>
      <w:hyperlink r:id="rId38">
        <w:r>
          <w:rPr>
            <w:b/>
            <w:u w:val="single"/>
          </w:rPr>
          <w:t>hooliganism in outer space.</w:t>
        </w:r>
      </w:hyperlink>
      <w:r>
        <w:rPr>
          <w:b/>
          <w:u w:val="single"/>
        </w:rPr>
        <w:t xml:space="preserve"> </w:t>
      </w:r>
      <w:r>
        <w:rPr>
          <w:b/>
          <w:highlight w:val="green"/>
          <w:u w:val="single"/>
        </w:rPr>
        <w:t xml:space="preserve">Europe’s inability to make Putin pay </w:t>
      </w:r>
      <w:r w:rsidRPr="002D3ACD">
        <w:rPr>
          <w:b/>
          <w:u w:val="single"/>
        </w:rPr>
        <w:t xml:space="preserve">a serious price </w:t>
      </w:r>
      <w:r w:rsidRPr="002D3ACD">
        <w:rPr>
          <w:b/>
          <w:highlight w:val="green"/>
          <w:u w:val="single"/>
        </w:rPr>
        <w:t>for</w:t>
      </w:r>
      <w:r w:rsidRPr="002D3ACD">
        <w:rPr>
          <w:b/>
          <w:u w:val="single"/>
        </w:rPr>
        <w:t xml:space="preserve"> </w:t>
      </w:r>
      <w:r>
        <w:rPr>
          <w:b/>
          <w:highlight w:val="green"/>
          <w:u w:val="single"/>
        </w:rPr>
        <w:t>aggression</w:t>
      </w:r>
      <w:r>
        <w:rPr>
          <w:b/>
          <w:u w:val="single"/>
        </w:rPr>
        <w:t xml:space="preserve"> in Georgia and Crimea, his </w:t>
      </w:r>
      <w:r>
        <w:rPr>
          <w:b/>
          <w:highlight w:val="green"/>
          <w:u w:val="single"/>
        </w:rPr>
        <w:t>decimation of Russian democracy</w:t>
      </w:r>
      <w:r>
        <w:rPr>
          <w:b/>
          <w:u w:val="single"/>
        </w:rPr>
        <w:t xml:space="preserve">, his </w:t>
      </w:r>
      <w:r>
        <w:rPr>
          <w:b/>
          <w:highlight w:val="green"/>
          <w:u w:val="single"/>
        </w:rPr>
        <w:t>foreign election meddling</w:t>
      </w:r>
      <w:r>
        <w:rPr>
          <w:b/>
          <w:u w:val="single"/>
        </w:rPr>
        <w:t xml:space="preserve">, and his murderous attacks on Alexei Navalny – and other opponents on European soil – </w:t>
      </w:r>
      <w:r>
        <w:rPr>
          <w:b/>
          <w:highlight w:val="green"/>
          <w:u w:val="single"/>
        </w:rPr>
        <w:t>heightens a sense of decline</w:t>
      </w:r>
      <w:r>
        <w:rPr>
          <w:b/>
          <w:u w:val="single"/>
        </w:rPr>
        <w:t xml:space="preserve">. </w:t>
      </w:r>
      <w:proofErr w:type="gramStart"/>
      <w:r>
        <w:rPr>
          <w:b/>
          <w:highlight w:val="green"/>
          <w:u w:val="single"/>
        </w:rPr>
        <w:t>On</w:t>
      </w:r>
      <w:proofErr w:type="gramEnd"/>
      <w:r>
        <w:rPr>
          <w:b/>
          <w:highlight w:val="green"/>
          <w:u w:val="single"/>
        </w:rPr>
        <w:t xml:space="preserve"> China, t</w:t>
      </w:r>
      <w:r>
        <w:rPr>
          <w:b/>
          <w:u w:val="single"/>
        </w:rPr>
        <w:t xml:space="preserve">here is </w:t>
      </w:r>
      <w:r>
        <w:rPr>
          <w:b/>
          <w:highlight w:val="green"/>
          <w:u w:val="single"/>
        </w:rPr>
        <w:t>nothing close to a united front</w:t>
      </w:r>
      <w:r>
        <w:rPr>
          <w:b/>
          <w:u w:val="single"/>
        </w:rPr>
        <w:t xml:space="preserve">. Such </w:t>
      </w:r>
      <w:r>
        <w:rPr>
          <w:b/>
          <w:highlight w:val="green"/>
          <w:u w:val="single"/>
        </w:rPr>
        <w:t>weakness encourages other predators</w:t>
      </w:r>
      <w:r>
        <w:rPr>
          <w:b/>
          <w:u w:val="single"/>
        </w:rPr>
        <w:t xml:space="preserve">. </w:t>
      </w:r>
      <w:proofErr w:type="gramStart"/>
      <w:r>
        <w:rPr>
          <w:b/>
          <w:u w:val="single"/>
        </w:rPr>
        <w:t>So</w:t>
      </w:r>
      <w:proofErr w:type="gramEnd"/>
      <w:r>
        <w:rPr>
          <w:b/>
          <w:u w:val="single"/>
        </w:rPr>
        <w:t xml:space="preserve"> what is to be done? </w:t>
      </w:r>
      <w:r>
        <w:rPr>
          <w:sz w:val="16"/>
          <w:szCs w:val="16"/>
        </w:rPr>
        <w:t xml:space="preserve">Europe, as ever, is a house divided. East Europeans continue to place their faith in Washington rather than Brussels, despite clear portents of another transatlantic rupture if the Democrats lose the White House in 2024. </w:t>
      </w:r>
      <w:r>
        <w:rPr>
          <w:b/>
          <w:u w:val="single"/>
        </w:rPr>
        <w:t xml:space="preserve">The </w:t>
      </w:r>
      <w:r w:rsidRPr="002D3ACD">
        <w:rPr>
          <w:b/>
          <w:u w:val="single"/>
        </w:rPr>
        <w:t>EU</w:t>
      </w:r>
      <w:r>
        <w:rPr>
          <w:b/>
          <w:u w:val="single"/>
        </w:rPr>
        <w:t xml:space="preserve"> bureaucracy </w:t>
      </w:r>
      <w:r w:rsidRPr="002D3ACD">
        <w:rPr>
          <w:b/>
          <w:u w:val="single"/>
        </w:rPr>
        <w:t>is feebly led</w:t>
      </w:r>
      <w:r>
        <w:rPr>
          <w:b/>
          <w:u w:val="single"/>
        </w:rPr>
        <w:t xml:space="preserve">, its parliament toothless. Germany lacks a proven leader. In France, Macron faces </w:t>
      </w:r>
      <w:hyperlink r:id="rId39">
        <w:r>
          <w:rPr>
            <w:b/>
            <w:u w:val="single"/>
          </w:rPr>
          <w:t>a vicious spring election</w:t>
        </w:r>
      </w:hyperlink>
      <w:r>
        <w:rPr>
          <w:b/>
          <w:u w:val="single"/>
        </w:rPr>
        <w:t xml:space="preserve"> scrap against the Russian-backed far right. </w:t>
      </w:r>
      <w:r>
        <w:rPr>
          <w:sz w:val="16"/>
          <w:szCs w:val="16"/>
        </w:rPr>
        <w:t xml:space="preserve">Yet it is Macron’s ideas about enhanced European political, security and military “strategic autonomy”, and a stronger, more fiscally and economically integrated EU, that offer the most hopeful path forward. EU defence ministers last week discussed </w:t>
      </w:r>
      <w:hyperlink r:id="rId40">
        <w:r>
          <w:rPr>
            <w:color w:val="000000"/>
            <w:sz w:val="16"/>
            <w:szCs w:val="16"/>
          </w:rPr>
          <w:t>a “Strategic Compass” plan</w:t>
        </w:r>
      </w:hyperlink>
      <w:r>
        <w:rPr>
          <w:sz w:val="16"/>
          <w:szCs w:val="16"/>
        </w:rPr>
        <w:t xml:space="preserve"> to boost joint capabilities. But agreement on proposed “rapid-deployment forces” and the like seems a long way off. As </w:t>
      </w:r>
      <w:hyperlink r:id="rId41">
        <w:r>
          <w:rPr>
            <w:color w:val="000000"/>
            <w:sz w:val="16"/>
            <w:szCs w:val="16"/>
          </w:rPr>
          <w:t>France</w:t>
        </w:r>
      </w:hyperlink>
      <w:r>
        <w:rPr>
          <w:sz w:val="16"/>
          <w:szCs w:val="16"/>
        </w:rPr>
        <w:t xml:space="preserve"> prepares to assume the EU presidency, will other leaders recognise this critical moment and back Macron? In a world of sharks, snakes and scary monsters, Europe’s independence, </w:t>
      </w:r>
      <w:proofErr w:type="gramStart"/>
      <w:r>
        <w:rPr>
          <w:sz w:val="16"/>
          <w:szCs w:val="16"/>
        </w:rPr>
        <w:t>cohesion</w:t>
      </w:r>
      <w:proofErr w:type="gramEnd"/>
      <w:r>
        <w:rPr>
          <w:sz w:val="16"/>
          <w:szCs w:val="16"/>
        </w:rPr>
        <w:t xml:space="preserve"> and values are on the line like never before. </w:t>
      </w:r>
    </w:p>
    <w:p w14:paraId="64919E39" w14:textId="77777777" w:rsidR="00B40362" w:rsidRDefault="00B40362" w:rsidP="00B40362">
      <w:pPr>
        <w:pStyle w:val="Heading4"/>
      </w:pPr>
      <w:r>
        <w:t>Independently Global Democracy solves a laundry list of impacts---</w:t>
      </w:r>
      <w:r>
        <w:rPr>
          <w:u w:val="single"/>
        </w:rPr>
        <w:t>economic growth</w:t>
      </w:r>
      <w:r>
        <w:t xml:space="preserve">, </w:t>
      </w:r>
      <w:r>
        <w:rPr>
          <w:u w:val="single"/>
        </w:rPr>
        <w:t>public goods</w:t>
      </w:r>
      <w:r>
        <w:t xml:space="preserve">, </w:t>
      </w:r>
      <w:r>
        <w:rPr>
          <w:u w:val="single"/>
        </w:rPr>
        <w:t>alliances</w:t>
      </w:r>
      <w:r>
        <w:t xml:space="preserve">, and </w:t>
      </w:r>
      <w:r>
        <w:rPr>
          <w:u w:val="single"/>
        </w:rPr>
        <w:t>war</w:t>
      </w:r>
    </w:p>
    <w:p w14:paraId="416FE539" w14:textId="77777777" w:rsidR="00B40362" w:rsidRDefault="00B40362" w:rsidP="00B40362">
      <w:pPr>
        <w:rPr>
          <w:b/>
          <w:sz w:val="26"/>
          <w:szCs w:val="26"/>
        </w:rPr>
      </w:pPr>
      <w:r>
        <w:rPr>
          <w:b/>
          <w:sz w:val="26"/>
          <w:szCs w:val="26"/>
        </w:rPr>
        <w:t>Lee ’18</w:t>
      </w:r>
      <w:r>
        <w:t xml:space="preserve"> (Carrie; is an assistant professor at the U.S. Air War College and a Security Fellow with Truman National Security Project. Any views expressed are those of the author and do not reflect the official policy or position of the U.S. government, the Department of Defense, Air University, or Truman National Security Project; </w:t>
      </w:r>
      <w:r>
        <w:rPr>
          <w:i/>
        </w:rPr>
        <w:t>The Truman Project</w:t>
      </w:r>
      <w:r>
        <w:t xml:space="preserve">; September 10th; “Why Democracy Promotion is in the Strategic Interest of the United States”; </w:t>
      </w:r>
      <w:hyperlink r:id="rId42">
        <w:r>
          <w:rPr>
            <w:color w:val="000000"/>
          </w:rPr>
          <w:t>https://medium.com/truman-doctrine-blog/why-democracy-promotion-is-in-the-strategic-interest-of-the-united-states-ae959c111b2f</w:t>
        </w:r>
      </w:hyperlink>
      <w:r>
        <w:t>; accessed 7/9/19; ME)</w:t>
      </w:r>
    </w:p>
    <w:p w14:paraId="7CB9807D" w14:textId="77777777" w:rsidR="00B40362" w:rsidRDefault="00B40362" w:rsidP="00B40362">
      <w:r>
        <w:t xml:space="preserve">However, </w:t>
      </w:r>
      <w:r>
        <w:rPr>
          <w:u w:val="single"/>
        </w:rPr>
        <w:t>reducing the United States’ emphasis on a values-driven foreign policy is wrong, and contrary to the strategic interests of the United States</w:t>
      </w:r>
      <w:r>
        <w:t xml:space="preserve">. </w:t>
      </w:r>
      <w:r>
        <w:rPr>
          <w:b/>
          <w:u w:val="single"/>
        </w:rPr>
        <w:t>Democracy promotion</w:t>
      </w:r>
      <w:r>
        <w:t xml:space="preserve"> </w:t>
      </w:r>
      <w:proofErr w:type="gramStart"/>
      <w:r>
        <w:rPr>
          <w:u w:val="single"/>
        </w:rPr>
        <w:t>in particular serves</w:t>
      </w:r>
      <w:proofErr w:type="gramEnd"/>
      <w:r>
        <w:rPr>
          <w:u w:val="single"/>
        </w:rPr>
        <w:t xml:space="preserve"> a </w:t>
      </w:r>
      <w:r>
        <w:rPr>
          <w:b/>
          <w:u w:val="single"/>
        </w:rPr>
        <w:t>key role in safeguarding U.S. interests</w:t>
      </w:r>
      <w:r>
        <w:t xml:space="preserve"> </w:t>
      </w:r>
      <w:r>
        <w:rPr>
          <w:u w:val="single"/>
        </w:rPr>
        <w:t>and promoting global, long-term growth in ways fundamentally compatible with U.S. strategic interests.</w:t>
      </w:r>
      <w:r>
        <w:t xml:space="preserve"> After all, </w:t>
      </w:r>
      <w:r>
        <w:rPr>
          <w:b/>
          <w:u w:val="single"/>
        </w:rPr>
        <w:t xml:space="preserve">democracies protect private </w:t>
      </w:r>
      <w:r>
        <w:rPr>
          <w:b/>
          <w:u w:val="single"/>
        </w:rPr>
        <w:lastRenderedPageBreak/>
        <w:t>property</w:t>
      </w:r>
      <w:r>
        <w:t xml:space="preserve"> </w:t>
      </w:r>
      <w:r>
        <w:rPr>
          <w:u w:val="single"/>
        </w:rPr>
        <w:t xml:space="preserve">in important ways, </w:t>
      </w:r>
      <w:r>
        <w:rPr>
          <w:b/>
          <w:u w:val="single"/>
        </w:rPr>
        <w:t>invest in public goods</w:t>
      </w:r>
      <w:r>
        <w:t xml:space="preserve">, </w:t>
      </w:r>
      <w:r>
        <w:rPr>
          <w:u w:val="single"/>
        </w:rPr>
        <w:t xml:space="preserve">are more politically stable, make for </w:t>
      </w:r>
      <w:r>
        <w:rPr>
          <w:b/>
          <w:u w:val="single"/>
        </w:rPr>
        <w:t>more dependable allies</w:t>
      </w:r>
      <w:r>
        <w:t xml:space="preserve">, </w:t>
      </w:r>
      <w:r>
        <w:rPr>
          <w:u w:val="single"/>
        </w:rPr>
        <w:t xml:space="preserve">and empirically </w:t>
      </w:r>
      <w:r>
        <w:rPr>
          <w:b/>
          <w:u w:val="single"/>
        </w:rPr>
        <w:t>do not go to war with one another</w:t>
      </w:r>
      <w:r>
        <w:t xml:space="preserve">. Ultimately, a world full of democratic governments is safer, more prosperous, and more stable — all states of being that the United States has an interest in promoting. </w:t>
      </w:r>
      <w:r>
        <w:rPr>
          <w:highlight w:val="green"/>
          <w:u w:val="single"/>
        </w:rPr>
        <w:t>Democracy guarantees</w:t>
      </w:r>
      <w:r>
        <w:rPr>
          <w:u w:val="single"/>
        </w:rPr>
        <w:t xml:space="preserve"> that </w:t>
      </w:r>
      <w:r>
        <w:rPr>
          <w:highlight w:val="green"/>
          <w:u w:val="single"/>
        </w:rPr>
        <w:t>the public</w:t>
      </w:r>
      <w:r>
        <w:rPr>
          <w:u w:val="single"/>
        </w:rPr>
        <w:t xml:space="preserve"> has </w:t>
      </w:r>
      <w:r>
        <w:rPr>
          <w:highlight w:val="green"/>
          <w:u w:val="single"/>
        </w:rPr>
        <w:t xml:space="preserve">a stake in </w:t>
      </w:r>
      <w:r>
        <w:rPr>
          <w:u w:val="single"/>
        </w:rPr>
        <w:t xml:space="preserve">its own </w:t>
      </w:r>
      <w:r>
        <w:rPr>
          <w:highlight w:val="green"/>
          <w:u w:val="single"/>
        </w:rPr>
        <w:t>institutions and government</w:t>
      </w:r>
      <w:r>
        <w:rPr>
          <w:u w:val="single"/>
        </w:rPr>
        <w:t xml:space="preserve">, which </w:t>
      </w:r>
      <w:r>
        <w:rPr>
          <w:highlight w:val="green"/>
          <w:u w:val="single"/>
        </w:rPr>
        <w:t xml:space="preserve">leads to </w:t>
      </w:r>
      <w:r>
        <w:rPr>
          <w:b/>
          <w:highlight w:val="green"/>
          <w:u w:val="single"/>
        </w:rPr>
        <w:t>investor confidence and growth</w:t>
      </w:r>
      <w:r>
        <w:rPr>
          <w:u w:val="single"/>
        </w:rPr>
        <w:t xml:space="preserve">. Since elected politicians are accountable to property owners and are held in check by an independent judiciary, </w:t>
      </w:r>
      <w:r>
        <w:rPr>
          <w:highlight w:val="green"/>
          <w:u w:val="single"/>
        </w:rPr>
        <w:t>democracies</w:t>
      </w:r>
      <w:r>
        <w:rPr>
          <w:u w:val="single"/>
        </w:rPr>
        <w:t xml:space="preserve"> tend to have better mechanisms for </w:t>
      </w:r>
      <w:r>
        <w:rPr>
          <w:b/>
          <w:highlight w:val="green"/>
          <w:u w:val="single"/>
        </w:rPr>
        <w:t>protect</w:t>
      </w:r>
      <w:r>
        <w:rPr>
          <w:b/>
          <w:u w:val="single"/>
        </w:rPr>
        <w:t xml:space="preserve">ing </w:t>
      </w:r>
      <w:r>
        <w:rPr>
          <w:b/>
          <w:highlight w:val="green"/>
          <w:u w:val="single"/>
        </w:rPr>
        <w:t>private property</w:t>
      </w:r>
      <w:r>
        <w:t xml:space="preserve"> </w:t>
      </w:r>
      <w:r>
        <w:rPr>
          <w:u w:val="single"/>
        </w:rPr>
        <w:t xml:space="preserve">than their autocratic counterparts. This makes democracies a </w:t>
      </w:r>
      <w:r>
        <w:rPr>
          <w:b/>
          <w:u w:val="single"/>
        </w:rPr>
        <w:t xml:space="preserve">particularly </w:t>
      </w:r>
      <w:r>
        <w:rPr>
          <w:b/>
          <w:highlight w:val="green"/>
          <w:u w:val="single"/>
        </w:rPr>
        <w:t>attractive</w:t>
      </w:r>
      <w:r>
        <w:rPr>
          <w:b/>
          <w:u w:val="single"/>
        </w:rPr>
        <w:t xml:space="preserve"> type of country </w:t>
      </w:r>
      <w:r>
        <w:rPr>
          <w:b/>
          <w:highlight w:val="green"/>
          <w:u w:val="single"/>
        </w:rPr>
        <w:t>for investors</w:t>
      </w:r>
      <w:r>
        <w:rPr>
          <w:u w:val="single"/>
        </w:rPr>
        <w:t xml:space="preserve"> — both public and private — because checks and balances make it difficult for the state to nationalize industries</w:t>
      </w:r>
      <w:r>
        <w:t xml:space="preserve">. Further, </w:t>
      </w:r>
      <w:r>
        <w:rPr>
          <w:u w:val="single"/>
        </w:rPr>
        <w:t xml:space="preserve">private property rights protected by the legal system </w:t>
      </w:r>
      <w:r>
        <w:rPr>
          <w:b/>
          <w:highlight w:val="green"/>
          <w:u w:val="single"/>
        </w:rPr>
        <w:t>encourage entrepreneurship and</w:t>
      </w:r>
      <w:r>
        <w:rPr>
          <w:b/>
          <w:u w:val="single"/>
        </w:rPr>
        <w:t xml:space="preserve"> small </w:t>
      </w:r>
      <w:r>
        <w:rPr>
          <w:b/>
          <w:highlight w:val="green"/>
          <w:u w:val="single"/>
        </w:rPr>
        <w:t>business development</w:t>
      </w:r>
      <w:r>
        <w:t xml:space="preserve">, </w:t>
      </w:r>
      <w:r>
        <w:rPr>
          <w:u w:val="single"/>
        </w:rPr>
        <w:t xml:space="preserve">both of which are </w:t>
      </w:r>
      <w:r>
        <w:rPr>
          <w:b/>
          <w:highlight w:val="green"/>
          <w:u w:val="single"/>
        </w:rPr>
        <w:t>key to a growing and modernizing economy</w:t>
      </w:r>
      <w:r>
        <w:t xml:space="preserve">. As a result, </w:t>
      </w:r>
      <w:r>
        <w:rPr>
          <w:u w:val="single"/>
        </w:rPr>
        <w:t>democracies tend to be wealthier and more economically stable than their autocratic counterparts.</w:t>
      </w:r>
      <w:r>
        <w:t xml:space="preserve"> This is fundamentally in the interest of the United States in that both private and public investors have an interest in seeing returns on their investments, </w:t>
      </w:r>
      <w:r>
        <w:rPr>
          <w:u w:val="single"/>
        </w:rPr>
        <w:t xml:space="preserve">thereby potentially </w:t>
      </w:r>
      <w:r>
        <w:rPr>
          <w:highlight w:val="green"/>
          <w:u w:val="single"/>
        </w:rPr>
        <w:t xml:space="preserve">making </w:t>
      </w:r>
      <w:r>
        <w:rPr>
          <w:b/>
          <w:highlight w:val="green"/>
          <w:u w:val="single"/>
        </w:rPr>
        <w:t>countries less willing to go to war</w:t>
      </w:r>
      <w:r>
        <w:rPr>
          <w:b/>
          <w:u w:val="single"/>
        </w:rPr>
        <w:t xml:space="preserve"> if </w:t>
      </w:r>
      <w:r>
        <w:rPr>
          <w:b/>
          <w:highlight w:val="green"/>
          <w:u w:val="single"/>
        </w:rPr>
        <w:t>that would</w:t>
      </w:r>
      <w:r>
        <w:rPr>
          <w:b/>
          <w:u w:val="single"/>
        </w:rPr>
        <w:t xml:space="preserve"> require </w:t>
      </w:r>
      <w:r>
        <w:rPr>
          <w:b/>
          <w:highlight w:val="green"/>
          <w:u w:val="single"/>
        </w:rPr>
        <w:t>sever</w:t>
      </w:r>
      <w:r>
        <w:rPr>
          <w:b/>
          <w:u w:val="single"/>
        </w:rPr>
        <w:t xml:space="preserve">ing </w:t>
      </w:r>
      <w:r>
        <w:rPr>
          <w:b/>
          <w:highlight w:val="green"/>
          <w:u w:val="single"/>
        </w:rPr>
        <w:t>economic ties</w:t>
      </w:r>
      <w:r>
        <w:t xml:space="preserve">. Democratic institutions ensure that citizens with both economic and political power are heard. </w:t>
      </w:r>
      <w:r>
        <w:rPr>
          <w:u w:val="single"/>
        </w:rPr>
        <w:t xml:space="preserve">Democracies also </w:t>
      </w:r>
      <w:r>
        <w:rPr>
          <w:b/>
          <w:u w:val="single"/>
        </w:rPr>
        <w:t>invest in public goods at much higher rates than autocratic governments</w:t>
      </w:r>
      <w:r>
        <w:t xml:space="preserve">. </w:t>
      </w:r>
      <w:r>
        <w:rPr>
          <w:u w:val="single"/>
        </w:rPr>
        <w:t xml:space="preserve">Because </w:t>
      </w:r>
      <w:r>
        <w:rPr>
          <w:highlight w:val="green"/>
          <w:u w:val="single"/>
        </w:rPr>
        <w:t xml:space="preserve">politicians </w:t>
      </w:r>
      <w:r>
        <w:rPr>
          <w:u w:val="single"/>
        </w:rPr>
        <w:t xml:space="preserve">must cater to the median voter, they </w:t>
      </w:r>
      <w:r>
        <w:rPr>
          <w:b/>
          <w:highlight w:val="green"/>
          <w:u w:val="single"/>
        </w:rPr>
        <w:t>approve policies</w:t>
      </w:r>
      <w:r>
        <w:rPr>
          <w:b/>
          <w:u w:val="single"/>
        </w:rPr>
        <w:t xml:space="preserve"> that invest </w:t>
      </w:r>
      <w:r>
        <w:rPr>
          <w:b/>
          <w:highlight w:val="green"/>
          <w:u w:val="single"/>
        </w:rPr>
        <w:t>in public education and healthcare</w:t>
      </w:r>
      <w:r>
        <w:t xml:space="preserve">, </w:t>
      </w:r>
      <w:r>
        <w:rPr>
          <w:u w:val="single"/>
        </w:rPr>
        <w:t xml:space="preserve">both of </w:t>
      </w:r>
      <w:r>
        <w:rPr>
          <w:highlight w:val="green"/>
          <w:u w:val="single"/>
        </w:rPr>
        <w:t>which promote</w:t>
      </w:r>
      <w:r>
        <w:rPr>
          <w:u w:val="single"/>
        </w:rPr>
        <w:t xml:space="preserve"> long-term </w:t>
      </w:r>
      <w:r>
        <w:rPr>
          <w:highlight w:val="green"/>
          <w:u w:val="single"/>
        </w:rPr>
        <w:t>growth</w:t>
      </w:r>
      <w:r>
        <w:rPr>
          <w:u w:val="single"/>
        </w:rPr>
        <w:t xml:space="preserve"> and development</w:t>
      </w:r>
      <w:r>
        <w:t xml:space="preserve">. Public education invests in a country’s human capital, setting the stage for long-term innovation, adaptability, and advancement. </w:t>
      </w:r>
      <w:r>
        <w:rPr>
          <w:u w:val="single"/>
        </w:rPr>
        <w:t xml:space="preserve">Public healthcare, meanwhile, has been </w:t>
      </w:r>
      <w:r>
        <w:rPr>
          <w:highlight w:val="green"/>
          <w:u w:val="single"/>
        </w:rPr>
        <w:t xml:space="preserve">shown to </w:t>
      </w:r>
      <w:r>
        <w:rPr>
          <w:b/>
          <w:highlight w:val="green"/>
          <w:u w:val="single"/>
        </w:rPr>
        <w:t>increase</w:t>
      </w:r>
      <w:r>
        <w:rPr>
          <w:b/>
          <w:u w:val="single"/>
        </w:rPr>
        <w:t xml:space="preserve"> overall </w:t>
      </w:r>
      <w:r>
        <w:rPr>
          <w:b/>
          <w:highlight w:val="green"/>
          <w:u w:val="single"/>
        </w:rPr>
        <w:t>societal productivity</w:t>
      </w:r>
      <w:r>
        <w:rPr>
          <w:highlight w:val="green"/>
          <w:u w:val="single"/>
        </w:rPr>
        <w:t xml:space="preserve"> and well-being</w:t>
      </w:r>
      <w:r>
        <w:rPr>
          <w:u w:val="single"/>
        </w:rPr>
        <w:t xml:space="preserve"> as people take fewer sick days, citizens are able to afford their healthcare without going bankrupt, and ultimately, the overall </w:t>
      </w:r>
      <w:r>
        <w:rPr>
          <w:b/>
          <w:highlight w:val="green"/>
          <w:u w:val="single"/>
        </w:rPr>
        <w:t>costs of healthcare are driven down</w:t>
      </w:r>
      <w:r>
        <w:rPr>
          <w:u w:val="single"/>
        </w:rPr>
        <w:t xml:space="preserve"> as citizens become healthier</w:t>
      </w:r>
      <w:r>
        <w:t xml:space="preserve">. Productive, innovative societies are also better for the United States — </w:t>
      </w:r>
      <w:r>
        <w:rPr>
          <w:highlight w:val="green"/>
          <w:u w:val="single"/>
        </w:rPr>
        <w:t>innovation</w:t>
      </w:r>
      <w:r>
        <w:rPr>
          <w:u w:val="single"/>
        </w:rPr>
        <w:t xml:space="preserve"> around the world </w:t>
      </w:r>
      <w:r>
        <w:rPr>
          <w:highlight w:val="green"/>
          <w:u w:val="single"/>
        </w:rPr>
        <w:t>improves global quality of life</w:t>
      </w:r>
      <w:r>
        <w:rPr>
          <w:u w:val="single"/>
        </w:rPr>
        <w:t>, results in more educational and vocational opportunities for Americans</w:t>
      </w:r>
      <w:r>
        <w:t xml:space="preserve"> (both because other universities and jobs become more attractive to Americans who want to go abroad and because potential immigrants are more likely to want to stay in their own country, opening up opportunities for U.S. citizens at home), </w:t>
      </w:r>
      <w:r>
        <w:rPr>
          <w:u w:val="single"/>
        </w:rPr>
        <w:t xml:space="preserve">and may </w:t>
      </w:r>
      <w:r>
        <w:rPr>
          <w:highlight w:val="green"/>
          <w:u w:val="single"/>
        </w:rPr>
        <w:t>reduce friction between countries over resources and labor</w:t>
      </w:r>
      <w:r>
        <w:t xml:space="preserve">. </w:t>
      </w:r>
      <w:r>
        <w:rPr>
          <w:u w:val="single"/>
        </w:rPr>
        <w:t>Democracies are also generally more politically stable because regular election cycles ensure an established process for the habitual and peaceful removal of leaders from power.</w:t>
      </w:r>
      <w:r>
        <w:t xml:space="preserve"> </w:t>
      </w:r>
      <w:r>
        <w:rPr>
          <w:highlight w:val="green"/>
          <w:u w:val="single"/>
        </w:rPr>
        <w:t>Elections ensure</w:t>
      </w:r>
      <w:r>
        <w:rPr>
          <w:u w:val="single"/>
        </w:rPr>
        <w:t xml:space="preserve"> the </w:t>
      </w:r>
      <w:r>
        <w:rPr>
          <w:highlight w:val="green"/>
          <w:u w:val="single"/>
        </w:rPr>
        <w:t>non-violent transition of power and reduce</w:t>
      </w:r>
      <w:r>
        <w:rPr>
          <w:u w:val="single"/>
        </w:rPr>
        <w:t xml:space="preserve"> the need for </w:t>
      </w:r>
      <w:r>
        <w:rPr>
          <w:highlight w:val="green"/>
          <w:u w:val="single"/>
        </w:rPr>
        <w:t>mass protest, rioting, and revolution</w:t>
      </w:r>
      <w:r>
        <w:rPr>
          <w:u w:val="single"/>
        </w:rPr>
        <w:t xml:space="preserve"> — which </w:t>
      </w:r>
      <w:r>
        <w:rPr>
          <w:b/>
          <w:u w:val="single"/>
        </w:rPr>
        <w:t>makes countries more politically stable</w:t>
      </w:r>
      <w:r>
        <w:t xml:space="preserve">. Further, when citizens are granted rights and protections from government abuse, enforced by an independent judiciary, they have fewer grievances against the government and are thus less able to mobilize large numbers of people to violently overthrow the regime. </w:t>
      </w:r>
      <w:r>
        <w:rPr>
          <w:highlight w:val="green"/>
          <w:u w:val="single"/>
        </w:rPr>
        <w:t>Revolution</w:t>
      </w:r>
      <w:r>
        <w:rPr>
          <w:u w:val="single"/>
        </w:rPr>
        <w:t xml:space="preserve">, while not always violent, often leads to political instability, challenges to growth, </w:t>
      </w:r>
      <w:r>
        <w:rPr>
          <w:b/>
          <w:highlight w:val="green"/>
          <w:u w:val="single"/>
        </w:rPr>
        <w:t>increase</w:t>
      </w:r>
      <w:r>
        <w:rPr>
          <w:b/>
          <w:u w:val="single"/>
        </w:rPr>
        <w:t xml:space="preserve">d </w:t>
      </w:r>
      <w:r>
        <w:rPr>
          <w:b/>
          <w:highlight w:val="green"/>
          <w:u w:val="single"/>
        </w:rPr>
        <w:t>incentives for diversionary war and conflict</w:t>
      </w:r>
      <w:r>
        <w:rPr>
          <w:highlight w:val="green"/>
          <w:u w:val="single"/>
        </w:rPr>
        <w:t>, and</w:t>
      </w:r>
      <w:r>
        <w:rPr>
          <w:u w:val="single"/>
        </w:rPr>
        <w:t xml:space="preserve"> oftentimes </w:t>
      </w:r>
      <w:r>
        <w:rPr>
          <w:highlight w:val="green"/>
          <w:u w:val="single"/>
        </w:rPr>
        <w:t>civil war</w:t>
      </w:r>
      <w:r>
        <w:t xml:space="preserve">. The externalities of civil war and international conflict then put pressure on the United States to intervene, protect human rights, and otherwise expend resources on other countries’ issues. </w:t>
      </w:r>
      <w:r>
        <w:rPr>
          <w:u w:val="single"/>
        </w:rPr>
        <w:t xml:space="preserve">Further, civil wars are highly destructive to institutions, human capital, and resources, and can have significant security spillover effects, increasing global risk of political instability and </w:t>
      </w:r>
      <w:r>
        <w:rPr>
          <w:b/>
          <w:u w:val="single"/>
        </w:rPr>
        <w:t>violent extremism</w:t>
      </w:r>
      <w:r>
        <w:t xml:space="preserve">. </w:t>
      </w:r>
      <w:r>
        <w:rPr>
          <w:u w:val="single"/>
        </w:rPr>
        <w:t xml:space="preserve">This political stability, in addition to institutional checks and balances, </w:t>
      </w:r>
      <w:r>
        <w:rPr>
          <w:highlight w:val="green"/>
          <w:u w:val="single"/>
        </w:rPr>
        <w:t xml:space="preserve">makes </w:t>
      </w:r>
      <w:r>
        <w:rPr>
          <w:b/>
          <w:highlight w:val="green"/>
          <w:u w:val="single"/>
        </w:rPr>
        <w:t>democracies better</w:t>
      </w:r>
      <w:r>
        <w:rPr>
          <w:b/>
          <w:u w:val="single"/>
        </w:rPr>
        <w:t xml:space="preserve"> international partners and </w:t>
      </w:r>
      <w:r>
        <w:rPr>
          <w:b/>
          <w:highlight w:val="green"/>
          <w:u w:val="single"/>
        </w:rPr>
        <w:t>allies</w:t>
      </w:r>
      <w:r>
        <w:rPr>
          <w:b/>
          <w:u w:val="single"/>
        </w:rPr>
        <w:t xml:space="preserve"> in the long-term</w:t>
      </w:r>
      <w:r>
        <w:t xml:space="preserve">. Treaties ratified by </w:t>
      </w:r>
      <w:r>
        <w:lastRenderedPageBreak/>
        <w:t xml:space="preserve">multiple branches of government are more durable than executive agreements signed by a single leader who may be replaced within a short period of time. </w:t>
      </w:r>
      <w:r>
        <w:rPr>
          <w:u w:val="single"/>
        </w:rPr>
        <w:t>While democracies may be more reluctant to commit to alliances and formal security pacts, once a party to them, they are more dependable than other states with concentrated power at the executive level</w:t>
      </w:r>
      <w:r>
        <w:t xml:space="preserve">. </w:t>
      </w:r>
      <w:proofErr w:type="gramStart"/>
      <w:r>
        <w:rPr>
          <w:b/>
          <w:u w:val="single"/>
        </w:rPr>
        <w:t>These kind of durable commitments</w:t>
      </w:r>
      <w:proofErr w:type="gramEnd"/>
      <w:r>
        <w:rPr>
          <w:b/>
          <w:u w:val="single"/>
        </w:rPr>
        <w:t xml:space="preserve"> are of interest to the United States as it seeks to preserve the liberal world order</w:t>
      </w:r>
      <w:r>
        <w:t xml:space="preserve">; </w:t>
      </w:r>
      <w:r>
        <w:rPr>
          <w:u w:val="single"/>
        </w:rPr>
        <w:t>it is far more effective to ally with partners whose institutions make withdrawal from the alliance costly</w:t>
      </w:r>
      <w:r>
        <w:t xml:space="preserve">. Finally, </w:t>
      </w:r>
      <w:r>
        <w:rPr>
          <w:u w:val="single"/>
        </w:rPr>
        <w:t xml:space="preserve">it has been empirically observed that </w:t>
      </w:r>
      <w:r>
        <w:rPr>
          <w:b/>
          <w:highlight w:val="green"/>
          <w:u w:val="single"/>
        </w:rPr>
        <w:t>democracies do not go to war with one another</w:t>
      </w:r>
      <w:r>
        <w:t xml:space="preserve">. While there is a robust debate around the exact nature of the so-called “democratic peace,” it </w:t>
      </w:r>
      <w:r>
        <w:rPr>
          <w:u w:val="single"/>
        </w:rPr>
        <w:t xml:space="preserve">appears that there are qualities particular to democracies that make war between them particularly unlikely: a </w:t>
      </w:r>
      <w:r>
        <w:rPr>
          <w:b/>
          <w:u w:val="single"/>
        </w:rPr>
        <w:t xml:space="preserve">dovish public </w:t>
      </w:r>
      <w:r>
        <w:rPr>
          <w:b/>
          <w:highlight w:val="green"/>
          <w:u w:val="single"/>
        </w:rPr>
        <w:t>constrains leaders’ ability to wage war</w:t>
      </w:r>
      <w:r>
        <w:t xml:space="preserve">, </w:t>
      </w:r>
      <w:r>
        <w:rPr>
          <w:u w:val="single"/>
        </w:rPr>
        <w:t xml:space="preserve">competitive elections and a free press make it </w:t>
      </w:r>
      <w:r>
        <w:rPr>
          <w:b/>
          <w:highlight w:val="green"/>
          <w:u w:val="single"/>
        </w:rPr>
        <w:t>easier to</w:t>
      </w:r>
      <w:r>
        <w:rPr>
          <w:b/>
          <w:u w:val="single"/>
        </w:rPr>
        <w:t xml:space="preserve"> credibly communicate </w:t>
      </w:r>
      <w:r>
        <w:rPr>
          <w:b/>
          <w:highlight w:val="green"/>
          <w:u w:val="single"/>
        </w:rPr>
        <w:t>resolve</w:t>
      </w:r>
      <w:r>
        <w:rPr>
          <w:b/>
          <w:u w:val="single"/>
        </w:rPr>
        <w:t xml:space="preserve"> to potential </w:t>
      </w:r>
      <w:r>
        <w:rPr>
          <w:b/>
          <w:highlight w:val="green"/>
          <w:u w:val="single"/>
        </w:rPr>
        <w:t>adversaries</w:t>
      </w:r>
      <w:r>
        <w:t xml:space="preserve">, </w:t>
      </w:r>
      <w:r>
        <w:rPr>
          <w:u w:val="single"/>
        </w:rPr>
        <w:t xml:space="preserve">consolidated democracies tend to be </w:t>
      </w:r>
      <w:r>
        <w:rPr>
          <w:b/>
          <w:u w:val="single"/>
        </w:rPr>
        <w:t>more wealthy and economically interdependent</w:t>
      </w:r>
      <w:r>
        <w:t xml:space="preserve">, </w:t>
      </w:r>
      <w:r>
        <w:rPr>
          <w:u w:val="single"/>
        </w:rPr>
        <w:t>like-minded people are more hesitant to wage war against one another, and so on</w:t>
      </w:r>
      <w:r>
        <w:t xml:space="preserve">. Regardless of the precise mechanisms, however, a </w:t>
      </w:r>
      <w:r>
        <w:rPr>
          <w:u w:val="single"/>
        </w:rPr>
        <w:t>world of democracies is inherently safer, more prosperous, and less likely to initiate a war against the United States — a key factor in protecting American security and interests</w:t>
      </w:r>
      <w:r>
        <w:t>.</w:t>
      </w:r>
    </w:p>
    <w:p w14:paraId="738331DE" w14:textId="77777777" w:rsidR="00B40362" w:rsidRDefault="00B40362" w:rsidP="00B40362">
      <w:pPr>
        <w:rPr>
          <w:sz w:val="16"/>
          <w:szCs w:val="16"/>
        </w:rPr>
      </w:pPr>
    </w:p>
    <w:p w14:paraId="0B1D1899" w14:textId="77777777" w:rsidR="00B40362" w:rsidRDefault="00B40362" w:rsidP="00B40362">
      <w:pPr>
        <w:pStyle w:val="Heading4"/>
      </w:pPr>
      <w:r>
        <w:t xml:space="preserve">And Russian invasions beyond Ukraine cause NATO draw in-they </w:t>
      </w:r>
      <w:proofErr w:type="gramStart"/>
      <w:r>
        <w:t>wont</w:t>
      </w:r>
      <w:proofErr w:type="gramEnd"/>
      <w:r>
        <w:t xml:space="preserve"> let Putin go beyond Ukraine</w:t>
      </w:r>
    </w:p>
    <w:p w14:paraId="76455E4D" w14:textId="77777777" w:rsidR="00B40362" w:rsidRDefault="00B40362" w:rsidP="00B40362">
      <w:pPr>
        <w:rPr>
          <w:sz w:val="16"/>
          <w:szCs w:val="16"/>
        </w:rPr>
      </w:pPr>
      <w:r>
        <w:rPr>
          <w:b/>
          <w:sz w:val="26"/>
          <w:szCs w:val="26"/>
        </w:rPr>
        <w:t>Finnis 3-3</w:t>
      </w:r>
      <w:r>
        <w:rPr>
          <w:sz w:val="16"/>
          <w:szCs w:val="16"/>
        </w:rPr>
        <w:t xml:space="preserve"> Alex Finnis, 3-3-2022, "Whether Russia could attack other countries after Ukraine and if Nato members are under threat," inews.co.uk, https://inews.co.uk/news/world/will-russia-attack-other-countries-what-putin-after-ukraine-invasion-nato-members-threat-1495774//SJJK</w:t>
      </w:r>
    </w:p>
    <w:p w14:paraId="5E3F9D11" w14:textId="77777777" w:rsidR="00B40362" w:rsidRDefault="00B40362" w:rsidP="00B40362">
      <w:pPr>
        <w:rPr>
          <w:b/>
          <w:u w:val="single"/>
        </w:rPr>
      </w:pPr>
      <w:hyperlink r:id="rId43">
        <w:r>
          <w:rPr>
            <w:color w:val="000000"/>
            <w:sz w:val="16"/>
            <w:szCs w:val="16"/>
          </w:rPr>
          <w:t>Russia’s invasion of Ukraine is days behind schedule</w:t>
        </w:r>
      </w:hyperlink>
      <w:r>
        <w:rPr>
          <w:sz w:val="16"/>
          <w:szCs w:val="16"/>
        </w:rPr>
        <w:t xml:space="preserve">, but </w:t>
      </w:r>
      <w:r>
        <w:rPr>
          <w:b/>
          <w:u w:val="single"/>
        </w:rPr>
        <w:t xml:space="preserve">fears remain Vladimir </w:t>
      </w:r>
      <w:r>
        <w:rPr>
          <w:b/>
          <w:highlight w:val="green"/>
          <w:u w:val="single"/>
        </w:rPr>
        <w:t xml:space="preserve">Putin </w:t>
      </w:r>
      <w:hyperlink r:id="rId44">
        <w:r w:rsidRPr="002D3ACD">
          <w:rPr>
            <w:b/>
            <w:u w:val="single"/>
          </w:rPr>
          <w:t>may</w:t>
        </w:r>
        <w:r>
          <w:rPr>
            <w:b/>
            <w:highlight w:val="green"/>
            <w:u w:val="single"/>
          </w:rPr>
          <w:t xml:space="preserve"> still have eyes on pushing further into Europe</w:t>
        </w:r>
      </w:hyperlink>
      <w:r>
        <w:rPr>
          <w:b/>
          <w:u w:val="single"/>
        </w:rPr>
        <w:t xml:space="preserve">. </w:t>
      </w:r>
      <w:hyperlink r:id="rId45">
        <w:r>
          <w:rPr>
            <w:color w:val="000000"/>
            <w:sz w:val="16"/>
            <w:szCs w:val="16"/>
          </w:rPr>
          <w:t>Officials say a 40-mile Russian convoy heading for Kyiv</w:t>
        </w:r>
      </w:hyperlink>
      <w:r>
        <w:rPr>
          <w:sz w:val="16"/>
          <w:szCs w:val="16"/>
        </w:rPr>
        <w:t xml:space="preserve"> has made little progress in several days, and remains 30km away from the centre of the capital, having been thwarted by </w:t>
      </w:r>
      <w:hyperlink r:id="rId46">
        <w:r>
          <w:rPr>
            <w:color w:val="000000"/>
            <w:sz w:val="16"/>
            <w:szCs w:val="16"/>
          </w:rPr>
          <w:t>Ukrainian resistance</w:t>
        </w:r>
      </w:hyperlink>
      <w:r>
        <w:rPr>
          <w:sz w:val="16"/>
          <w:szCs w:val="16"/>
        </w:rPr>
        <w:t xml:space="preserve">, mechanical breakdown and congestion. President Putin’s forces have managed to capture the city of Kherson, but Kharkiv, Chernihiv and Mariupol are still in Ukrainian hands despite days of heavy shelling. The </w:t>
      </w:r>
      <w:hyperlink r:id="rId47">
        <w:r>
          <w:rPr>
            <w:color w:val="000000"/>
            <w:sz w:val="16"/>
            <w:szCs w:val="16"/>
          </w:rPr>
          <w:t>Ukrainian Government has claimed</w:t>
        </w:r>
      </w:hyperlink>
      <w:r>
        <w:rPr>
          <w:sz w:val="16"/>
          <w:szCs w:val="16"/>
        </w:rPr>
        <w:t xml:space="preserve"> that more than 5,300 Russians and more than 2,000 Ukrainian civilians have died, although these numbers have not been verified. The United Nations said the real toll was likely to be “much higher”. </w:t>
      </w:r>
      <w:hyperlink r:id="rId48">
        <w:r>
          <w:rPr>
            <w:color w:val="000000"/>
            <w:sz w:val="16"/>
            <w:szCs w:val="16"/>
          </w:rPr>
          <w:t>Russia has ramped up the ferocity of its attacks</w:t>
        </w:r>
      </w:hyperlink>
      <w:r>
        <w:rPr>
          <w:sz w:val="16"/>
          <w:szCs w:val="16"/>
        </w:rPr>
        <w:t xml:space="preserve"> in response to the </w:t>
      </w:r>
      <w:proofErr w:type="gramStart"/>
      <w:r>
        <w:rPr>
          <w:sz w:val="16"/>
          <w:szCs w:val="16"/>
        </w:rPr>
        <w:t>frustration, and</w:t>
      </w:r>
      <w:proofErr w:type="gramEnd"/>
      <w:r>
        <w:rPr>
          <w:sz w:val="16"/>
          <w:szCs w:val="16"/>
        </w:rPr>
        <w:t xml:space="preserve"> has been accused of war crimes for its use of cluster bombs. </w:t>
      </w:r>
      <w:hyperlink r:id="rId49">
        <w:r>
          <w:rPr>
            <w:color w:val="000000"/>
            <w:sz w:val="16"/>
            <w:szCs w:val="16"/>
          </w:rPr>
          <w:t>Foreign Secretary Liz Truss said the UK and its allies need “to do more to contain this aggression”</w:t>
        </w:r>
      </w:hyperlink>
      <w:r>
        <w:rPr>
          <w:sz w:val="16"/>
          <w:szCs w:val="16"/>
        </w:rPr>
        <w:t xml:space="preserve">, with fears President Putin could attack the Baltic region. Here’s what we know about the chances of Russia’s invasion going beyond Ukraine. Will Russia attack other countries? Russia has not stated any intentions to push beyond Ukraine, but Moscow also previously said it would not invade Ukraine. Karin von Hippel, who was a nonpolitical senior adviser at the US State Department during the Obama administration told </w:t>
      </w:r>
      <w:hyperlink r:id="rId50">
        <w:r>
          <w:rPr>
            <w:color w:val="000000"/>
            <w:sz w:val="16"/>
            <w:szCs w:val="16"/>
          </w:rPr>
          <w:t>NBC</w:t>
        </w:r>
      </w:hyperlink>
      <w:r>
        <w:rPr>
          <w:sz w:val="16"/>
          <w:szCs w:val="16"/>
        </w:rPr>
        <w:t xml:space="preserve"> President Putin could potentially target non-Nato nations in Eastern Europe, </w:t>
      </w:r>
      <w:hyperlink r:id="rId51">
        <w:r>
          <w:rPr>
            <w:color w:val="000000"/>
            <w:sz w:val="16"/>
            <w:szCs w:val="16"/>
          </w:rPr>
          <w:t>such as Moldova and Georgia</w:t>
        </w:r>
      </w:hyperlink>
      <w:r>
        <w:rPr>
          <w:sz w:val="16"/>
          <w:szCs w:val="16"/>
        </w:rPr>
        <w:t xml:space="preserve">. He added that if </w:t>
      </w:r>
      <w:r>
        <w:rPr>
          <w:b/>
          <w:u w:val="single"/>
        </w:rPr>
        <w:t xml:space="preserve">the </w:t>
      </w:r>
      <w:r>
        <w:rPr>
          <w:b/>
          <w:highlight w:val="green"/>
          <w:u w:val="single"/>
        </w:rPr>
        <w:t>Russian leader “</w:t>
      </w:r>
      <w:r w:rsidRPr="002D3ACD">
        <w:rPr>
          <w:b/>
          <w:u w:val="single"/>
        </w:rPr>
        <w:t>starts to</w:t>
      </w:r>
      <w:r>
        <w:rPr>
          <w:b/>
          <w:u w:val="single"/>
        </w:rPr>
        <w:t xml:space="preserve"> slowly </w:t>
      </w:r>
      <w:r>
        <w:rPr>
          <w:b/>
          <w:highlight w:val="green"/>
          <w:u w:val="single"/>
        </w:rPr>
        <w:t>expand his empire</w:t>
      </w:r>
      <w:r>
        <w:rPr>
          <w:b/>
          <w:u w:val="single"/>
        </w:rPr>
        <w:t xml:space="preserve">, there will be </w:t>
      </w:r>
      <w:r w:rsidRPr="002D3ACD">
        <w:rPr>
          <w:b/>
          <w:u w:val="single"/>
        </w:rPr>
        <w:t xml:space="preserve">several other </w:t>
      </w:r>
      <w:r>
        <w:rPr>
          <w:b/>
          <w:highlight w:val="green"/>
          <w:u w:val="single"/>
        </w:rPr>
        <w:t xml:space="preserve">places </w:t>
      </w:r>
      <w:r w:rsidRPr="002D3ACD">
        <w:rPr>
          <w:b/>
          <w:u w:val="single"/>
        </w:rPr>
        <w:t xml:space="preserve">that are </w:t>
      </w:r>
      <w:r>
        <w:rPr>
          <w:b/>
          <w:highlight w:val="green"/>
          <w:u w:val="single"/>
        </w:rPr>
        <w:t>in Nato</w:t>
      </w:r>
      <w:r>
        <w:rPr>
          <w:b/>
          <w:u w:val="single"/>
        </w:rPr>
        <w:t xml:space="preserve"> that </w:t>
      </w:r>
      <w:r w:rsidRPr="002D3ACD">
        <w:rPr>
          <w:b/>
          <w:highlight w:val="green"/>
          <w:u w:val="single"/>
        </w:rPr>
        <w:t>are</w:t>
      </w:r>
      <w:r>
        <w:rPr>
          <w:b/>
          <w:u w:val="single"/>
        </w:rPr>
        <w:t xml:space="preserve"> </w:t>
      </w:r>
      <w:r w:rsidRPr="002D3ACD">
        <w:rPr>
          <w:b/>
          <w:u w:val="single"/>
        </w:rPr>
        <w:t>going to be</w:t>
      </w:r>
      <w:r>
        <w:rPr>
          <w:b/>
          <w:u w:val="single"/>
        </w:rPr>
        <w:t xml:space="preserve"> getting extremely </w:t>
      </w:r>
      <w:r>
        <w:rPr>
          <w:b/>
          <w:highlight w:val="green"/>
          <w:u w:val="single"/>
        </w:rPr>
        <w:t xml:space="preserve">stressed </w:t>
      </w:r>
      <w:r w:rsidRPr="002D3ACD">
        <w:rPr>
          <w:b/>
          <w:u w:val="single"/>
        </w:rPr>
        <w:t>o</w:t>
      </w:r>
      <w:r>
        <w:rPr>
          <w:b/>
          <w:u w:val="single"/>
        </w:rPr>
        <w:t xml:space="preserve">ut”. “It’s very </w:t>
      </w:r>
      <w:r>
        <w:rPr>
          <w:b/>
          <w:highlight w:val="green"/>
          <w:u w:val="single"/>
        </w:rPr>
        <w:t>unclear</w:t>
      </w:r>
      <w:r>
        <w:rPr>
          <w:b/>
          <w:u w:val="single"/>
        </w:rPr>
        <w:t xml:space="preserve"> at this stage </w:t>
      </w:r>
      <w:r w:rsidRPr="002D3ACD">
        <w:rPr>
          <w:b/>
          <w:u w:val="single"/>
        </w:rPr>
        <w:t xml:space="preserve">that </w:t>
      </w:r>
      <w:r>
        <w:rPr>
          <w:b/>
          <w:highlight w:val="green"/>
          <w:u w:val="single"/>
        </w:rPr>
        <w:t>anyone can convince Putin</w:t>
      </w:r>
      <w:r>
        <w:rPr>
          <w:b/>
          <w:u w:val="single"/>
        </w:rPr>
        <w:t xml:space="preserve"> t</w:t>
      </w:r>
      <w:r>
        <w:rPr>
          <w:b/>
          <w:highlight w:val="green"/>
          <w:u w:val="single"/>
        </w:rPr>
        <w:t>o do anything other than what he wants to do</w:t>
      </w:r>
      <w:r>
        <w:rPr>
          <w:b/>
          <w:u w:val="single"/>
        </w:rPr>
        <w:t>,”</w:t>
      </w:r>
      <w:r>
        <w:rPr>
          <w:sz w:val="16"/>
          <w:szCs w:val="16"/>
        </w:rPr>
        <w:t xml:space="preserve"> he said. </w:t>
      </w:r>
      <w:hyperlink r:id="rId52">
        <w:r>
          <w:rPr>
            <w:b/>
            <w:highlight w:val="green"/>
            <w:u w:val="single"/>
          </w:rPr>
          <w:t>Belarusian dictator</w:t>
        </w:r>
      </w:hyperlink>
      <w:hyperlink r:id="rId53">
        <w:r>
          <w:rPr>
            <w:b/>
            <w:u w:val="single"/>
          </w:rPr>
          <w:t xml:space="preserve"> Alexander Lukashenko</w:t>
        </w:r>
      </w:hyperlink>
      <w:r>
        <w:rPr>
          <w:b/>
          <w:u w:val="single"/>
        </w:rPr>
        <w:t xml:space="preserve"> may have </w:t>
      </w:r>
      <w:r>
        <w:rPr>
          <w:b/>
          <w:highlight w:val="green"/>
          <w:u w:val="single"/>
        </w:rPr>
        <w:t xml:space="preserve">revealed Russian </w:t>
      </w:r>
      <w:hyperlink r:id="rId54">
        <w:r>
          <w:rPr>
            <w:b/>
            <w:highlight w:val="green"/>
            <w:u w:val="single"/>
          </w:rPr>
          <w:t>plans to invade Moldova</w:t>
        </w:r>
      </w:hyperlink>
      <w:r>
        <w:rPr>
          <w:b/>
          <w:u w:val="single"/>
        </w:rPr>
        <w:t xml:space="preserve">. </w:t>
      </w:r>
      <w:hyperlink r:id="rId55">
        <w:r>
          <w:rPr>
            <w:color w:val="000000"/>
            <w:sz w:val="16"/>
            <w:szCs w:val="16"/>
          </w:rPr>
          <w:t>His troops are believed to have joined Russia’s invasion of Ukraine</w:t>
        </w:r>
      </w:hyperlink>
      <w:r>
        <w:rPr>
          <w:sz w:val="16"/>
          <w:szCs w:val="16"/>
        </w:rPr>
        <w:t xml:space="preserve">, having reportedly entered the Chernihiv region in the north of the country on Tuesday morning. </w:t>
      </w:r>
      <w:hyperlink r:id="rId56">
        <w:r>
          <w:rPr>
            <w:color w:val="000000"/>
            <w:sz w:val="16"/>
            <w:szCs w:val="16"/>
          </w:rPr>
          <w:t>The UK has imposed sanctions on Belarus</w:t>
        </w:r>
      </w:hyperlink>
      <w:r>
        <w:rPr>
          <w:sz w:val="16"/>
          <w:szCs w:val="16"/>
        </w:rPr>
        <w:t xml:space="preserve"> for its role in the war. President Lukashenko is a close ally of President Putin, and Russia has been able to use his country as a launchpad for attacks. </w:t>
      </w:r>
      <w:hyperlink r:id="rId57">
        <w:r w:rsidRPr="002D3ACD">
          <w:rPr>
            <w:b/>
            <w:u w:val="single"/>
          </w:rPr>
          <w:t>But their plans could go beyond Ukraine</w:t>
        </w:r>
      </w:hyperlink>
      <w:r w:rsidRPr="002D3ACD">
        <w:rPr>
          <w:b/>
          <w:u w:val="single"/>
        </w:rPr>
        <w:t xml:space="preserve"> based on a map shown during a televised broadcast</w:t>
      </w:r>
      <w:r>
        <w:rPr>
          <w:b/>
          <w:u w:val="single"/>
        </w:rPr>
        <w:t xml:space="preserve"> from President Lukashenko. The </w:t>
      </w:r>
      <w:r>
        <w:rPr>
          <w:b/>
          <w:highlight w:val="green"/>
          <w:u w:val="single"/>
        </w:rPr>
        <w:t>map showed attack plans for Ukraine</w:t>
      </w:r>
      <w:r>
        <w:rPr>
          <w:b/>
          <w:u w:val="single"/>
        </w:rPr>
        <w:t xml:space="preserve">, but also displayed a possible </w:t>
      </w:r>
      <w:r>
        <w:rPr>
          <w:b/>
          <w:highlight w:val="green"/>
          <w:u w:val="single"/>
        </w:rPr>
        <w:t>route into Moldova</w:t>
      </w:r>
      <w:r>
        <w:rPr>
          <w:b/>
          <w:u w:val="single"/>
        </w:rPr>
        <w:t xml:space="preserve"> from the Ukrainian port city of Odessa, via a large red arrow. </w:t>
      </w:r>
      <w:r>
        <w:rPr>
          <w:sz w:val="16"/>
          <w:szCs w:val="16"/>
        </w:rPr>
        <w:t xml:space="preserve">It also showed red shading around the Moldovan border, potentially indicating plans for an occupation. If Russia were to invade Moldova or Georgia the situation is likely to be similar to that of Ukraine, in that Nato forces including the UK and US would support Moldova </w:t>
      </w:r>
      <w:r>
        <w:rPr>
          <w:sz w:val="16"/>
          <w:szCs w:val="16"/>
        </w:rPr>
        <w:lastRenderedPageBreak/>
        <w:t xml:space="preserve">by sending both military and non-military </w:t>
      </w:r>
      <w:proofErr w:type="gramStart"/>
      <w:r>
        <w:rPr>
          <w:sz w:val="16"/>
          <w:szCs w:val="16"/>
        </w:rPr>
        <w:t>aid, but</w:t>
      </w:r>
      <w:proofErr w:type="gramEnd"/>
      <w:r>
        <w:rPr>
          <w:sz w:val="16"/>
          <w:szCs w:val="16"/>
        </w:rPr>
        <w:t xml:space="preserve"> would not engage in battle with Russian troops directly. Are Nato members under threat? The Foreign Secretary has said the UK will join its Baltic allies in moving from “deterrence to defence” on its borders. Speaking at a press conference in Lithuania, she said: “The UK’s commitment to the Baltics and to Article 5 are unyielding.” Estonia, </w:t>
      </w:r>
      <w:proofErr w:type="gramStart"/>
      <w:r>
        <w:rPr>
          <w:sz w:val="16"/>
          <w:szCs w:val="16"/>
        </w:rPr>
        <w:t>Latvia</w:t>
      </w:r>
      <w:proofErr w:type="gramEnd"/>
      <w:r>
        <w:rPr>
          <w:sz w:val="16"/>
          <w:szCs w:val="16"/>
        </w:rPr>
        <w:t xml:space="preserve"> and Lithuania are all part of Nato. </w:t>
      </w:r>
      <w:hyperlink r:id="rId58">
        <w:r>
          <w:rPr>
            <w:color w:val="000000"/>
            <w:sz w:val="16"/>
            <w:szCs w:val="16"/>
          </w:rPr>
          <w:t>Nato uses a principle of collective defence under Article 5 of its treaty</w:t>
        </w:r>
      </w:hyperlink>
      <w:r>
        <w:rPr>
          <w:sz w:val="16"/>
          <w:szCs w:val="16"/>
        </w:rPr>
        <w:t xml:space="preserve">. It means an attack against one Nato member is considered an attack against all. “We are reinforcing Nato’s eastern flank and supporting European security through the UK-led Joint Expeditionary Force,” Ms Truss added. “We are here in the Baltic region. We lead and have doubled our enhanced forward presence in Estonia. Our allies are leading troops across the Baltics. “At the Nato foreign ministry meeting tomorrow we will be working together to strengthen our collective defensive in light of the changed security situation across Europe.” The Foreign Secretary echoed comments made by Lithuanian foreign minister Gabrielius Landsbergis, who said it is vital the Baltic states move from “deterrence to defence”. “This is why we need a change in political approach,” he said. “We also need practical means for </w:t>
      </w:r>
      <w:proofErr w:type="gramStart"/>
      <w:r>
        <w:rPr>
          <w:sz w:val="16"/>
          <w:szCs w:val="16"/>
        </w:rPr>
        <w:t>that</w:t>
      </w:r>
      <w:proofErr w:type="gramEnd"/>
      <w:r>
        <w:rPr>
          <w:sz w:val="16"/>
          <w:szCs w:val="16"/>
        </w:rPr>
        <w:t xml:space="preserve"> and they are needed for all three Baltic states. “So that if Putin decides to test Nato resistance in this region it would be responded right way. “It would get a political response and also a clear defensive response, if that would be needed.” </w:t>
      </w:r>
      <w:r>
        <w:rPr>
          <w:b/>
          <w:u w:val="single"/>
        </w:rPr>
        <w:t xml:space="preserve">The comments imply that </w:t>
      </w:r>
      <w:r>
        <w:rPr>
          <w:b/>
          <w:highlight w:val="green"/>
          <w:u w:val="single"/>
        </w:rPr>
        <w:t xml:space="preserve">if Russia </w:t>
      </w:r>
      <w:r w:rsidRPr="002D3ACD">
        <w:rPr>
          <w:b/>
          <w:u w:val="single"/>
        </w:rPr>
        <w:t xml:space="preserve">were to </w:t>
      </w:r>
      <w:r>
        <w:rPr>
          <w:b/>
          <w:highlight w:val="green"/>
          <w:u w:val="single"/>
        </w:rPr>
        <w:t>attempt to annex</w:t>
      </w:r>
      <w:r>
        <w:rPr>
          <w:b/>
          <w:u w:val="single"/>
        </w:rPr>
        <w:t xml:space="preserve"> any of the </w:t>
      </w:r>
      <w:r>
        <w:rPr>
          <w:b/>
          <w:highlight w:val="green"/>
          <w:u w:val="single"/>
        </w:rPr>
        <w:t>Baltic states</w:t>
      </w:r>
      <w:r>
        <w:rPr>
          <w:b/>
          <w:u w:val="single"/>
        </w:rPr>
        <w:t xml:space="preserve">, </w:t>
      </w:r>
      <w:r>
        <w:rPr>
          <w:b/>
          <w:highlight w:val="green"/>
          <w:u w:val="single"/>
        </w:rPr>
        <w:t xml:space="preserve">Nato </w:t>
      </w:r>
      <w:r w:rsidRPr="002D3ACD">
        <w:rPr>
          <w:b/>
          <w:u w:val="single"/>
        </w:rPr>
        <w:t xml:space="preserve">would </w:t>
      </w:r>
      <w:r>
        <w:rPr>
          <w:b/>
          <w:highlight w:val="green"/>
          <w:u w:val="single"/>
        </w:rPr>
        <w:t>respond with full military might, plunging the West into a war with Russia</w:t>
      </w:r>
      <w:r>
        <w:rPr>
          <w:b/>
          <w:u w:val="single"/>
        </w:rPr>
        <w:t xml:space="preserve">. </w:t>
      </w:r>
    </w:p>
    <w:p w14:paraId="497980FF" w14:textId="77777777" w:rsidR="00B40362" w:rsidRDefault="00B40362" w:rsidP="00B40362">
      <w:pPr>
        <w:rPr>
          <w:b/>
          <w:u w:val="single"/>
        </w:rPr>
      </w:pPr>
    </w:p>
    <w:p w14:paraId="55569F16" w14:textId="77777777" w:rsidR="00B40362" w:rsidRDefault="00B40362" w:rsidP="00B40362">
      <w:pPr>
        <w:pStyle w:val="Heading4"/>
      </w:pPr>
      <w:r>
        <w:t xml:space="preserve">Ukraine </w:t>
      </w:r>
      <w:proofErr w:type="gramStart"/>
      <w:r>
        <w:t>wont</w:t>
      </w:r>
      <w:proofErr w:type="gramEnd"/>
      <w:r>
        <w:t xml:space="preserve"> go nuclear but if other countries get drawn in nuclear escalation is inevitable </w:t>
      </w:r>
    </w:p>
    <w:p w14:paraId="7721F0C5" w14:textId="77777777" w:rsidR="00B40362" w:rsidRDefault="00B40362" w:rsidP="00B40362">
      <w:r>
        <w:rPr>
          <w:b/>
          <w:sz w:val="26"/>
          <w:szCs w:val="26"/>
        </w:rPr>
        <w:t>Majumdar 17</w:t>
      </w:r>
      <w:r>
        <w:t xml:space="preserve"> Dave Majumdar, 9-7-2017, "A War with Russia Would Go Nuclear. Here's Why.," National Interest, https://nationalinterest.org/blog/the-buzz/war-russia-would-go-nuclear-heres-why-22202//SJJK</w:t>
      </w:r>
    </w:p>
    <w:p w14:paraId="6C1EB757" w14:textId="77777777" w:rsidR="00B40362" w:rsidRDefault="00B40362" w:rsidP="00B40362">
      <w:r>
        <w:rPr>
          <w:sz w:val="16"/>
          <w:szCs w:val="16"/>
        </w:rPr>
        <w:t xml:space="preserve">Simply put, </w:t>
      </w:r>
      <w:r>
        <w:rPr>
          <w:b/>
          <w:highlight w:val="green"/>
          <w:u w:val="single"/>
        </w:rPr>
        <w:t>if Russia were faced with a large-scale attack</w:t>
      </w:r>
      <w:r>
        <w:rPr>
          <w:b/>
          <w:u w:val="single"/>
        </w:rPr>
        <w:t xml:space="preserve"> that could </w:t>
      </w:r>
      <w:r>
        <w:rPr>
          <w:b/>
          <w:highlight w:val="green"/>
          <w:u w:val="single"/>
        </w:rPr>
        <w:t>defeat its conventional forces,</w:t>
      </w:r>
      <w:r>
        <w:rPr>
          <w:b/>
          <w:u w:val="single"/>
        </w:rPr>
        <w:t xml:space="preserve"> </w:t>
      </w:r>
      <w:r>
        <w:rPr>
          <w:b/>
          <w:highlight w:val="green"/>
          <w:u w:val="single"/>
        </w:rPr>
        <w:t>Moscow</w:t>
      </w:r>
      <w:r>
        <w:rPr>
          <w:b/>
          <w:u w:val="single"/>
        </w:rPr>
        <w:t xml:space="preserve"> might </w:t>
      </w:r>
      <w:r>
        <w:rPr>
          <w:b/>
          <w:highlight w:val="green"/>
          <w:u w:val="single"/>
        </w:rPr>
        <w:t>resort to nuclear weapons</w:t>
      </w:r>
      <w:r>
        <w:rPr>
          <w:b/>
          <w:u w:val="single"/>
        </w:rPr>
        <w:t xml:space="preserve">. </w:t>
      </w:r>
      <w:r>
        <w:rPr>
          <w:sz w:val="16"/>
          <w:szCs w:val="16"/>
        </w:rPr>
        <w:t>While a recent</w:t>
      </w:r>
      <w:hyperlink r:id="rId59">
        <w:r>
          <w:rPr>
            <w:color w:val="000000"/>
            <w:sz w:val="16"/>
            <w:szCs w:val="16"/>
          </w:rPr>
          <w:t xml:space="preserve"> RAND Corporation study</w:t>
        </w:r>
      </w:hyperlink>
      <w:r>
        <w:rPr>
          <w:sz w:val="16"/>
          <w:szCs w:val="16"/>
        </w:rPr>
        <w:t xml:space="preserve"> concluded that </w:t>
      </w:r>
      <w:r>
        <w:rPr>
          <w:b/>
          <w:highlight w:val="green"/>
          <w:u w:val="single"/>
        </w:rPr>
        <w:t>Russia could overrun NATO</w:t>
      </w:r>
      <w:r>
        <w:rPr>
          <w:b/>
          <w:u w:val="single"/>
        </w:rPr>
        <w:t xml:space="preserve">’s member states Estonia, Latvia and Lithuania </w:t>
      </w:r>
      <w:r>
        <w:rPr>
          <w:b/>
          <w:highlight w:val="green"/>
          <w:u w:val="single"/>
        </w:rPr>
        <w:t>in the Baltics within</w:t>
      </w:r>
      <w:r>
        <w:rPr>
          <w:b/>
          <w:u w:val="single"/>
        </w:rPr>
        <w:t xml:space="preserve"> </w:t>
      </w:r>
      <w:r>
        <w:rPr>
          <w:b/>
          <w:highlight w:val="green"/>
          <w:u w:val="single"/>
        </w:rPr>
        <w:t>sixty hours</w:t>
      </w:r>
      <w:r>
        <w:rPr>
          <w:sz w:val="16"/>
          <w:szCs w:val="16"/>
        </w:rPr>
        <w:t xml:space="preserve">, the war games did not simulate the use of nuclear weapons. </w:t>
      </w:r>
      <w:r>
        <w:rPr>
          <w:b/>
          <w:u w:val="single"/>
        </w:rPr>
        <w:t xml:space="preserve">If, however, a war </w:t>
      </w:r>
      <w:proofErr w:type="gramStart"/>
      <w:r>
        <w:rPr>
          <w:b/>
          <w:u w:val="single"/>
        </w:rPr>
        <w:t>were</w:t>
      </w:r>
      <w:proofErr w:type="gramEnd"/>
      <w:r>
        <w:rPr>
          <w:b/>
          <w:u w:val="single"/>
        </w:rPr>
        <w:t xml:space="preserve"> to breakout between NATO and Russia, </w:t>
      </w:r>
      <w:r>
        <w:rPr>
          <w:b/>
          <w:highlight w:val="green"/>
          <w:u w:val="single"/>
        </w:rPr>
        <w:t>nuclear weapons would certainly come into play</w:t>
      </w:r>
      <w:r>
        <w:rPr>
          <w:sz w:val="16"/>
          <w:szCs w:val="16"/>
        </w:rPr>
        <w:t xml:space="preserve">—especially if the conflict were going poorly for Moscow. </w:t>
      </w:r>
      <w:r>
        <w:rPr>
          <w:b/>
          <w:u w:val="single"/>
        </w:rPr>
        <w:t xml:space="preserve">Unlike the </w:t>
      </w:r>
      <w:r w:rsidRPr="002D3ACD">
        <w:rPr>
          <w:b/>
          <w:u w:val="single"/>
        </w:rPr>
        <w:t>Soviet Union</w:t>
      </w:r>
      <w:r>
        <w:rPr>
          <w:b/>
          <w:u w:val="single"/>
        </w:rPr>
        <w:t xml:space="preserve">, which had a </w:t>
      </w:r>
      <w:r w:rsidRPr="002D3ACD">
        <w:rPr>
          <w:b/>
          <w:u w:val="single"/>
        </w:rPr>
        <w:t>stated “no first use</w:t>
      </w:r>
      <w:r>
        <w:rPr>
          <w:b/>
          <w:u w:val="single"/>
        </w:rPr>
        <w:t xml:space="preserve">” policy, modern </w:t>
      </w:r>
      <w:r w:rsidRPr="002D3ACD">
        <w:rPr>
          <w:b/>
          <w:u w:val="single"/>
        </w:rPr>
        <w:t>Russia explicitly rejected that pledge</w:t>
      </w:r>
      <w:r>
        <w:rPr>
          <w:b/>
          <w:u w:val="single"/>
        </w:rPr>
        <w:t xml:space="preserve"> in 1993</w:t>
      </w:r>
      <w:r>
        <w:rPr>
          <w:sz w:val="16"/>
          <w:szCs w:val="16"/>
        </w:rPr>
        <w:t>. In fact, as Moscow’s conventional forces continued to atrophy during the economic and social meltdown of the 1990s, Russia developed a doctrine</w:t>
      </w:r>
      <w:hyperlink r:id="rId60">
        <w:r>
          <w:rPr>
            <w:color w:val="000000"/>
            <w:sz w:val="16"/>
            <w:szCs w:val="16"/>
          </w:rPr>
          <w:t xml:space="preserve"> called de-escalation in 2000</w:t>
        </w:r>
      </w:hyperlink>
      <w:r>
        <w:rPr>
          <w:sz w:val="16"/>
          <w:szCs w:val="16"/>
        </w:rPr>
        <w:t>. Simply put, if Russia were faced with a large-scale attack that could defeat its conventional forces, Moscow might resort to nuclear weapons. In 2010, Russia revised the doctrine somewhat as its conventional forces started to recover from the aftermath of the Soviet collapse—the current version states</w:t>
      </w:r>
      <w:hyperlink r:id="rId61">
        <w:r>
          <w:rPr>
            <w:color w:val="000000"/>
            <w:sz w:val="16"/>
            <w:szCs w:val="16"/>
          </w:rPr>
          <w:t xml:space="preserve"> Moscow would use nuclear weapons in</w:t>
        </w:r>
      </w:hyperlink>
      <w:r>
        <w:rPr>
          <w:sz w:val="16"/>
          <w:szCs w:val="16"/>
        </w:rPr>
        <w:t xml:space="preserve"> situations “that would put in danger the very existence of the state.” While the RAND study shows that Russia would be able to take the Baltics </w:t>
      </w:r>
      <w:proofErr w:type="gramStart"/>
      <w:r>
        <w:rPr>
          <w:sz w:val="16"/>
          <w:szCs w:val="16"/>
        </w:rPr>
        <w:t>fairly easily</w:t>
      </w:r>
      <w:proofErr w:type="gramEnd"/>
      <w:r>
        <w:rPr>
          <w:sz w:val="16"/>
          <w:szCs w:val="16"/>
        </w:rPr>
        <w:t xml:space="preserve">, the war game didn’t explore what would happen in the event of a NATO counter offensive. The RAND study simply states: Such a rapid defeat would leave NATO with a limited number of options, all bad: a bloody counteroffensive, fraught with escalatory risk, to liberate the Baltics; to escalate itself, as it threatened to do to avert defeat during the Cold War; or to concede at least temporary defeat, with uncertain but predictably disastrous consequences for the Alliance and, not incidentally, the people of the Baltics. A NATO counter-offensive would be bloody and fraught with escalatory risk—but it’s one of the probable outcomes of a Russian invasion. </w:t>
      </w:r>
      <w:r>
        <w:rPr>
          <w:b/>
          <w:u w:val="single"/>
        </w:rPr>
        <w:t xml:space="preserve">In that eventuality, </w:t>
      </w:r>
      <w:r>
        <w:rPr>
          <w:b/>
          <w:highlight w:val="green"/>
          <w:u w:val="single"/>
        </w:rPr>
        <w:t>Russian conventional forces</w:t>
      </w:r>
      <w:r>
        <w:rPr>
          <w:b/>
          <w:u w:val="single"/>
        </w:rPr>
        <w:t xml:space="preserve">—of which only a portion are well trained and well equipped—would likely be </w:t>
      </w:r>
      <w:r>
        <w:rPr>
          <w:b/>
          <w:highlight w:val="green"/>
          <w:u w:val="single"/>
        </w:rPr>
        <w:t>severely damaged or even destroyed</w:t>
      </w:r>
      <w:r>
        <w:rPr>
          <w:sz w:val="16"/>
          <w:szCs w:val="16"/>
        </w:rPr>
        <w:t xml:space="preserve">. Moreover, if NATO forces hit targets inside Russia or crossed over into Russian territory, Moscow might conclude that there is a danger to the existence of the state. After all, Moscow has expressed concerns in the past that regime change by the West is an all too real danger. </w:t>
      </w:r>
      <w:r>
        <w:rPr>
          <w:b/>
          <w:u w:val="single"/>
        </w:rPr>
        <w:t xml:space="preserve">In that situation, </w:t>
      </w:r>
      <w:r>
        <w:rPr>
          <w:b/>
          <w:highlight w:val="green"/>
          <w:u w:val="single"/>
        </w:rPr>
        <w:t>Russia</w:t>
      </w:r>
      <w:r>
        <w:rPr>
          <w:b/>
          <w:u w:val="single"/>
        </w:rPr>
        <w:t xml:space="preserve"> might </w:t>
      </w:r>
      <w:r>
        <w:rPr>
          <w:b/>
          <w:highlight w:val="green"/>
          <w:u w:val="single"/>
        </w:rPr>
        <w:t>counter</w:t>
      </w:r>
      <w:r>
        <w:rPr>
          <w:b/>
          <w:u w:val="single"/>
        </w:rPr>
        <w:t xml:space="preserve"> advancing NATO forces </w:t>
      </w:r>
      <w:r>
        <w:rPr>
          <w:b/>
          <w:highlight w:val="green"/>
          <w:u w:val="single"/>
        </w:rPr>
        <w:t>with</w:t>
      </w:r>
      <w:r>
        <w:rPr>
          <w:b/>
          <w:u w:val="single"/>
        </w:rPr>
        <w:t xml:space="preserve"> its arsenal of tactical </w:t>
      </w:r>
      <w:r>
        <w:rPr>
          <w:b/>
          <w:highlight w:val="green"/>
          <w:u w:val="single"/>
        </w:rPr>
        <w:t>nuclear weapons</w:t>
      </w:r>
      <w:r>
        <w:rPr>
          <w:sz w:val="16"/>
          <w:szCs w:val="16"/>
        </w:rPr>
        <w:t xml:space="preserve">. The Russian tactical nuclear arsenal is not nearly as large as the Soviet arsenal had once been, but concrete numbers are hard to come by. The Soviet Union was thought to have possessed between 15,000 and 25,000 tactical nuclear weapons of all types ranging from suitcase-sized containers and nuclear mines to short-range aircraft delivered missiles, nuclear gravity bombs and artillery shells—as well as short-, medium- and intermediate-range ballistic missile warheads. While Moscow has been slowly eliminating its non-strategic arsenal since the end of the Cold War, Russia many still have as many as </w:t>
      </w:r>
      <w:hyperlink r:id="rId62">
        <w:r>
          <w:rPr>
            <w:color w:val="000000"/>
            <w:sz w:val="16"/>
            <w:szCs w:val="16"/>
          </w:rPr>
          <w:t>4,000 tactical nuclear weapons</w:t>
        </w:r>
      </w:hyperlink>
      <w:r>
        <w:rPr>
          <w:sz w:val="16"/>
          <w:szCs w:val="16"/>
        </w:rPr>
        <w:t>, according to the Congressional Research Service. However, other analyses suggest that Russia has as few as</w:t>
      </w:r>
      <w:hyperlink r:id="rId63">
        <w:r>
          <w:rPr>
            <w:color w:val="000000"/>
            <w:sz w:val="16"/>
            <w:szCs w:val="16"/>
          </w:rPr>
          <w:t xml:space="preserve"> 2,000 operational tactical nuclear weapons.</w:t>
        </w:r>
      </w:hyperlink>
      <w:r>
        <w:rPr>
          <w:sz w:val="16"/>
          <w:szCs w:val="16"/>
        </w:rPr>
        <w:t xml:space="preserve"> A more recent analysis by</w:t>
      </w:r>
      <w:hyperlink r:id="rId64">
        <w:r>
          <w:rPr>
            <w:color w:val="000000"/>
            <w:sz w:val="16"/>
            <w:szCs w:val="16"/>
          </w:rPr>
          <w:t xml:space="preserve"> Royal United Service Institute’s Igor Sutyagin suggests</w:t>
        </w:r>
      </w:hyperlink>
      <w:r>
        <w:rPr>
          <w:sz w:val="16"/>
          <w:szCs w:val="16"/>
        </w:rPr>
        <w:t xml:space="preserve"> that Russia has a </w:t>
      </w:r>
      <w:r>
        <w:rPr>
          <w:sz w:val="16"/>
          <w:szCs w:val="16"/>
        </w:rPr>
        <w:lastRenderedPageBreak/>
        <w:t>maximum of 1,040 non-strategic nuclear weapons. Of those about 128-210 warheads are assigned to the Russian ground forces. The Russian navy has about 330 tactical nuclear weapons, while the Russian air force has 334 non-strategic weapons. Meanwhile, Russian air defense forces have a further sixty-eight to 166 tactical nuclear weapons mounted on various surface-to-air missiles. Another report, this one by the</w:t>
      </w:r>
      <w:hyperlink r:id="rId65">
        <w:r>
          <w:rPr>
            <w:color w:val="000000"/>
            <w:sz w:val="16"/>
            <w:szCs w:val="16"/>
          </w:rPr>
          <w:t xml:space="preserve"> Federation of American Scientists, suggests that</w:t>
        </w:r>
      </w:hyperlink>
      <w:r>
        <w:rPr>
          <w:sz w:val="16"/>
          <w:szCs w:val="16"/>
        </w:rPr>
        <w:t xml:space="preserve"> Russia doesn’t have any deployed non-strategic nuclear weapons. “All are declared to be in central storage. Several thousand retired non-strategic warheads are awaiting dismantlement,” reads the FAS’s Status of World Nuclear Forces. </w:t>
      </w:r>
    </w:p>
    <w:p w14:paraId="716C7585" w14:textId="77777777" w:rsidR="00B40362" w:rsidRDefault="00B40362" w:rsidP="00B40362">
      <w:pPr>
        <w:pStyle w:val="Heading4"/>
      </w:pPr>
      <w:r>
        <w:t>Nuclear detonations cause nuclear winter and extinction, and the rainout effect is wrong – self-lofting means soot goes above the clouds</w:t>
      </w:r>
    </w:p>
    <w:p w14:paraId="68E56554" w14:textId="77777777" w:rsidR="00B40362" w:rsidRDefault="00B40362" w:rsidP="00B40362">
      <w:pPr>
        <w:rPr>
          <w:sz w:val="16"/>
          <w:szCs w:val="16"/>
        </w:rPr>
      </w:pPr>
      <w:r>
        <w:rPr>
          <w:b/>
          <w:sz w:val="26"/>
          <w:szCs w:val="26"/>
        </w:rPr>
        <w:t>Starr 15</w:t>
      </w:r>
      <w:r>
        <w:t xml:space="preserve"> </w:t>
      </w:r>
      <w:r>
        <w:rPr>
          <w:sz w:val="16"/>
          <w:szCs w:val="16"/>
        </w:rPr>
        <w:t xml:space="preserve">Steven Starr, 10-14-2015, "Nuclear War, Nuclear Winter, and Human Extinction," Federation </w:t>
      </w:r>
      <w:proofErr w:type="gramStart"/>
      <w:r>
        <w:rPr>
          <w:sz w:val="16"/>
          <w:szCs w:val="16"/>
        </w:rPr>
        <w:t>Of</w:t>
      </w:r>
      <w:proofErr w:type="gramEnd"/>
      <w:r>
        <w:rPr>
          <w:sz w:val="16"/>
          <w:szCs w:val="16"/>
        </w:rPr>
        <w:t xml:space="preserve"> American Scientists,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https://fas.org/pir-pubs/nuclear-war-nuclear-winter-and-human-extinction/, SJBE</w:t>
      </w:r>
    </w:p>
    <w:p w14:paraId="436D24A7" w14:textId="77777777" w:rsidR="00B40362" w:rsidRDefault="00B40362" w:rsidP="00B40362">
      <w:pPr>
        <w:rPr>
          <w:b/>
          <w:u w:val="single"/>
        </w:rPr>
      </w:pPr>
      <w:r>
        <w:rPr>
          <w:sz w:val="10"/>
          <w:szCs w:val="10"/>
        </w:rPr>
        <w:t xml:space="preserve">While it is impossible to precisely predict all the human impacts that would result from a nuclear winter, it is relatively simple to predict those which would be most profound. </w:t>
      </w:r>
      <w:r>
        <w:rPr>
          <w:b/>
          <w:u w:val="single"/>
        </w:rPr>
        <w:t xml:space="preserve">That is, a nuclear winter would cause most humans and large animals to die from nuclear famine in a mass extinction event </w:t>
      </w:r>
      <w:proofErr w:type="gramStart"/>
      <w:r>
        <w:rPr>
          <w:b/>
          <w:u w:val="single"/>
        </w:rPr>
        <w:t>similar to</w:t>
      </w:r>
      <w:proofErr w:type="gramEnd"/>
      <w:r>
        <w:rPr>
          <w:b/>
          <w:u w:val="single"/>
        </w:rPr>
        <w:t xml:space="preserve"> the one that wiped out the dinosaurs</w:t>
      </w:r>
      <w:r>
        <w:rPr>
          <w:sz w:val="10"/>
          <w:szCs w:val="10"/>
        </w:rPr>
        <w:t xml:space="preserve">. </w:t>
      </w:r>
      <w:r>
        <w:rPr>
          <w:b/>
          <w:highlight w:val="green"/>
          <w:u w:val="single"/>
        </w:rPr>
        <w:t>Following the detonation</w:t>
      </w:r>
      <w:r>
        <w:rPr>
          <w:sz w:val="10"/>
          <w:szCs w:val="10"/>
        </w:rPr>
        <w:t xml:space="preserve"> (in conflict) </w:t>
      </w:r>
      <w:r>
        <w:rPr>
          <w:b/>
          <w:highlight w:val="green"/>
          <w:u w:val="single"/>
        </w:rPr>
        <w:t>of</w:t>
      </w:r>
      <w:r>
        <w:rPr>
          <w:sz w:val="10"/>
          <w:szCs w:val="10"/>
        </w:rPr>
        <w:t xml:space="preserve"> US and/or Russian launch-ready </w:t>
      </w:r>
      <w:r>
        <w:rPr>
          <w:b/>
          <w:u w:val="single"/>
        </w:rPr>
        <w:t xml:space="preserve">strategic </w:t>
      </w:r>
      <w:r>
        <w:rPr>
          <w:b/>
          <w:highlight w:val="green"/>
          <w:u w:val="single"/>
        </w:rPr>
        <w:t>nuclear weapons</w:t>
      </w:r>
      <w:r>
        <w:rPr>
          <w:b/>
          <w:u w:val="single"/>
        </w:rPr>
        <w:t xml:space="preserve">, nuclear </w:t>
      </w:r>
      <w:r>
        <w:rPr>
          <w:b/>
          <w:highlight w:val="green"/>
          <w:u w:val="single"/>
        </w:rPr>
        <w:t xml:space="preserve">firestorms </w:t>
      </w:r>
      <w:r>
        <w:rPr>
          <w:b/>
          <w:u w:val="single"/>
        </w:rPr>
        <w:t xml:space="preserve">would burn simultaneously over a total land surface area of many thousands or tens of thousands of square miles. These mass fires, many of which would rage over large cities and industrial areas, </w:t>
      </w:r>
      <w:r>
        <w:rPr>
          <w:b/>
          <w:highlight w:val="green"/>
          <w:u w:val="single"/>
        </w:rPr>
        <w:t>would release</w:t>
      </w:r>
      <w:r>
        <w:rPr>
          <w:b/>
          <w:u w:val="single"/>
        </w:rPr>
        <w:t xml:space="preserve"> many </w:t>
      </w:r>
      <w:r>
        <w:rPr>
          <w:b/>
          <w:highlight w:val="green"/>
          <w:u w:val="single"/>
        </w:rPr>
        <w:t>tens of millions of tons of black carbon soot and smoke</w:t>
      </w:r>
      <w:r>
        <w:rPr>
          <w:sz w:val="10"/>
          <w:szCs w:val="10"/>
        </w:rPr>
        <w:t xml:space="preserve"> (up to </w:t>
      </w:r>
      <w:hyperlink r:id="rId66">
        <w:r>
          <w:rPr>
            <w:color w:val="000000"/>
            <w:sz w:val="10"/>
            <w:szCs w:val="10"/>
          </w:rPr>
          <w:t>180 million tons</w:t>
        </w:r>
      </w:hyperlink>
      <w:r>
        <w:rPr>
          <w:sz w:val="10"/>
          <w:szCs w:val="10"/>
        </w:rPr>
        <w:t xml:space="preserve">, according to peer-reviewed studies), </w:t>
      </w:r>
      <w:r>
        <w:rPr>
          <w:b/>
          <w:u w:val="single"/>
        </w:rPr>
        <w:t>which would rise rapidly above cloud level and into the stratosphere.</w:t>
      </w:r>
      <w:r>
        <w:rPr>
          <w:sz w:val="10"/>
          <w:szCs w:val="10"/>
        </w:rPr>
        <w:t xml:space="preserve"> [For an explanation of the calculation of smoke emissions, see </w:t>
      </w:r>
      <w:hyperlink r:id="rId67">
        <w:r>
          <w:rPr>
            <w:color w:val="000000"/>
            <w:sz w:val="10"/>
            <w:szCs w:val="10"/>
          </w:rPr>
          <w:t>Atmospheric effects &amp; societal consequences of regional scale nuclear conflicts</w:t>
        </w:r>
      </w:hyperlink>
      <w:r>
        <w:rPr>
          <w:sz w:val="10"/>
          <w:szCs w:val="10"/>
        </w:rPr>
        <w:t xml:space="preserve">.] </w:t>
      </w:r>
      <w:r>
        <w:rPr>
          <w:b/>
          <w:u w:val="single"/>
        </w:rPr>
        <w:t xml:space="preserve">The scientists who completed the most recent peer-reviewed studies on nuclear winter discovered that the </w:t>
      </w:r>
      <w:r>
        <w:rPr>
          <w:b/>
          <w:highlight w:val="green"/>
          <w:u w:val="single"/>
        </w:rPr>
        <w:t>sunlight would heat the smoke, producing a self-lofting effect that would</w:t>
      </w:r>
      <w:r>
        <w:rPr>
          <w:b/>
          <w:u w:val="single"/>
        </w:rPr>
        <w:t xml:space="preserve"> not only </w:t>
      </w:r>
      <w:r>
        <w:rPr>
          <w:b/>
          <w:highlight w:val="green"/>
          <w:u w:val="single"/>
        </w:rPr>
        <w:t>aid the rise of the smoke into the stratosphere</w:t>
      </w:r>
      <w:r>
        <w:rPr>
          <w:b/>
          <w:u w:val="single"/>
        </w:rPr>
        <w:t xml:space="preserve"> (</w:t>
      </w:r>
      <w:r>
        <w:rPr>
          <w:b/>
          <w:highlight w:val="green"/>
          <w:u w:val="single"/>
        </w:rPr>
        <w:t>above cloud level, where it could not be rained out</w:t>
      </w:r>
      <w:r>
        <w:rPr>
          <w:b/>
          <w:u w:val="single"/>
        </w:rPr>
        <w:t>), but act to keep the smoke in the stratosphere for 10 years or more</w:t>
      </w:r>
      <w:r>
        <w:rPr>
          <w:sz w:val="10"/>
          <w:szCs w:val="10"/>
        </w:rPr>
        <w:t xml:space="preserve">. The longevity of the smoke layer would act to greatly increase the severity of its effects upon the biosphere. </w:t>
      </w:r>
      <w:r>
        <w:rPr>
          <w:b/>
          <w:u w:val="single"/>
        </w:rPr>
        <w:t>Once in the stratosphere, the smoke</w:t>
      </w:r>
      <w:r>
        <w:rPr>
          <w:sz w:val="10"/>
          <w:szCs w:val="10"/>
        </w:rPr>
        <w:t xml:space="preserve"> (predicted to be produced by a range of strategic nuclear wars) </w:t>
      </w:r>
      <w:r>
        <w:rPr>
          <w:b/>
          <w:u w:val="single"/>
        </w:rPr>
        <w:t xml:space="preserve">would rapidly engulf the Earth and form a </w:t>
      </w:r>
      <w:hyperlink r:id="rId68">
        <w:r>
          <w:rPr>
            <w:b/>
            <w:u w:val="single"/>
          </w:rPr>
          <w:t>dense stratospheric smoke layer</w:t>
        </w:r>
      </w:hyperlink>
      <w:r>
        <w:rPr>
          <w:sz w:val="10"/>
          <w:szCs w:val="10"/>
        </w:rPr>
        <w:t xml:space="preserve">. </w:t>
      </w:r>
      <w:r>
        <w:rPr>
          <w:b/>
          <w:highlight w:val="green"/>
          <w:u w:val="single"/>
        </w:rPr>
        <w:t>The smoke from</w:t>
      </w:r>
      <w:r>
        <w:rPr>
          <w:b/>
          <w:u w:val="single"/>
        </w:rPr>
        <w:t xml:space="preserve"> a war fought with strategic </w:t>
      </w:r>
      <w:r>
        <w:rPr>
          <w:b/>
          <w:highlight w:val="green"/>
          <w:u w:val="single"/>
        </w:rPr>
        <w:t>nuclear weapons would</w:t>
      </w:r>
      <w:r>
        <w:rPr>
          <w:b/>
          <w:u w:val="single"/>
        </w:rPr>
        <w:t xml:space="preserve"> quickly </w:t>
      </w:r>
      <w:r>
        <w:rPr>
          <w:b/>
          <w:highlight w:val="green"/>
          <w:u w:val="single"/>
        </w:rPr>
        <w:t>prevent</w:t>
      </w:r>
      <w:r>
        <w:rPr>
          <w:b/>
          <w:u w:val="single"/>
        </w:rPr>
        <w:t xml:space="preserve"> up to </w:t>
      </w:r>
      <w:r>
        <w:rPr>
          <w:b/>
          <w:highlight w:val="green"/>
          <w:u w:val="single"/>
        </w:rPr>
        <w:t>70% of sunlight from reaching the</w:t>
      </w:r>
      <w:r>
        <w:rPr>
          <w:b/>
          <w:u w:val="single"/>
        </w:rPr>
        <w:t xml:space="preserve"> surface of the </w:t>
      </w:r>
      <w:r>
        <w:rPr>
          <w:b/>
          <w:highlight w:val="green"/>
          <w:u w:val="single"/>
        </w:rPr>
        <w:t>Northern Hemisphere and 35% of sunlight from reaching</w:t>
      </w:r>
      <w:r>
        <w:rPr>
          <w:b/>
          <w:u w:val="single"/>
        </w:rPr>
        <w:t xml:space="preserve"> the surface of the </w:t>
      </w:r>
      <w:r>
        <w:rPr>
          <w:b/>
          <w:highlight w:val="green"/>
          <w:u w:val="single"/>
        </w:rPr>
        <w:t>Southern Hemisphere</w:t>
      </w:r>
      <w:r>
        <w:rPr>
          <w:b/>
          <w:u w:val="single"/>
        </w:rPr>
        <w:t>.</w:t>
      </w:r>
      <w:r>
        <w:rPr>
          <w:sz w:val="10"/>
          <w:szCs w:val="10"/>
        </w:rPr>
        <w:t xml:space="preserve"> Such an enormous loss of warming sunlight would produce Ice Age weather conditions on Earth in a matter of weeks. </w:t>
      </w:r>
      <w:r>
        <w:rPr>
          <w:b/>
          <w:u w:val="single"/>
        </w:rPr>
        <w:t xml:space="preserve">For a period of 1-3 years following the war, </w:t>
      </w:r>
      <w:r>
        <w:rPr>
          <w:b/>
          <w:highlight w:val="green"/>
          <w:u w:val="single"/>
        </w:rPr>
        <w:t xml:space="preserve">temperatures </w:t>
      </w:r>
      <w:r>
        <w:rPr>
          <w:b/>
          <w:u w:val="single"/>
        </w:rPr>
        <w:t>would fall below freezing every day in the central agricultural zones of North America and Eurasia.</w:t>
      </w:r>
      <w:r>
        <w:rPr>
          <w:sz w:val="10"/>
          <w:szCs w:val="10"/>
        </w:rPr>
        <w:t xml:space="preserve"> [For an explanation of nuclear winter, see </w:t>
      </w:r>
      <w:hyperlink r:id="rId69">
        <w:r>
          <w:rPr>
            <w:color w:val="000000"/>
            <w:sz w:val="10"/>
            <w:szCs w:val="10"/>
          </w:rPr>
          <w:t>Nuclear winter revisited with a modern climate model and current nuclear arsenals: Still catastrophic consequences</w:t>
        </w:r>
      </w:hyperlink>
      <w:r>
        <w:rPr>
          <w:sz w:val="10"/>
          <w:szCs w:val="10"/>
        </w:rPr>
        <w:t xml:space="preserve">.] Nuclear winter would cause average global surface temperatures to become colder than they were at the height of the last Ice Age. </w:t>
      </w:r>
      <w:r>
        <w:rPr>
          <w:b/>
          <w:u w:val="single"/>
        </w:rPr>
        <w:t xml:space="preserve">Such extreme cold </w:t>
      </w:r>
      <w:r>
        <w:rPr>
          <w:b/>
          <w:highlight w:val="green"/>
          <w:u w:val="single"/>
        </w:rPr>
        <w:t>would eliminate growing seasons for</w:t>
      </w:r>
      <w:r>
        <w:rPr>
          <w:b/>
          <w:u w:val="single"/>
        </w:rPr>
        <w:t xml:space="preserve"> many years, probably for </w:t>
      </w:r>
      <w:r>
        <w:rPr>
          <w:b/>
          <w:highlight w:val="green"/>
          <w:u w:val="single"/>
        </w:rPr>
        <w:t>a decade or longer</w:t>
      </w:r>
      <w:r>
        <w:rPr>
          <w:b/>
          <w:u w:val="single"/>
        </w:rPr>
        <w:t>.</w:t>
      </w:r>
      <w:r>
        <w:rPr>
          <w:sz w:val="10"/>
          <w:szCs w:val="10"/>
        </w:rPr>
        <w:t xml:space="preserve"> Can you imagine a winter that lasts for ten years? The results of such a scenario are obvious. </w:t>
      </w:r>
      <w:r>
        <w:rPr>
          <w:b/>
          <w:u w:val="single"/>
        </w:rPr>
        <w:t xml:space="preserve">Temperatures would be much too cold to grow food, and they would remain this way </w:t>
      </w:r>
      <w:r>
        <w:rPr>
          <w:b/>
          <w:highlight w:val="green"/>
          <w:u w:val="single"/>
        </w:rPr>
        <w:t>long enough to cause most humans and animals to starve to death</w:t>
      </w:r>
      <w:r>
        <w:rPr>
          <w:b/>
          <w:u w:val="single"/>
        </w:rPr>
        <w:t xml:space="preserve">. Global nuclear famine would ensue in a setting in which the </w:t>
      </w:r>
      <w:r>
        <w:rPr>
          <w:b/>
          <w:highlight w:val="green"/>
          <w:u w:val="single"/>
        </w:rPr>
        <w:t>infrastructure</w:t>
      </w:r>
      <w:r>
        <w:rPr>
          <w:b/>
          <w:u w:val="single"/>
        </w:rPr>
        <w:t xml:space="preserve"> of the combatant nations </w:t>
      </w:r>
      <w:r>
        <w:rPr>
          <w:b/>
          <w:highlight w:val="green"/>
          <w:u w:val="single"/>
        </w:rPr>
        <w:t xml:space="preserve">has been </w:t>
      </w:r>
      <w:proofErr w:type="gramStart"/>
      <w:r>
        <w:rPr>
          <w:b/>
          <w:highlight w:val="green"/>
          <w:u w:val="single"/>
        </w:rPr>
        <w:t>totally destroyed</w:t>
      </w:r>
      <w:proofErr w:type="gramEnd"/>
      <w:r>
        <w:rPr>
          <w:b/>
          <w:u w:val="single"/>
        </w:rPr>
        <w:t xml:space="preserve">, </w:t>
      </w:r>
      <w:r>
        <w:rPr>
          <w:sz w:val="10"/>
          <w:szCs w:val="10"/>
        </w:rPr>
        <w:t xml:space="preserve">resulting in massive amounts of chemical and radioactive toxins being released into the biosphere. We don’t need a sophisticated study to tell us that no food and Ice Age temperatures for a decade would kill most people and animals on the planet. Would the few remaining survivors be able to survive in a radioactive, toxic environment? It is, of course, debatable </w:t>
      </w:r>
      <w:proofErr w:type="gramStart"/>
      <w:r>
        <w:rPr>
          <w:sz w:val="10"/>
          <w:szCs w:val="10"/>
        </w:rPr>
        <w:t>whether or not</w:t>
      </w:r>
      <w:proofErr w:type="gramEnd"/>
      <w:r>
        <w:rPr>
          <w:sz w:val="10"/>
          <w:szCs w:val="10"/>
        </w:rPr>
        <w:t xml:space="preserve"> nuclear winter could cause human extinction. There is essentially no way to truly “know” without fighting a strategic nuclear war. Yet while it is crucial that we all understand the mortal peril that we face, </w:t>
      </w:r>
      <w:r>
        <w:rPr>
          <w:b/>
          <w:u w:val="single"/>
        </w:rPr>
        <w:t>it is not necessary to engage in an unwinnable academic debate as to whether any humans will survive.</w:t>
      </w:r>
    </w:p>
    <w:p w14:paraId="4D23EC0A" w14:textId="77777777" w:rsidR="00B40362" w:rsidRDefault="00B40362" w:rsidP="00B40362">
      <w:pPr>
        <w:pStyle w:val="Heading3"/>
      </w:pPr>
      <w:r>
        <w:lastRenderedPageBreak/>
        <w:t>1AC – Framing</w:t>
      </w:r>
    </w:p>
    <w:p w14:paraId="76231F82" w14:textId="77777777" w:rsidR="00B40362" w:rsidRDefault="00B40362" w:rsidP="00B40362">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3C7CC34D" w14:textId="77777777" w:rsidR="00B40362" w:rsidRDefault="00B40362" w:rsidP="00B40362">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195D2B3B" w14:textId="77777777" w:rsidR="00B40362" w:rsidRDefault="00B40362" w:rsidP="00B40362">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26502A23" w14:textId="77777777" w:rsidR="00B40362" w:rsidRDefault="00B40362" w:rsidP="00B40362">
      <w:pPr>
        <w:pStyle w:val="Heading4"/>
      </w:pPr>
      <w:r>
        <w:t>3] Extinction outweighs</w:t>
      </w:r>
    </w:p>
    <w:p w14:paraId="6C6D40ED" w14:textId="77777777" w:rsidR="00B40362" w:rsidRPr="00166CFF" w:rsidRDefault="00B40362" w:rsidP="00B40362">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3660B77D" w14:textId="77777777" w:rsidR="00B40362" w:rsidRPr="00947060" w:rsidRDefault="00B40362" w:rsidP="00B40362">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gramStart"/>
      <w:r w:rsidRPr="00166CFF">
        <w:rPr>
          <w:sz w:val="14"/>
          <w:szCs w:val="26"/>
        </w:rPr>
        <w:t>The</w:t>
      </w:r>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credences, the expected benefit of letting the human race go </w:t>
      </w:r>
      <w:r w:rsidRPr="00166CFF">
        <w:rPr>
          <w:sz w:val="14"/>
          <w:szCs w:val="26"/>
        </w:rPr>
        <w:lastRenderedPageBreak/>
        <w:t>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If so, then with the credences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376C05C3" w14:textId="77777777" w:rsidR="00B40362" w:rsidRPr="002F7434" w:rsidRDefault="00B40362" w:rsidP="00B40362"/>
    <w:p w14:paraId="4625CB07" w14:textId="77777777" w:rsidR="00B40362" w:rsidRPr="009340C1" w:rsidRDefault="00B40362" w:rsidP="00B40362"/>
    <w:p w14:paraId="32EAA66F" w14:textId="77777777" w:rsidR="00B40362" w:rsidRPr="00A817E1" w:rsidRDefault="00B40362" w:rsidP="00B40362"/>
    <w:p w14:paraId="6EFFB076" w14:textId="77777777" w:rsidR="00B40362" w:rsidRPr="00E618EA" w:rsidRDefault="00B40362" w:rsidP="00B40362"/>
    <w:p w14:paraId="62218B49" w14:textId="77777777" w:rsidR="00B40362" w:rsidRPr="006A3780" w:rsidRDefault="00B40362" w:rsidP="00B40362"/>
    <w:p w14:paraId="3BE9696E" w14:textId="77777777" w:rsidR="00B40362" w:rsidRDefault="00B40362" w:rsidP="00B40362">
      <w:pPr>
        <w:pStyle w:val="Heading3"/>
      </w:pPr>
      <w:r>
        <w:lastRenderedPageBreak/>
        <w:t>1AC – Method</w:t>
      </w:r>
    </w:p>
    <w:p w14:paraId="047E68BF" w14:textId="77777777" w:rsidR="00B40362" w:rsidRPr="00FF0CF7" w:rsidRDefault="00B40362" w:rsidP="00B40362">
      <w:pPr>
        <w:pStyle w:val="Heading4"/>
        <w:rPr>
          <w:rFonts w:cs="Calibri"/>
        </w:rPr>
      </w:pPr>
      <w:r>
        <w:rPr>
          <w:rFonts w:cs="Calibri"/>
        </w:rPr>
        <w:t xml:space="preserve">1] </w:t>
      </w:r>
      <w:r w:rsidRPr="00FF0CF7">
        <w:rPr>
          <w:rFonts w:cs="Calibri"/>
        </w:rPr>
        <w:t xml:space="preserve">Extinction isn’t white paranoia and apocalyptic reps are good </w:t>
      </w:r>
    </w:p>
    <w:p w14:paraId="00851B51" w14:textId="77777777" w:rsidR="00B40362" w:rsidRPr="00FF0CF7" w:rsidRDefault="00B40362" w:rsidP="00B40362">
      <w:r w:rsidRPr="00FF0CF7">
        <w:rPr>
          <w:rStyle w:val="Style13ptBold"/>
        </w:rPr>
        <w:t>Thompson 18</w:t>
      </w:r>
      <w:r w:rsidRPr="00FF0CF7">
        <w:t xml:space="preserve"> [Nicole Akoukou. Chicago-based creative writer. 4-6-2018. "Why I will not allow the fear of a nuclear attack to be white-washed." RaceBaitR. http://racebaitr.com/2018/04/06/2087/#]</w:t>
      </w:r>
    </w:p>
    <w:p w14:paraId="0D75A12F" w14:textId="77777777" w:rsidR="00B40362" w:rsidRDefault="00B40362" w:rsidP="00B40362">
      <w:r w:rsidRPr="00FF0CF7">
        <w:rPr>
          <w:rStyle w:val="StyleUnderline"/>
        </w:rPr>
        <w:t>I couldn’t spare empathy for a white</w:t>
      </w:r>
      <w:r w:rsidRPr="00FF0CF7">
        <w:t xml:space="preserve"> woman </w:t>
      </w:r>
      <w:r w:rsidRPr="00691446">
        <w:rPr>
          <w:rStyle w:val="StyleUnderline"/>
        </w:rPr>
        <w:t xml:space="preserve">whose biggest fear was something that hadn’t happened yet and might not. Meanwhile, </w:t>
      </w:r>
      <w:r w:rsidRPr="00691446">
        <w:rPr>
          <w:rStyle w:val="Emphasis"/>
        </w:rPr>
        <w:t>my</w:t>
      </w:r>
      <w:r w:rsidRPr="00691446">
        <w:rPr>
          <w:rStyle w:val="StyleUnderline"/>
        </w:rPr>
        <w:t xml:space="preserve"> most significant fears were </w:t>
      </w:r>
      <w:r w:rsidRPr="00691446">
        <w:rPr>
          <w:rStyle w:val="Emphasis"/>
        </w:rPr>
        <w:t>in motion</w:t>
      </w:r>
      <w:r w:rsidRPr="00691446">
        <w:t xml:space="preserve">: </w:t>
      </w:r>
      <w:r w:rsidRPr="00691446">
        <w:rPr>
          <w:rStyle w:val="StyleUnderline"/>
        </w:rPr>
        <w:t xml:space="preserve">women and men </w:t>
      </w:r>
      <w:r w:rsidRPr="00691446">
        <w:rPr>
          <w:rStyle w:val="Emphasis"/>
        </w:rPr>
        <w:t>dying in cells</w:t>
      </w:r>
      <w:r w:rsidRPr="00691446">
        <w:t xml:space="preserve"> after being wrongly imprisoned, </w:t>
      </w:r>
      <w:r w:rsidRPr="00691446">
        <w:rPr>
          <w:rStyle w:val="Emphasis"/>
        </w:rPr>
        <w:t>choked out</w:t>
      </w:r>
      <w:r w:rsidRPr="00691446">
        <w:rPr>
          <w:rStyle w:val="StyleUnderline"/>
        </w:rPr>
        <w:t xml:space="preserve"> for peddling cigarettes, or </w:t>
      </w:r>
      <w:r w:rsidRPr="00691446">
        <w:rPr>
          <w:rStyle w:val="Emphasis"/>
        </w:rPr>
        <w:t>shot to death</w:t>
      </w:r>
      <w:r w:rsidRPr="00691446">
        <w:t xml:space="preserve"> during ‘routine’ traffic stops. I twitch when my partner is late, worried that a cantankerous cop has brutalized or shot him because he wouldn’t prostrate himself. </w:t>
      </w:r>
      <w:r w:rsidRPr="00691446">
        <w:rPr>
          <w:rStyle w:val="StyleUnderline"/>
        </w:rPr>
        <w:t>As a woman of color, I am aware of</w:t>
      </w:r>
      <w:r w:rsidRPr="00691446">
        <w:t xml:space="preserve"> the </w:t>
      </w:r>
      <w:r w:rsidRPr="00691446">
        <w:rPr>
          <w:rStyle w:val="StyleUnderline"/>
        </w:rPr>
        <w:t xml:space="preserve">multiple types of violence that threaten me </w:t>
      </w:r>
      <w:r w:rsidRPr="00691446">
        <w:rPr>
          <w:rStyle w:val="Emphasis"/>
        </w:rPr>
        <w:t>currently—not theoretically</w:t>
      </w:r>
      <w:r w:rsidRPr="00691446">
        <w:rPr>
          <w:rStyle w:val="StyleUnderline"/>
        </w:rPr>
        <w:t xml:space="preserve">. </w:t>
      </w:r>
      <w:r w:rsidRPr="00691446">
        <w:rPr>
          <w:rStyle w:val="Emphasis"/>
        </w:rPr>
        <w:t>Street harassment</w:t>
      </w:r>
      <w:r w:rsidRPr="00691446">
        <w:t xml:space="preserve">, excessively affecting me as a Black woman, has blindsided me since I was eleven. A premature body meant </w:t>
      </w:r>
      <w:r w:rsidRPr="00691446">
        <w:rPr>
          <w:rStyle w:val="StyleUnderline"/>
        </w:rPr>
        <w:t>being</w:t>
      </w:r>
      <w:r w:rsidRPr="00691446">
        <w:t xml:space="preserve"> </w:t>
      </w:r>
      <w:r w:rsidRPr="00691446">
        <w:rPr>
          <w:rStyle w:val="Emphasis"/>
        </w:rPr>
        <w:t>catcalled</w:t>
      </w:r>
      <w:r w:rsidRPr="00691446">
        <w:t xml:space="preserve"> before I’d discussed the birds and the bees. It meant being </w:t>
      </w:r>
      <w:r w:rsidRPr="00691446">
        <w:rPr>
          <w:rStyle w:val="Emphasis"/>
        </w:rPr>
        <w:t>followed</w:t>
      </w:r>
      <w:r w:rsidRPr="00691446">
        <w:rPr>
          <w:rStyle w:val="StyleUnderline"/>
        </w:rPr>
        <w:t xml:space="preserve">, </w:t>
      </w:r>
      <w:r w:rsidRPr="00691446">
        <w:rPr>
          <w:rStyle w:val="Emphasis"/>
        </w:rPr>
        <w:t>whistled at</w:t>
      </w:r>
      <w:r w:rsidRPr="00691446">
        <w:rPr>
          <w:rStyle w:val="StyleUnderline"/>
        </w:rPr>
        <w:t xml:space="preserve">, or </w:t>
      </w:r>
      <w:r w:rsidRPr="00691446">
        <w:rPr>
          <w:rStyle w:val="Emphasis"/>
        </w:rPr>
        <w:t>groped</w:t>
      </w:r>
      <w:r w:rsidRPr="00691446">
        <w:t xml:space="preserve">. As an adult, while navigating through neighborhoods with extinguished </w:t>
      </w:r>
      <w:proofErr w:type="gramStart"/>
      <w:r w:rsidRPr="00691446">
        <w:t>street lights</w:t>
      </w:r>
      <w:proofErr w:type="gramEnd"/>
      <w:r w:rsidRPr="00691446">
        <w:t>, I noticed the correlation</w:t>
      </w:r>
      <w:r w:rsidRPr="00FF0CF7">
        <w:t xml:space="preserve">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Ever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w:t>
      </w:r>
      <w:proofErr w:type="gramStart"/>
      <w:r w:rsidRPr="00FF0CF7">
        <w:t>A majority of</w:t>
      </w:r>
      <w:proofErr w:type="gramEnd"/>
      <w:r w:rsidRPr="00FF0CF7">
        <w:t xml:space="preserve">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w:t>
      </w:r>
      <w:proofErr w:type="gramStart"/>
      <w:r w:rsidRPr="00FF0CF7">
        <w:t>to</w:t>
      </w:r>
      <w:proofErr w:type="gramEnd"/>
      <w:r w:rsidRPr="00FF0CF7">
        <w:t xml:space="preserve"> dinner I wasn’t in the mood for the “I can’t believe we’re all going to die because Trump is an idiot” shit</w:t>
      </w:r>
      <w:r w:rsidRPr="00691446">
        <w:t xml:space="preserve">. I shook my head, willing the meal to be over, and was grateful when the check arrived just as someone was asking me about my hair. My thinking wasn’t all too different from Michael Harriot’s ‘Why Black America Isn’t Worried About the Upcoming Nuclear Holocaust.” While the meal was partly pleasant, </w:t>
      </w:r>
      <w:r w:rsidRPr="00691446">
        <w:rPr>
          <w:rStyle w:val="StyleUnderline"/>
        </w:rPr>
        <w:t xml:space="preserve">I departed thinking, “fear of nuclear demolition is </w:t>
      </w:r>
      <w:r w:rsidRPr="00691446">
        <w:rPr>
          <w:rStyle w:val="Emphasis"/>
        </w:rPr>
        <w:t>just some white shit</w:t>
      </w:r>
      <w:r w:rsidRPr="00691446">
        <w:t xml:space="preserve">.” Sadly, that thought would not last long. </w:t>
      </w:r>
      <w:r w:rsidRPr="00691446">
        <w:rPr>
          <w:rStyle w:val="StyleUnderline"/>
        </w:rPr>
        <w:t>I still vibe with Harriot’s statement, “Black people have lived under the specter of having our existence erased on a white man’s whim since we stepped on</w:t>
      </w:r>
      <w:r w:rsidRPr="00691446">
        <w:t xml:space="preserve">to the </w:t>
      </w:r>
      <w:r w:rsidRPr="00691446">
        <w:rPr>
          <w:rStyle w:val="StyleUnderline"/>
        </w:rPr>
        <w:t>shore</w:t>
      </w:r>
      <w:r w:rsidRPr="00691446">
        <w:t xml:space="preserve"> at Jamestown Landing.” </w:t>
      </w:r>
      <w:r w:rsidRPr="00691446">
        <w:rPr>
          <w:rStyle w:val="StyleUnderline"/>
        </w:rPr>
        <w:t>However</w:t>
      </w:r>
      <w:r w:rsidRPr="00691446">
        <w:t>, a friend—a Black friend—ignited my nuclear paranoia by sharing theories</w:t>
      </w:r>
      <w:r w:rsidRPr="00FF0CF7">
        <w:t xml:space="preserve"> about when it might happen and who faced the greatest threat. </w:t>
      </w:r>
      <w:proofErr w:type="gramStart"/>
      <w:r w:rsidRPr="00FF0CF7">
        <w:t>In an attempt to</w:t>
      </w:r>
      <w:proofErr w:type="gramEnd"/>
      <w:r w:rsidRPr="00FF0CF7">
        <w:t xml:space="preserve"> ease my friend’s fear, I leaned in to listen but accidentally toppled down the rabbit hole too. I forked through curated news feeds. I sifted through “fake news,” “actual news,” and foreign news sources. Suddenly, an idea took root: </w:t>
      </w:r>
      <w:r w:rsidRPr="00C07B92">
        <w:rPr>
          <w:rStyle w:val="StyleUnderline"/>
          <w:highlight w:val="green"/>
        </w:rPr>
        <w:t xml:space="preserve">nuclear strike would </w:t>
      </w:r>
      <w:r w:rsidRPr="00C07B92">
        <w:rPr>
          <w:rStyle w:val="Emphasis"/>
          <w:highlight w:val="green"/>
        </w:rPr>
        <w:t>disproportionately impact Black</w:t>
      </w:r>
      <w:r w:rsidRPr="00FF0CF7">
        <w:rPr>
          <w:rStyle w:val="Emphasis"/>
        </w:rPr>
        <w:t xml:space="preserve"> people</w:t>
      </w:r>
      <w:r w:rsidRPr="00FF0CF7">
        <w:rPr>
          <w:rStyle w:val="StyleUnderline"/>
        </w:rPr>
        <w:t xml:space="preserve">, </w:t>
      </w:r>
      <w:r w:rsidRPr="00C07B92">
        <w:rPr>
          <w:rStyle w:val="Emphasis"/>
          <w:highlight w:val="green"/>
        </w:rPr>
        <w:t>brown</w:t>
      </w:r>
      <w:r w:rsidRPr="00FF0CF7">
        <w:rPr>
          <w:rStyle w:val="Emphasis"/>
        </w:rPr>
        <w:t xml:space="preserve"> people</w:t>
      </w:r>
      <w:r w:rsidRPr="00FF0CF7">
        <w:rPr>
          <w:rStyle w:val="StyleUnderline"/>
        </w:rPr>
        <w:t xml:space="preserve">, </w:t>
      </w:r>
      <w:r w:rsidRPr="00C07B92">
        <w:rPr>
          <w:rStyle w:val="StyleUnderline"/>
          <w:highlight w:val="green"/>
        </w:rPr>
        <w:t xml:space="preserve">and </w:t>
      </w:r>
      <w:r w:rsidRPr="00C07B92">
        <w:rPr>
          <w:rStyle w:val="Emphasis"/>
          <w:highlight w:val="green"/>
        </w:rPr>
        <w:t>low-income individuals</w:t>
      </w:r>
      <w:r w:rsidRPr="00C07B92">
        <w:rPr>
          <w:rStyle w:val="StyleUnderline"/>
          <w:highlight w:val="green"/>
        </w:rPr>
        <w:t xml:space="preserve">. </w:t>
      </w:r>
      <w:r w:rsidRPr="00691446">
        <w:rPr>
          <w:rStyle w:val="StyleUnderline"/>
        </w:rPr>
        <w:t xml:space="preserve">North Korea won’t target the plain sight racists of </w:t>
      </w:r>
      <w:r w:rsidRPr="00691446">
        <w:rPr>
          <w:rStyle w:val="Emphasis"/>
        </w:rPr>
        <w:t>Portland</w:t>
      </w:r>
      <w:r w:rsidRPr="00691446">
        <w:t xml:space="preserve">, Oregon, </w:t>
      </w:r>
      <w:r w:rsidRPr="00691446">
        <w:rPr>
          <w:rStyle w:val="StyleUnderline"/>
        </w:rPr>
        <w:t xml:space="preserve">the violently microaggressive </w:t>
      </w:r>
      <w:r w:rsidRPr="00691446">
        <w:rPr>
          <w:rStyle w:val="Emphasis"/>
        </w:rPr>
        <w:t>liberals</w:t>
      </w:r>
      <w:r w:rsidRPr="00691446">
        <w:rPr>
          <w:rStyle w:val="StyleUnderline"/>
        </w:rPr>
        <w:t xml:space="preserve"> of the </w:t>
      </w:r>
      <w:r w:rsidRPr="00691446">
        <w:rPr>
          <w:rStyle w:val="Emphasis"/>
        </w:rPr>
        <w:t>rural Northwest</w:t>
      </w:r>
      <w:r w:rsidRPr="00691446">
        <w:rPr>
          <w:rStyle w:val="StyleUnderline"/>
        </w:rPr>
        <w:t xml:space="preserve">, or the white-hooded </w:t>
      </w:r>
      <w:r w:rsidRPr="00691446">
        <w:rPr>
          <w:rStyle w:val="Emphasis"/>
        </w:rPr>
        <w:t>klansmen</w:t>
      </w:r>
      <w:r w:rsidRPr="00691446">
        <w:t xml:space="preserve"> </w:t>
      </w:r>
      <w:r w:rsidRPr="00691446">
        <w:rPr>
          <w:rStyle w:val="StyleUnderline"/>
        </w:rPr>
        <w:t>of</w:t>
      </w:r>
      <w:r w:rsidRPr="00691446">
        <w:t xml:space="preserve"> Diamondhead, </w:t>
      </w:r>
      <w:r w:rsidRPr="00691446">
        <w:rPr>
          <w:rStyle w:val="Emphasis"/>
        </w:rPr>
        <w:t>Mississippi</w:t>
      </w:r>
      <w:r w:rsidRPr="00691446">
        <w:rPr>
          <w:rStyle w:val="StyleUnderline"/>
        </w:rPr>
        <w:t>. No, under the instruction</w:t>
      </w:r>
      <w:r w:rsidRPr="00FF0CF7">
        <w:rPr>
          <w:rStyle w:val="StyleUnderline"/>
        </w:rPr>
        <w:t xml:space="preserve"> of the supreme leader Kim Jong-un, North </w:t>
      </w:r>
      <w:r w:rsidRPr="00691446">
        <w:rPr>
          <w:rStyle w:val="StyleUnderline"/>
        </w:rPr>
        <w:lastRenderedPageBreak/>
        <w:t>Korea will likely</w:t>
      </w:r>
      <w:r w:rsidRPr="00FF0CF7">
        <w:rPr>
          <w:rStyle w:val="StyleUnderline"/>
        </w:rPr>
        <w:t xml:space="preserve"> </w:t>
      </w:r>
      <w:r w:rsidRPr="00C07B92">
        <w:rPr>
          <w:rStyle w:val="StyleUnderline"/>
          <w:highlight w:val="green"/>
        </w:rPr>
        <w:t xml:space="preserve">strike </w:t>
      </w:r>
      <w:r w:rsidRPr="00C07B92">
        <w:rPr>
          <w:rStyle w:val="Emphasis"/>
          <w:highlight w:val="green"/>
        </w:rPr>
        <w:t>densely populated urban areas</w:t>
      </w:r>
      <w:r w:rsidRPr="00FF0CF7">
        <w:t xml:space="preserve">, such as Los Angeles, Chicago, Washington D.C., and New York City. </w:t>
      </w:r>
      <w:r w:rsidRPr="00FF0CF7">
        <w:rPr>
          <w:rStyle w:val="StyleUnderline"/>
        </w:rPr>
        <w:t xml:space="preserve">These locations stand-out as targets </w:t>
      </w:r>
      <w:r w:rsidRPr="00C07B92">
        <w:rPr>
          <w:rStyle w:val="StyleUnderline"/>
          <w:highlight w:val="green"/>
        </w:rPr>
        <w:t>for</w:t>
      </w:r>
      <w:r w:rsidRPr="00FF0CF7">
        <w:rPr>
          <w:rStyle w:val="StyleUnderline"/>
        </w:rPr>
        <w:t xml:space="preserve"> a nuclear strike because they are </w:t>
      </w:r>
      <w:r w:rsidRPr="00FF0CF7">
        <w:rPr>
          <w:rStyle w:val="Emphasis"/>
        </w:rPr>
        <w:t>densely populated</w:t>
      </w:r>
      <w:r w:rsidRPr="00FF0CF7">
        <w:t xml:space="preserve"> U.S. population centers. </w:t>
      </w:r>
      <w:r w:rsidRPr="00FF0CF7">
        <w:rPr>
          <w:rStyle w:val="StyleUnderline"/>
        </w:rPr>
        <w:t xml:space="preserve">Attacking the heart of the nation or populous cities would translate to </w:t>
      </w:r>
      <w:r w:rsidRPr="00C07B92">
        <w:rPr>
          <w:rStyle w:val="StyleUnderline"/>
          <w:highlight w:val="green"/>
        </w:rPr>
        <w:t>more casualties</w:t>
      </w:r>
      <w:r w:rsidRPr="00FF0CF7">
        <w:t xml:space="preserve">. With that in mind, it’s not lost on me that </w:t>
      </w:r>
      <w:r w:rsidRPr="00FF0CF7">
        <w:rPr>
          <w:rStyle w:val="StyleUnderline"/>
        </w:rPr>
        <w:t xml:space="preserve">the most populous </w:t>
      </w:r>
      <w:r w:rsidRPr="00C07B92">
        <w:rPr>
          <w:rStyle w:val="StyleUnderline"/>
          <w:highlight w:val="green"/>
        </w:rPr>
        <w:t>cities</w:t>
      </w:r>
      <w:r w:rsidRPr="00FF0CF7">
        <w:rPr>
          <w:rStyle w:val="StyleUnderline"/>
        </w:rPr>
        <w:t xml:space="preserve"> in the United States </w:t>
      </w:r>
      <w:r w:rsidRPr="00C07B92">
        <w:rPr>
          <w:rStyle w:val="StyleUnderline"/>
          <w:highlight w:val="green"/>
        </w:rPr>
        <w:t>boast sizeable</w:t>
      </w:r>
      <w:r w:rsidRPr="00FF0CF7">
        <w:rPr>
          <w:rStyle w:val="StyleUnderline"/>
        </w:rPr>
        <w:t xml:space="preserve"> diverse populations, or more plainly put: </w:t>
      </w:r>
      <w:r w:rsidRPr="00C07B92">
        <w:rPr>
          <w:rStyle w:val="Emphasis"/>
          <w:highlight w:val="green"/>
        </w:rPr>
        <w:t>Black populations</w:t>
      </w:r>
      <w:r w:rsidRPr="00FF0CF7">
        <w:rPr>
          <w:rStyle w:val="StyleUnderline"/>
        </w:rPr>
        <w:t xml:space="preserve">. </w:t>
      </w:r>
      <w:proofErr w:type="gramStart"/>
      <w:r w:rsidRPr="00FF0CF7">
        <w:t>This shit</w:t>
      </w:r>
      <w:proofErr w:type="gramEnd"/>
      <w:r w:rsidRPr="00FF0CF7">
        <w:t xml:space="preserve">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FF0CF7">
        <w:rPr>
          <w:rStyle w:val="StyleUnderline"/>
        </w:rPr>
        <w:t xml:space="preserve">The practice of preparing for a nuclear holocaust </w:t>
      </w:r>
      <w:r w:rsidRPr="00FF0CF7">
        <w:rPr>
          <w:rStyle w:val="Emphasis"/>
        </w:rPr>
        <w:t>sometimes feels comical</w:t>
      </w:r>
      <w:r w:rsidRPr="00FF0CF7">
        <w:rPr>
          <w:rStyle w:val="StyleUnderline"/>
        </w:rPr>
        <w:t xml:space="preserve">, </w:t>
      </w:r>
      <w:r w:rsidRPr="00691446">
        <w:rPr>
          <w:rStyle w:val="StyleUnderline"/>
        </w:rPr>
        <w:t>particularly when acknowledging that there has long been a war on Black people in this country</w:t>
      </w:r>
      <w:r w:rsidRPr="00691446">
        <w:t>. 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side-eyes from strangers when we’re “loitering,” and the police will pull us over for driving “too fast” in a residential neighborhood. We get murdered for holding cell phones while standing in our grandmother’s backyard. The racism that strung up our ancestors, 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w:t>
      </w:r>
      <w:r w:rsidRPr="00691446">
        <w:rPr>
          <w:rStyle w:val="StyleUnderline"/>
        </w:rPr>
        <w:t xml:space="preserve"> </w:t>
      </w:r>
      <w:proofErr w:type="gramStart"/>
      <w:r w:rsidRPr="00691446">
        <w:rPr>
          <w:rStyle w:val="StyleUnderline"/>
        </w:rPr>
        <w:t xml:space="preserve">In </w:t>
      </w:r>
      <w:r w:rsidRPr="00691446">
        <w:rPr>
          <w:rStyle w:val="Emphasis"/>
        </w:rPr>
        <w:t>light</w:t>
      </w:r>
      <w:r w:rsidRPr="00691446">
        <w:rPr>
          <w:rStyle w:val="StyleUnderline"/>
        </w:rPr>
        <w:t xml:space="preserve"> of</w:t>
      </w:r>
      <w:proofErr w:type="gramEnd"/>
      <w:r w:rsidRPr="00691446">
        <w:rPr>
          <w:rStyle w:val="StyleUnderline"/>
        </w:rPr>
        <w:t xml:space="preserve"> this homecoming, we now flirt with a </w:t>
      </w:r>
      <w:r w:rsidRPr="00691446">
        <w:rPr>
          <w:rStyle w:val="Emphasis"/>
        </w:rPr>
        <w:t>new, larger fear of a Black genocide</w:t>
      </w:r>
      <w:r w:rsidRPr="00691446">
        <w:t xml:space="preserve">. </w:t>
      </w:r>
      <w:r w:rsidRPr="00691446">
        <w:rPr>
          <w:rStyle w:val="StyleUnderline"/>
        </w:rPr>
        <w:t xml:space="preserve">America has always worked towards Black eradication through a </w:t>
      </w:r>
      <w:r w:rsidRPr="00691446">
        <w:rPr>
          <w:rStyle w:val="Emphasis"/>
        </w:rPr>
        <w:t>steady stream of life-threatening inequality</w:t>
      </w:r>
      <w:r w:rsidRPr="00691446">
        <w:rPr>
          <w:rStyle w:val="StyleUnderline"/>
        </w:rPr>
        <w:t xml:space="preserve">, but </w:t>
      </w:r>
      <w:r w:rsidRPr="00C07B92">
        <w:rPr>
          <w:rStyle w:val="Emphasis"/>
          <w:highlight w:val="green"/>
        </w:rPr>
        <w:t>nuclear war on American soil would be swift</w:t>
      </w:r>
      <w:r w:rsidRPr="00C07B92">
        <w:rPr>
          <w:highlight w:val="green"/>
        </w:rPr>
        <w:t>.</w:t>
      </w:r>
      <w:r w:rsidRPr="00FF0CF7">
        <w:t xml:space="preserve"> And </w:t>
      </w:r>
      <w:r w:rsidRPr="00C07B92">
        <w:rPr>
          <w:rStyle w:val="StyleUnderline"/>
          <w:highlight w:val="green"/>
        </w:rPr>
        <w:t xml:space="preserve">for this </w:t>
      </w:r>
      <w:proofErr w:type="gramStart"/>
      <w:r w:rsidRPr="00C07B92">
        <w:rPr>
          <w:rStyle w:val="StyleUnderline"/>
          <w:highlight w:val="green"/>
        </w:rPr>
        <w:t>reason</w:t>
      </w:r>
      <w:proofErr w:type="gramEnd"/>
      <w:r w:rsidRPr="00C07B92">
        <w:rPr>
          <w:rStyle w:val="StyleUnderline"/>
          <w:highlight w:val="green"/>
        </w:rPr>
        <w:t xml:space="preserve"> I’ve grown </w:t>
      </w:r>
      <w:r w:rsidRPr="00C07B92">
        <w:rPr>
          <w:rStyle w:val="Emphasis"/>
          <w:highlight w:val="green"/>
        </w:rPr>
        <w:t>tired</w:t>
      </w:r>
      <w:r w:rsidRPr="00C07B92">
        <w:rPr>
          <w:rStyle w:val="StyleUnderline"/>
          <w:highlight w:val="green"/>
        </w:rPr>
        <w:t xml:space="preserve"> of </w:t>
      </w:r>
      <w:r w:rsidRPr="00C07B92">
        <w:rPr>
          <w:rStyle w:val="Emphasis"/>
          <w:highlight w:val="green"/>
        </w:rPr>
        <w:t>whiteness</w:t>
      </w:r>
      <w:r w:rsidRPr="00C07B92">
        <w:rPr>
          <w:highlight w:val="green"/>
        </w:rPr>
        <w:t xml:space="preserve"> </w:t>
      </w:r>
      <w:r w:rsidRPr="00C07B92">
        <w:rPr>
          <w:rStyle w:val="StyleUnderline"/>
          <w:highlight w:val="green"/>
        </w:rPr>
        <w:t xml:space="preserve">being at the </w:t>
      </w:r>
      <w:r w:rsidRPr="00C07B92">
        <w:rPr>
          <w:rStyle w:val="Emphasis"/>
          <w:highlight w:val="green"/>
        </w:rPr>
        <w:t>center of the nuclear conversation</w:t>
      </w:r>
      <w:r w:rsidRPr="00C07B92">
        <w:rPr>
          <w:rStyle w:val="StyleUnderline"/>
          <w:highlight w:val="green"/>
        </w:rPr>
        <w:t xml:space="preserve">. The </w:t>
      </w:r>
      <w:r w:rsidRPr="00C07B92">
        <w:rPr>
          <w:rStyle w:val="Emphasis"/>
          <w:highlight w:val="green"/>
        </w:rPr>
        <w:t>race-neutral approach</w:t>
      </w:r>
      <w:r w:rsidRPr="00FF0CF7">
        <w:rPr>
          <w:rStyle w:val="Emphasis"/>
        </w:rPr>
        <w:t xml:space="preserve"> to the dialogue</w:t>
      </w:r>
      <w:r w:rsidRPr="00FF0CF7">
        <w:rPr>
          <w:rStyle w:val="StyleUnderline"/>
        </w:rPr>
        <w:t xml:space="preserve">, and a tendency to continue to promote the idea that missiles will land in </w:t>
      </w:r>
      <w:r w:rsidRPr="00FF0CF7">
        <w:rPr>
          <w:rStyle w:val="Emphasis"/>
        </w:rPr>
        <w:t>suburban</w:t>
      </w:r>
      <w:r w:rsidRPr="00FF0CF7">
        <w:rPr>
          <w:rStyle w:val="StyleUnderline"/>
        </w:rPr>
        <w:t xml:space="preserve"> and </w:t>
      </w:r>
      <w:r w:rsidRPr="00FF0CF7">
        <w:rPr>
          <w:rStyle w:val="Emphasis"/>
        </w:rPr>
        <w:t>rural backyards</w:t>
      </w:r>
      <w:r w:rsidRPr="00FF0CF7">
        <w:rPr>
          <w:rStyle w:val="StyleUnderline"/>
        </w:rPr>
        <w:t xml:space="preserve">, instead of inner-city playgrounds, </w:t>
      </w:r>
      <w:r w:rsidRPr="00C07B92">
        <w:rPr>
          <w:rStyle w:val="StyleUnderline"/>
          <w:highlight w:val="green"/>
        </w:rPr>
        <w:t xml:space="preserve">is </w:t>
      </w:r>
      <w:r w:rsidRPr="00C07B92">
        <w:rPr>
          <w:rStyle w:val="Emphasis"/>
          <w:highlight w:val="green"/>
        </w:rPr>
        <w:t>false</w:t>
      </w:r>
      <w:r w:rsidRPr="00FF0CF7">
        <w:rPr>
          <w:rStyle w:val="StyleUnderline"/>
        </w:rPr>
        <w:t xml:space="preserve">. </w:t>
      </w:r>
      <w:r w:rsidRPr="00FF0CF7">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C07B92">
        <w:rPr>
          <w:rStyle w:val="StyleUnderline"/>
          <w:highlight w:val="green"/>
        </w:rPr>
        <w:t>devastation</w:t>
      </w:r>
      <w:r w:rsidRPr="00FF0CF7">
        <w:rPr>
          <w:rStyle w:val="StyleUnderline"/>
        </w:rPr>
        <w:t xml:space="preserve"> from the attack </w:t>
      </w:r>
      <w:r w:rsidRPr="00C07B92">
        <w:rPr>
          <w:rStyle w:val="StyleUnderline"/>
          <w:highlight w:val="green"/>
        </w:rPr>
        <w:t>is</w:t>
      </w:r>
      <w:r w:rsidRPr="00FF0CF7">
        <w:rPr>
          <w:rStyle w:val="StyleUnderline"/>
        </w:rPr>
        <w:t xml:space="preserve"> </w:t>
      </w:r>
      <w:r w:rsidRPr="00FF0CF7">
        <w:rPr>
          <w:rStyle w:val="Emphasis"/>
        </w:rPr>
        <w:t xml:space="preserve">completely </w:t>
      </w:r>
      <w:proofErr w:type="gramStart"/>
      <w:r w:rsidRPr="00C07B92">
        <w:rPr>
          <w:rStyle w:val="Emphasis"/>
          <w:highlight w:val="green"/>
        </w:rPr>
        <w:t>white-washed</w:t>
      </w:r>
      <w:proofErr w:type="gramEnd"/>
      <w:r w:rsidRPr="00FF0CF7">
        <w:rPr>
          <w:rStyle w:val="StyleUnderline"/>
        </w:rPr>
        <w:t xml:space="preserve">, leaving out the </w:t>
      </w:r>
      <w:r w:rsidRPr="00FF0CF7">
        <w:rPr>
          <w:rStyle w:val="Emphasis"/>
        </w:rPr>
        <w:t>more likely victims</w:t>
      </w:r>
      <w:r w:rsidRPr="00FF0CF7">
        <w:rPr>
          <w:rStyle w:val="StyleUnderline"/>
        </w:rPr>
        <w:t xml:space="preserve"> which are the </w:t>
      </w:r>
      <w:r w:rsidRPr="00FF0CF7">
        <w:rPr>
          <w:rStyle w:val="Emphasis"/>
        </w:rPr>
        <w:t>more densely populated (Black) areas</w:t>
      </w:r>
      <w:r w:rsidRPr="00FF0CF7">
        <w:t xml:space="preserve">. </w:t>
      </w:r>
      <w:r w:rsidRPr="00C07B92">
        <w:rPr>
          <w:rStyle w:val="StyleUnderline"/>
          <w:highlight w:val="green"/>
        </w:rPr>
        <w:t>Death</w:t>
      </w:r>
      <w:r w:rsidRPr="00FF0CF7">
        <w:rPr>
          <w:rStyle w:val="StyleUnderline"/>
        </w:rPr>
        <w:t xml:space="preserve"> tolls would be high for white populations, yes, but large-scale losses of Black and brown folks would </w:t>
      </w:r>
      <w:r w:rsidRPr="00FF0CF7">
        <w:rPr>
          <w:rStyle w:val="Emphasis"/>
        </w:rPr>
        <w:t>outpace that number</w:t>
      </w:r>
      <w:r w:rsidRPr="00FF0CF7">
        <w:rPr>
          <w:rStyle w:val="StyleUnderline"/>
        </w:rPr>
        <w:t xml:space="preserve">, due to </w:t>
      </w:r>
      <w:r w:rsidRPr="00FF0CF7">
        <w:rPr>
          <w:rStyle w:val="Emphasis"/>
        </w:rPr>
        <w:t>placement</w:t>
      </w:r>
      <w:r w:rsidRPr="00FF0CF7">
        <w:rPr>
          <w:rStyle w:val="StyleUnderline"/>
        </w:rPr>
        <w:t xml:space="preserve"> and </w:t>
      </w:r>
      <w:r w:rsidRPr="00FF0CF7">
        <w:rPr>
          <w:rStyle w:val="Emphasis"/>
        </w:rPr>
        <w:t>poverty</w:t>
      </w:r>
      <w:r w:rsidRPr="00FF0CF7">
        <w:rPr>
          <w:rStyle w:val="StyleUnderline"/>
        </w:rPr>
        <w:t xml:space="preserve">. That number </w:t>
      </w:r>
      <w:r w:rsidRPr="00C07B92">
        <w:rPr>
          <w:rStyle w:val="StyleUnderline"/>
          <w:highlight w:val="green"/>
        </w:rPr>
        <w:t>would be pushed higher by limited access to</w:t>
      </w:r>
      <w:r w:rsidRPr="00FF0CF7">
        <w:rPr>
          <w:rStyle w:val="StyleUnderline"/>
        </w:rPr>
        <w:t xml:space="preserve"> premium </w:t>
      </w:r>
      <w:r w:rsidRPr="00C07B92">
        <w:rPr>
          <w:rStyle w:val="Emphasis"/>
          <w:highlight w:val="green"/>
        </w:rPr>
        <w:t>health care</w:t>
      </w:r>
      <w:r w:rsidRPr="00FF0CF7">
        <w:rPr>
          <w:rStyle w:val="StyleUnderline"/>
        </w:rPr>
        <w:t xml:space="preserve">, </w:t>
      </w:r>
      <w:r w:rsidRPr="00FF0CF7">
        <w:rPr>
          <w:rStyle w:val="Emphasis"/>
        </w:rPr>
        <w:t>wealth</w:t>
      </w:r>
      <w:r w:rsidRPr="00FF0CF7">
        <w:rPr>
          <w:rStyle w:val="StyleUnderline"/>
        </w:rPr>
        <w:t xml:space="preserve">, </w:t>
      </w:r>
      <w:r w:rsidRPr="00C07B92">
        <w:rPr>
          <w:rStyle w:val="StyleUnderline"/>
          <w:highlight w:val="green"/>
        </w:rPr>
        <w:t xml:space="preserve">and </w:t>
      </w:r>
      <w:r w:rsidRPr="00C07B92">
        <w:rPr>
          <w:rStyle w:val="Emphasis"/>
          <w:highlight w:val="green"/>
        </w:rPr>
        <w:t>resources</w:t>
      </w:r>
      <w:r w:rsidRPr="00C07B92">
        <w:rPr>
          <w:rStyle w:val="StyleUnderline"/>
          <w:highlight w:val="green"/>
        </w:rPr>
        <w:t>. The effects of radiation sickness</w:t>
      </w:r>
      <w:r w:rsidRPr="00FF0CF7">
        <w:rPr>
          <w:rStyle w:val="StyleUnderline"/>
        </w:rPr>
        <w:t xml:space="preserve">, burns, compounded injuries, and malnutrition would throttle Black and brown communities and </w:t>
      </w:r>
      <w:r w:rsidRPr="00C07B92">
        <w:rPr>
          <w:rStyle w:val="StyleUnderline"/>
          <w:highlight w:val="green"/>
        </w:rPr>
        <w:t xml:space="preserve">would </w:t>
      </w:r>
      <w:r w:rsidRPr="00C07B92">
        <w:rPr>
          <w:rStyle w:val="Emphasis"/>
          <w:highlight w:val="green"/>
        </w:rPr>
        <w:t>mark us for generations</w:t>
      </w:r>
      <w:r w:rsidRPr="00FF0CF7">
        <w:rPr>
          <w:rStyle w:val="StyleUnderline"/>
        </w:rPr>
        <w:t xml:space="preserve">. It’s </w:t>
      </w:r>
      <w:r w:rsidRPr="00C07B92">
        <w:rPr>
          <w:rStyle w:val="StyleUnderline"/>
          <w:highlight w:val="green"/>
        </w:rPr>
        <w:t xml:space="preserve">for </w:t>
      </w:r>
      <w:r w:rsidRPr="00C07B92">
        <w:rPr>
          <w:rStyle w:val="Emphasis"/>
          <w:highlight w:val="green"/>
        </w:rPr>
        <w:t>that reason</w:t>
      </w:r>
      <w:r w:rsidRPr="00FF0CF7">
        <w:rPr>
          <w:rStyle w:val="StyleUnderline"/>
        </w:rPr>
        <w:t xml:space="preserve"> that we </w:t>
      </w:r>
      <w:proofErr w:type="gramStart"/>
      <w:r w:rsidRPr="00FF0CF7">
        <w:rPr>
          <w:rStyle w:val="StyleUnderline"/>
        </w:rPr>
        <w:t>have to</w:t>
      </w:r>
      <w:proofErr w:type="gramEnd"/>
      <w:r w:rsidRPr="00FF0CF7">
        <w:rPr>
          <w:rStyle w:val="StyleUnderline"/>
        </w:rPr>
        <w:t xml:space="preserve"> do more to foster</w:t>
      </w:r>
      <w:r w:rsidRPr="00FF0CF7">
        <w:t xml:space="preserve"> disaster </w:t>
      </w:r>
      <w:r w:rsidRPr="00FF0CF7">
        <w:rPr>
          <w:rStyle w:val="StyleUnderline"/>
        </w:rPr>
        <w:t xml:space="preserve">preparedness among Black people where we can. </w:t>
      </w:r>
      <w:r w:rsidRPr="00C07B92">
        <w:rPr>
          <w:rStyle w:val="StyleUnderline"/>
          <w:highlight w:val="green"/>
        </w:rPr>
        <w:t xml:space="preserve">Black people </w:t>
      </w:r>
      <w:r w:rsidRPr="00C07B92">
        <w:rPr>
          <w:rStyle w:val="Emphasis"/>
          <w:highlight w:val="green"/>
        </w:rPr>
        <w:t>deserve the space</w:t>
      </w:r>
      <w:r w:rsidRPr="00C07B92">
        <w:rPr>
          <w:rStyle w:val="StyleUnderline"/>
          <w:highlight w:val="green"/>
        </w:rPr>
        <w:t xml:space="preserve"> to </w:t>
      </w:r>
      <w:r w:rsidRPr="00C07B92">
        <w:rPr>
          <w:rStyle w:val="Emphasis"/>
          <w:highlight w:val="green"/>
        </w:rPr>
        <w:t>explore nuclear unease</w:t>
      </w:r>
      <w:r w:rsidRPr="00C07B92">
        <w:rPr>
          <w:rStyle w:val="StyleUnderline"/>
          <w:highlight w:val="green"/>
        </w:rPr>
        <w:t xml:space="preserve">, </w:t>
      </w:r>
      <w:r w:rsidRPr="00C07B92">
        <w:rPr>
          <w:rStyle w:val="Emphasis"/>
          <w:highlight w:val="green"/>
        </w:rPr>
        <w:t xml:space="preserve">even if we have </w:t>
      </w:r>
      <w:r w:rsidRPr="00C07B92">
        <w:rPr>
          <w:rStyle w:val="Emphasis"/>
          <w:highlight w:val="green"/>
        </w:rPr>
        <w:lastRenderedPageBreak/>
        <w:t>competing</w:t>
      </w:r>
      <w:r w:rsidRPr="00FF0CF7">
        <w:rPr>
          <w:rStyle w:val="Emphasis"/>
        </w:rPr>
        <w:t xml:space="preserve"> threats, </w:t>
      </w:r>
      <w:r w:rsidRPr="00C07B92">
        <w:rPr>
          <w:rStyle w:val="Emphasis"/>
          <w:highlight w:val="green"/>
        </w:rPr>
        <w:t>anxieties</w:t>
      </w:r>
      <w:r w:rsidRPr="00FF0CF7">
        <w:t>, and worries. Jacqui Patterson, Director of the Environmental and Climate Justice Initiative, once stated: African American communities are disproportionately vulnerable to and impacted by natural (and unnatural) catastrophes. Our socio-economic vulnerability is based on multiple factors including our lack of wealth to cushion us, our disproportionate representation in lower quality housing stock, and our relative lack of mobility, etc.</w:t>
      </w:r>
    </w:p>
    <w:p w14:paraId="74B548BC" w14:textId="77777777" w:rsidR="00B40362" w:rsidRPr="00C7794F" w:rsidRDefault="00B40362" w:rsidP="00B40362">
      <w:pPr>
        <w:pStyle w:val="Heading4"/>
        <w:rPr>
          <w:rFonts w:cs="Calibri"/>
        </w:rPr>
      </w:pPr>
      <w:r w:rsidRPr="006A3780">
        <w:t>2]</w:t>
      </w:r>
      <w:r>
        <w:rPr>
          <w:u w:val="single"/>
        </w:rPr>
        <w:t xml:space="preserve"> </w:t>
      </w:r>
      <w:r w:rsidRPr="00C7794F">
        <w:rPr>
          <w:rFonts w:cs="Calibri"/>
        </w:rPr>
        <w:t>Evolution proves our theory true</w:t>
      </w:r>
    </w:p>
    <w:p w14:paraId="69B456A2" w14:textId="77777777" w:rsidR="00B40362" w:rsidRPr="00C7794F" w:rsidRDefault="00B40362" w:rsidP="00B40362">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466C7086" w14:textId="77777777" w:rsidR="00B40362" w:rsidRDefault="00B40362" w:rsidP="00B40362">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proofErr w:type="gramStart"/>
      <w:r w:rsidRPr="00C7794F">
        <w:rPr>
          <w:b/>
          <w:highlight w:val="green"/>
          <w:u w:val="single"/>
        </w:rPr>
        <w:t>r</w:t>
      </w:r>
      <w:r w:rsidRPr="00C7794F">
        <w:rPr>
          <w:b/>
          <w:u w:val="single"/>
        </w:rPr>
        <w:t>elations</w:t>
      </w:r>
      <w:r w:rsidRPr="00C7794F">
        <w:rPr>
          <w:sz w:val="16"/>
        </w:rPr>
        <w:t xml:space="preserve"> in particular, who</w:t>
      </w:r>
      <w:proofErr w:type="gramEnd"/>
      <w:r w:rsidRPr="00C7794F">
        <w:rPr>
          <w:sz w:val="16"/>
        </w:rPr>
        <w:t xml:space="preserve">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 xml:space="preserve">The </w:t>
      </w:r>
      <w:r w:rsidRPr="00C7794F">
        <w:rPr>
          <w:b/>
          <w:u w:val="single"/>
        </w:rPr>
        <w:lastRenderedPageBreak/>
        <w:t>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w:t>
      </w:r>
      <w:proofErr w:type="gramStart"/>
      <w:r w:rsidRPr="00CE1473">
        <w:rPr>
          <w:sz w:val="16"/>
        </w:rPr>
        <w:t>as</w:t>
      </w:r>
      <w:proofErr w:type="gramEnd"/>
      <w:r w:rsidRPr="00CE1473">
        <w:rPr>
          <w:sz w:val="16"/>
        </w:rPr>
        <w:t xml:space="preserve"> innovators in a range of social sciences, including economics, psychology, sociology, and political science, pursue this line of inquiry. </w:t>
      </w:r>
      <w:r w:rsidRPr="00CE1473">
        <w:rPr>
          <w:b/>
          <w:u w:val="single"/>
        </w:rPr>
        <w:t xml:space="preserve">International relations </w:t>
      </w:r>
      <w:proofErr w:type="gramStart"/>
      <w:r w:rsidRPr="00CE1473">
        <w:rPr>
          <w:b/>
          <w:u w:val="single"/>
        </w:rPr>
        <w:t>stands</w:t>
      </w:r>
      <w:proofErr w:type="gramEnd"/>
      <w:r w:rsidRPr="00CE1473">
        <w:rPr>
          <w:b/>
          <w:u w:val="single"/>
        </w:rPr>
        <w:t xml:space="preserve">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w:t>
      </w:r>
      <w:proofErr w:type="gramStart"/>
      <w:r w:rsidRPr="00CE1473">
        <w:rPr>
          <w:b/>
          <w:u w:val="single"/>
        </w:rPr>
        <w:t>have the opportunity to</w:t>
      </w:r>
      <w:proofErr w:type="gramEnd"/>
      <w:r w:rsidRPr="00CE1473">
        <w:rPr>
          <w:b/>
          <w:u w:val="single"/>
        </w:rPr>
        <w:t xml:space="preserve">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rPr>
          <w:sz w:val="16"/>
        </w:rPr>
        <w:t>. But what was that context?</w:t>
      </w:r>
    </w:p>
    <w:p w14:paraId="50D524B2" w14:textId="77777777" w:rsidR="003C7828" w:rsidRDefault="003C7828" w:rsidP="003C7828">
      <w:pPr>
        <w:pStyle w:val="Heading4"/>
      </w:pPr>
      <w:r>
        <w:t xml:space="preserve">3] Youth participatory action research enables </w:t>
      </w:r>
      <w:r>
        <w:rPr>
          <w:i/>
        </w:rPr>
        <w:t>transformative resistance</w:t>
      </w:r>
      <w:r>
        <w:t xml:space="preserve"> and is crucial to make activism work</w:t>
      </w:r>
    </w:p>
    <w:p w14:paraId="1BEDA8D1" w14:textId="77777777" w:rsidR="003C7828" w:rsidRPr="000661AC" w:rsidRDefault="003C7828" w:rsidP="003C7828">
      <w:pPr>
        <w:rPr>
          <w:rStyle w:val="Style13ptBold"/>
        </w:rPr>
      </w:pPr>
      <w:r w:rsidRPr="000661AC">
        <w:rPr>
          <w:rStyle w:val="Style13ptBold"/>
        </w:rPr>
        <w:t xml:space="preserve">Cammarota and Fine 08 </w:t>
      </w:r>
    </w:p>
    <w:p w14:paraId="07721FD6" w14:textId="77777777" w:rsidR="003C7828" w:rsidRPr="000661AC" w:rsidRDefault="003C7828" w:rsidP="003C7828">
      <w:pPr>
        <w:rPr>
          <w:i/>
        </w:rPr>
      </w:pPr>
      <w:r w:rsidRPr="000661AC">
        <w:t xml:space="preserve">(Julio, Education@Arizona, Michelle, UrbanEducation@TheGraduateCenterNYU, </w:t>
      </w:r>
      <w:r w:rsidRPr="000661AC">
        <w:rPr>
          <w:i/>
        </w:rPr>
        <w:t>Youth Participatory Action Research</w:t>
      </w:r>
    </w:p>
    <w:p w14:paraId="403C1A47" w14:textId="77777777" w:rsidR="003C7828" w:rsidRPr="0085168A" w:rsidRDefault="003C7828" w:rsidP="003C7828">
      <w:r w:rsidRPr="00CC2696">
        <w:rPr>
          <w:rStyle w:val="StyleUnderline"/>
        </w:rPr>
        <w:t>In the Matrix,</w:t>
      </w:r>
      <w:r w:rsidRPr="001F0493">
        <w:rPr>
          <w:sz w:val="16"/>
        </w:rPr>
        <w:t xml:space="preserve"> </w:t>
      </w:r>
      <w:r w:rsidRPr="00CC2696">
        <w:rPr>
          <w:rStyle w:val="StyleUnderline"/>
        </w:rPr>
        <w:t>Morpheus</w:t>
      </w:r>
      <w:r w:rsidRPr="001F0493">
        <w:rPr>
          <w:sz w:val="16"/>
        </w:rPr>
        <w:t xml:space="preserve">, played by Laurence Fishburne, </w:t>
      </w:r>
      <w:r w:rsidRPr="00CC2696">
        <w:rPr>
          <w:rStyle w:val="StyleUnderline"/>
        </w:rPr>
        <w:t>places</w:t>
      </w:r>
      <w:r>
        <w:rPr>
          <w:rStyle w:val="StyleUnderline"/>
        </w:rPr>
        <w:t xml:space="preserve"> </w:t>
      </w:r>
      <w:r w:rsidRPr="001F0493">
        <w:rPr>
          <w:sz w:val="16"/>
        </w:rPr>
        <w:t xml:space="preserve">Keanu Reeves’ character </w:t>
      </w:r>
      <w:r w:rsidRPr="00CC2696">
        <w:rPr>
          <w:rStyle w:val="StyleUnderline"/>
        </w:rPr>
        <w:t xml:space="preserve">Neo in a chair to tell him face to face about the </w:t>
      </w:r>
      <w:proofErr w:type="gramStart"/>
      <w:r w:rsidRPr="00CC2696">
        <w:rPr>
          <w:rStyle w:val="StyleUnderline"/>
        </w:rPr>
        <w:t>real</w:t>
      </w:r>
      <w:r>
        <w:rPr>
          <w:rStyle w:val="StyleUnderline"/>
        </w:rPr>
        <w:t xml:space="preserve"> </w:t>
      </w:r>
      <w:r w:rsidRPr="00CC2696">
        <w:rPr>
          <w:rStyle w:val="StyleUnderline"/>
        </w:rPr>
        <w:t>truth</w:t>
      </w:r>
      <w:proofErr w:type="gramEnd"/>
      <w:r w:rsidRPr="00CC2696">
        <w:rPr>
          <w:rStyle w:val="StyleUnderline"/>
        </w:rPr>
        <w:t xml:space="preserve"> of his experience. </w:t>
      </w:r>
      <w:r w:rsidRPr="001F0493">
        <w:rPr>
          <w:sz w:val="16"/>
        </w:rPr>
        <w:t xml:space="preserve">Morpheus shows Neo </w:t>
      </w:r>
      <w:r w:rsidRPr="00CC2696">
        <w:rPr>
          <w:rStyle w:val="StyleUnderline"/>
        </w:rPr>
        <w:t>a red pill</w:t>
      </w:r>
      <w:r w:rsidRPr="001F0493">
        <w:rPr>
          <w:sz w:val="16"/>
        </w:rPr>
        <w:t xml:space="preserve"> in one hand </w:t>
      </w:r>
      <w:r w:rsidRPr="00CC2696">
        <w:rPr>
          <w:rStyle w:val="StyleUnderline"/>
        </w:rPr>
        <w:t>and a</w:t>
      </w:r>
      <w:r>
        <w:rPr>
          <w:rStyle w:val="StyleUnderline"/>
        </w:rPr>
        <w:t xml:space="preserve"> </w:t>
      </w:r>
      <w:r w:rsidRPr="00CC2696">
        <w:rPr>
          <w:rStyle w:val="StyleUnderline"/>
        </w:rPr>
        <w:t>blue one</w:t>
      </w:r>
      <w:r w:rsidRPr="001F0493">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837A0F">
        <w:rPr>
          <w:rStyle w:val="StyleUnderline"/>
        </w:rPr>
        <w:t>the</w:t>
      </w:r>
      <w:r w:rsidRPr="001F0493">
        <w:rPr>
          <w:sz w:val="16"/>
        </w:rPr>
        <w:t xml:space="preserve"> red pill. " e “blue and red pill” </w:t>
      </w:r>
      <w:r w:rsidRPr="00837A0F">
        <w:rPr>
          <w:rStyle w:val="StyleUnderline"/>
        </w:rPr>
        <w:t>scene</w:t>
      </w:r>
      <w:r w:rsidRPr="001F0493">
        <w:rPr>
          <w:sz w:val="16"/>
        </w:rPr>
        <w:t xml:space="preserve"> </w:t>
      </w:r>
      <w:proofErr w:type="gramStart"/>
      <w:r w:rsidRPr="001F0493">
        <w:rPr>
          <w:sz w:val="16"/>
        </w:rPr>
        <w:t>in !</w:t>
      </w:r>
      <w:proofErr w:type="gramEnd"/>
      <w:r w:rsidRPr="001F0493">
        <w:rPr>
          <w:sz w:val="16"/>
        </w:rPr>
        <w:t xml:space="preserve"> e Matrix </w:t>
      </w:r>
      <w:r w:rsidRPr="00837A0F">
        <w:rPr>
          <w:rStyle w:val="StyleUnderline"/>
        </w:rPr>
        <w:t>serves as an excellent metaphor for the relationships some educators/activists have with their students,</w:t>
      </w:r>
      <w:r w:rsidRPr="001F0493">
        <w:rPr>
          <w:sz w:val="16"/>
        </w:rPr>
        <w:t xml:space="preserve"> and the kinds of choices we ask them to make. The </w:t>
      </w:r>
      <w:r w:rsidRPr="00837A0F">
        <w:rPr>
          <w:rStyle w:val="StyleUnderline"/>
        </w:rPr>
        <w:t xml:space="preserve">critical educational experience offered might lead the student “down the rabbit hole” past the layers of lies to the truths of systematic exploitation and oppression as well as </w:t>
      </w:r>
      <w:r w:rsidRPr="00837A0F">
        <w:rPr>
          <w:rStyle w:val="Emphasis"/>
        </w:rPr>
        <w:t>possibilities for resistance</w:t>
      </w:r>
      <w:r w:rsidRPr="001F0493">
        <w:rPr>
          <w:sz w:val="16"/>
        </w:rPr>
        <w:t xml:space="preserve">. A$ er he ingests the red pill, Neo ends up in the place of truth, awakening to the reality that his entire world is a lie constructed to make him believe that he lives a “normal” life, when </w:t>
      </w:r>
      <w:proofErr w:type="gramStart"/>
      <w:r w:rsidRPr="001F0493">
        <w:rPr>
          <w:sz w:val="16"/>
        </w:rPr>
        <w:t>in reality he</w:t>
      </w:r>
      <w:proofErr w:type="gramEnd"/>
      <w:r w:rsidRPr="001F0493">
        <w:rPr>
          <w:sz w:val="16"/>
        </w:rPr>
        <w:t xml:space="preserve"> is fully exploited day in and </w:t>
      </w:r>
      <w:r w:rsidRPr="00A431CE">
        <w:rPr>
          <w:sz w:val="16"/>
        </w:rPr>
        <w:t xml:space="preserve">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A431CE">
        <w:rPr>
          <w:sz w:val="16"/>
        </w:rPr>
        <w:t>in !</w:t>
      </w:r>
      <w:proofErr w:type="gramEnd"/>
      <w:r w:rsidRPr="00A431CE">
        <w:rPr>
          <w:sz w:val="16"/>
        </w:rPr>
        <w:t xml:space="preserve"> e Matrix. Examples are presented throughout in which </w:t>
      </w:r>
      <w:r w:rsidRPr="00A431CE">
        <w:rPr>
          <w:rStyle w:val="StyleUnderline"/>
        </w:rPr>
        <w:t>young people resist</w:t>
      </w:r>
      <w:r w:rsidRPr="00A431CE">
        <w:rPr>
          <w:sz w:val="16"/>
        </w:rPr>
        <w:t xml:space="preserve"> the 1 </w:t>
      </w:r>
      <w:r w:rsidRPr="00A431CE">
        <w:rPr>
          <w:rStyle w:val="StyleUnderline"/>
        </w:rPr>
        <w:t>normalization</w:t>
      </w:r>
      <w:r w:rsidRPr="00A431CE">
        <w:rPr>
          <w:sz w:val="16"/>
        </w:rPr>
        <w:t xml:space="preserve"> of systematic oppression </w:t>
      </w:r>
      <w:r w:rsidRPr="00A431CE">
        <w:rPr>
          <w:rStyle w:val="StyleUnderline"/>
        </w:rPr>
        <w:t>by undertaking their own engaged praxis—critical and collective inquiry</w:t>
      </w:r>
      <w:r w:rsidRPr="00A431CE">
        <w:rPr>
          <w:sz w:val="16"/>
        </w:rPr>
        <w:t xml:space="preserve">, re% ection </w:t>
      </w:r>
      <w:r w:rsidRPr="00A431CE">
        <w:rPr>
          <w:rStyle w:val="StyleUnderline"/>
        </w:rPr>
        <w:t>and action focused on “</w:t>
      </w:r>
      <w:r w:rsidRPr="00A431CE">
        <w:rPr>
          <w:rStyle w:val="Emphasis"/>
        </w:rPr>
        <w:t>reading” and speaking back</w:t>
      </w:r>
      <w:r w:rsidRPr="00A431CE">
        <w:rPr>
          <w:rStyle w:val="StyleUnderline"/>
        </w:rPr>
        <w:t xml:space="preserve"> to the reality of the world, their world</w:t>
      </w:r>
      <w:r w:rsidRPr="001F0493">
        <w:rPr>
          <w:sz w:val="16"/>
        </w:rPr>
        <w:t xml:space="preserve"> (Freire, 1993). The praxis highlighted in the book—youth participatory action research (</w:t>
      </w:r>
      <w:r w:rsidRPr="007E73E9">
        <w:rPr>
          <w:rStyle w:val="StyleUnderline"/>
          <w:highlight w:val="green"/>
        </w:rPr>
        <w:t>YPAR</w:t>
      </w:r>
      <w:r w:rsidRPr="001F0493">
        <w:rPr>
          <w:sz w:val="16"/>
        </w:rPr>
        <w:t>)—</w:t>
      </w:r>
      <w:r w:rsidRPr="007E73E9">
        <w:rPr>
          <w:rStyle w:val="StyleUnderline"/>
          <w:highlight w:val="green"/>
        </w:rPr>
        <w:t xml:space="preserve">provides young people with opportunities to study </w:t>
      </w:r>
      <w:r w:rsidRPr="007E73E9">
        <w:rPr>
          <w:rStyle w:val="Emphasis"/>
          <w:highlight w:val="green"/>
        </w:rPr>
        <w:t xml:space="preserve">social problems </w:t>
      </w:r>
      <w:r w:rsidRPr="00A431CE">
        <w:rPr>
          <w:rStyle w:val="Emphasis"/>
        </w:rPr>
        <w:t>affecting</w:t>
      </w:r>
      <w:r w:rsidRPr="00A431CE">
        <w:rPr>
          <w:rStyle w:val="StyleUnderline"/>
        </w:rPr>
        <w:t xml:space="preserve"> their lives </w:t>
      </w:r>
      <w:r w:rsidRPr="007E73E9">
        <w:rPr>
          <w:rStyle w:val="StyleUnderline"/>
          <w:highlight w:val="green"/>
        </w:rPr>
        <w:t xml:space="preserve">and </w:t>
      </w:r>
      <w:r w:rsidRPr="00A431CE">
        <w:rPr>
          <w:rStyle w:val="StyleUnderline"/>
        </w:rPr>
        <w:t xml:space="preserve">then </w:t>
      </w:r>
      <w:r w:rsidRPr="007E73E9">
        <w:rPr>
          <w:rStyle w:val="Emphasis"/>
          <w:highlight w:val="green"/>
        </w:rPr>
        <w:lastRenderedPageBreak/>
        <w:t>determine actions to rectify</w:t>
      </w:r>
      <w:r w:rsidRPr="007E73E9">
        <w:rPr>
          <w:rStyle w:val="StyleUnderline"/>
          <w:highlight w:val="green"/>
        </w:rPr>
        <w:t xml:space="preserve"> these problems</w:t>
      </w:r>
      <w:r w:rsidRPr="00CC2696">
        <w:rPr>
          <w:rStyle w:val="StyleUnderline"/>
        </w:rPr>
        <w:t>.</w:t>
      </w:r>
      <w:r w:rsidRPr="001F0493">
        <w:rPr>
          <w:sz w:val="16"/>
        </w:rPr>
        <w:t xml:space="preserve"> YPAR, and thus Revolutionizing Education, may extend the kinds of questions posed by critical youth studies (Bourgois, 1995; Fine and Weis, 1998; Giroux, 1983; Kelley, 1994; Macleod, 1987; McRobbie, 1991; Oakes et al., 2006; Rasmussen et al., 2004; Sullivan, 1989; Willis, 1977). </w:t>
      </w:r>
      <w:r w:rsidRPr="00CC2696">
        <w:rPr>
          <w:rStyle w:val="StyleUnderline"/>
        </w:rPr>
        <w:t>How do youth learn the skills of critical inquiry and resistances</w:t>
      </w:r>
      <w:r w:rsidRPr="001F0493">
        <w:rPr>
          <w:sz w:val="16"/>
        </w:rPr>
        <w:t xml:space="preserve"> within formal youth development, research collectives, and/or educational settings? </w:t>
      </w:r>
      <w:r w:rsidRPr="00CC2696">
        <w:rPr>
          <w:rStyle w:val="StyleUnderline"/>
        </w:rPr>
        <w:t xml:space="preserve">How is it possible for their critical inquiries to evolve into </w:t>
      </w:r>
      <w:r w:rsidRPr="00CC2696">
        <w:rPr>
          <w:rStyle w:val="Emphasis"/>
        </w:rPr>
        <w:t>formalized</w:t>
      </w:r>
      <w:r>
        <w:rPr>
          <w:rStyle w:val="Emphasis"/>
        </w:rPr>
        <w:t xml:space="preserve"> </w:t>
      </w:r>
      <w:r w:rsidRPr="00CC2696">
        <w:rPr>
          <w:rStyle w:val="Emphasis"/>
        </w:rPr>
        <w:t>challenges to the “normal” practices of systematic oppression</w:t>
      </w:r>
      <w:r w:rsidRPr="001F0493">
        <w:rPr>
          <w:sz w:val="16"/>
        </w:rPr>
        <w:t xml:space="preserve">? Under what conditions can critical research be a tool of youth development and social justice work? </w:t>
      </w:r>
      <w:r w:rsidRPr="00CC2696">
        <w:rPr>
          <w:rStyle w:val="StyleUnderline"/>
        </w:rPr>
        <w:t>The Matrix infers revolution</w:t>
      </w:r>
      <w:r w:rsidRPr="001F0493">
        <w:rPr>
          <w:sz w:val="16"/>
        </w:rPr>
        <w:t xml:space="preserve"> by showing how Neo learns to see the reality of his experiences while understanding his capabilities for resistance. " e </w:t>
      </w:r>
      <w:r w:rsidRPr="00CC2696">
        <w:rPr>
          <w:rStyle w:val="StyleUnderline"/>
        </w:rPr>
        <w:t xml:space="preserve">YPAR </w:t>
      </w:r>
      <w:r w:rsidRPr="001F0493">
        <w:rPr>
          <w:sz w:val="16"/>
        </w:rPr>
        <w:t xml:space="preserve">cases presented in this book also </w:t>
      </w:r>
      <w:r w:rsidRPr="00CC2696">
        <w:rPr>
          <w:rStyle w:val="StyleUnderline"/>
        </w:rPr>
        <w:t xml:space="preserve">follow a similar pattern: </w:t>
      </w:r>
      <w:r w:rsidRPr="007E73E9">
        <w:rPr>
          <w:rStyle w:val="StyleUnderline"/>
          <w:highlight w:val="green"/>
        </w:rPr>
        <w:t xml:space="preserve">young people learn </w:t>
      </w:r>
      <w:r w:rsidRPr="007E73E9">
        <w:rPr>
          <w:rStyle w:val="Emphasis"/>
          <w:highlight w:val="green"/>
        </w:rPr>
        <w:t xml:space="preserve">through research about complex power </w:t>
      </w:r>
      <w:proofErr w:type="gramStart"/>
      <w:r w:rsidRPr="007E73E9">
        <w:rPr>
          <w:rStyle w:val="Emphasis"/>
          <w:highlight w:val="green"/>
        </w:rPr>
        <w:t>relations</w:t>
      </w:r>
      <w:r w:rsidRPr="001F0493">
        <w:rPr>
          <w:sz w:val="16"/>
        </w:rPr>
        <w:t>,</w:t>
      </w:r>
      <w:r w:rsidRPr="007E73E9">
        <w:rPr>
          <w:rStyle w:val="StyleUnderline"/>
          <w:highlight w:val="green"/>
        </w:rPr>
        <w:t>histories</w:t>
      </w:r>
      <w:proofErr w:type="gramEnd"/>
      <w:r w:rsidRPr="007E73E9">
        <w:rPr>
          <w:rStyle w:val="StyleUnderline"/>
          <w:highlight w:val="green"/>
        </w:rPr>
        <w:t xml:space="preserve"> of struggle, and the consequences of oppression</w:t>
      </w:r>
      <w:r w:rsidRPr="001F0493">
        <w:rPr>
          <w:sz w:val="16"/>
        </w:rPr>
        <w:t xml:space="preserve">. </w:t>
      </w:r>
      <w:r w:rsidRPr="00CC2696">
        <w:rPr>
          <w:rStyle w:val="StyleUnderline"/>
        </w:rPr>
        <w:t xml:space="preserve">They begin to </w:t>
      </w:r>
      <w:r w:rsidRPr="00CC2696">
        <w:rPr>
          <w:rStyle w:val="Emphasis"/>
        </w:rPr>
        <w:t>re- vision and</w:t>
      </w:r>
      <w:r>
        <w:rPr>
          <w:rStyle w:val="Emphasis"/>
        </w:rPr>
        <w:t xml:space="preserve"> </w:t>
      </w:r>
      <w:r w:rsidRPr="00CC2696">
        <w:rPr>
          <w:rStyle w:val="Emphasis"/>
        </w:rPr>
        <w:t>denaturalize</w:t>
      </w:r>
      <w:r w:rsidRPr="00CC2696">
        <w:rPr>
          <w:rStyle w:val="StyleUnderline"/>
        </w:rPr>
        <w:t xml:space="preserve"> the realities of their social worlds and then undertake forms of</w:t>
      </w:r>
      <w:r>
        <w:rPr>
          <w:rStyle w:val="StyleUnderline"/>
        </w:rPr>
        <w:t xml:space="preserve"> </w:t>
      </w:r>
      <w:r w:rsidRPr="00CC2696">
        <w:rPr>
          <w:rStyle w:val="Emphasis"/>
        </w:rPr>
        <w:t>collective challenge</w:t>
      </w:r>
      <w:r w:rsidRPr="00CC2696">
        <w:rPr>
          <w:rStyle w:val="StyleUnderline"/>
        </w:rPr>
        <w:t xml:space="preserve"> </w:t>
      </w:r>
      <w:r w:rsidRPr="00CC2696">
        <w:rPr>
          <w:rStyle w:val="Emphasis"/>
        </w:rPr>
        <w:t>based on the knowledge</w:t>
      </w:r>
      <w:r w:rsidRPr="00CC2696">
        <w:rPr>
          <w:rStyle w:val="StyleUnderline"/>
        </w:rPr>
        <w:t xml:space="preserve"> garnered through their critical</w:t>
      </w:r>
      <w:r>
        <w:rPr>
          <w:rStyle w:val="StyleUnderline"/>
        </w:rPr>
        <w:t xml:space="preserve"> </w:t>
      </w:r>
      <w:r w:rsidRPr="00CC2696">
        <w:rPr>
          <w:rStyle w:val="StyleUnderline"/>
        </w:rPr>
        <w:t xml:space="preserve">inquiries. </w:t>
      </w:r>
      <w:r w:rsidRPr="001F0493">
        <w:rPr>
          <w:sz w:val="16"/>
        </w:rPr>
        <w:t xml:space="preserve">As you will read in this volume, the </w:t>
      </w:r>
      <w:r w:rsidRPr="007E73E9">
        <w:rPr>
          <w:rStyle w:val="StyleUnderline"/>
          <w:highlight w:val="green"/>
        </w:rPr>
        <w:t>youth</w:t>
      </w:r>
      <w:r w:rsidRPr="00CC2696">
        <w:rPr>
          <w:rStyle w:val="StyleUnderline"/>
        </w:rPr>
        <w:t xml:space="preserve">, with adult allies, </w:t>
      </w:r>
      <w:r w:rsidRPr="007E73E9">
        <w:rPr>
          <w:rStyle w:val="StyleUnderline"/>
          <w:highlight w:val="green"/>
        </w:rPr>
        <w:t xml:space="preserve">have written </w:t>
      </w:r>
      <w:r w:rsidRPr="007E73E9">
        <w:rPr>
          <w:rStyle w:val="Emphasis"/>
          <w:highlight w:val="green"/>
        </w:rPr>
        <w:t>policy briefs</w:t>
      </w:r>
      <w:r w:rsidRPr="00CC2696">
        <w:rPr>
          <w:rStyle w:val="Emphasis"/>
        </w:rPr>
        <w:t>,</w:t>
      </w:r>
      <w:r w:rsidRPr="001F0493">
        <w:rPr>
          <w:sz w:val="16"/>
        </w:rPr>
        <w:t xml:space="preserve"> </w:t>
      </w:r>
      <w:r w:rsidRPr="00CC2696">
        <w:rPr>
          <w:rStyle w:val="StyleUnderline"/>
        </w:rPr>
        <w:t>engaged sticker campaigns, performed critical productions, coordinated public testimonials—</w:t>
      </w:r>
      <w:r w:rsidRPr="00A431CE">
        <w:rPr>
          <w:rStyle w:val="StyleUnderline"/>
        </w:rPr>
        <w:t xml:space="preserve">all </w:t>
      </w:r>
      <w:r w:rsidRPr="007E73E9">
        <w:rPr>
          <w:rStyle w:val="StyleUnderline"/>
          <w:highlight w:val="green"/>
        </w:rPr>
        <w:t xml:space="preserve">dedicated to </w:t>
      </w:r>
      <w:r w:rsidRPr="007E73E9">
        <w:rPr>
          <w:rStyle w:val="Emphasis"/>
          <w:highlight w:val="green"/>
        </w:rPr>
        <w:t>speaking back and challenging conditions of injustice</w:t>
      </w:r>
      <w:r w:rsidRPr="00CC2696">
        <w:rPr>
          <w:rStyle w:val="StyleUnderline"/>
        </w:rPr>
        <w:t>.</w:t>
      </w:r>
      <w:r>
        <w:rPr>
          <w:rStyle w:val="StyleUnderline"/>
        </w:rPr>
        <w:t xml:space="preserve"> </w:t>
      </w:r>
    </w:p>
    <w:p w14:paraId="5CC8DED9" w14:textId="77777777" w:rsidR="003C7828" w:rsidRDefault="003C7828" w:rsidP="003C7828"/>
    <w:p w14:paraId="211A087F" w14:textId="77777777" w:rsidR="003C7828" w:rsidRDefault="003C7828" w:rsidP="003C7828"/>
    <w:p w14:paraId="7EC4A58F" w14:textId="77777777" w:rsidR="003C7828" w:rsidRDefault="003C7828" w:rsidP="003C7828"/>
    <w:p w14:paraId="59104C58" w14:textId="77777777" w:rsidR="003C7828" w:rsidRDefault="003C7828" w:rsidP="003C7828"/>
    <w:p w14:paraId="49259F31" w14:textId="77777777" w:rsidR="00B40362" w:rsidRPr="008C5A85" w:rsidRDefault="00B40362" w:rsidP="00B40362"/>
    <w:p w14:paraId="3F043128" w14:textId="77777777" w:rsidR="00B40362" w:rsidRPr="00B40362" w:rsidRDefault="00B40362" w:rsidP="00B40362"/>
    <w:p w14:paraId="0171930C" w14:textId="77777777" w:rsidR="00B40362" w:rsidRPr="00B40362" w:rsidRDefault="00B40362" w:rsidP="00B40362"/>
    <w:sectPr w:rsidR="00B40362" w:rsidRPr="00B4036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alatino">
    <w:panose1 w:val="00000000000000000000"/>
    <w:charset w:val="4D"/>
    <w:family w:val="auto"/>
    <w:pitch w:val="variable"/>
    <w:sig w:usb0="A00002FF" w:usb1="7800205A" w:usb2="14600000" w:usb3="00000000" w:csb0="0000019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03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828"/>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362"/>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F40445"/>
  <w14:defaultImageDpi w14:val="300"/>
  <w15:docId w15:val="{1F232CD0-3D3E-9248-9855-9EE23A826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40362"/>
    <w:pPr>
      <w:spacing w:after="160" w:line="259" w:lineRule="auto"/>
    </w:pPr>
  </w:style>
  <w:style w:type="paragraph" w:styleId="Heading1">
    <w:name w:val="heading 1"/>
    <w:aliases w:val="Pocket"/>
    <w:basedOn w:val="Normal"/>
    <w:next w:val="Normal"/>
    <w:link w:val="Heading1Char"/>
    <w:uiPriority w:val="9"/>
    <w:qFormat/>
    <w:rsid w:val="00B40362"/>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40362"/>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B40362"/>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12,No Spacing2111,small space,Very Small Text,TAG,Ch,No Spacing111111,No Spacing21,Heading 2 Char Char Char Char,ta,Card,t,T"/>
    <w:basedOn w:val="Normal"/>
    <w:next w:val="Normal"/>
    <w:link w:val="Heading4Char"/>
    <w:uiPriority w:val="9"/>
    <w:unhideWhenUsed/>
    <w:qFormat/>
    <w:rsid w:val="00B40362"/>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B403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0362"/>
  </w:style>
  <w:style w:type="character" w:customStyle="1" w:styleId="Heading1Char">
    <w:name w:val="Heading 1 Char"/>
    <w:aliases w:val="Pocket Char"/>
    <w:basedOn w:val="DefaultParagraphFont"/>
    <w:link w:val="Heading1"/>
    <w:uiPriority w:val="9"/>
    <w:rsid w:val="00B40362"/>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B40362"/>
    <w:rPr>
      <w:rFonts w:eastAsiaTheme="majorEastAs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B40362"/>
    <w:rPr>
      <w:rFonts w:eastAsiaTheme="majorEastAs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12 Char,No Spacing2111 Char,small space Char,Very Small Text Char"/>
    <w:basedOn w:val="DefaultParagraphFont"/>
    <w:link w:val="Heading4"/>
    <w:uiPriority w:val="9"/>
    <w:rsid w:val="00B40362"/>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40362"/>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B40362"/>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B"/>
    <w:basedOn w:val="DefaultParagraphFont"/>
    <w:link w:val="textbold"/>
    <w:uiPriority w:val="20"/>
    <w:qFormat/>
    <w:rsid w:val="00B4036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40362"/>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uiPriority w:val="99"/>
    <w:unhideWhenUsed/>
    <w:rsid w:val="00B40362"/>
    <w:rPr>
      <w:color w:val="auto"/>
      <w:u w:val="none"/>
    </w:rPr>
  </w:style>
  <w:style w:type="paragraph" w:styleId="DocumentMap">
    <w:name w:val="Document Map"/>
    <w:basedOn w:val="Normal"/>
    <w:link w:val="DocumentMapChar"/>
    <w:uiPriority w:val="99"/>
    <w:semiHidden/>
    <w:unhideWhenUsed/>
    <w:rsid w:val="00B40362"/>
    <w:rPr>
      <w:rFonts w:ascii="Lucida Grande" w:hAnsi="Lucida Grande" w:cs="Lucida Grande"/>
    </w:rPr>
  </w:style>
  <w:style w:type="character" w:customStyle="1" w:styleId="DocumentMapChar">
    <w:name w:val="Document Map Char"/>
    <w:basedOn w:val="DefaultParagraphFont"/>
    <w:link w:val="DocumentMap"/>
    <w:uiPriority w:val="99"/>
    <w:semiHidden/>
    <w:rsid w:val="00B40362"/>
    <w:rPr>
      <w:rFonts w:ascii="Lucida Grande" w:hAnsi="Lucida Grande" w:cs="Lucida Grande"/>
    </w:rPr>
  </w:style>
  <w:style w:type="paragraph" w:customStyle="1" w:styleId="textbold">
    <w:name w:val="text bold"/>
    <w:basedOn w:val="Normal"/>
    <w:link w:val="Emphasis"/>
    <w:uiPriority w:val="20"/>
    <w:qFormat/>
    <w:rsid w:val="00B40362"/>
    <w:pPr>
      <w:widowControl w:val="0"/>
      <w:ind w:left="720"/>
      <w:jc w:val="both"/>
    </w:pPr>
    <w:rPr>
      <w:b/>
      <w:iCs/>
      <w:u w:val="single"/>
    </w:rPr>
  </w:style>
  <w:style w:type="paragraph" w:styleId="Header">
    <w:name w:val="header"/>
    <w:basedOn w:val="Normal"/>
    <w:link w:val="HeaderChar"/>
    <w:uiPriority w:val="99"/>
    <w:unhideWhenUsed/>
    <w:rsid w:val="00B40362"/>
    <w:pPr>
      <w:tabs>
        <w:tab w:val="center" w:pos="4680"/>
        <w:tab w:val="right" w:pos="9360"/>
      </w:tabs>
      <w:spacing w:after="0" w:line="240" w:lineRule="auto"/>
    </w:pPr>
    <w:rPr>
      <w:rFonts w:eastAsia="Calibri" w:cs="Calibri"/>
      <w:lang w:eastAsia="zh-CN"/>
    </w:rPr>
  </w:style>
  <w:style w:type="character" w:customStyle="1" w:styleId="HeaderChar">
    <w:name w:val="Header Char"/>
    <w:basedOn w:val="DefaultParagraphFont"/>
    <w:link w:val="Header"/>
    <w:uiPriority w:val="99"/>
    <w:rsid w:val="00B40362"/>
    <w:rPr>
      <w:rFonts w:eastAsia="Calibri" w:cs="Calibri"/>
      <w:lang w:eastAsia="zh-CN"/>
    </w:rPr>
  </w:style>
  <w:style w:type="paragraph" w:styleId="Footer">
    <w:name w:val="footer"/>
    <w:basedOn w:val="Normal"/>
    <w:link w:val="FooterChar"/>
    <w:uiPriority w:val="99"/>
    <w:unhideWhenUsed/>
    <w:rsid w:val="00B40362"/>
    <w:pPr>
      <w:tabs>
        <w:tab w:val="center" w:pos="4680"/>
        <w:tab w:val="right" w:pos="9360"/>
      </w:tabs>
      <w:spacing w:after="0" w:line="240" w:lineRule="auto"/>
    </w:pPr>
    <w:rPr>
      <w:rFonts w:eastAsia="Calibri" w:cs="Calibri"/>
      <w:lang w:eastAsia="zh-CN"/>
    </w:rPr>
  </w:style>
  <w:style w:type="character" w:customStyle="1" w:styleId="FooterChar">
    <w:name w:val="Footer Char"/>
    <w:basedOn w:val="DefaultParagraphFont"/>
    <w:link w:val="Footer"/>
    <w:uiPriority w:val="99"/>
    <w:rsid w:val="00B40362"/>
    <w:rPr>
      <w:rFonts w:eastAsia="Calibri" w:cs="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theguardian.com/world/emmanuel-macron" TargetMode="External"/><Relationship Id="rId21" Type="http://schemas.openxmlformats.org/officeDocument/2006/relationships/hyperlink" Target="http://www.batory.org.pl/upload/files/Programy%20operacyjne/Masz%20Glos/RaportTDEnglFin_June%2010N.pdf" TargetMode="External"/><Relationship Id="rId42" Type="http://schemas.openxmlformats.org/officeDocument/2006/relationships/hyperlink" Target="https://medium.com/truman-doctrine-blog/why-democracy-promotion-is-in-the-strategic-interest-of-the-united-states-ae959c111b2f" TargetMode="External"/><Relationship Id="rId47" Type="http://schemas.openxmlformats.org/officeDocument/2006/relationships/hyperlink" Target="https://inews.co.uk/news/ukraine-war-death-toll-human-cost-russias-invasion-growing-civilians-killed-unclear-1494274?ico=in-line_link" TargetMode="External"/><Relationship Id="rId63" Type="http://schemas.openxmlformats.org/officeDocument/2006/relationships/hyperlink" Target="http://bos.sagepub.com/content/early/2015/04/13/0096340215581363.full" TargetMode="External"/><Relationship Id="rId68" Type="http://schemas.openxmlformats.org/officeDocument/2006/relationships/hyperlink" Target="http://www.nucleardarkness.org/warconsequences/hundredfiftytonessmoke/" TargetMode="Externa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osce.org/odihr/elections/435941" TargetMode="External"/><Relationship Id="rId29" Type="http://schemas.openxmlformats.org/officeDocument/2006/relationships/hyperlink" Target="https://www.theguardian.com/world/from-the-archive-blog/2020/nov/18/the-dayton-accords-a-peace-agreement-for-bosnia-archive-1995" TargetMode="External"/><Relationship Id="rId11" Type="http://schemas.openxmlformats.org/officeDocument/2006/relationships/hyperlink" Target="https://www.merriam-webster.com/dictionary/determine" TargetMode="External"/><Relationship Id="rId24" Type="http://schemas.openxmlformats.org/officeDocument/2006/relationships/hyperlink" Target="http://ipi.media/polish-public-broadcaster-veers-from-impartial-mission/" TargetMode="External"/><Relationship Id="rId32" Type="http://schemas.openxmlformats.org/officeDocument/2006/relationships/hyperlink" Target="https://www.thetimes.co.uk/article/tensions-high-after-deadly-clashes-between-armenia-and-azerbaijan-gwmpfqgdd" TargetMode="External"/><Relationship Id="rId37" Type="http://schemas.openxmlformats.org/officeDocument/2006/relationships/hyperlink" Target="https://www.theguardian.com/world/2021/nov/16/biden-xi-summit-highlights-tensions-and-desire-for-cooperation" TargetMode="External"/><Relationship Id="rId40" Type="http://schemas.openxmlformats.org/officeDocument/2006/relationships/hyperlink" Target="https://www.politico.eu/article/eu-policy-document-against-russia-china/" TargetMode="External"/><Relationship Id="rId45" Type="http://schemas.openxmlformats.org/officeDocument/2006/relationships/hyperlink" Target="https://inews.co.uk/news/world/ukraine-live-stream-watch-latest-video-updates-kyiv-as-russian-convoy-approaches-capital-1494144?ico=in-line_link" TargetMode="External"/><Relationship Id="rId53" Type="http://schemas.openxmlformats.org/officeDocument/2006/relationships/hyperlink" Target="https://inews.co.uk/news/world/belarus-nato-why-isnt-part-russia-invasion-ukraine-lukashenko-helping-putin-explained-1491006?ico=in-line_link" TargetMode="External"/><Relationship Id="rId58" Type="http://schemas.openxmlformats.org/officeDocument/2006/relationships/hyperlink" Target="https://inews.co.uk/news/world/article-5-nato-what-pact-explained-collective-defence-russia-ukraine-war-1484451?ico=in-line_link" TargetMode="External"/><Relationship Id="rId66" Type="http://schemas.openxmlformats.org/officeDocument/2006/relationships/hyperlink" Target="http://climate.envsci.rutgers.edu/pdf/ToonRobockTurcoPhysicsToday.pdf" TargetMode="External"/><Relationship Id="rId5" Type="http://schemas.openxmlformats.org/officeDocument/2006/relationships/numbering" Target="numbering.xml"/><Relationship Id="rId61" Type="http://schemas.openxmlformats.org/officeDocument/2006/relationships/hyperlink" Target="https://www.fas.org/sgp/crs/nuke/RL32572.pdf" TargetMode="External"/><Relationship Id="rId19" Type="http://schemas.openxmlformats.org/officeDocument/2006/relationships/hyperlink" Target="https://www.rp.pl/Platforma-Obywatelska/190119723-Borusewicz-To-skutek-nagonki-na-Adamowicza.html" TargetMode="External"/><Relationship Id="rId14" Type="http://schemas.openxmlformats.org/officeDocument/2006/relationships/hyperlink" Target="https://www.bloomberg.com/quicktake/poland" TargetMode="External"/><Relationship Id="rId22" Type="http://schemas.openxmlformats.org/officeDocument/2006/relationships/hyperlink" Target="http://prawo.sejm.gov.pl/isap.nsf/download.xsp/WDU19930070034/O/D19930034.pdf" TargetMode="External"/><Relationship Id="rId27" Type="http://schemas.openxmlformats.org/officeDocument/2006/relationships/hyperlink" Target="https://www.france24.com/en/europe/20211117-merkel-and-lukashenko-agree-to-talks-about-belarusian-border-crisi" TargetMode="External"/><Relationship Id="rId30" Type="http://schemas.openxmlformats.org/officeDocument/2006/relationships/hyperlink" Target="https://ecfr.eu/article/western-balkans-in-trouble-why-the-eu-should-make-a-new-offer-to-the-region/" TargetMode="External"/><Relationship Id="rId35" Type="http://schemas.openxmlformats.org/officeDocument/2006/relationships/hyperlink" Target="https://www.nytimes.com/2021/11/15/us/politics/republicans-2022-redistricting-maps.html" TargetMode="External"/><Relationship Id="rId43" Type="http://schemas.openxmlformats.org/officeDocument/2006/relationships/hyperlink" Target="https://inews.co.uk/news/ukraine-russia-advance-kyiv-little-progress-three-days-uk-officials-1495416?ico=in-line_link" TargetMode="External"/><Relationship Id="rId48" Type="http://schemas.openxmlformats.org/officeDocument/2006/relationships/hyperlink" Target="https://inews.co.uk/news/russias-war-on-ukraine-who-is-winning-the-war-one-week-in-1495000?ico=in-line_link" TargetMode="External"/><Relationship Id="rId56" Type="http://schemas.openxmlformats.org/officeDocument/2006/relationships/hyperlink" Target="https://inews.co.uk/news/belarus-sanctions-uk-punishes-alexander-lukashenkos-military-allies-role-ukraine-invasion-1492829?ico=in-line_link" TargetMode="External"/><Relationship Id="rId64" Type="http://schemas.openxmlformats.org/officeDocument/2006/relationships/hyperlink" Target="https://rusi.org/sites/default/files/201211_op_atomic_accounting.pdf" TargetMode="External"/><Relationship Id="rId69" Type="http://schemas.openxmlformats.org/officeDocument/2006/relationships/hyperlink" Target="http://climate.envsci.rutgers.edu/pdf/RobockNW2006JD008235.pdf" TargetMode="External"/><Relationship Id="rId8" Type="http://schemas.openxmlformats.org/officeDocument/2006/relationships/webSettings" Target="webSettings.xml"/><Relationship Id="rId51" Type="http://schemas.openxmlformats.org/officeDocument/2006/relationships/hyperlink" Target="https://inews.co.uk/news/world/moldova-part-nato-ukraine-not-member-russia-invasion-mean-for-country-1493549?ico=in-line_link" TargetMode="External"/><Relationship Id="rId3" Type="http://schemas.openxmlformats.org/officeDocument/2006/relationships/customXml" Target="../customXml/item3.xml"/><Relationship Id="rId12" Type="http://schemas.openxmlformats.org/officeDocument/2006/relationships/hyperlink" Target="https://www.merriam-webster.com/dictionary/consult" TargetMode="External"/><Relationship Id="rId17" Type="http://schemas.openxmlformats.org/officeDocument/2006/relationships/hyperlink" Target="https://assembly.coe.int/nw/xml/XRef/Xref-XML2HTML-en.asp?fileid=28221&amp;lang=en" TargetMode="External"/><Relationship Id="rId25" Type="http://schemas.openxmlformats.org/officeDocument/2006/relationships/hyperlink" Target="https://www.theguardian.com/world/europe-news" TargetMode="External"/><Relationship Id="rId33" Type="http://schemas.openxmlformats.org/officeDocument/2006/relationships/hyperlink" Target="https://notesfrompoland.com/2021/11/10/eu-council-president-visits-poland-to-express-solidarity-in-face-of-hybrid-attack-by-belarus/" TargetMode="External"/><Relationship Id="rId38" Type="http://schemas.openxmlformats.org/officeDocument/2006/relationships/hyperlink" Target="https://www.theguardian.com/science/2021/nov/16/a-wild-west-out-there-russian-satellite-debris-worsens-space-junk-problem" TargetMode="External"/><Relationship Id="rId46" Type="http://schemas.openxmlformats.org/officeDocument/2006/relationships/hyperlink" Target="https://inews.co.uk/news/ukrainian-civilians-block-russian-troops-throw-themselves-on-ground-video-1494371?ico=in-line_link" TargetMode="External"/><Relationship Id="rId59" Type="http://schemas.openxmlformats.org/officeDocument/2006/relationships/hyperlink" Target="http://www.rand.org/content/dam/rand/pubs/research_reports/RR1200/RR1253/RAND_RR1253.pdf" TargetMode="External"/><Relationship Id="rId67" Type="http://schemas.openxmlformats.org/officeDocument/2006/relationships/hyperlink" Target="http://climate.envsci.rutgers.edu/pdf/acp-7-1973-2007.pdf" TargetMode="External"/><Relationship Id="rId20" Type="http://schemas.openxmlformats.org/officeDocument/2006/relationships/hyperlink" Target="http://www.rem.net.pl/data/20190211.pdf" TargetMode="External"/><Relationship Id="rId41" Type="http://schemas.openxmlformats.org/officeDocument/2006/relationships/hyperlink" Target="https://www.theguardian.com/world/france" TargetMode="External"/><Relationship Id="rId54" Type="http://schemas.openxmlformats.org/officeDocument/2006/relationships/hyperlink" Target="https://inews.co.uk/news/world/moldova-part-nato-ukraine-not-member-russia-invasion-mean-for-country-1493549?ico=in-line_link" TargetMode="External"/><Relationship Id="rId62" Type="http://schemas.openxmlformats.org/officeDocument/2006/relationships/hyperlink" Target="https://www.fas.org/sgp/crs/nuke/RL32572.pdf"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businessinsider.com.pl/media/tv-radio/najpopularniejsze-programy-i-kanaly-w-2018-roku/24lx5c1" TargetMode="External"/><Relationship Id="rId23" Type="http://schemas.openxmlformats.org/officeDocument/2006/relationships/hyperlink" Target="https://www.ft.com/content/1a4f9232-9358-11e9-aea1-2b1d33ac3271" TargetMode="External"/><Relationship Id="rId28" Type="http://schemas.openxmlformats.org/officeDocument/2006/relationships/hyperlink" Target="https://www.theguardian.com/uk-news/2021/nov/14/uk-must-be-ready-for-war-with-russia-says-armed-forces-chief" TargetMode="External"/><Relationship Id="rId36" Type="http://schemas.openxmlformats.org/officeDocument/2006/relationships/hyperlink" Target="https://www.reuters.com/world/europe/exclusive-germany-may-have-been-naive-china-first-merkel-says-2021-11-17/" TargetMode="External"/><Relationship Id="rId49" Type="http://schemas.openxmlformats.org/officeDocument/2006/relationships/hyperlink" Target="https://inews.co.uk/news/ukraine-russia-attack-baltic-states-war-europe-nato-warns-liz-truss-eu-allies-1495619?ico=in-line_link" TargetMode="External"/><Relationship Id="rId57" Type="http://schemas.openxmlformats.org/officeDocument/2006/relationships/hyperlink" Target="https://inews.co.uk/news/world/russia-will-stop-ukraine-what-putin-want-invasion-how-likely-attack-other-countries-1491685?ico=in-line_link" TargetMode="External"/><Relationship Id="rId10" Type="http://schemas.openxmlformats.org/officeDocument/2006/relationships/hyperlink" Target="https://www.merriam-webster.com/dictionary/intransitive" TargetMode="External"/><Relationship Id="rId31" Type="http://schemas.openxmlformats.org/officeDocument/2006/relationships/hyperlink" Target="https://www.theguardian.com/world/2020/jan/29/greece-turkey-standoff-france-send-warships-east-mediterranean" TargetMode="External"/><Relationship Id="rId44" Type="http://schemas.openxmlformats.org/officeDocument/2006/relationships/hyperlink" Target="https://inews.co.uk/news/world/russia-will-stop-ukraine-what-putin-want-invasion-how-likely-attack-other-countries-1491685?ico=in-line_link" TargetMode="External"/><Relationship Id="rId52" Type="http://schemas.openxmlformats.org/officeDocument/2006/relationships/hyperlink" Target="https://inews.co.uk/news/world/belarus-nato-why-isnt-part-russia-invasion-ukraine-lukashenko-helping-putin-explained-1491006?ico=in-line_link" TargetMode="External"/><Relationship Id="rId60" Type="http://schemas.openxmlformats.org/officeDocument/2006/relationships/hyperlink" Target="http://www.armscontrol.org/act/2000_05/dc3ma00" TargetMode="External"/><Relationship Id="rId65" Type="http://schemas.openxmlformats.org/officeDocument/2006/relationships/hyperlink" Target="http://fas.org/issues/nuclear-weapons/status-world-nuclear-forces/" TargetMode="External"/><Relationship Id="rId4" Type="http://schemas.openxmlformats.org/officeDocument/2006/relationships/customXml" Target="../customXml/item4.xml"/><Relationship Id="rId9" Type="http://schemas.openxmlformats.org/officeDocument/2006/relationships/hyperlink" Target="https://reutersinstitute.politics.ox.ac.uk/sites/default/files/2017-12/Is%20there%20a%20chance%20for%20non-partisan%20media%20in%20Poland%20-%20Krzysztof%20Dzieciolowsk%20Paper.pdf" TargetMode="External"/><Relationship Id="rId13" Type="http://schemas.openxmlformats.org/officeDocument/2006/relationships/hyperlink" Target="https://www.merriam-webster.com/dictionary/deliberate" TargetMode="External"/><Relationship Id="rId18" Type="http://schemas.openxmlformats.org/officeDocument/2006/relationships/hyperlink" Target="https://rsf.org/en/poland" TargetMode="External"/><Relationship Id="rId39" Type="http://schemas.openxmlformats.org/officeDocument/2006/relationships/hyperlink" Target="https://www.thetimes.co.uk/article/eric-zemmour-macrons-far-right-rival-wins-backing-from-russia-t25c086kc" TargetMode="External"/><Relationship Id="rId34" Type="http://schemas.openxmlformats.org/officeDocument/2006/relationships/hyperlink" Target="https://www.theguardian.com/world/2021/nov/18/british-soldiers-to-give-more-support-to-poland-amid-belarus-border-crisis" TargetMode="External"/><Relationship Id="rId50" Type="http://schemas.openxmlformats.org/officeDocument/2006/relationships/hyperlink" Target="https://www.nbcnews.com/news/world/finland-nato-baltics-putin-threat-ukraine-invasion-europe-rcna17805" TargetMode="External"/><Relationship Id="rId55" Type="http://schemas.openxmlformats.org/officeDocument/2006/relationships/hyperlink" Target="https://inews.co.uk/news/world/belarus-troops-ukraine-join-russia-invasion-president-lukashenko-army-1491050?ico=in-line_li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22</Pages>
  <Words>13853</Words>
  <Characters>75085</Characters>
  <Application>Microsoft Office Word</Application>
  <DocSecurity>0</DocSecurity>
  <Lines>688</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88829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1</cp:revision>
  <dcterms:created xsi:type="dcterms:W3CDTF">2022-03-11T18:05:00Z</dcterms:created>
  <dcterms:modified xsi:type="dcterms:W3CDTF">2022-03-11T18:11:00Z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