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6770F" w14:textId="08DF5ABA" w:rsidR="008460EA" w:rsidRPr="008460EA" w:rsidRDefault="008460EA" w:rsidP="008460EA"/>
    <w:p w14:paraId="009836A1" w14:textId="4A0DD070" w:rsidR="00B853DB" w:rsidRDefault="00B853DB" w:rsidP="00B853DB">
      <w:pPr>
        <w:pStyle w:val="Heading2"/>
      </w:pPr>
      <w:r>
        <w:lastRenderedPageBreak/>
        <w:t xml:space="preserve">1AC </w:t>
      </w:r>
    </w:p>
    <w:p w14:paraId="6A7472A3" w14:textId="77777777" w:rsidR="00B853DB" w:rsidRPr="00C05CBA" w:rsidRDefault="00B853DB" w:rsidP="00B853DB">
      <w:pPr>
        <w:pStyle w:val="Heading3"/>
        <w:spacing w:before="0" w:after="40" w:line="276" w:lineRule="auto"/>
        <w:rPr>
          <w:rFonts w:cs="Calibri"/>
        </w:rPr>
      </w:pPr>
      <w:r w:rsidRPr="00C05CBA">
        <w:rPr>
          <w:rFonts w:cs="Calibri"/>
        </w:rPr>
        <w:lastRenderedPageBreak/>
        <w:t>Framing</w:t>
      </w:r>
    </w:p>
    <w:p w14:paraId="105EC13E" w14:textId="3D236A98" w:rsidR="00B853DB" w:rsidRPr="00C05CBA" w:rsidRDefault="00F4788D" w:rsidP="00B853DB">
      <w:pPr>
        <w:pStyle w:val="Heading4"/>
        <w:spacing w:before="0" w:after="40" w:line="276" w:lineRule="auto"/>
        <w:rPr>
          <w:rFonts w:cs="Calibri"/>
        </w:rPr>
      </w:pPr>
      <w:r>
        <w:rPr>
          <w:rFonts w:cs="Calibri"/>
        </w:rPr>
        <w:t xml:space="preserve"> </w:t>
      </w:r>
      <w:r w:rsidR="00B853DB" w:rsidRPr="00C05CBA">
        <w:rPr>
          <w:rFonts w:cs="Calibri"/>
        </w:rPr>
        <w:t>Ethics must begin a priori:</w:t>
      </w:r>
    </w:p>
    <w:p w14:paraId="1E28274A" w14:textId="77777777" w:rsidR="00B853DB" w:rsidRPr="00C05CBA" w:rsidRDefault="00B853DB" w:rsidP="00B853DB">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05780B77" w14:textId="77777777" w:rsidR="00B853DB" w:rsidRPr="00C05CBA" w:rsidRDefault="00B853DB" w:rsidP="00B853DB">
      <w:pPr>
        <w:pStyle w:val="Heading4"/>
        <w:spacing w:before="0" w:after="40" w:line="276" w:lineRule="auto"/>
        <w:rPr>
          <w:rFonts w:cs="Calibri"/>
        </w:rPr>
      </w:pPr>
      <w:r w:rsidRPr="00C05CBA">
        <w:rPr>
          <w:rFonts w:cs="Calibri"/>
        </w:rPr>
        <w:t xml:space="preserve">[B] </w:t>
      </w:r>
      <w:r w:rsidRPr="00C05CBA">
        <w:rPr>
          <w:rFonts w:cs="Calibri"/>
          <w:u w:val="single"/>
        </w:rPr>
        <w:t>Empirical uncertainty</w:t>
      </w:r>
      <w:r w:rsidRPr="00C05CBA">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695C95F1" w14:textId="77777777" w:rsidR="00B853DB" w:rsidRPr="00C05CBA" w:rsidRDefault="00B853DB" w:rsidP="00B853DB">
      <w:pPr>
        <w:pStyle w:val="Heading4"/>
        <w:spacing w:before="0" w:after="40" w:line="276" w:lineRule="auto"/>
        <w:rPr>
          <w:rFonts w:cs="Calibri"/>
        </w:rPr>
      </w:pPr>
      <w:r w:rsidRPr="00C05CBA">
        <w:rPr>
          <w:rFonts w:cs="Calibri"/>
        </w:rPr>
        <w:t xml:space="preserve">[C]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1FF123DB" w14:textId="77777777" w:rsidR="00B853DB" w:rsidRPr="00C05CBA" w:rsidRDefault="00B853DB" w:rsidP="00B853DB">
      <w:pPr>
        <w:pStyle w:val="Heading4"/>
        <w:spacing w:before="0" w:after="40" w:line="276" w:lineRule="auto"/>
        <w:rPr>
          <w:rFonts w:cs="Calibri"/>
        </w:rPr>
      </w:pPr>
      <w:r w:rsidRPr="00C05CBA">
        <w:rPr>
          <w:rFonts w:cs="Calibri"/>
        </w:rPr>
        <w:t xml:space="preserve">[D]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00F95238" w14:textId="77777777" w:rsidR="00B853DB" w:rsidRPr="00C05CBA" w:rsidRDefault="00B853DB" w:rsidP="00B853DB">
      <w:pPr>
        <w:pStyle w:val="Heading4"/>
        <w:spacing w:before="0" w:after="40" w:line="276" w:lineRule="auto"/>
        <w:rPr>
          <w:rFonts w:cs="Calibri"/>
          <w:color w:val="000000" w:themeColor="text1"/>
          <w:szCs w:val="16"/>
        </w:rPr>
      </w:pPr>
      <w:r w:rsidRPr="00C05CBA">
        <w:rPr>
          <w:rFonts w:cs="Calibri"/>
        </w:rPr>
        <w:t>Next, the relevant feature of reason is universality –</w:t>
      </w:r>
      <w:r w:rsidRPr="00C05CBA">
        <w:rPr>
          <w:rFonts w:cs="Calibri"/>
          <w:color w:val="000000" w:themeColor="text1"/>
        </w:rPr>
        <w:t xml:space="preserve"> any non-universalizable norm justifies someone’s ability to impede on your ends </w:t>
      </w:r>
      <w:proofErr w:type="gramStart"/>
      <w:r w:rsidRPr="00C05CBA">
        <w:rPr>
          <w:rFonts w:cs="Calibri"/>
          <w:color w:val="000000" w:themeColor="text1"/>
        </w:rPr>
        <w:t>i.e.</w:t>
      </w:r>
      <w:proofErr w:type="gramEnd"/>
      <w:r w:rsidRPr="00C05CBA">
        <w:rPr>
          <w:rFonts w:cs="Calibri"/>
          <w:color w:val="000000" w:themeColor="text1"/>
        </w:rPr>
        <w:t xml:space="preserve"> if I want to eat ice cream, I must recognize that others may affect my pursuit of that end and demand the value of my end be recognized by others </w:t>
      </w:r>
      <w:r w:rsidRPr="00C05CBA">
        <w:rPr>
          <w:rFonts w:cs="Calibri"/>
          <w:color w:val="000000" w:themeColor="text1"/>
          <w:szCs w:val="16"/>
        </w:rPr>
        <w:t>which also means universalizability acts as a side constraint on all other frameworks</w:t>
      </w:r>
      <w:r w:rsidRPr="00C05CBA">
        <w:rPr>
          <w:rFonts w:cs="Calibri"/>
          <w:color w:val="000000" w:themeColor="text1"/>
        </w:rPr>
        <w:t>. It’s impossible to will a violation of freedom since deciding to do would will incompatible ends since it logically entails willing a violation of your own freedom</w:t>
      </w:r>
    </w:p>
    <w:p w14:paraId="77D3D0A8" w14:textId="77777777" w:rsidR="00B853DB" w:rsidRPr="00C05CBA" w:rsidRDefault="00B853DB" w:rsidP="00B853DB">
      <w:pPr>
        <w:pStyle w:val="Heading4"/>
        <w:spacing w:before="0" w:after="40" w:line="276" w:lineRule="auto"/>
        <w:rPr>
          <w:rFonts w:cs="Calibri"/>
        </w:rPr>
      </w:pPr>
      <w:r w:rsidRPr="00C05CBA">
        <w:rPr>
          <w:rFonts w:cs="Calibri"/>
        </w:rPr>
        <w:t>Thus, the standard is consistency with the categorical imperative. Prefer:</w:t>
      </w:r>
    </w:p>
    <w:p w14:paraId="13F8C495" w14:textId="77777777" w:rsidR="00B853DB" w:rsidRPr="00C05CBA" w:rsidRDefault="00B853DB" w:rsidP="00B853DB">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499A3769" w14:textId="77777777" w:rsidR="00B853DB" w:rsidRPr="00C05CBA" w:rsidRDefault="00B853DB" w:rsidP="00B853DB">
      <w:pPr>
        <w:spacing w:after="40" w:line="276" w:lineRule="auto"/>
        <w:rPr>
          <w:rFonts w:eastAsia="Times New Roman" w:cs="Calibri"/>
          <w:b/>
          <w:bCs/>
          <w:color w:val="000000" w:themeColor="text1"/>
          <w:sz w:val="26"/>
          <w:szCs w:val="26"/>
        </w:rPr>
      </w:pPr>
      <w:r w:rsidRPr="00C05CBA">
        <w:rPr>
          <w:rFonts w:eastAsia="Times New Roman" w:cs="Calibri"/>
          <w:b/>
          <w:bCs/>
          <w:color w:val="000000" w:themeColor="text1"/>
          <w:sz w:val="26"/>
          <w:szCs w:val="26"/>
        </w:rPr>
        <w:t xml:space="preserve">[2] Consequences fail: [A] They only judge actions after they occur, which fails action guidance [B] Every action has infinite stemming consequences, because </w:t>
      </w:r>
      <w:r w:rsidRPr="00C05CBA">
        <w:rPr>
          <w:rFonts w:eastAsia="Times New Roman" w:cs="Calibri"/>
          <w:b/>
          <w:bCs/>
          <w:color w:val="000000" w:themeColor="text1"/>
          <w:sz w:val="26"/>
          <w:szCs w:val="26"/>
        </w:rPr>
        <w:lastRenderedPageBreak/>
        <w:t>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Pr>
          <w:rFonts w:eastAsia="Times New Roman" w:cs="Calibri"/>
          <w:b/>
          <w:bCs/>
          <w:color w:val="000000" w:themeColor="text1"/>
          <w:sz w:val="26"/>
          <w:szCs w:val="26"/>
        </w:rPr>
        <w:t>D</w:t>
      </w:r>
      <w:r w:rsidRPr="00C05CBA">
        <w:rPr>
          <w:rFonts w:eastAsia="Times New Roman" w:cs="Calibri"/>
          <w:b/>
          <w:bCs/>
          <w:color w:val="000000" w:themeColor="text1"/>
          <w:sz w:val="26"/>
          <w:szCs w:val="26"/>
        </w:rPr>
        <w:t>] You can’t aggregate consequences, happiness and sadness are immutable – ten headaches don’t make a migraine</w:t>
      </w:r>
    </w:p>
    <w:p w14:paraId="3C4C8239" w14:textId="77777777" w:rsidR="00B853DB" w:rsidRDefault="00B853DB" w:rsidP="00B853DB">
      <w:pPr>
        <w:pStyle w:val="Heading4"/>
        <w:spacing w:before="0" w:after="40" w:line="276" w:lineRule="auto"/>
        <w:rPr>
          <w:rFonts w:cs="Calibri"/>
        </w:rPr>
      </w:pPr>
      <w:r w:rsidRPr="00C05CBA">
        <w:rPr>
          <w:rFonts w:cs="Calibri"/>
        </w:rPr>
        <w:t>[</w:t>
      </w:r>
      <w:r>
        <w:rPr>
          <w:rFonts w:cs="Calibri"/>
        </w:rPr>
        <w:t>3</w:t>
      </w:r>
      <w:r w:rsidRPr="00C05CBA">
        <w:rPr>
          <w:rFonts w:cs="Calibri"/>
        </w:rPr>
        <w:t xml:space="preserve">] Ethical frameworks are topicality interpretations of the word </w:t>
      </w:r>
      <w:r>
        <w:rPr>
          <w:rFonts w:cs="Calibri"/>
        </w:rPr>
        <w:t>unjust</w:t>
      </w:r>
      <w:r w:rsidRPr="00C05CBA">
        <w:rPr>
          <w:rFonts w:cs="Calibri"/>
        </w:rPr>
        <w:t xml:space="preserve">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5E2C9EB2" w14:textId="77777777" w:rsidR="00B853DB" w:rsidRPr="00CE11B7" w:rsidRDefault="00B853DB" w:rsidP="00B853DB">
      <w:pPr>
        <w:pStyle w:val="Heading4"/>
      </w:pPr>
      <w:r>
        <w:t xml:space="preserve">[4] </w:t>
      </w:r>
      <w:r w:rsidRPr="00CE11B7">
        <w:t>Only universalizable reason can effectively explain the perspectives of agents – that’s the best method for combatting oppression</w:t>
      </w:r>
      <w:r>
        <w:t>.</w:t>
      </w:r>
    </w:p>
    <w:p w14:paraId="70D0F245" w14:textId="77777777" w:rsidR="00B853DB" w:rsidRPr="00426666" w:rsidRDefault="00B853DB" w:rsidP="00B853DB">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1AEB3894" w14:textId="77777777" w:rsidR="00B853DB" w:rsidRDefault="00B853DB" w:rsidP="00B853DB">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w:t>
      </w:r>
      <w:r w:rsidRPr="00CE11B7">
        <w:rPr>
          <w:rFonts w:asciiTheme="majorHAnsi" w:hAnsiTheme="majorHAnsi" w:cstheme="majorHAnsi"/>
          <w:sz w:val="16"/>
        </w:rPr>
        <w:lastRenderedPageBreak/>
        <w:t xml:space="preserve">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4CE654D1" w14:textId="77777777" w:rsidR="00B853DB" w:rsidRPr="003C7BDB" w:rsidRDefault="00B853DB" w:rsidP="00B853DB">
      <w:pPr>
        <w:pStyle w:val="Heading4"/>
      </w:pPr>
    </w:p>
    <w:p w14:paraId="3B50A19B" w14:textId="77777777" w:rsidR="00B853DB" w:rsidRPr="00C05CBA" w:rsidRDefault="00B853DB" w:rsidP="00B853DB">
      <w:pPr>
        <w:pStyle w:val="Heading3"/>
        <w:spacing w:before="0" w:after="40" w:line="276" w:lineRule="auto"/>
        <w:rPr>
          <w:rFonts w:cs="Calibri"/>
        </w:rPr>
      </w:pPr>
      <w:r w:rsidRPr="00C05CBA">
        <w:rPr>
          <w:rFonts w:cs="Calibri"/>
        </w:rPr>
        <w:lastRenderedPageBreak/>
        <w:t>Advocacy</w:t>
      </w:r>
    </w:p>
    <w:p w14:paraId="1F547C52" w14:textId="77777777" w:rsidR="00B853DB" w:rsidRPr="00304C21" w:rsidRDefault="00B853DB" w:rsidP="00B853DB">
      <w:pPr>
        <w:pStyle w:val="Heading4"/>
        <w:rPr>
          <w:lang w:eastAsia="zh-CN"/>
        </w:rPr>
      </w:pPr>
      <w:r w:rsidRPr="00304C21">
        <w:t xml:space="preserve">Thus, the plan – </w:t>
      </w:r>
      <w:r w:rsidRPr="00304C21">
        <w:rPr>
          <w:lang w:eastAsia="zh-CN"/>
        </w:rPr>
        <w:t>Resolved: The appropriation of outer space by private entities is unjust. Definitions and enforcement in the doc and I’ll clarify in cross.</w:t>
      </w:r>
    </w:p>
    <w:p w14:paraId="0732146F" w14:textId="77777777" w:rsidR="00B853DB" w:rsidRDefault="00B853DB" w:rsidP="00B853DB">
      <w:r w:rsidRPr="00837244">
        <w:t>To</w:t>
      </w:r>
      <w:r>
        <w:t xml:space="preserve"> clarify we’ll defend implementation and a revision to the Outer Space Treaty that explicitly bans appropriation of outer space by private entities</w:t>
      </w:r>
    </w:p>
    <w:p w14:paraId="2746941B" w14:textId="77777777" w:rsidR="00B853DB" w:rsidRPr="00C05CBA" w:rsidRDefault="00B853DB" w:rsidP="00B853DB">
      <w:pPr>
        <w:pStyle w:val="Heading3"/>
        <w:spacing w:before="0" w:after="40" w:line="276" w:lineRule="auto"/>
        <w:rPr>
          <w:rFonts w:cs="Calibri"/>
        </w:rPr>
      </w:pPr>
      <w:r w:rsidRPr="00C05CBA">
        <w:rPr>
          <w:rFonts w:cs="Calibri"/>
        </w:rPr>
        <w:lastRenderedPageBreak/>
        <w:t>Offense</w:t>
      </w:r>
      <w:r>
        <w:rPr>
          <w:rFonts w:cs="Calibri"/>
        </w:rPr>
        <w:t xml:space="preserve"> </w:t>
      </w:r>
    </w:p>
    <w:p w14:paraId="59ACA8F9" w14:textId="77777777" w:rsidR="00B853DB" w:rsidRDefault="00B853DB" w:rsidP="00B853DB">
      <w:pPr>
        <w:pStyle w:val="Heading4"/>
      </w:pPr>
      <w:r>
        <w:t>[1] Privatization is bad</w:t>
      </w:r>
    </w:p>
    <w:p w14:paraId="4FDB3824" w14:textId="77777777" w:rsidR="00B853DB" w:rsidRPr="002B55F1" w:rsidRDefault="00B853DB" w:rsidP="00B853DB">
      <w:pPr>
        <w:pStyle w:val="Heading4"/>
      </w:pPr>
      <w:r>
        <w:t xml:space="preserve">[a] </w:t>
      </w:r>
      <w:r w:rsidRPr="002B55F1">
        <w:t xml:space="preserve">The OST </w:t>
      </w:r>
      <w:r>
        <w:t>allows</w:t>
      </w:r>
      <w:r w:rsidRPr="002B55F1">
        <w:t xml:space="preserve"> </w:t>
      </w:r>
      <w:r>
        <w:t>for</w:t>
      </w:r>
      <w:r w:rsidRPr="002B55F1">
        <w:t xml:space="preserve"> regions </w:t>
      </w:r>
      <w:r>
        <w:t>that c</w:t>
      </w:r>
      <w:r w:rsidRPr="002B55F1">
        <w:t xml:space="preserve">ould be under the exclusive control of corporations, while no government has authority. </w:t>
      </w:r>
    </w:p>
    <w:p w14:paraId="28059532" w14:textId="77777777" w:rsidR="00B853DB" w:rsidRPr="002B55F1" w:rsidRDefault="00B853DB" w:rsidP="00B853DB">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9" w:history="1">
        <w:r w:rsidRPr="002B55F1">
          <w:rPr>
            <w:rStyle w:val="Hyperlink"/>
          </w:rPr>
          <w:t>https://www.sciencefocus.com/space/the-unintended-consequences-of-privatising-space/</w:t>
        </w:r>
      </w:hyperlink>
      <w:r w:rsidRPr="002B55F1">
        <w:t xml:space="preserve"> </w:t>
      </w:r>
      <w:r>
        <w:t>SJMS</w:t>
      </w:r>
    </w:p>
    <w:p w14:paraId="79396A04" w14:textId="77777777" w:rsidR="00B853DB" w:rsidRPr="00386368" w:rsidRDefault="00B853DB" w:rsidP="00B853DB">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10" w:history="1">
        <w:r w:rsidRPr="002B55F1">
          <w:rPr>
            <w:rStyle w:val="Emphasis"/>
          </w:rPr>
          <w:t>the Moon</w:t>
        </w:r>
      </w:hyperlink>
      <w:r w:rsidRPr="00386368">
        <w:rPr>
          <w:sz w:val="16"/>
        </w:rPr>
        <w:t xml:space="preserve"> or </w:t>
      </w:r>
      <w:hyperlink r:id="rId11"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2"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w:t>
      </w:r>
      <w:proofErr w:type="gramStart"/>
      <w:r w:rsidRPr="00386368">
        <w:rPr>
          <w:sz w:val="16"/>
        </w:rPr>
        <w:t>all of</w:t>
      </w:r>
      <w:proofErr w:type="gramEnd"/>
      <w:r w:rsidRPr="00386368">
        <w:rPr>
          <w:sz w:val="16"/>
        </w:rPr>
        <w:t xml:space="preserve">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3"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w:t>
      </w:r>
      <w:proofErr w:type="gramStart"/>
      <w:r w:rsidRPr="00386368">
        <w:rPr>
          <w:rStyle w:val="Emphasis"/>
        </w:rPr>
        <w:t>as a whole takes</w:t>
      </w:r>
      <w:proofErr w:type="gramEnd"/>
      <w:r w:rsidRPr="00386368">
        <w:rPr>
          <w:rStyle w:val="Emphasis"/>
        </w:rPr>
        <w:t xml:space="preserve"> this issue on to ensure the needs of all, and not just the private sector, are taken into account should any alterations be made.</w:t>
      </w:r>
      <w:r>
        <w:rPr>
          <w:rStyle w:val="Emphasis"/>
        </w:rPr>
        <w:t xml:space="preserve"> </w:t>
      </w:r>
      <w:r w:rsidRPr="00386368">
        <w:rPr>
          <w:sz w:val="16"/>
        </w:rPr>
        <w:t xml:space="preserve">The further we </w:t>
      </w:r>
      <w:proofErr w:type="gramStart"/>
      <w:r w:rsidRPr="00386368">
        <w:rPr>
          <w:sz w:val="16"/>
        </w:rPr>
        <w:t>look into</w:t>
      </w:r>
      <w:proofErr w:type="gramEnd"/>
      <w:r w:rsidRPr="00386368">
        <w:rPr>
          <w:sz w:val="16"/>
        </w:rPr>
        <w:t xml:space="preserve">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2AA506E7" w14:textId="77777777" w:rsidR="00B853DB" w:rsidRDefault="00B853DB" w:rsidP="00B853DB">
      <w:pPr>
        <w:rPr>
          <w:rFonts w:ascii="Times New Roman" w:hAnsi="Times New Roman" w:cs="Times New Roman"/>
          <w:sz w:val="24"/>
          <w:szCs w:val="24"/>
        </w:rPr>
      </w:pPr>
    </w:p>
    <w:p w14:paraId="180691AE" w14:textId="77777777" w:rsidR="00B853DB" w:rsidRPr="002B55F1" w:rsidRDefault="00B853DB" w:rsidP="00B853DB">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4F0F77CF" w14:textId="77777777" w:rsidR="00B853DB" w:rsidRPr="00CC51B8" w:rsidRDefault="00B853DB" w:rsidP="00B853DB">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w:t>
      </w:r>
      <w:r w:rsidRPr="00CC51B8">
        <w:lastRenderedPageBreak/>
        <w:t xml:space="preserve">ECPR political theory prize for best first book in political theory. She is also the co-editor of, and a contributor to, Philanthropy in Democratic Societies (University of Chicago Press, 2016).  </w:t>
      </w:r>
      <w:r>
        <w:t xml:space="preserve">-- </w:t>
      </w:r>
      <w:hyperlink r:id="rId14"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1F741180" w14:textId="77777777" w:rsidR="00B853DB" w:rsidRPr="00E402E3" w:rsidRDefault="00B853DB" w:rsidP="00B853DB">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w:t>
      </w:r>
      <w:proofErr w:type="gramStart"/>
      <w:r w:rsidRPr="00E402E3">
        <w:rPr>
          <w:rStyle w:val="Emphasis"/>
        </w:rPr>
        <w:t>so as to</w:t>
      </w:r>
      <w:proofErr w:type="gramEnd"/>
      <w:r w:rsidRPr="00E402E3">
        <w:rPr>
          <w:rStyle w:val="Emphasis"/>
        </w:rPr>
        <w:t xml:space="preserve">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w:t>
      </w:r>
      <w:r w:rsidRPr="00E402E3">
        <w:rPr>
          <w:rStyle w:val="Emphasis"/>
        </w:rPr>
        <w:lastRenderedPageBreak/>
        <w:t xml:space="preserve">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42D0120C" w14:textId="77777777" w:rsidR="00B853DB" w:rsidRDefault="00B853DB" w:rsidP="00B853DB">
      <w:pPr>
        <w:pStyle w:val="Heading4"/>
      </w:pPr>
      <w:r>
        <w:t xml:space="preserve">[2] The categorical imperative rejects states and companies desires to profit </w:t>
      </w:r>
      <w:proofErr w:type="gramStart"/>
      <w:r>
        <w:t>off of</w:t>
      </w:r>
      <w:proofErr w:type="gramEnd"/>
      <w:r>
        <w:t xml:space="preserve"> space for themselves. </w:t>
      </w:r>
    </w:p>
    <w:p w14:paraId="43513931" w14:textId="77777777" w:rsidR="00B853DB" w:rsidRDefault="00B853DB" w:rsidP="00B853DB">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 xml:space="preserve">University of </w:t>
      </w:r>
      <w:proofErr w:type="gramStart"/>
      <w:r>
        <w:rPr>
          <w:i/>
          <w:iCs/>
          <w:color w:val="000000"/>
        </w:rPr>
        <w:t>Luxembourg</w:t>
      </w:r>
      <w:r>
        <w:rPr>
          <w:rStyle w:val="apple-converted-space"/>
          <w:rFonts w:eastAsiaTheme="majorEastAsia"/>
          <w:i/>
          <w:iCs/>
          <w:color w:val="000000"/>
        </w:rPr>
        <w:t xml:space="preserve"> </w:t>
      </w:r>
      <w:r>
        <w:rPr>
          <w:color w:val="000000"/>
        </w:rPr>
        <w:t>,</w:t>
      </w:r>
      <w:proofErr w:type="gramEnd"/>
      <w:r>
        <w:rPr>
          <w:color w:val="000000"/>
        </w:rPr>
        <w:t xml:space="preserve"> 2019.</w:t>
      </w:r>
      <w:r>
        <w:rPr>
          <w:rStyle w:val="apple-converted-space"/>
          <w:rFonts w:eastAsiaTheme="majorEastAsia"/>
          <w:color w:val="000000"/>
        </w:rPr>
        <w:t xml:space="preserve"> SJEP</w:t>
      </w:r>
    </w:p>
    <w:p w14:paraId="1E0BD6AF" w14:textId="77777777" w:rsidR="00B853DB" w:rsidRDefault="00B853DB" w:rsidP="00B853DB">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4737AECC" w14:textId="09B92098" w:rsidR="00B853DB" w:rsidRDefault="001F1578" w:rsidP="00B853DB">
      <w:pPr>
        <w:pStyle w:val="Heading4"/>
      </w:pPr>
      <w:r>
        <w:lastRenderedPageBreak/>
        <w:t xml:space="preserve">3] </w:t>
      </w:r>
      <w:r w:rsidR="00B853DB">
        <w:t>In outer space, there is no governing authority and thus claiming property imposes your will over others.</w:t>
      </w:r>
    </w:p>
    <w:p w14:paraId="3E399CEE" w14:textId="77777777" w:rsidR="00B853DB" w:rsidRDefault="00B853DB" w:rsidP="00B853DB">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4346219D" w14:textId="77777777" w:rsidR="00B853DB" w:rsidRDefault="00B853DB" w:rsidP="00B853DB">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F23F42">
        <w:rPr>
          <w:rStyle w:val="Emphasis"/>
          <w:highlight w:val="cyan"/>
        </w:rPr>
        <w:t xml:space="preserve">My will to </w:t>
      </w:r>
      <w:proofErr w:type="spellStart"/>
      <w:r w:rsidRPr="00F23F42">
        <w:rPr>
          <w:rStyle w:val="Emphasis"/>
          <w:highlight w:val="cyan"/>
        </w:rPr>
        <w:t>appro</w:t>
      </w:r>
      <w:proofErr w:type="spellEnd"/>
      <w:r w:rsidRPr="00F23F42">
        <w:rPr>
          <w:rStyle w:val="Emphasis"/>
          <w:highlight w:val="cyan"/>
        </w:rPr>
        <w:t xml:space="preserve">- </w:t>
      </w:r>
      <w:proofErr w:type="spellStart"/>
      <w:r w:rsidRPr="00F23F42">
        <w:rPr>
          <w:rStyle w:val="Emphasis"/>
          <w:highlight w:val="cyan"/>
        </w:rPr>
        <w:t>priate</w:t>
      </w:r>
      <w:proofErr w:type="spellEnd"/>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proofErr w:type="spellStart"/>
      <w:r w:rsidRPr="00617DF4">
        <w:rPr>
          <w:rStyle w:val="Emphasis"/>
          <w:highlight w:val="cyan"/>
        </w:rPr>
        <w:t>impossi</w:t>
      </w:r>
      <w:proofErr w:type="spellEnd"/>
      <w:r w:rsidRPr="00617DF4">
        <w:rPr>
          <w:rStyle w:val="Emphasis"/>
          <w:highlight w:val="cyan"/>
        </w:rPr>
        <w:t xml:space="preserve">- </w:t>
      </w:r>
      <w:proofErr w:type="spellStart"/>
      <w:r w:rsidRPr="00617DF4">
        <w:rPr>
          <w:rStyle w:val="Emphasis"/>
          <w:highlight w:val="cyan"/>
        </w:rPr>
        <w:t>ble</w:t>
      </w:r>
      <w:proofErr w:type="spellEnd"/>
      <w:r w:rsidRPr="00617DF4">
        <w:rPr>
          <w:rStyle w:val="Emphasis"/>
          <w:highlight w:val="cyan"/>
        </w:rPr>
        <w:t>—in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w:t>
      </w:r>
      <w:r w:rsidRPr="00617DF4">
        <w:rPr>
          <w:sz w:val="10"/>
        </w:rPr>
        <w:lastRenderedPageBreak/>
        <w:t xml:space="preserve">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 xml:space="preserve">Law overcomes the problem of </w:t>
      </w:r>
      <w:proofErr w:type="spellStart"/>
      <w:r w:rsidRPr="00533AA3">
        <w:rPr>
          <w:rStyle w:val="Emphasis"/>
          <w:highlight w:val="cyan"/>
        </w:rPr>
        <w:t>unilater</w:t>
      </w:r>
      <w:proofErr w:type="spellEnd"/>
      <w:r w:rsidRPr="00533AA3">
        <w:rPr>
          <w:rStyle w:val="Emphasis"/>
          <w:highlight w:val="cyan"/>
        </w:rPr>
        <w:t xml:space="preserve">- </w:t>
      </w:r>
      <w:proofErr w:type="spellStart"/>
      <w:r w:rsidRPr="00533AA3">
        <w:rPr>
          <w:rStyle w:val="Emphasis"/>
          <w:highlight w:val="cya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748464FD" w14:textId="67C35E49" w:rsidR="00B853DB" w:rsidRDefault="001F1578" w:rsidP="00B853DB">
      <w:pPr>
        <w:pStyle w:val="Heading4"/>
      </w:pPr>
      <w:r>
        <w:t xml:space="preserve">4] </w:t>
      </w:r>
      <w:r w:rsidR="00B853DB">
        <w:t>In the state of nature, everyone is an equal arbitrator of justice – that makes rights violations impossible to resolve.</w:t>
      </w:r>
    </w:p>
    <w:p w14:paraId="16233FC4" w14:textId="77777777" w:rsidR="00B853DB" w:rsidRPr="00122E01" w:rsidRDefault="00B853DB" w:rsidP="00B853DB">
      <w:proofErr w:type="spellStart"/>
      <w:r w:rsidRPr="00670A5C">
        <w:rPr>
          <w:rStyle w:val="Style13ptBold"/>
        </w:rPr>
        <w:t>Stilz</w:t>
      </w:r>
      <w:proofErr w:type="spellEnd"/>
      <w:r>
        <w:rPr>
          <w:rStyle w:val="Style13ptBold"/>
        </w:rPr>
        <w:t xml:space="preserve"> 3</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12206885" w14:textId="5179B661" w:rsidR="00B853DB" w:rsidRDefault="00B853DB" w:rsidP="00B853DB">
      <w:pPr>
        <w:rPr>
          <w:rStyle w:val="Emphasis"/>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proofErr w:type="gramStart"/>
      <w:r w:rsidRPr="00251A3D">
        <w:rPr>
          <w:rStyle w:val="Emphasis"/>
          <w:highlight w:val="cyan"/>
        </w:rPr>
        <w:t>as long as</w:t>
      </w:r>
      <w:proofErr w:type="gramEnd"/>
      <w:r w:rsidRPr="00251A3D">
        <w:rPr>
          <w:rStyle w:val="Emphasis"/>
          <w:highlight w:val="cyan"/>
        </w:rPr>
        <w:t xml:space="preserve">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w:t>
      </w:r>
      <w:proofErr w:type="gramStart"/>
      <w:r w:rsidRPr="00122E01">
        <w:rPr>
          <w:sz w:val="16"/>
        </w:rPr>
        <w:t>as long as</w:t>
      </w:r>
      <w:proofErr w:type="gramEnd"/>
      <w:r w:rsidRPr="00122E01">
        <w:rPr>
          <w:sz w:val="16"/>
        </w:rPr>
        <w:t xml:space="preserve">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 xml:space="preserve">is </w:t>
      </w:r>
      <w:proofErr w:type="gramStart"/>
      <w:r w:rsidRPr="00251A3D">
        <w:rPr>
          <w:rStyle w:val="Emphasis"/>
          <w:highlight w:val="cyan"/>
        </w:rPr>
        <w:t>refuse</w:t>
      </w:r>
      <w:proofErr w:type="gramEnd"/>
      <w:r w:rsidRPr="00251A3D">
        <w:rPr>
          <w:rStyle w:val="Emphasis"/>
          <w:highlight w:val="cyan"/>
        </w:rPr>
        <w:t xml:space="preserve"> to recognize a person’s independence as an equally free being</w:t>
      </w:r>
    </w:p>
    <w:p w14:paraId="005681B3" w14:textId="77777777" w:rsidR="00B853DB" w:rsidRPr="00C05CBA" w:rsidRDefault="00B853DB" w:rsidP="00B853DB">
      <w:pPr>
        <w:pStyle w:val="Heading3"/>
        <w:spacing w:before="0" w:after="40" w:line="276" w:lineRule="auto"/>
        <w:rPr>
          <w:rFonts w:cs="Calibri"/>
        </w:rPr>
      </w:pPr>
      <w:r w:rsidRPr="00C05CBA">
        <w:rPr>
          <w:rFonts w:cs="Calibri"/>
        </w:rPr>
        <w:lastRenderedPageBreak/>
        <w:t>Underview</w:t>
      </w:r>
    </w:p>
    <w:p w14:paraId="11BA592B" w14:textId="77777777" w:rsidR="00B853DB" w:rsidRPr="00926578" w:rsidRDefault="00B853DB" w:rsidP="00B853DB">
      <w:pPr>
        <w:pStyle w:val="Heading4"/>
        <w:spacing w:before="0" w:after="40" w:line="276" w:lineRule="auto"/>
        <w:rPr>
          <w:rFonts w:cs="Calibri"/>
          <w:color w:val="000000" w:themeColor="text1"/>
        </w:rPr>
      </w:pPr>
      <w:r w:rsidRPr="00C05CBA">
        <w:rPr>
          <w:rFonts w:cs="Calibri"/>
        </w:rPr>
        <w:t xml:space="preserve">[1] Permissibility and presumption affirm: [A] </w:t>
      </w:r>
      <w:r w:rsidRPr="00C05CBA">
        <w:rPr>
          <w:rFonts w:cs="Calibri"/>
          <w:color w:val="000000" w:themeColor="text1"/>
        </w:rPr>
        <w:t xml:space="preserve">Negating an obligation requires proving a prohibition – they prohibit the </w:t>
      </w:r>
      <w:proofErr w:type="spellStart"/>
      <w:r w:rsidRPr="00C05CBA">
        <w:rPr>
          <w:rFonts w:cs="Calibri"/>
          <w:color w:val="000000" w:themeColor="text1"/>
        </w:rPr>
        <w:t>aff</w:t>
      </w:r>
      <w:proofErr w:type="spellEnd"/>
      <w:r w:rsidRPr="00C05CBA">
        <w:rPr>
          <w:rFonts w:cs="Calibri"/>
          <w:color w:val="000000" w:themeColor="text1"/>
        </w:rPr>
        <w:t xml:space="preserve">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w:t>
      </w:r>
      <w:proofErr w:type="spellStart"/>
      <w:proofErr w:type="gramStart"/>
      <w:r w:rsidRPr="00C05CBA">
        <w:rPr>
          <w:rFonts w:cs="Calibri"/>
          <w:color w:val="000000" w:themeColor="text1"/>
        </w:rPr>
        <w:t>ie</w:t>
      </w:r>
      <w:proofErr w:type="spellEnd"/>
      <w:proofErr w:type="gramEnd"/>
      <w:r w:rsidRPr="00C05CBA">
        <w:rPr>
          <w:rFonts w:cs="Calibri"/>
          <w:color w:val="000000" w:themeColor="text1"/>
        </w:rPr>
        <w:t xml:space="preserve"> drinking water is not morally right or wrong but if I had to justify my action every time I decided upon a course of action I would never be able to make decisions. </w:t>
      </w:r>
    </w:p>
    <w:p w14:paraId="34FB6F62" w14:textId="77777777" w:rsidR="00B853DB" w:rsidRPr="00C05CBA" w:rsidRDefault="00B853DB" w:rsidP="00B853DB">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[2] Aff gets 1AR theory and RVIs – otherwise the neg can be infinitely abusive and there’s no way to check against this </w:t>
      </w:r>
    </w:p>
    <w:p w14:paraId="2CECE39E" w14:textId="77777777" w:rsidR="00B853DB" w:rsidRDefault="00B853DB" w:rsidP="00B853DB">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1AR theory is drop the debater, competing </w:t>
      </w:r>
      <w:proofErr w:type="spellStart"/>
      <w:r w:rsidRPr="00C05CBA">
        <w:rPr>
          <w:rFonts w:cs="Calibri"/>
          <w:b/>
          <w:bCs/>
          <w:color w:val="000000" w:themeColor="text1"/>
          <w:sz w:val="26"/>
          <w:szCs w:val="26"/>
        </w:rPr>
        <w:t>interps</w:t>
      </w:r>
      <w:proofErr w:type="spellEnd"/>
      <w:r w:rsidRPr="00C05CBA">
        <w:rPr>
          <w:rFonts w:cs="Calibri"/>
          <w:b/>
          <w:bCs/>
          <w:color w:val="000000" w:themeColor="text1"/>
          <w:sz w:val="26"/>
          <w:szCs w:val="26"/>
        </w:rPr>
        <w:t>, and the highest layer of the round – [</w:t>
      </w:r>
      <w:r>
        <w:rPr>
          <w:rFonts w:cs="Calibri"/>
          <w:b/>
          <w:bCs/>
          <w:color w:val="000000" w:themeColor="text1"/>
          <w:sz w:val="26"/>
          <w:szCs w:val="26"/>
        </w:rPr>
        <w:t>A</w:t>
      </w:r>
      <w:r w:rsidRPr="00C05CBA">
        <w:rPr>
          <w:rFonts w:cs="Calibri"/>
          <w:b/>
          <w:bCs/>
          <w:color w:val="000000" w:themeColor="text1"/>
          <w:sz w:val="26"/>
          <w:szCs w:val="26"/>
        </w:rPr>
        <w:t>] the 1ARs too short to be able to rectify abuse and adequately cover substance, [</w:t>
      </w:r>
      <w:r>
        <w:rPr>
          <w:rFonts w:cs="Calibri"/>
          <w:b/>
          <w:bCs/>
          <w:color w:val="000000" w:themeColor="text1"/>
          <w:sz w:val="26"/>
          <w:szCs w:val="26"/>
        </w:rPr>
        <w:t>B</w:t>
      </w:r>
      <w:r w:rsidRPr="00C05CBA">
        <w:rPr>
          <w:rFonts w:cs="Calibri"/>
          <w:b/>
          <w:bCs/>
          <w:color w:val="000000" w:themeColor="text1"/>
          <w:sz w:val="26"/>
          <w:szCs w:val="26"/>
        </w:rPr>
        <w:t>] they get to go for their shell and beat back mine in the long 2NR but the 2AR is too short to do both</w:t>
      </w:r>
    </w:p>
    <w:p w14:paraId="16E4E85C" w14:textId="77777777" w:rsidR="00B853DB" w:rsidRDefault="00B853DB" w:rsidP="00B853DB">
      <w:pPr>
        <w:pStyle w:val="Heading4"/>
      </w:pPr>
      <w:r>
        <w:t xml:space="preserve">[3] Interpretation: The negative must concede the affirmative framework </w:t>
      </w:r>
    </w:p>
    <w:p w14:paraId="66B2E198" w14:textId="77777777" w:rsidR="00B853DB" w:rsidRDefault="00B853DB" w:rsidP="00B853DB">
      <w:pPr>
        <w:pStyle w:val="Heading4"/>
      </w:pPr>
      <w:r>
        <w:t>Violation: It’s preemptive</w:t>
      </w:r>
    </w:p>
    <w:p w14:paraId="77856BB1" w14:textId="77777777" w:rsidR="00B853DB" w:rsidRDefault="00B853DB" w:rsidP="00B853DB">
      <w:pPr>
        <w:pStyle w:val="Heading4"/>
      </w:pPr>
      <w:r>
        <w:t>Prefer-</w:t>
      </w:r>
    </w:p>
    <w:p w14:paraId="54815F95" w14:textId="77777777" w:rsidR="00B853DB" w:rsidRPr="001C4EB8" w:rsidRDefault="00B853DB" w:rsidP="00B853DB">
      <w:pPr>
        <w:pStyle w:val="Heading4"/>
      </w:pPr>
      <w:r>
        <w:t xml:space="preserve">1] </w:t>
      </w:r>
      <w:r w:rsidRPr="00677556">
        <w:rPr>
          <w:u w:val="single"/>
        </w:rPr>
        <w:t>Time skew</w:t>
      </w:r>
      <w:r>
        <w:t xml:space="preserve">- Winning the negative framework moots 6 minutes of 1AC offense and forces a 1AR restart against a 7 min 1NC – outweighs on quantifiability and reversibility – I can’t get back time lost and it’s the only way to measure abuse. </w:t>
      </w:r>
    </w:p>
    <w:p w14:paraId="44C73F1A" w14:textId="45567C22" w:rsidR="00B853DB" w:rsidRDefault="00B853DB" w:rsidP="00B853DB">
      <w:pPr>
        <w:rPr>
          <w:rFonts w:cs="Calibri"/>
          <w:b/>
          <w:bCs/>
          <w:color w:val="000000" w:themeColor="text1"/>
          <w:sz w:val="26"/>
          <w:szCs w:val="26"/>
        </w:rPr>
      </w:pPr>
      <w:r>
        <w:t xml:space="preserve">Fairness is a voter- intrinsic to the </w:t>
      </w:r>
      <w:proofErr w:type="gramStart"/>
      <w:r>
        <w:t>debate;;</w:t>
      </w:r>
      <w:proofErr w:type="gramEnd"/>
      <w:r>
        <w:t xml:space="preserve"> DTD and CI- deter </w:t>
      </w:r>
      <w:proofErr w:type="spellStart"/>
      <w:r>
        <w:t>futue</w:t>
      </w:r>
      <w:proofErr w:type="spellEnd"/>
      <w:r>
        <w:t xml:space="preserve"> abuse, and sets the best norms and </w:t>
      </w:r>
      <w:proofErr w:type="spellStart"/>
      <w:r>
        <w:t>rzn</w:t>
      </w:r>
      <w:proofErr w:type="spellEnd"/>
      <w:r>
        <w:t xml:space="preserve"> is </w:t>
      </w:r>
      <w:proofErr w:type="spellStart"/>
      <w:r>
        <w:t>arbtrary</w:t>
      </w:r>
      <w:proofErr w:type="spellEnd"/>
      <w:r>
        <w:t xml:space="preserve"> and invites judge intervention; no </w:t>
      </w:r>
      <w:proofErr w:type="spellStart"/>
      <w:r>
        <w:t>rvi</w:t>
      </w:r>
      <w:proofErr w:type="spellEnd"/>
      <w:r>
        <w:t>- means 7 minute dump on something they chose</w:t>
      </w:r>
    </w:p>
    <w:p w14:paraId="2ACCB4DE" w14:textId="77777777" w:rsidR="00B853DB" w:rsidRDefault="00B853DB" w:rsidP="00B853DB">
      <w:pPr>
        <w:pStyle w:val="Heading3"/>
      </w:pPr>
      <w:r>
        <w:lastRenderedPageBreak/>
        <w:t>Advantage</w:t>
      </w:r>
    </w:p>
    <w:p w14:paraId="0A437C1F" w14:textId="77777777" w:rsidR="00B853DB" w:rsidRDefault="00B853DB" w:rsidP="00B853DB">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59FD7213" w14:textId="77777777" w:rsidR="00B853DB" w:rsidRPr="00667B14" w:rsidRDefault="00B853DB" w:rsidP="00B853DB">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6B0E214F" w14:textId="77777777" w:rsidR="00B853DB" w:rsidRPr="0039526D" w:rsidRDefault="00B853DB" w:rsidP="00B853DB">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1820CECF" w14:textId="77777777" w:rsidR="00B853DB" w:rsidRPr="0039526D" w:rsidRDefault="00B853DB" w:rsidP="00B853DB">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3DAA9F76" w14:textId="77777777" w:rsidR="00B853DB" w:rsidRPr="0039526D" w:rsidRDefault="00B853DB" w:rsidP="00B853DB">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55B4378D" w14:textId="77777777" w:rsidR="00B853DB" w:rsidRPr="0039526D" w:rsidRDefault="00B853DB" w:rsidP="00B853DB">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7DC3F336" w14:textId="77777777" w:rsidR="00B853DB" w:rsidRPr="0039526D" w:rsidRDefault="00B853DB" w:rsidP="00B853DB">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61565A66" w14:textId="77777777" w:rsidR="00B853DB" w:rsidRPr="00283EEC" w:rsidRDefault="00B853DB" w:rsidP="00B853DB">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w:t>
      </w:r>
      <w:r w:rsidRPr="0039526D">
        <w:rPr>
          <w:sz w:val="16"/>
        </w:rPr>
        <w:lastRenderedPageBreak/>
        <w:t>against their proliferation, and (5) the planned and being currently developed orbital satellite constellations and how they contribute to the growing threat of the Kessler syndrome.</w:t>
      </w:r>
    </w:p>
    <w:p w14:paraId="48D6D797" w14:textId="77777777" w:rsidR="00B853DB" w:rsidRPr="00172966" w:rsidRDefault="00B853DB" w:rsidP="00B853DB"/>
    <w:p w14:paraId="7519A234" w14:textId="77777777" w:rsidR="00B853DB" w:rsidRDefault="00B853DB" w:rsidP="00B853DB">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7370A9BC" w14:textId="77777777" w:rsidR="00B853DB" w:rsidRPr="00667B14" w:rsidRDefault="00B853DB" w:rsidP="00B853DB">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442C9373" w14:textId="77777777" w:rsidR="00B853DB" w:rsidRDefault="00B853DB" w:rsidP="00B853DB">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7D2169E2" w14:textId="77777777" w:rsidR="00B853DB" w:rsidRDefault="00B853DB" w:rsidP="00B853DB">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05E7EB68" w14:textId="77777777" w:rsidR="00B853DB" w:rsidRDefault="00B853DB" w:rsidP="00B853DB">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2D3EA244" w14:textId="77777777" w:rsidR="00B853DB" w:rsidRPr="00BE0EC1" w:rsidRDefault="00B853DB" w:rsidP="00B853DB">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56E3C7FE" w14:textId="77777777" w:rsidR="00B853DB" w:rsidRDefault="00B853DB" w:rsidP="00B853DB">
      <w:r w:rsidRPr="00A44E95">
        <w:rPr>
          <w:noProof/>
        </w:rPr>
        <w:lastRenderedPageBreak/>
        <w:drawing>
          <wp:inline distT="0" distB="0" distL="0" distR="0" wp14:anchorId="5F7EFEB0" wp14:editId="25FD9E46">
            <wp:extent cx="3869309" cy="2803993"/>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5"/>
                    <a:stretch>
                      <a:fillRect/>
                    </a:stretch>
                  </pic:blipFill>
                  <pic:spPr>
                    <a:xfrm>
                      <a:off x="0" y="0"/>
                      <a:ext cx="3882535" cy="2813578"/>
                    </a:xfrm>
                    <a:prstGeom prst="rect">
                      <a:avLst/>
                    </a:prstGeom>
                  </pic:spPr>
                </pic:pic>
              </a:graphicData>
            </a:graphic>
          </wp:inline>
        </w:drawing>
      </w:r>
    </w:p>
    <w:p w14:paraId="7B7C4B70" w14:textId="77777777" w:rsidR="00B853DB" w:rsidRPr="005361D2" w:rsidRDefault="00B853DB" w:rsidP="00B853DB">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6A6704AA" w14:textId="77777777" w:rsidR="00B853DB" w:rsidRDefault="00B853DB" w:rsidP="00B853DB">
      <w:pPr>
        <w:rPr>
          <w:u w:val="single"/>
        </w:rPr>
      </w:pPr>
      <w:r w:rsidRPr="005361D2">
        <w:rPr>
          <w:sz w:val="16"/>
        </w:rPr>
        <w:t xml:space="preserve">It </w:t>
      </w:r>
      <w:proofErr w:type="gramStart"/>
      <w:r w:rsidRPr="005361D2">
        <w:rPr>
          <w:sz w:val="16"/>
        </w:rPr>
        <w:t>has to</w:t>
      </w:r>
      <w:proofErr w:type="gramEnd"/>
      <w:r w:rsidRPr="005361D2">
        <w:rPr>
          <w:sz w:val="16"/>
        </w:rPr>
        <w:t xml:space="preserve">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0D2AED10" w14:textId="77777777" w:rsidR="00B853DB" w:rsidRDefault="00B853DB" w:rsidP="00B853DB">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42D54997" w14:textId="77777777" w:rsidR="00B853DB" w:rsidRDefault="00B853DB" w:rsidP="00B853DB">
      <w:pPr>
        <w:rPr>
          <w:rStyle w:val="Emphasis"/>
        </w:rPr>
      </w:pPr>
    </w:p>
    <w:p w14:paraId="0B750A56" w14:textId="77777777" w:rsidR="00B853DB" w:rsidRDefault="00B853DB" w:rsidP="00B853DB">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241A4EF9" w14:textId="77777777" w:rsidR="00B853DB" w:rsidRPr="0039480E" w:rsidRDefault="00B853DB" w:rsidP="00B853DB">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6" w:history="1">
        <w:r w:rsidRPr="00EE4324">
          <w:rPr>
            <w:rStyle w:val="Hyperlink"/>
          </w:rPr>
          <w:t>https://aerospace.org/article/space-debris-101</w:t>
        </w:r>
      </w:hyperlink>
      <w:r>
        <w:t>] Justin</w:t>
      </w:r>
    </w:p>
    <w:p w14:paraId="2054761C" w14:textId="77777777" w:rsidR="00B853DB" w:rsidRPr="0039480E" w:rsidRDefault="00B853DB" w:rsidP="00B853DB">
      <w:pPr>
        <w:rPr>
          <w:sz w:val="14"/>
        </w:rPr>
      </w:pPr>
      <w:r w:rsidRPr="0039480E">
        <w:rPr>
          <w:sz w:val="14"/>
        </w:rPr>
        <w:t>Can you see space debris coming at you?</w:t>
      </w:r>
    </w:p>
    <w:p w14:paraId="6343C6DE" w14:textId="77777777" w:rsidR="00B853DB" w:rsidRPr="0039480E" w:rsidRDefault="00B853DB" w:rsidP="00B853DB">
      <w:pPr>
        <w:rPr>
          <w:sz w:val="14"/>
        </w:rPr>
      </w:pPr>
      <w:r w:rsidRPr="0039480E">
        <w:rPr>
          <w:sz w:val="14"/>
        </w:rPr>
        <w:lastRenderedPageBreak/>
        <w:t xml:space="preserve">It is very unlikely that you would see space debris.  Relative to a person in orbit, </w:t>
      </w:r>
      <w:r w:rsidRPr="0039480E">
        <w:rPr>
          <w:highlight w:val="green"/>
          <w:u w:val="single"/>
        </w:rPr>
        <w:t>space debris</w:t>
      </w:r>
      <w:r w:rsidRPr="00242935">
        <w:rPr>
          <w:u w:val="single"/>
        </w:rPr>
        <w:t xml:space="preserve"> is </w:t>
      </w:r>
      <w:r w:rsidRPr="0039480E">
        <w:rPr>
          <w:highlight w:val="green"/>
          <w:u w:val="single"/>
        </w:rPr>
        <w:t>mov</w:t>
      </w:r>
      <w:r w:rsidRPr="00242935">
        <w:rPr>
          <w:u w:val="single"/>
        </w:rPr>
        <w:t xml:space="preserve">ing about </w:t>
      </w:r>
      <w:r w:rsidRPr="0039480E">
        <w:rPr>
          <w:rStyle w:val="Emphasis"/>
          <w:highlight w:val="green"/>
        </w:rPr>
        <w:t>ten times faster than a bullet</w:t>
      </w:r>
      <w:r w:rsidRPr="0039480E">
        <w:rPr>
          <w:sz w:val="14"/>
        </w:rPr>
        <w:t xml:space="preserve">, and </w:t>
      </w:r>
      <w:proofErr w:type="gramStart"/>
      <w:r w:rsidRPr="0039480E">
        <w:rPr>
          <w:sz w:val="14"/>
        </w:rPr>
        <w:t>the vast majority of</w:t>
      </w:r>
      <w:proofErr w:type="gramEnd"/>
      <w:r w:rsidRPr="0039480E">
        <w:rPr>
          <w:sz w:val="14"/>
        </w:rPr>
        <w:t xml:space="preserve"> debris is as small as or smaller than a bullet. No one can see a bullet coming, let alone an object moving ten times faster.</w:t>
      </w:r>
    </w:p>
    <w:p w14:paraId="3A31236B" w14:textId="77777777" w:rsidR="00B853DB" w:rsidRPr="0039480E" w:rsidRDefault="00B853DB" w:rsidP="00B853DB">
      <w:pPr>
        <w:rPr>
          <w:sz w:val="14"/>
        </w:rPr>
      </w:pPr>
      <w:r w:rsidRPr="0039480E">
        <w:rPr>
          <w:sz w:val="14"/>
        </w:rPr>
        <w:t>What is an on-orbit collision like?</w:t>
      </w:r>
    </w:p>
    <w:p w14:paraId="0A288183" w14:textId="77777777" w:rsidR="00B853DB" w:rsidRPr="0039480E" w:rsidRDefault="00B853DB" w:rsidP="00B853DB">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39480E">
        <w:rPr>
          <w:highlight w:val="green"/>
          <w:u w:val="single"/>
        </w:rPr>
        <w:t xml:space="preserve">hyper-velocity </w:t>
      </w:r>
      <w:r w:rsidRPr="0039480E">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39480E">
        <w:rPr>
          <w:highlight w:val="green"/>
          <w:u w:val="single"/>
        </w:rPr>
        <w:t xml:space="preserve">travel through each other </w:t>
      </w:r>
      <w:r w:rsidRPr="0039480E">
        <w:rPr>
          <w:rStyle w:val="Emphasis"/>
          <w:highlight w:val="green"/>
        </w:rPr>
        <w:t>faster than</w:t>
      </w:r>
      <w:r w:rsidRPr="0039480E">
        <w:rPr>
          <w:rStyle w:val="Emphasis"/>
        </w:rPr>
        <w:t xml:space="preserve"> the </w:t>
      </w:r>
      <w:r w:rsidRPr="0039480E">
        <w:rPr>
          <w:rStyle w:val="Emphasis"/>
          <w:highlight w:val="green"/>
        </w:rPr>
        <w:t>shock</w:t>
      </w:r>
      <w:r w:rsidRPr="0039480E">
        <w:rPr>
          <w:highlight w:val="green"/>
          <w:u w:val="single"/>
        </w:rPr>
        <w:t xml:space="preserve"> </w:t>
      </w:r>
      <w:r w:rsidRPr="0039480E">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39480E">
        <w:rPr>
          <w:highlight w:val="green"/>
          <w:u w:val="single"/>
        </w:rPr>
        <w:t xml:space="preserve">give each fragment a </w:t>
      </w:r>
      <w:r w:rsidRPr="0039480E">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39480E">
        <w:rPr>
          <w:highlight w:val="green"/>
          <w:u w:val="single"/>
        </w:rPr>
        <w:t>according to</w:t>
      </w:r>
      <w:r w:rsidRPr="00242935">
        <w:rPr>
          <w:u w:val="single"/>
        </w:rPr>
        <w:t xml:space="preserve"> the </w:t>
      </w:r>
      <w:r w:rsidRPr="0039480E">
        <w:rPr>
          <w:rStyle w:val="Emphasis"/>
          <w:highlight w:val="green"/>
        </w:rPr>
        <w:t>laws of orbital motion</w:t>
      </w:r>
      <w:r w:rsidRPr="0039480E">
        <w:rPr>
          <w:sz w:val="14"/>
        </w:rPr>
        <w:t>. With thousands of fragments, each moving in slightly different directions, it looks a lot like an explosion.</w:t>
      </w:r>
    </w:p>
    <w:p w14:paraId="4EFD3690" w14:textId="77777777" w:rsidR="00B853DB" w:rsidRPr="0039480E" w:rsidRDefault="00B853DB" w:rsidP="00B853DB">
      <w:pPr>
        <w:rPr>
          <w:sz w:val="14"/>
        </w:rPr>
      </w:pPr>
      <w:r w:rsidRPr="0039480E">
        <w:rPr>
          <w:sz w:val="14"/>
        </w:rPr>
        <w:t>Do breakups look like the movies?</w:t>
      </w:r>
    </w:p>
    <w:p w14:paraId="63230016" w14:textId="77777777" w:rsidR="00B853DB" w:rsidRPr="0039480E" w:rsidRDefault="00B853DB" w:rsidP="00B853DB">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39480E">
        <w:rPr>
          <w:highlight w:val="green"/>
          <w:u w:val="single"/>
        </w:rPr>
        <w:t>collision</w:t>
      </w:r>
      <w:r w:rsidRPr="0039480E">
        <w:rPr>
          <w:sz w:val="14"/>
        </w:rPr>
        <w:t xml:space="preserve">, can </w:t>
      </w:r>
      <w:r w:rsidRPr="0039480E">
        <w:rPr>
          <w:highlight w:val="green"/>
          <w:u w:val="single"/>
        </w:rPr>
        <w:t xml:space="preserve">involve a </w:t>
      </w:r>
      <w:r w:rsidRPr="0039480E">
        <w:rPr>
          <w:rStyle w:val="Emphasis"/>
          <w:highlight w:val="green"/>
        </w:rPr>
        <w:t>lot of energy</w:t>
      </w:r>
      <w:r w:rsidRPr="00242935">
        <w:rPr>
          <w:u w:val="single"/>
        </w:rPr>
        <w:t xml:space="preserve">, and the </w:t>
      </w:r>
      <w:r w:rsidRPr="0039480E">
        <w:rPr>
          <w:highlight w:val="green"/>
          <w:u w:val="single"/>
        </w:rPr>
        <w:t>pieces are flung</w:t>
      </w:r>
      <w:r w:rsidRPr="0039480E">
        <w:rPr>
          <w:sz w:val="14"/>
        </w:rPr>
        <w:t xml:space="preserve"> away </w:t>
      </w:r>
      <w:r w:rsidRPr="0039480E">
        <w:rPr>
          <w:highlight w:val="green"/>
          <w:u w:val="single"/>
        </w:rPr>
        <w:t xml:space="preserve">at </w:t>
      </w:r>
      <w:r w:rsidRPr="0039480E">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39480E">
        <w:rPr>
          <w:rStyle w:val="Emphasis"/>
          <w:highlight w:val="green"/>
        </w:rPr>
        <w:t>no air</w:t>
      </w:r>
      <w:r w:rsidRPr="0039480E">
        <w:rPr>
          <w:highlight w:val="green"/>
          <w:u w:val="single"/>
        </w:rPr>
        <w:t xml:space="preserve"> to slow</w:t>
      </w:r>
      <w:r w:rsidRPr="00242935">
        <w:rPr>
          <w:u w:val="single"/>
        </w:rPr>
        <w:t xml:space="preserve"> the </w:t>
      </w:r>
      <w:r w:rsidRPr="0039480E">
        <w:rPr>
          <w:highlight w:val="green"/>
          <w:u w:val="single"/>
        </w:rPr>
        <w:t>pieces down</w:t>
      </w:r>
      <w:r w:rsidRPr="0039480E">
        <w:rPr>
          <w:sz w:val="14"/>
        </w:rPr>
        <w:t xml:space="preserve"> the fragments would all fly away from one another and rapidly </w:t>
      </w:r>
      <w:proofErr w:type="gramStart"/>
      <w:r w:rsidRPr="0039480E">
        <w:rPr>
          <w:sz w:val="14"/>
        </w:rPr>
        <w:t>disappear from view</w:t>
      </w:r>
      <w:proofErr w:type="gramEnd"/>
      <w:r w:rsidRPr="0039480E">
        <w:rPr>
          <w:sz w:val="14"/>
        </w:rPr>
        <w:t>.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3ED5F6B5" w14:textId="77777777" w:rsidR="00B853DB" w:rsidRDefault="00B853DB" w:rsidP="00B853DB">
      <w:pPr>
        <w:pStyle w:val="Heading4"/>
      </w:pPr>
      <w:r>
        <w:t xml:space="preserve">Debris triggers </w:t>
      </w:r>
      <w:r w:rsidRPr="006A63EE">
        <w:rPr>
          <w:u w:val="single"/>
        </w:rPr>
        <w:t>miscalculated war</w:t>
      </w:r>
      <w:r>
        <w:t>.</w:t>
      </w:r>
    </w:p>
    <w:p w14:paraId="316661EF" w14:textId="77777777" w:rsidR="00B853DB" w:rsidRPr="00A70361" w:rsidRDefault="00B853DB" w:rsidP="00B853DB">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17" w:history="1">
        <w:r w:rsidRPr="00BE0E32">
          <w:rPr>
            <w:rStyle w:val="Hyperlink"/>
          </w:rPr>
          <w:t>https://www.19fortyfive.com/2022/01/does-a-space-war-mean-a-nuclear-war/</w:t>
        </w:r>
      </w:hyperlink>
      <w:r>
        <w:t>] Justin</w:t>
      </w:r>
    </w:p>
    <w:p w14:paraId="3FC7E20B" w14:textId="77777777" w:rsidR="00B853DB" w:rsidRPr="00A70361" w:rsidRDefault="00B853DB" w:rsidP="00B853DB">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7237A020" w14:textId="77777777" w:rsidR="00B853DB" w:rsidRPr="00A70361" w:rsidRDefault="00B853DB" w:rsidP="00B853DB">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5B06ED8D" w14:textId="77777777" w:rsidR="00B853DB" w:rsidRPr="00A70361" w:rsidRDefault="00B853DB" w:rsidP="00B853DB">
      <w:pPr>
        <w:rPr>
          <w:u w:val="single"/>
        </w:rPr>
      </w:pPr>
      <w:r w:rsidRPr="00A70361">
        <w:rPr>
          <w:sz w:val="16"/>
        </w:rPr>
        <w:lastRenderedPageBreak/>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33D412DD" w14:textId="77777777" w:rsidR="00B853DB" w:rsidRDefault="00B853DB" w:rsidP="00B853DB">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647DA9DB" w14:textId="77777777" w:rsidR="00B853DB" w:rsidRDefault="00B853DB" w:rsidP="00B853DB">
      <w:pPr>
        <w:pStyle w:val="Heading4"/>
      </w:pPr>
      <w:r>
        <w:t xml:space="preserve">No limited nuclear wars – </w:t>
      </w:r>
      <w:r w:rsidRPr="00784AC4">
        <w:rPr>
          <w:u w:val="single"/>
        </w:rPr>
        <w:t>extinction</w:t>
      </w:r>
      <w:r>
        <w:t xml:space="preserve">. </w:t>
      </w:r>
    </w:p>
    <w:p w14:paraId="43EA1950" w14:textId="77777777" w:rsidR="00B853DB" w:rsidRPr="00F35F0D" w:rsidRDefault="00B853DB" w:rsidP="00B853DB">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8" w:history="1">
        <w:r w:rsidRPr="0024235A">
          <w:rPr>
            <w:rStyle w:val="Hyperlink"/>
          </w:rPr>
          <w:t>https://metro.co.uk/2019/05/18/we-will-all-end-up-killing-each-other-and-one-nuclear-blast-could-do-it-9370115/</w:t>
        </w:r>
      </w:hyperlink>
      <w:r w:rsidRPr="00F35F0D">
        <w:t>]</w:t>
      </w:r>
      <w:r>
        <w:t xml:space="preserve"> Recut Justin</w:t>
      </w:r>
    </w:p>
    <w:p w14:paraId="06D9FB57" w14:textId="77777777" w:rsidR="00B853DB" w:rsidRPr="00177BE1" w:rsidRDefault="00B853DB" w:rsidP="00B853DB">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738BF3F2" w14:textId="77777777" w:rsidR="00B853DB" w:rsidRPr="00177BE1" w:rsidRDefault="00B853DB" w:rsidP="00B853DB">
      <w:pPr>
        <w:rPr>
          <w:sz w:val="14"/>
        </w:rPr>
      </w:pPr>
      <w:r w:rsidRPr="00177BE1">
        <w:rPr>
          <w:sz w:val="14"/>
        </w:rPr>
        <w:t>Most (93%) have been built by Russia and in the US, 3,100 of them are ready to fire within hours.</w:t>
      </w:r>
    </w:p>
    <w:p w14:paraId="5B1A85B8" w14:textId="77777777" w:rsidR="00B853DB" w:rsidRPr="00177BE1" w:rsidRDefault="00B853DB" w:rsidP="00B853DB">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w:t>
      </w:r>
      <w:proofErr w:type="gramStart"/>
      <w:r w:rsidRPr="00177BE1">
        <w:rPr>
          <w:sz w:val="14"/>
        </w:rPr>
        <w:t>Russia</w:t>
      </w:r>
      <w:proofErr w:type="gramEnd"/>
      <w:r w:rsidRPr="00177BE1">
        <w:rPr>
          <w:sz w:val="14"/>
        </w:rPr>
        <w:t xml:space="preserve"> and China but also in Japan, Australia and South America.</w:t>
      </w:r>
    </w:p>
    <w:p w14:paraId="2388D8F5" w14:textId="77777777" w:rsidR="00B853DB" w:rsidRPr="00177BE1" w:rsidRDefault="00B853DB" w:rsidP="00B853DB">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53F8052C" w14:textId="77777777" w:rsidR="00B853DB" w:rsidRPr="00177BE1" w:rsidRDefault="00B853DB" w:rsidP="00B853DB">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6CEB3E7A" w14:textId="77777777" w:rsidR="00B853DB" w:rsidRPr="00177BE1" w:rsidRDefault="00B853DB" w:rsidP="00B853DB">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17C8B1D4" w14:textId="77777777" w:rsidR="00B853DB" w:rsidRPr="00177BE1" w:rsidRDefault="00B853DB" w:rsidP="00B853DB">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095ACDE3" w14:textId="77777777" w:rsidR="00B853DB" w:rsidRPr="00177BE1" w:rsidRDefault="00B853DB" w:rsidP="00B853DB">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7B9935F5" w14:textId="77777777" w:rsidR="00B853DB" w:rsidRPr="00177BE1" w:rsidRDefault="00B853DB" w:rsidP="00B853DB">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3FB7F68F" w14:textId="77777777" w:rsidR="00B853DB" w:rsidRPr="00177BE1" w:rsidRDefault="00B853DB" w:rsidP="00B853DB">
      <w:pPr>
        <w:rPr>
          <w:sz w:val="14"/>
        </w:rPr>
      </w:pPr>
      <w:r w:rsidRPr="00177BE1">
        <w:rPr>
          <w:sz w:val="14"/>
        </w:rPr>
        <w:lastRenderedPageBreak/>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0F7A9DD9" w14:textId="77777777" w:rsidR="00B853DB" w:rsidRPr="00177BE1" w:rsidRDefault="00B853DB" w:rsidP="00B853DB">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proofErr w:type="gramStart"/>
      <w:r w:rsidRPr="00B844AE">
        <w:rPr>
          <w:rStyle w:val="Emphasis"/>
          <w:highlight w:val="green"/>
        </w:rPr>
        <w:t>famine</w:t>
      </w:r>
      <w:proofErr w:type="gramEnd"/>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6E0655C3" w14:textId="77777777" w:rsidR="00B853DB" w:rsidRPr="00177BE1" w:rsidRDefault="00B853DB" w:rsidP="00B853DB">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04150212" w14:textId="77777777" w:rsidR="00B853DB" w:rsidRPr="00177BE1" w:rsidRDefault="00B853DB" w:rsidP="00B853DB">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34FD1321" w14:textId="77777777" w:rsidR="00B853DB" w:rsidRPr="00177BE1" w:rsidRDefault="00B853DB" w:rsidP="00B853DB">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w:t>
      </w:r>
      <w:proofErr w:type="gramStart"/>
      <w:r w:rsidRPr="00177BE1">
        <w:rPr>
          <w:sz w:val="8"/>
          <w:szCs w:val="8"/>
        </w:rPr>
        <w:t>retaliation?</w:t>
      </w:r>
      <w:proofErr w:type="gramEnd"/>
      <w:r w:rsidRPr="00177BE1">
        <w:rPr>
          <w:sz w:val="8"/>
          <w:szCs w:val="8"/>
        </w:rPr>
        <w:t xml:space="preserve">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6BD3A15E" w14:textId="77777777" w:rsidR="00B853DB" w:rsidRPr="00177BE1" w:rsidRDefault="00B853DB" w:rsidP="00B853DB">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30E27ED2" w14:textId="77777777" w:rsidR="00B853DB" w:rsidRPr="00177BE1" w:rsidRDefault="00B853DB" w:rsidP="00B853DB">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7C2818E0" w14:textId="77777777" w:rsidR="00B853DB" w:rsidRPr="0094096E" w:rsidRDefault="00B853DB" w:rsidP="00B853DB">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294F3A5E" w14:textId="77777777" w:rsidR="00B853DB" w:rsidRPr="00F601E6" w:rsidRDefault="00B853DB" w:rsidP="00B853DB"/>
    <w:p w14:paraId="50D3DCB7" w14:textId="343EDB7F" w:rsidR="00E42E4C" w:rsidRPr="00B853DB" w:rsidRDefault="00E42E4C" w:rsidP="00B853DB"/>
    <w:sectPr w:rsidR="00E42E4C" w:rsidRPr="00B853D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184AB6"/>
    <w:multiLevelType w:val="hybridMultilevel"/>
    <w:tmpl w:val="B33ED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C25700"/>
    <w:multiLevelType w:val="hybridMultilevel"/>
    <w:tmpl w:val="AA528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C102A3"/>
    <w:multiLevelType w:val="hybridMultilevel"/>
    <w:tmpl w:val="4D064592"/>
    <w:lvl w:ilvl="0" w:tplc="BEF8A22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47079A"/>
    <w:multiLevelType w:val="hybridMultilevel"/>
    <w:tmpl w:val="F03E3DCC"/>
    <w:lvl w:ilvl="0" w:tplc="561CF44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666F61"/>
    <w:multiLevelType w:val="hybridMultilevel"/>
    <w:tmpl w:val="44BC659A"/>
    <w:lvl w:ilvl="0" w:tplc="BEF8A22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3"/>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53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BE7"/>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578"/>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0E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3DB"/>
    <w:rsid w:val="00B8710E"/>
    <w:rsid w:val="00B92A93"/>
    <w:rsid w:val="00BA17A8"/>
    <w:rsid w:val="00BA3C33"/>
    <w:rsid w:val="00BB0878"/>
    <w:rsid w:val="00BB0C6E"/>
    <w:rsid w:val="00BB1879"/>
    <w:rsid w:val="00BC0ABE"/>
    <w:rsid w:val="00BC30DB"/>
    <w:rsid w:val="00BC56DD"/>
    <w:rsid w:val="00BC64FF"/>
    <w:rsid w:val="00BC7C37"/>
    <w:rsid w:val="00BD2244"/>
    <w:rsid w:val="00BE6472"/>
    <w:rsid w:val="00BF29B8"/>
    <w:rsid w:val="00BF46EA"/>
    <w:rsid w:val="00C07769"/>
    <w:rsid w:val="00C07D05"/>
    <w:rsid w:val="00C10856"/>
    <w:rsid w:val="00C146D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2038"/>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88D"/>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248DFE"/>
  <w14:defaultImageDpi w14:val="300"/>
  <w15:docId w15:val="{F597856C-7D4B-A94A-8206-A08B79BDA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53DB"/>
    <w:pPr>
      <w:spacing w:after="160" w:line="259" w:lineRule="auto"/>
    </w:pPr>
  </w:style>
  <w:style w:type="paragraph" w:styleId="Heading1">
    <w:name w:val="heading 1"/>
    <w:aliases w:val="Pocket"/>
    <w:basedOn w:val="Normal"/>
    <w:next w:val="Normal"/>
    <w:link w:val="Heading1Char"/>
    <w:uiPriority w:val="9"/>
    <w:qFormat/>
    <w:rsid w:val="00B853DB"/>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53DB"/>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B853DB"/>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B853DB"/>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B853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53DB"/>
  </w:style>
  <w:style w:type="character" w:customStyle="1" w:styleId="Heading1Char">
    <w:name w:val="Heading 1 Char"/>
    <w:aliases w:val="Pocket Char"/>
    <w:basedOn w:val="DefaultParagraphFont"/>
    <w:link w:val="Heading1"/>
    <w:uiPriority w:val="9"/>
    <w:rsid w:val="00B853DB"/>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B853DB"/>
    <w:rPr>
      <w:rFonts w:eastAsiaTheme="majorEastAsia"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B853DB"/>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B853DB"/>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853D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
    <w:basedOn w:val="DefaultParagraphFont"/>
    <w:uiPriority w:val="1"/>
    <w:qFormat/>
    <w:rsid w:val="00B853DB"/>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B853D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853D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Important,Read"/>
    <w:basedOn w:val="DefaultParagraphFont"/>
    <w:link w:val="NoSpacing"/>
    <w:uiPriority w:val="99"/>
    <w:unhideWhenUsed/>
    <w:rsid w:val="00B853DB"/>
    <w:rPr>
      <w:color w:val="auto"/>
      <w:u w:val="none"/>
    </w:rPr>
  </w:style>
  <w:style w:type="paragraph" w:styleId="DocumentMap">
    <w:name w:val="Document Map"/>
    <w:basedOn w:val="Normal"/>
    <w:link w:val="DocumentMapChar"/>
    <w:uiPriority w:val="99"/>
    <w:semiHidden/>
    <w:unhideWhenUsed/>
    <w:rsid w:val="00B853DB"/>
    <w:rPr>
      <w:rFonts w:ascii="Lucida Grande" w:hAnsi="Lucida Grande" w:cs="Lucida Grande"/>
    </w:rPr>
  </w:style>
  <w:style w:type="character" w:customStyle="1" w:styleId="DocumentMapChar">
    <w:name w:val="Document Map Char"/>
    <w:basedOn w:val="DefaultParagraphFont"/>
    <w:link w:val="DocumentMap"/>
    <w:uiPriority w:val="99"/>
    <w:semiHidden/>
    <w:rsid w:val="00B853DB"/>
    <w:rPr>
      <w:rFonts w:ascii="Lucida Grande" w:hAnsi="Lucida Grande" w:cs="Lucida Grande"/>
    </w:rPr>
  </w:style>
  <w:style w:type="paragraph" w:customStyle="1" w:styleId="textbold">
    <w:name w:val="text bold"/>
    <w:basedOn w:val="Normal"/>
    <w:link w:val="Emphasis"/>
    <w:uiPriority w:val="20"/>
    <w:qFormat/>
    <w:rsid w:val="00B853D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31,No Spacing22,No Spacing3,tag,Dont use,No Spacing41,No Spacing111112,No Spacing5"/>
    <w:basedOn w:val="Heading1"/>
    <w:link w:val="Hyperlink"/>
    <w:autoRedefine/>
    <w:uiPriority w:val="99"/>
    <w:qFormat/>
    <w:rsid w:val="00B853D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 w:type="character" w:customStyle="1" w:styleId="apple-converted-space">
    <w:name w:val="apple-converted-space"/>
    <w:basedOn w:val="DefaultParagraphFont"/>
    <w:rsid w:val="00B853DB"/>
  </w:style>
  <w:style w:type="paragraph" w:customStyle="1" w:styleId="Emphasis1">
    <w:name w:val="Emphasis1"/>
    <w:basedOn w:val="Normal"/>
    <w:autoRedefine/>
    <w:uiPriority w:val="20"/>
    <w:qFormat/>
    <w:rsid w:val="00B853D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nalytics">
    <w:name w:val="Analytics"/>
    <w:next w:val="NormalWeb"/>
    <w:link w:val="AnalyticsChar"/>
    <w:uiPriority w:val="4"/>
    <w:qFormat/>
    <w:rsid w:val="008460EA"/>
    <w:pPr>
      <w:spacing w:line="259" w:lineRule="auto"/>
      <w:outlineLvl w:val="3"/>
    </w:pPr>
    <w:rPr>
      <w:rFonts w:eastAsiaTheme="majorEastAsia" w:cstheme="majorBidi"/>
      <w:b/>
      <w:iCs/>
      <w:sz w:val="26"/>
      <w:szCs w:val="28"/>
    </w:rPr>
  </w:style>
  <w:style w:type="character" w:customStyle="1" w:styleId="AnalyticsChar">
    <w:name w:val="Analytics Char"/>
    <w:basedOn w:val="DefaultParagraphFont"/>
    <w:link w:val="Analytics"/>
    <w:uiPriority w:val="4"/>
    <w:rsid w:val="008460EA"/>
    <w:rPr>
      <w:rFonts w:eastAsiaTheme="majorEastAsia" w:cstheme="majorBidi"/>
      <w:b/>
      <w:iCs/>
      <w:sz w:val="26"/>
      <w:szCs w:val="28"/>
    </w:rPr>
  </w:style>
  <w:style w:type="paragraph" w:customStyle="1" w:styleId="UnderlinePara">
    <w:name w:val="Underline Para"/>
    <w:basedOn w:val="Normal"/>
    <w:uiPriority w:val="1"/>
    <w:qFormat/>
    <w:rsid w:val="008460EA"/>
    <w:pPr>
      <w:widowControl w:val="0"/>
      <w:suppressAutoHyphens/>
      <w:spacing w:after="200"/>
      <w:contextualSpacing/>
    </w:pPr>
    <w:rPr>
      <w:rFonts w:asciiTheme="minorHAnsi" w:eastAsiaTheme="minorHAnsi" w:hAnsiTheme="minorHAnsi" w:cstheme="minorBidi"/>
      <w:u w:val="single"/>
    </w:rPr>
  </w:style>
  <w:style w:type="paragraph" w:styleId="ListParagraph">
    <w:name w:val="List Paragraph"/>
    <w:aliases w:val="6 font"/>
    <w:basedOn w:val="Normal"/>
    <w:uiPriority w:val="99"/>
    <w:unhideWhenUsed/>
    <w:qFormat/>
    <w:rsid w:val="008460EA"/>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8460EA"/>
    <w:rPr>
      <w:rFonts w:asciiTheme="minorHAnsi" w:eastAsiaTheme="minorHAnsi" w:hAnsiTheme="minorHAnsi" w:cstheme="minorBidi"/>
      <w:u w:val="single"/>
    </w:rPr>
  </w:style>
  <w:style w:type="paragraph" w:customStyle="1" w:styleId="Emphasize">
    <w:name w:val="Emphasize"/>
    <w:basedOn w:val="Normal"/>
    <w:autoRedefine/>
    <w:uiPriority w:val="7"/>
    <w:qFormat/>
    <w:rsid w:val="008460EA"/>
    <w:pPr>
      <w:pBdr>
        <w:top w:val="single" w:sz="18" w:space="0" w:color="auto"/>
        <w:left w:val="single" w:sz="18" w:space="0" w:color="auto"/>
        <w:bottom w:val="single" w:sz="18" w:space="0" w:color="auto"/>
        <w:right w:val="single" w:sz="18" w:space="0" w:color="auto"/>
      </w:pBdr>
      <w:spacing w:line="256" w:lineRule="auto"/>
      <w:ind w:left="720"/>
      <w:jc w:val="both"/>
    </w:pPr>
    <w:rPr>
      <w:b/>
      <w:iCs/>
      <w:sz w:val="24"/>
      <w:u w:val="single"/>
      <w:bdr w:val="single" w:sz="8" w:space="0" w:color="auto"/>
    </w:rPr>
  </w:style>
  <w:style w:type="paragraph" w:styleId="NormalWeb">
    <w:name w:val="Normal (Web)"/>
    <w:basedOn w:val="Normal"/>
    <w:uiPriority w:val="99"/>
    <w:semiHidden/>
    <w:unhideWhenUsed/>
    <w:rsid w:val="008460EA"/>
    <w:rPr>
      <w:rFonts w:ascii="Times New Roman" w:hAnsi="Times New Roman" w:cs="Times New Roman"/>
      <w:sz w:val="24"/>
      <w:szCs w:val="24"/>
    </w:rPr>
  </w:style>
  <w:style w:type="paragraph" w:customStyle="1" w:styleId="Analytic">
    <w:name w:val="Analytic"/>
    <w:link w:val="AnalyticChar"/>
    <w:autoRedefine/>
    <w:uiPriority w:val="4"/>
    <w:qFormat/>
    <w:rsid w:val="008460EA"/>
    <w:pPr>
      <w:spacing w:before="200" w:line="259" w:lineRule="auto"/>
      <w:outlineLvl w:val="3"/>
    </w:pPr>
    <w:rPr>
      <w:rFonts w:asciiTheme="minorHAnsi" w:eastAsia="Times New Roman" w:hAnsiTheme="minorHAnsi" w:cs="Times New Roman"/>
      <w:b/>
      <w:sz w:val="26"/>
      <w:szCs w:val="20"/>
    </w:rPr>
  </w:style>
  <w:style w:type="character" w:customStyle="1" w:styleId="AnalyticChar">
    <w:name w:val="Analytic Char"/>
    <w:basedOn w:val="DefaultParagraphFont"/>
    <w:link w:val="Analytic"/>
    <w:uiPriority w:val="4"/>
    <w:rsid w:val="008460EA"/>
    <w:rPr>
      <w:rFonts w:asciiTheme="minorHAnsi" w:eastAsia="Times New Roman" w:hAnsiTheme="minorHAnsi" w:cs="Times New Roman"/>
      <w:b/>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cruz-interested-in-updating-outer-space-treaty-to-support-commercial-space-activities/" TargetMode="External"/><Relationship Id="rId18" Type="http://schemas.openxmlformats.org/officeDocument/2006/relationships/hyperlink" Target="https://metro.co.uk/2019/05/18/we-will-all-end-up-killing-each-other-and-one-nuclear-blast-could-do-it-937011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oosa.org/oosa/en/ourwork/spacelaw/treaties/outerspacetreaty.html" TargetMode="External"/><Relationship Id="rId17" Type="http://schemas.openxmlformats.org/officeDocument/2006/relationships/hyperlink" Target="https://www.19fortyfive.com/2022/01/does-a-space-war-mean-a-nuclear-war/" TargetMode="External"/><Relationship Id="rId2" Type="http://schemas.openxmlformats.org/officeDocument/2006/relationships/customXml" Target="../customXml/item2.xml"/><Relationship Id="rId16" Type="http://schemas.openxmlformats.org/officeDocument/2006/relationships/hyperlink" Target="https://aerospace.org/article/space-debris-1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focus.com/space/mars-facts-figures-fun-questions-red-planet/"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hyperlink" Target="https://www.sciencefocus.com/tag/the-moon/"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ciencefocus.com/space/the-unintended-consequences-of-privatising-space/" TargetMode="External"/><Relationship Id="rId14" Type="http://schemas.openxmlformats.org/officeDocument/2006/relationships/hyperlink" Target="mailto:cordelli@uchicago.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18</Pages>
  <Words>7843</Words>
  <Characters>44706</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52445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5</cp:revision>
  <dcterms:created xsi:type="dcterms:W3CDTF">2022-04-10T14:27:00Z</dcterms:created>
  <dcterms:modified xsi:type="dcterms:W3CDTF">2022-04-10T15:54:00Z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