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E1B852" w14:textId="77777777" w:rsidR="009A7FD4" w:rsidRDefault="009A7FD4" w:rsidP="009A7FD4">
      <w:pPr>
        <w:pStyle w:val="Heading4"/>
      </w:pPr>
      <w:r w:rsidRPr="00FC66BC">
        <w:t>The word “stupid” is ableist and normalizes violence against disabled people.</w:t>
      </w:r>
    </w:p>
    <w:p w14:paraId="7C68FE06" w14:textId="77777777" w:rsidR="009A7FD4" w:rsidRPr="00C471E8" w:rsidRDefault="009A7FD4" w:rsidP="009A7FD4">
      <w:pPr>
        <w:rPr>
          <w:sz w:val="14"/>
        </w:rPr>
      </w:pPr>
      <w:r w:rsidRPr="00C471E8">
        <w:rPr>
          <w:b/>
          <w:sz w:val="26"/>
          <w:szCs w:val="26"/>
        </w:rPr>
        <w:t>Nersesyan</w:t>
      </w:r>
      <w:r>
        <w:rPr>
          <w:b/>
          <w:sz w:val="26"/>
          <w:szCs w:val="26"/>
        </w:rPr>
        <w:t xml:space="preserve"> 18</w:t>
      </w:r>
      <w:r w:rsidRPr="00C471E8">
        <w:rPr>
          <w:sz w:val="16"/>
          <w:szCs w:val="16"/>
        </w:rPr>
        <w:t>, Mihran. “‘Stupid’ Is an Ableist Slur: Breaking Down Defenses Around Ableist Language &amp; Liberating Our Words.” The Body Is Not An Apology, 28 Aug. 2018, thebodyisnotanapology.com/magazine/stupid-is-an-ableist-slur-breaking-down-defenses-around-ableist-language-liberating-our-words/. SJCP//JG</w:t>
      </w:r>
    </w:p>
    <w:p w14:paraId="62E61D05" w14:textId="77777777" w:rsidR="009A7FD4" w:rsidRPr="008B41BC" w:rsidRDefault="009A7FD4" w:rsidP="009A7FD4">
      <w:pPr>
        <w:rPr>
          <w:rStyle w:val="Emphasis"/>
        </w:rPr>
      </w:pPr>
      <w:r w:rsidRPr="008B41BC">
        <w:rPr>
          <w:sz w:val="14"/>
        </w:rPr>
        <w:t xml:space="preserve">This resistance is oddly pervasive. </w:t>
      </w:r>
      <w:r w:rsidRPr="008B41BC">
        <w:rPr>
          <w:rStyle w:val="Emphasis"/>
          <w:highlight w:val="green"/>
        </w:rPr>
        <w:t>People</w:t>
      </w:r>
      <w:r w:rsidRPr="008B41BC">
        <w:rPr>
          <w:sz w:val="14"/>
        </w:rPr>
        <w:t xml:space="preserve"> who wouldn’t use the word “dumb” because it is offensive to </w:t>
      </w:r>
      <w:hyperlink r:id="rId11" w:history="1">
        <w:r w:rsidRPr="008B41BC">
          <w:rPr>
            <w:rStyle w:val="Hyperlink"/>
            <w:sz w:val="14"/>
          </w:rPr>
          <w:t>Deaf people</w:t>
        </w:r>
      </w:hyperlink>
      <w:r w:rsidRPr="008B41BC">
        <w:rPr>
          <w:sz w:val="14"/>
        </w:rPr>
        <w:t xml:space="preserve"> and people </w:t>
      </w:r>
      <w:hyperlink r:id="rId12" w:history="1">
        <w:r w:rsidRPr="008B41BC">
          <w:rPr>
            <w:rStyle w:val="Hyperlink"/>
            <w:sz w:val="14"/>
          </w:rPr>
          <w:t>who cannot speak</w:t>
        </w:r>
      </w:hyperlink>
      <w:r w:rsidRPr="008B41BC">
        <w:rPr>
          <w:sz w:val="14"/>
        </w:rPr>
        <w:t xml:space="preserve">, or the r-word because it is offensive to people with developmental disabilities, </w:t>
      </w:r>
      <w:r w:rsidRPr="008B41BC">
        <w:rPr>
          <w:rStyle w:val="Emphasis"/>
          <w:highlight w:val="green"/>
        </w:rPr>
        <w:t>are</w:t>
      </w:r>
      <w:r w:rsidRPr="008B41BC">
        <w:rPr>
          <w:rStyle w:val="Emphasis"/>
        </w:rPr>
        <w:t xml:space="preserve"> still </w:t>
      </w:r>
      <w:r w:rsidRPr="008B41BC">
        <w:rPr>
          <w:rStyle w:val="Emphasis"/>
          <w:highlight w:val="green"/>
        </w:rPr>
        <w:t>willing to describe something</w:t>
      </w:r>
      <w:r w:rsidRPr="008B41BC">
        <w:rPr>
          <w:rStyle w:val="Emphasis"/>
        </w:rPr>
        <w:t xml:space="preserve"> or someone </w:t>
      </w:r>
      <w:r w:rsidRPr="008B41BC">
        <w:rPr>
          <w:rStyle w:val="Emphasis"/>
          <w:highlight w:val="green"/>
        </w:rPr>
        <w:t>as</w:t>
      </w:r>
      <w:r w:rsidRPr="008B41BC">
        <w:rPr>
          <w:rStyle w:val="Emphasis"/>
        </w:rPr>
        <w:t xml:space="preserve"> “</w:t>
      </w:r>
      <w:r w:rsidRPr="008B41BC">
        <w:rPr>
          <w:rStyle w:val="Emphasis"/>
          <w:highlight w:val="green"/>
        </w:rPr>
        <w:t>stupid</w:t>
      </w:r>
      <w:r w:rsidRPr="008B41BC">
        <w:rPr>
          <w:rStyle w:val="Emphasis"/>
        </w:rPr>
        <w:t>”.</w:t>
      </w:r>
      <w:r>
        <w:rPr>
          <w:rStyle w:val="Emphasis"/>
        </w:rPr>
        <w:t xml:space="preserve"> </w:t>
      </w:r>
      <w:r w:rsidRPr="008B41BC">
        <w:rPr>
          <w:sz w:val="14"/>
        </w:rPr>
        <w:t xml:space="preserve">In my view, the fact that </w:t>
      </w:r>
      <w:r w:rsidRPr="008B41BC">
        <w:rPr>
          <w:rStyle w:val="Emphasis"/>
        </w:rPr>
        <w:t xml:space="preserve">this word is </w:t>
      </w:r>
      <w:r w:rsidRPr="008B41BC">
        <w:rPr>
          <w:rStyle w:val="Emphasis"/>
          <w:highlight w:val="green"/>
        </w:rPr>
        <w:t>a slur</w:t>
      </w:r>
      <w:r w:rsidRPr="008B41BC">
        <w:rPr>
          <w:rStyle w:val="Emphasis"/>
        </w:rPr>
        <w:t xml:space="preserve"> is self-evident.</w:t>
      </w:r>
      <w:r>
        <w:rPr>
          <w:rStyle w:val="Emphasis"/>
        </w:rPr>
        <w:t xml:space="preserve"> </w:t>
      </w:r>
      <w:r w:rsidRPr="008B41BC">
        <w:rPr>
          <w:rStyle w:val="Emphasis"/>
        </w:rPr>
        <w:t>People don’t call you “</w:t>
      </w:r>
      <w:r w:rsidRPr="008B41BC">
        <w:rPr>
          <w:rStyle w:val="Emphasis"/>
          <w:highlight w:val="green"/>
        </w:rPr>
        <w:t>stupid</w:t>
      </w:r>
      <w:r w:rsidRPr="008B41BC">
        <w:rPr>
          <w:rStyle w:val="Emphasis"/>
        </w:rPr>
        <w:t xml:space="preserve">” unless they’re trying to </w:t>
      </w:r>
      <w:r w:rsidRPr="008B41BC">
        <w:rPr>
          <w:rStyle w:val="Emphasis"/>
          <w:highlight w:val="green"/>
        </w:rPr>
        <w:t>put you down</w:t>
      </w:r>
      <w:r w:rsidRPr="008B41BC">
        <w:rPr>
          <w:rStyle w:val="Emphasis"/>
        </w:rPr>
        <w:t xml:space="preserve"> or undermine you</w:t>
      </w:r>
      <w:r w:rsidRPr="008B41BC">
        <w:rPr>
          <w:sz w:val="14"/>
        </w:rPr>
        <w:t xml:space="preserve">. It’s an insult, and that’s reason enough to stop using it. However, most </w:t>
      </w:r>
      <w:r w:rsidRPr="008B41BC">
        <w:rPr>
          <w:rStyle w:val="Emphasis"/>
          <w:highlight w:val="green"/>
        </w:rPr>
        <w:t>people see</w:t>
      </w:r>
      <w:r w:rsidRPr="008B41BC">
        <w:rPr>
          <w:rStyle w:val="Emphasis"/>
        </w:rPr>
        <w:t xml:space="preserve"> the </w:t>
      </w:r>
      <w:r w:rsidRPr="008B41BC">
        <w:rPr>
          <w:rStyle w:val="Emphasis"/>
          <w:highlight w:val="green"/>
        </w:rPr>
        <w:t>term as</w:t>
      </w:r>
      <w:r w:rsidRPr="008B41BC">
        <w:rPr>
          <w:rStyle w:val="Emphasis"/>
        </w:rPr>
        <w:t xml:space="preserve"> a legitimate expression </w:t>
      </w:r>
      <w:r w:rsidRPr="008B41BC">
        <w:rPr>
          <w:rStyle w:val="Emphasis"/>
          <w:highlight w:val="green"/>
        </w:rPr>
        <w:t>conveying</w:t>
      </w:r>
      <w:r w:rsidRPr="008B41BC">
        <w:rPr>
          <w:rStyle w:val="Emphasis"/>
        </w:rPr>
        <w:t xml:space="preserve"> unintelligence, ignorance, </w:t>
      </w:r>
      <w:r w:rsidRPr="008B41BC">
        <w:rPr>
          <w:rStyle w:val="Emphasis"/>
          <w:highlight w:val="green"/>
        </w:rPr>
        <w:t>foolishness</w:t>
      </w:r>
      <w:r w:rsidRPr="008B41BC">
        <w:rPr>
          <w:rStyle w:val="Emphasis"/>
        </w:rPr>
        <w:t>, and so on.</w:t>
      </w:r>
      <w:r>
        <w:rPr>
          <w:rStyle w:val="Emphasis"/>
        </w:rPr>
        <w:t xml:space="preserve"> </w:t>
      </w:r>
      <w:r w:rsidRPr="008B41BC">
        <w:rPr>
          <w:rStyle w:val="Emphasis"/>
          <w:highlight w:val="green"/>
        </w:rPr>
        <w:t>Even though other words are available</w:t>
      </w:r>
      <w:r w:rsidRPr="008B41BC">
        <w:rPr>
          <w:rStyle w:val="Emphasis"/>
        </w:rPr>
        <w:t>, people feel that they need this one.</w:t>
      </w:r>
      <w:r>
        <w:rPr>
          <w:rStyle w:val="Emphasis"/>
        </w:rPr>
        <w:t xml:space="preserve"> </w:t>
      </w:r>
      <w:r w:rsidRPr="008B41BC">
        <w:rPr>
          <w:rStyle w:val="Emphasis"/>
        </w:rPr>
        <w:t xml:space="preserve">I think </w:t>
      </w:r>
      <w:r w:rsidRPr="008B41BC">
        <w:rPr>
          <w:rStyle w:val="Emphasis"/>
          <w:highlight w:val="green"/>
        </w:rPr>
        <w:t>it encapsulates</w:t>
      </w:r>
      <w:r w:rsidRPr="008B41BC">
        <w:rPr>
          <w:rStyle w:val="Emphasis"/>
        </w:rPr>
        <w:t xml:space="preserve"> the </w:t>
      </w:r>
      <w:r w:rsidRPr="008B41BC">
        <w:rPr>
          <w:rStyle w:val="Emphasis"/>
          <w:highlight w:val="green"/>
        </w:rPr>
        <w:t>anger</w:t>
      </w:r>
      <w:r w:rsidRPr="008B41BC">
        <w:rPr>
          <w:rStyle w:val="Emphasis"/>
        </w:rPr>
        <w:t>, frustration, and exasperation that they feel toward people who are behaving harmfully.</w:t>
      </w:r>
      <w:r>
        <w:rPr>
          <w:rStyle w:val="Emphasis"/>
        </w:rPr>
        <w:t xml:space="preserve"> </w:t>
      </w:r>
      <w:r w:rsidRPr="008B41BC">
        <w:rPr>
          <w:sz w:val="14"/>
        </w:rPr>
        <w:t xml:space="preserve">Many of us are feeling these things toward the illogical, destructive, and cruel people who endanger our safety and security. Calling those people ‘stupid’ may be cathartic, but it doesn’t communicate as much about the problem as the other words that are available. Compared to words like “bigoted”, “belligerent”, or “thoughtless”, its only strength is that it’s demeaning. So it’s an insult. But what makes the term ableist? First of all, </w:t>
      </w:r>
      <w:r w:rsidRPr="008B41BC">
        <w:rPr>
          <w:rStyle w:val="Emphasis"/>
        </w:rPr>
        <w:t xml:space="preserve">it’s </w:t>
      </w:r>
      <w:r w:rsidRPr="008B41BC">
        <w:rPr>
          <w:rStyle w:val="Emphasis"/>
          <w:highlight w:val="green"/>
        </w:rPr>
        <w:t>used to insult people with</w:t>
      </w:r>
      <w:r w:rsidRPr="008B41BC">
        <w:rPr>
          <w:rStyle w:val="Emphasis"/>
        </w:rPr>
        <w:t xml:space="preserve"> cognitive impairments, autism, Down’s syndrome, ADD, and other developmental </w:t>
      </w:r>
      <w:r w:rsidRPr="008B41BC">
        <w:rPr>
          <w:rStyle w:val="Emphasis"/>
          <w:highlight w:val="green"/>
        </w:rPr>
        <w:t>disabilities</w:t>
      </w:r>
      <w:r w:rsidRPr="008B41BC">
        <w:rPr>
          <w:rStyle w:val="Emphasis"/>
        </w:rPr>
        <w:t>.</w:t>
      </w:r>
      <w:r>
        <w:rPr>
          <w:rStyle w:val="Emphasis"/>
        </w:rPr>
        <w:t xml:space="preserve"> </w:t>
      </w:r>
      <w:r w:rsidRPr="008B41BC">
        <w:rPr>
          <w:rStyle w:val="Emphasis"/>
        </w:rPr>
        <w:t>That’s a good enough reason right there.</w:t>
      </w:r>
      <w:r>
        <w:rPr>
          <w:rStyle w:val="Emphasis"/>
        </w:rPr>
        <w:t xml:space="preserve"> </w:t>
      </w:r>
      <w:r w:rsidRPr="008B41BC">
        <w:rPr>
          <w:rStyle w:val="Emphasis"/>
        </w:rPr>
        <w:t>Its use harms and triggers disabled people, which makes it a source of mass psychological harm for an already marginalized group.</w:t>
      </w:r>
      <w:r>
        <w:rPr>
          <w:rStyle w:val="Emphasis"/>
        </w:rPr>
        <w:t xml:space="preserve"> </w:t>
      </w:r>
      <w:r w:rsidRPr="008B41BC">
        <w:rPr>
          <w:sz w:val="14"/>
        </w:rPr>
        <w:t xml:space="preserve">If something is likely to upset the members of a marginalized group, just let it go. If community members and activists ask you not to use a word for this reason, just don’t use it. Listen to those people and don’t make excuses. Ignoring those requests is also ableist. </w:t>
      </w:r>
      <w:r w:rsidRPr="008B41BC">
        <w:rPr>
          <w:rStyle w:val="Emphasis"/>
        </w:rPr>
        <w:t xml:space="preserve">Secondly, “stupid” is ableist because it </w:t>
      </w:r>
      <w:r w:rsidRPr="008B41BC">
        <w:rPr>
          <w:rStyle w:val="Emphasis"/>
          <w:highlight w:val="green"/>
        </w:rPr>
        <w:t>creates</w:t>
      </w:r>
      <w:r w:rsidRPr="008B41BC">
        <w:rPr>
          <w:rStyle w:val="Emphasis"/>
        </w:rPr>
        <w:t xml:space="preserve"> and enforces </w:t>
      </w:r>
      <w:r w:rsidRPr="008B41BC">
        <w:rPr>
          <w:rStyle w:val="Emphasis"/>
          <w:highlight w:val="green"/>
        </w:rPr>
        <w:t>systemic</w:t>
      </w:r>
      <w:r w:rsidRPr="008B41BC">
        <w:rPr>
          <w:rStyle w:val="Emphasis"/>
        </w:rPr>
        <w:t xml:space="preserve"> and institutional </w:t>
      </w:r>
      <w:r w:rsidRPr="008B41BC">
        <w:rPr>
          <w:rStyle w:val="Emphasis"/>
          <w:highlight w:val="green"/>
        </w:rPr>
        <w:t>bias</w:t>
      </w:r>
      <w:r w:rsidRPr="008B41BC">
        <w:rPr>
          <w:rStyle w:val="Emphasis"/>
        </w:rPr>
        <w:t>.</w:t>
      </w:r>
      <w:r>
        <w:rPr>
          <w:rStyle w:val="Emphasis"/>
        </w:rPr>
        <w:t xml:space="preserve"> </w:t>
      </w:r>
      <w:r w:rsidRPr="008B41BC">
        <w:rPr>
          <w:rStyle w:val="Emphasis"/>
        </w:rPr>
        <w:t xml:space="preserve">The </w:t>
      </w:r>
      <w:r w:rsidRPr="008B41BC">
        <w:rPr>
          <w:rStyle w:val="Emphasis"/>
          <w:highlight w:val="green"/>
        </w:rPr>
        <w:t>history of disability</w:t>
      </w:r>
      <w:r w:rsidRPr="008B41BC">
        <w:rPr>
          <w:rStyle w:val="Emphasis"/>
        </w:rPr>
        <w:t xml:space="preserve"> in our society is rife with </w:t>
      </w:r>
      <w:r w:rsidRPr="008B41BC">
        <w:rPr>
          <w:rStyle w:val="Emphasis"/>
          <w:highlight w:val="green"/>
        </w:rPr>
        <w:t>injustices based on intelligence</w:t>
      </w:r>
      <w:r w:rsidRPr="008B41BC">
        <w:rPr>
          <w:rStyle w:val="Emphasis"/>
        </w:rPr>
        <w:t>.</w:t>
      </w:r>
      <w:r>
        <w:rPr>
          <w:rStyle w:val="Emphasis"/>
        </w:rPr>
        <w:t xml:space="preserve"> </w:t>
      </w:r>
      <w:r w:rsidRPr="008B41BC">
        <w:rPr>
          <w:rStyle w:val="Emphasis"/>
        </w:rPr>
        <w:t>During the 20th century, the United States government sterilized approximately</w:t>
      </w:r>
      <w:r>
        <w:rPr>
          <w:rStyle w:val="Emphasis"/>
        </w:rPr>
        <w:t xml:space="preserve"> </w:t>
      </w:r>
      <w:hyperlink r:id="rId13" w:history="1">
        <w:r w:rsidRPr="008B41BC">
          <w:rPr>
            <w:rStyle w:val="Emphasis"/>
          </w:rPr>
          <w:t>70,000 people</w:t>
        </w:r>
      </w:hyperlink>
      <w:r w:rsidRPr="008B41BC">
        <w:rPr>
          <w:rStyle w:val="Emphasis"/>
        </w:rPr>
        <w:t>, starting with women who were deemed to be “imbeciles”.</w:t>
      </w:r>
      <w:r>
        <w:rPr>
          <w:rStyle w:val="Emphasis"/>
        </w:rPr>
        <w:t xml:space="preserve"> </w:t>
      </w:r>
      <w:r w:rsidRPr="008B41BC">
        <w:rPr>
          <w:rStyle w:val="Emphasis"/>
        </w:rPr>
        <w:t>That’s just one example.</w:t>
      </w:r>
      <w:r>
        <w:rPr>
          <w:rStyle w:val="Emphasis"/>
        </w:rPr>
        <w:t xml:space="preserve"> </w:t>
      </w:r>
      <w:r w:rsidRPr="008B41BC">
        <w:rPr>
          <w:rStyle w:val="Emphasis"/>
        </w:rPr>
        <w:t xml:space="preserve">Here’s another: </w:t>
      </w:r>
      <w:r w:rsidRPr="008B41BC">
        <w:rPr>
          <w:rStyle w:val="Emphasis"/>
          <w:highlight w:val="green"/>
        </w:rPr>
        <w:t>children with intellectual disabilities</w:t>
      </w:r>
      <w:r w:rsidRPr="008B41BC">
        <w:rPr>
          <w:rStyle w:val="Emphasis"/>
        </w:rPr>
        <w:t xml:space="preserve"> are at</w:t>
      </w:r>
      <w:r>
        <w:rPr>
          <w:rStyle w:val="Emphasis"/>
        </w:rPr>
        <w:t xml:space="preserve"> </w:t>
      </w:r>
      <w:hyperlink r:id="rId14" w:history="1">
        <w:r w:rsidRPr="008B41BC">
          <w:rPr>
            <w:rStyle w:val="Emphasis"/>
          </w:rPr>
          <w:t xml:space="preserve">extremely </w:t>
        </w:r>
        <w:r w:rsidRPr="008B41BC">
          <w:rPr>
            <w:rStyle w:val="Emphasis"/>
            <w:highlight w:val="green"/>
          </w:rPr>
          <w:t>high risk for abuse</w:t>
        </w:r>
      </w:hyperlink>
      <w:r w:rsidRPr="008B41BC">
        <w:rPr>
          <w:rStyle w:val="Emphasis"/>
        </w:rPr>
        <w:t>, including sexual assault</w:t>
      </w:r>
      <w:r w:rsidRPr="008B41BC">
        <w:rPr>
          <w:sz w:val="14"/>
        </w:rPr>
        <w:t xml:space="preserve">. Women with intellectual disabilities are also at </w:t>
      </w:r>
      <w:hyperlink r:id="rId15" w:history="1">
        <w:r w:rsidRPr="008B41BC">
          <w:rPr>
            <w:rStyle w:val="Hyperlink"/>
            <w:sz w:val="14"/>
          </w:rPr>
          <w:t>high risk</w:t>
        </w:r>
      </w:hyperlink>
      <w:r w:rsidRPr="008B41BC">
        <w:rPr>
          <w:sz w:val="14"/>
        </w:rPr>
        <w:t xml:space="preserve"> for abuse, sexual assault, and domestic violence – and are underserved by inaccessible support programs. Our culture promotes a climate of toxicity toward intellectually disabled people, and part of that is in the words we use. By condoning the casual use of ableist slurs, we tacitly permit more severe abuses. Because we undermine the people, we also undermine accountability for their abusers. We fail to construct a healing path forward. The frustration that we feel over bigotry can be expressed in so many ways. We don’t need to rely on ableist slurs. </w:t>
      </w:r>
      <w:r w:rsidRPr="008B41BC">
        <w:rPr>
          <w:rStyle w:val="Emphasis"/>
        </w:rPr>
        <w:t>Alternative phrases are more descriptive, and more accurate; unintelligence is not the prevailing problem with right wing extremists, for instance, nor is it the cause of their actions.</w:t>
      </w:r>
      <w:r>
        <w:rPr>
          <w:rStyle w:val="Emphasis"/>
        </w:rPr>
        <w:t xml:space="preserve"> </w:t>
      </w:r>
      <w:r w:rsidRPr="008B41BC">
        <w:rPr>
          <w:rStyle w:val="Emphasis"/>
        </w:rPr>
        <w:t>Ignorance, prejudice, and disregard for the rights of others are.</w:t>
      </w:r>
    </w:p>
    <w:p w14:paraId="30F437F0" w14:textId="77777777" w:rsidR="009A7FD4" w:rsidRDefault="009A7FD4" w:rsidP="009A7FD4">
      <w:pPr>
        <w:rPr>
          <w:b/>
          <w:bCs/>
          <w:sz w:val="26"/>
          <w:szCs w:val="26"/>
        </w:rPr>
      </w:pPr>
      <w:r w:rsidRPr="00421CE0">
        <w:rPr>
          <w:b/>
          <w:bCs/>
          <w:sz w:val="26"/>
          <w:szCs w:val="26"/>
        </w:rPr>
        <w:t>Vote them down – this abhorrent discourse promotes terrible ideologies in the debate space</w:t>
      </w:r>
      <w:r>
        <w:rPr>
          <w:b/>
          <w:bCs/>
          <w:sz w:val="26"/>
          <w:szCs w:val="26"/>
        </w:rPr>
        <w:t xml:space="preserve"> and makes it unsafe.</w:t>
      </w:r>
    </w:p>
    <w:p w14:paraId="2412B3FA" w14:textId="77777777" w:rsidR="009A7FD4" w:rsidRDefault="009A7FD4" w:rsidP="009A7FD4">
      <w:pPr>
        <w:rPr>
          <w:b/>
          <w:bCs/>
          <w:sz w:val="26"/>
          <w:szCs w:val="26"/>
        </w:rPr>
      </w:pPr>
      <w:r>
        <w:rPr>
          <w:b/>
          <w:bCs/>
          <w:sz w:val="26"/>
          <w:szCs w:val="26"/>
        </w:rPr>
        <w:t>Outweighs everything else:</w:t>
      </w:r>
    </w:p>
    <w:p w14:paraId="7C8F43BA" w14:textId="77777777" w:rsidR="009A7FD4" w:rsidRPr="00421CE0" w:rsidRDefault="009A7FD4" w:rsidP="009A7FD4">
      <w:pPr>
        <w:pStyle w:val="Heading4"/>
      </w:pPr>
      <w:r w:rsidRPr="00421CE0">
        <w:t>[1] Reversibility: once oppressive rhetoric is used it cannot be taken back</w:t>
      </w:r>
    </w:p>
    <w:p w14:paraId="1F262278" w14:textId="77777777" w:rsidR="009A7FD4" w:rsidRPr="00421CE0" w:rsidRDefault="009A7FD4" w:rsidP="009A7FD4">
      <w:pPr>
        <w:pStyle w:val="Heading4"/>
        <w:rPr>
          <w:rFonts w:cstheme="minorHAnsi"/>
        </w:rPr>
      </w:pPr>
      <w:r w:rsidRPr="00421CE0">
        <w:rPr>
          <w:rFonts w:cstheme="minorHAnsi"/>
        </w:rPr>
        <w:t xml:space="preserve">[2] Norm setting: we are part of a larger debate community with extensive norms – letting </w:t>
      </w:r>
      <w:r>
        <w:rPr>
          <w:rFonts w:cstheme="minorHAnsi"/>
        </w:rPr>
        <w:t>bad discourse</w:t>
      </w:r>
      <w:r w:rsidRPr="00421CE0">
        <w:rPr>
          <w:rFonts w:cstheme="minorHAnsi"/>
        </w:rPr>
        <w:t xml:space="preserve"> be rampant kills the community </w:t>
      </w:r>
    </w:p>
    <w:p w14:paraId="15051EA7" w14:textId="77777777" w:rsidR="009A7FD4" w:rsidRPr="00A073B6" w:rsidRDefault="009A7FD4" w:rsidP="009A7FD4">
      <w:pPr>
        <w:pStyle w:val="Heading4"/>
      </w:pPr>
      <w:r w:rsidRPr="00A073B6">
        <w:t>[3] Competition: debate is an educational competition with no place for offensive rhetoric – that kills access to the lasting benefit debate provides</w:t>
      </w:r>
    </w:p>
    <w:p w14:paraId="1FFDCE58" w14:textId="77777777" w:rsidR="009A7FD4" w:rsidRDefault="009A7FD4" w:rsidP="00840B8A">
      <w:pPr>
        <w:pStyle w:val="Heading3"/>
      </w:pPr>
    </w:p>
    <w:p w14:paraId="4EB54032" w14:textId="0B92F641" w:rsidR="00840B8A" w:rsidRPr="00421998" w:rsidRDefault="00840B8A" w:rsidP="00840B8A">
      <w:pPr>
        <w:pStyle w:val="Heading3"/>
      </w:pPr>
      <w:r w:rsidRPr="00421998">
        <w:t>Framing</w:t>
      </w:r>
    </w:p>
    <w:p w14:paraId="1A6CADBC" w14:textId="77777777" w:rsidR="00840B8A" w:rsidRPr="00925D23" w:rsidRDefault="00840B8A" w:rsidP="00840B8A">
      <w:pPr>
        <w:pStyle w:val="Heading4"/>
        <w:rPr>
          <w:rFonts w:cs="Calibri"/>
        </w:rPr>
      </w:pPr>
      <w:r w:rsidRPr="00925D23">
        <w:rPr>
          <w:rFonts w:cs="Calibri"/>
        </w:rPr>
        <w:t>Ethics must begin a priori</w:t>
      </w:r>
      <w:r>
        <w:rPr>
          <w:rFonts w:cs="Calibri"/>
        </w:rPr>
        <w:t>:</w:t>
      </w:r>
    </w:p>
    <w:p w14:paraId="5651CA88" w14:textId="77777777" w:rsidR="00840B8A" w:rsidRPr="00925D23" w:rsidRDefault="00840B8A" w:rsidP="00840B8A">
      <w:pPr>
        <w:pStyle w:val="Heading4"/>
        <w:rPr>
          <w:rFonts w:cs="Calibri"/>
        </w:rPr>
      </w:pPr>
      <w:r>
        <w:rPr>
          <w:rFonts w:cs="Calibri"/>
        </w:rPr>
        <w:t>[A]</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 But it’s impossible to derive an ought from descriptive premises, so there needs to be additional a priori premises to make a moral theory.</w:t>
      </w:r>
    </w:p>
    <w:p w14:paraId="1AD396F4" w14:textId="77777777" w:rsidR="00840B8A" w:rsidRPr="00D836FE" w:rsidRDefault="00840B8A" w:rsidP="00840B8A">
      <w:pPr>
        <w:pStyle w:val="Heading4"/>
        <w:rPr>
          <w:rFonts w:cs="Calibri"/>
        </w:rPr>
      </w:pPr>
      <w:r>
        <w:rPr>
          <w:rFonts w:cs="Calibri"/>
        </w:rPr>
        <w:t>[B]</w:t>
      </w:r>
      <w:r w:rsidRPr="00925D23">
        <w:rPr>
          <w:rFonts w:cs="Calibri"/>
        </w:rPr>
        <w:t xml:space="preserve"> </w:t>
      </w:r>
      <w:r w:rsidRPr="00925D23">
        <w:rPr>
          <w:rFonts w:cs="Calibri"/>
          <w:u w:val="single"/>
        </w:rPr>
        <w:t xml:space="preserve">Empirical </w:t>
      </w:r>
      <w:r>
        <w:rPr>
          <w:rFonts w:cs="Calibri"/>
          <w:u w:val="single"/>
        </w:rPr>
        <w:t>u</w:t>
      </w:r>
      <w:r w:rsidRPr="00925D23">
        <w:rPr>
          <w:rFonts w:cs="Calibri"/>
          <w:u w:val="single"/>
        </w:rPr>
        <w:t>ncertainty</w:t>
      </w:r>
      <w:r w:rsidRPr="00925D23">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4252D66C" w14:textId="77777777" w:rsidR="00840B8A" w:rsidRDefault="00840B8A" w:rsidP="00840B8A">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 practical reason is the only unescapable authority because </w:t>
      </w:r>
      <w:r>
        <w:rPr>
          <w:rFonts w:cs="Calibri"/>
        </w:rPr>
        <w:t>to ask for why we should be reasoners concedes its authority since it uses reason – anything else is nonbinding and arbitrary.</w:t>
      </w:r>
    </w:p>
    <w:p w14:paraId="3D2C866D" w14:textId="77777777" w:rsidR="00840B8A" w:rsidRPr="006B03DB" w:rsidRDefault="00840B8A" w:rsidP="00840B8A">
      <w:pPr>
        <w:pStyle w:val="Heading4"/>
        <w:spacing w:line="240" w:lineRule="auto"/>
        <w:rPr>
          <w:rFonts w:cs="Calibri"/>
          <w:color w:val="000000" w:themeColor="text1"/>
          <w:szCs w:val="16"/>
        </w:rPr>
      </w:pPr>
      <w:r w:rsidRPr="00925D23">
        <w:rPr>
          <w:rFonts w:cs="Calibri"/>
        </w:rPr>
        <w:t xml:space="preserve">Next, the relevant feature of reason is universality </w:t>
      </w:r>
      <w:r>
        <w:rPr>
          <w:rFonts w:cs="Calibri"/>
        </w:rPr>
        <w:t>–</w:t>
      </w:r>
      <w:r w:rsidRPr="00650470">
        <w:rPr>
          <w:rFonts w:cs="Times New Roman"/>
          <w:color w:val="000000" w:themeColor="text1"/>
        </w:rPr>
        <w:t xml:space="preserve"> any non-universalizable norm justifies someone’s ability to impede on your ends i.e. if I want to eat ice cream, I must recognize that others may affect my pursuit of that end and demand the value of my end be recognized by others</w:t>
      </w:r>
      <w:r>
        <w:rPr>
          <w:rFonts w:cs="Times New Roman"/>
          <w:color w:val="000000" w:themeColor="text1"/>
        </w:rPr>
        <w:t xml:space="preserve"> </w:t>
      </w:r>
      <w:r w:rsidRPr="00F570EE">
        <w:rPr>
          <w:rFonts w:cs="Calibri"/>
          <w:color w:val="000000" w:themeColor="text1"/>
          <w:szCs w:val="16"/>
        </w:rPr>
        <w:t>which also means universalizability acts as a side constraint on all other frameworks</w:t>
      </w:r>
      <w:r>
        <w:rPr>
          <w:rFonts w:cs="Times New Roman"/>
          <w:color w:val="000000" w:themeColor="text1"/>
        </w:rPr>
        <w:t xml:space="preserve">. </w:t>
      </w:r>
      <w:r w:rsidRPr="00650470">
        <w:rPr>
          <w:rFonts w:cs="Times New Roman"/>
          <w:color w:val="000000" w:themeColor="text1"/>
        </w:rPr>
        <w:t>It’s impossible to will a violation of freedom since deciding to do would will incompatible ends since it logically entails willing a violation of your own freedom</w:t>
      </w:r>
    </w:p>
    <w:p w14:paraId="702DC708" w14:textId="77777777" w:rsidR="00840B8A" w:rsidRPr="00925D23" w:rsidRDefault="00840B8A" w:rsidP="00840B8A">
      <w:pPr>
        <w:pStyle w:val="Heading4"/>
        <w:rPr>
          <w:rFonts w:cs="Calibri"/>
        </w:rPr>
      </w:pPr>
      <w:r w:rsidRPr="00925D23">
        <w:rPr>
          <w:rFonts w:cs="Calibri"/>
        </w:rPr>
        <w:t xml:space="preserve">Thus, the standard is consistency with </w:t>
      </w:r>
      <w:r>
        <w:rPr>
          <w:rFonts w:cs="Calibri"/>
        </w:rPr>
        <w:t>the categorical imperative</w:t>
      </w:r>
      <w:r w:rsidRPr="00925D23">
        <w:rPr>
          <w:rFonts w:cs="Calibri"/>
        </w:rPr>
        <w:t>.</w:t>
      </w:r>
      <w:r>
        <w:rPr>
          <w:rFonts w:cs="Calibri"/>
        </w:rPr>
        <w:t xml:space="preserve"> </w:t>
      </w:r>
      <w:r w:rsidRPr="00925D23">
        <w:rPr>
          <w:rFonts w:cs="Calibri"/>
        </w:rPr>
        <w:t>Prefer:</w:t>
      </w:r>
    </w:p>
    <w:p w14:paraId="27396A08" w14:textId="77777777" w:rsidR="00840B8A" w:rsidRDefault="00840B8A" w:rsidP="00840B8A">
      <w:pPr>
        <w:pStyle w:val="Heading4"/>
      </w:pPr>
      <w:r>
        <w:rPr>
          <w:rFonts w:cs="Calibri"/>
        </w:rPr>
        <w:t>[1]</w:t>
      </w:r>
      <w:r w:rsidRPr="00925D23">
        <w:rPr>
          <w:rFonts w:cs="Calibri"/>
        </w:rPr>
        <w:t xml:space="preserve"> </w:t>
      </w:r>
      <w:r w:rsidRPr="00650470">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r>
        <w:t xml:space="preserve"> </w:t>
      </w:r>
    </w:p>
    <w:p w14:paraId="74CD115E" w14:textId="77777777" w:rsidR="00840B8A" w:rsidRDefault="00840B8A" w:rsidP="00840B8A">
      <w:pPr>
        <w:pStyle w:val="Heading4"/>
        <w:rPr>
          <w:rFonts w:cs="Calibri"/>
        </w:rPr>
      </w:pPr>
      <w:r w:rsidRPr="005B0098">
        <w:rPr>
          <w:rFonts w:cs="Calibri"/>
        </w:rPr>
        <w:t>[</w:t>
      </w:r>
      <w:r>
        <w:rPr>
          <w:rFonts w:cs="Calibri"/>
        </w:rPr>
        <w:t>2</w:t>
      </w:r>
      <w:r w:rsidRPr="005B0098">
        <w:rPr>
          <w:rFonts w:cs="Calibri"/>
        </w:rPr>
        <w:t>] Consequences Fail: [A] Every action has infinite stemming consequences, because every consequence can cause another consequence</w:t>
      </w:r>
      <w:r>
        <w:rPr>
          <w:rFonts w:cs="Calibri"/>
        </w:rPr>
        <w:t xml:space="preserve"> so we can’t predict or calculate</w:t>
      </w:r>
      <w:r w:rsidRPr="005B0098">
        <w:rPr>
          <w:rFonts w:cs="Calibri"/>
        </w:rPr>
        <w:t>. [B] Induction is circular because it relies on the assumption that nature will hold uniform and we could only reach that conclusion through inductive reasoning based on observation of past events. [C] Aggregation</w:t>
      </w:r>
      <w:r>
        <w:rPr>
          <w:rFonts w:cs="Calibri"/>
        </w:rPr>
        <w:t xml:space="preserve"> fa</w:t>
      </w:r>
      <w:r w:rsidRPr="005B0098">
        <w:rPr>
          <w:rFonts w:cs="Calibri"/>
        </w:rPr>
        <w:t xml:space="preserve">ils </w:t>
      </w:r>
      <w:r>
        <w:rPr>
          <w:rFonts w:cs="Calibri"/>
        </w:rPr>
        <w:t>–</w:t>
      </w:r>
      <w:r w:rsidRPr="005B0098">
        <w:rPr>
          <w:rFonts w:cs="Calibri"/>
        </w:rPr>
        <w:t xml:space="preserve"> suffering is not additive can’t compare between one migraine and 10 head aches</w:t>
      </w:r>
    </w:p>
    <w:p w14:paraId="404905B2" w14:textId="1319EA81" w:rsidR="00840B8A" w:rsidRDefault="00840B8A" w:rsidP="00840B8A">
      <w:pPr>
        <w:rPr>
          <w:b/>
          <w:bCs/>
          <w:color w:val="000000" w:themeColor="text1"/>
          <w:sz w:val="26"/>
          <w:szCs w:val="26"/>
        </w:rPr>
      </w:pPr>
      <w:r w:rsidRPr="00A20754">
        <w:rPr>
          <w:b/>
          <w:bCs/>
          <w:sz w:val="26"/>
          <w:szCs w:val="26"/>
        </w:rPr>
        <w:t>Impact calc: [A] There’s an act/omission distinction – otherwise we’d be held infinitely culpable for every omission which kills any conception of morality [B] Weighing practices is incoherent because it relies on an assessment of ends, which relies on a further assessment. A practice that negates is not contradictory to a practice that affirms, and thus proving my end affirms is sufficient. So, proving the converse of the resolution is not sufficient to disprove the resolution’s truth.  And, this is also true of obligations since an obligation existing doesn’t mean that there can’t be a stronger obligation to do something else, as an obligation is a locus of moral duty and there can always be different obligations, particularly allowing for individual meaning creation is inherently good regardless of the content of index</w:t>
      </w:r>
      <w:r>
        <w:rPr>
          <w:b/>
          <w:bCs/>
          <w:sz w:val="26"/>
          <w:szCs w:val="26"/>
        </w:rPr>
        <w:t>.</w:t>
      </w:r>
      <w:r>
        <w:rPr>
          <w:b/>
          <w:bCs/>
          <w:color w:val="000000" w:themeColor="text1"/>
          <w:sz w:val="26"/>
          <w:szCs w:val="26"/>
        </w:rPr>
        <w:t xml:space="preserve"> </w:t>
      </w:r>
    </w:p>
    <w:p w14:paraId="6DC8401F" w14:textId="77777777" w:rsidR="00840B8A" w:rsidRDefault="00840B8A" w:rsidP="00840B8A">
      <w:pPr>
        <w:pStyle w:val="Heading3"/>
      </w:pPr>
      <w:r>
        <w:t>Advocacy</w:t>
      </w:r>
    </w:p>
    <w:p w14:paraId="54C582EA" w14:textId="4B241BF9" w:rsidR="00840B8A" w:rsidRPr="00987C39" w:rsidRDefault="00987C39" w:rsidP="00987C39">
      <w:pPr>
        <w:pStyle w:val="Heading4"/>
        <w:rPr>
          <w:rFonts w:cs="Calibri"/>
        </w:rPr>
      </w:pPr>
      <w:r>
        <w:rPr>
          <w:rFonts w:cs="Calibri"/>
        </w:rPr>
        <w:t>Resolved</w:t>
      </w:r>
      <w:r w:rsidR="00840B8A" w:rsidRPr="00976E44">
        <w:rPr>
          <w:rFonts w:cs="Calibri"/>
        </w:rPr>
        <w:t>: The member nations of the World Trade Organization ought to reduce intellectual property protections for medicines during pandemics.</w:t>
      </w:r>
    </w:p>
    <w:p w14:paraId="383C1E7B" w14:textId="77777777" w:rsidR="00840B8A" w:rsidRPr="00976E44" w:rsidRDefault="00840B8A" w:rsidP="00840B8A">
      <w:pPr>
        <w:pStyle w:val="Heading4"/>
        <w:rPr>
          <w:rFonts w:cs="Calibri"/>
        </w:rPr>
      </w:pPr>
      <w:r>
        <w:rPr>
          <w:rFonts w:cs="Calibri"/>
        </w:rPr>
        <w:t>Here’s spec – en</w:t>
      </w:r>
      <w:r w:rsidRPr="00976E44">
        <w:rPr>
          <w:rFonts w:cs="Calibri"/>
        </w:rPr>
        <w:t xml:space="preserve">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756A157E" w14:textId="77777777" w:rsidR="00840B8A" w:rsidRPr="00976E44" w:rsidRDefault="00840B8A" w:rsidP="00840B8A">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6" w:history="1">
        <w:r w:rsidRPr="00976E44">
          <w:rPr>
            <w:rStyle w:val="Hyperlink"/>
          </w:rPr>
          <w:t>https://www.ipwatchdog.com/2021/07/21/third-option-limited-ip-waiver-solve-pandemic-vaccine-problems/id=135732/</w:t>
        </w:r>
      </w:hyperlink>
      <w:r w:rsidRPr="00976E44">
        <w:t>] Justin</w:t>
      </w:r>
    </w:p>
    <w:p w14:paraId="01C7878D" w14:textId="77777777" w:rsidR="00840B8A" w:rsidRPr="00976E44" w:rsidRDefault="00840B8A" w:rsidP="00840B8A">
      <w:pPr>
        <w:rPr>
          <w:u w:val="single"/>
        </w:rPr>
      </w:pPr>
      <w:r w:rsidRPr="00976E44">
        <w:rPr>
          <w:highlight w:val="green"/>
          <w:u w:val="single"/>
        </w:rPr>
        <w:t>Limited Waiver</w:t>
      </w:r>
      <w:r w:rsidRPr="00976E44">
        <w:rPr>
          <w:u w:val="single"/>
        </w:rPr>
        <w:t xml:space="preserve"> Approach</w:t>
      </w:r>
    </w:p>
    <w:p w14:paraId="5EA7DA9A" w14:textId="77777777" w:rsidR="00840B8A" w:rsidRPr="00976E44" w:rsidRDefault="00840B8A" w:rsidP="00840B8A">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687A307E" w14:textId="77777777" w:rsidR="00840B8A" w:rsidRPr="00976E44" w:rsidRDefault="00840B8A" w:rsidP="00840B8A">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In particular, </w:t>
      </w:r>
      <w:r w:rsidRPr="00976E44">
        <w:rPr>
          <w:u w:val="single"/>
        </w:rPr>
        <w:t xml:space="preserve">patents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32A34DDB" w14:textId="77777777" w:rsidR="00840B8A" w:rsidRPr="00976E44" w:rsidRDefault="00840B8A" w:rsidP="00840B8A">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3DEE9C9B" w14:textId="77777777" w:rsidR="00840B8A" w:rsidRPr="00976E44" w:rsidRDefault="00840B8A" w:rsidP="00840B8A">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a period of time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time period of many patent term extensions</w:t>
      </w:r>
      <w:r w:rsidRPr="00976E44">
        <w:rPr>
          <w:sz w:val="16"/>
        </w:rPr>
        <w:t>. Given that most pharmaceutical patents are prosecuted in multiple countries, this provides an incentive to participate in a limited waiver program.</w:t>
      </w:r>
    </w:p>
    <w:p w14:paraId="05FABC2E" w14:textId="77777777" w:rsidR="00840B8A" w:rsidRPr="00976E44" w:rsidRDefault="00840B8A" w:rsidP="00840B8A">
      <w:pPr>
        <w:rPr>
          <w:sz w:val="16"/>
        </w:rPr>
      </w:pPr>
      <w:r w:rsidRPr="00976E44">
        <w:rPr>
          <w:sz w:val="16"/>
        </w:rPr>
        <w:t>Let’s Not Repeat Past Mistakes</w:t>
      </w:r>
    </w:p>
    <w:p w14:paraId="7F11EA54" w14:textId="77777777" w:rsidR="00840B8A" w:rsidRPr="00976E44" w:rsidRDefault="00840B8A" w:rsidP="00840B8A">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6D578C81" w14:textId="77777777" w:rsidR="00840B8A" w:rsidRDefault="00840B8A" w:rsidP="00840B8A">
      <w:pPr>
        <w:pStyle w:val="Heading3"/>
      </w:pPr>
      <w:r>
        <w:t>Offense</w:t>
      </w:r>
    </w:p>
    <w:p w14:paraId="52B61198" w14:textId="77777777" w:rsidR="00840B8A" w:rsidRPr="00305C79" w:rsidRDefault="00840B8A" w:rsidP="00840B8A">
      <w:pPr>
        <w:pStyle w:val="Heading4"/>
        <w:rPr>
          <w:rFonts w:cs="Calibri"/>
        </w:rPr>
      </w:pPr>
      <w:r>
        <w:rPr>
          <w:rFonts w:cs="Calibri"/>
        </w:rPr>
        <w:t xml:space="preserve">1] </w:t>
      </w:r>
      <w:r w:rsidRPr="00305C79">
        <w:rPr>
          <w:rFonts w:cs="Calibri"/>
        </w:rPr>
        <w:t>The categorical imperative rejects the idea of intellectual property as it suppresses freedom by preventing others from innovating and suppressing speech in the name of a copyright.</w:t>
      </w:r>
    </w:p>
    <w:p w14:paraId="2DCDE13E" w14:textId="77777777" w:rsidR="00840B8A" w:rsidRPr="00305C79" w:rsidRDefault="00840B8A" w:rsidP="00840B8A">
      <w:r w:rsidRPr="00305C79">
        <w:rPr>
          <w:rStyle w:val="Style13ptBold"/>
        </w:rPr>
        <w:t>Pievatolo 10</w:t>
      </w:r>
      <w:r w:rsidRPr="00305C79">
        <w:t xml:space="preserve"> Pievatolo, Maria. “Freedom, Ownership and Copyright: Why Does Kant Reject the Concept of Intellectual Property?” </w:t>
      </w:r>
      <w:r w:rsidRPr="00305C79">
        <w:rPr>
          <w:i/>
          <w:iCs/>
        </w:rPr>
        <w:t>Freedom, Ownership and Copyright: Why Does Kant Reject the Concept of Intellectual Property?</w:t>
      </w:r>
      <w:r w:rsidRPr="00305C79">
        <w:t>, 7 Feb. 2010, bfp.sp.unipi.it/chiara/lm/kantpisa1.html. SJEP</w:t>
      </w:r>
    </w:p>
    <w:p w14:paraId="4E46C603" w14:textId="77777777" w:rsidR="00840B8A" w:rsidRPr="00305C79" w:rsidRDefault="00840B8A" w:rsidP="00840B8A">
      <w:r w:rsidRPr="00305C79">
        <w:rPr>
          <w:rStyle w:val="Emphasis"/>
        </w:rPr>
        <w:t xml:space="preserve">In the Metaphysics of Morals, Kant seems to take for granted that the objects of real rights are only corporeal entities or res corporales: «Sache ist ein Ding, was keiner Zurechnung fähig ist. Ein jedes Object der freien Willkür, welches selbst der Freiheit ermangelt, heiß daher Sache (res corporalis)». </w:t>
      </w:r>
      <w:hyperlink r:id="rId17"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i could be wronged by another's use of a thing even though I am not in possession of it» (AA.06 </w:t>
      </w:r>
      <w:hyperlink r:id="rId18"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to </w:t>
      </w:r>
      <w:r w:rsidRPr="00305C79">
        <w:rPr>
          <w:rStyle w:val="Emphasis"/>
          <w:highlight w:val="green"/>
        </w:rPr>
        <w:t>quarrel</w:t>
      </w:r>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someone, and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i.e.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corporales, Kant determines the rightful possession of a thing as a possession without detentio,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9"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a res nullius can be used by everyone at the same time. His tacit assumption suggests that the objects of property, besides being distinct from the subjects, are excludable and rivalrous as well, just like the res corporales. Kant asserts that something external is mine if I would be wronged by being disturbed in my use of it even though I am not in possession of it (AA.6, </w:t>
      </w:r>
      <w:hyperlink r:id="rId20"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reprinter,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meum vel tuum (AA.06, </w:t>
      </w:r>
      <w:hyperlink r:id="rId21"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iuris), as well as being a human being beyond reproach (iusti)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22" w:tgtFrame="_top" w:history="1">
        <w:r w:rsidRPr="00305C79">
          <w:rPr>
            <w:rStyle w:val="Hyperlink"/>
          </w:rPr>
          <w:t>237-238</w:t>
        </w:r>
      </w:hyperlink>
      <w:r w:rsidRPr="00305C79">
        <w:t xml:space="preserve">) </w:t>
      </w:r>
      <w:hyperlink r:id="rId23"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24"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ius reale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25" w:anchor="ftn.id2533656" w:history="1">
        <w:r w:rsidRPr="00305C79">
          <w:rPr>
            <w:rStyle w:val="Emphasis"/>
          </w:rPr>
          <w:t>36</w:t>
        </w:r>
      </w:hyperlink>
      <w:r w:rsidRPr="00305C79">
        <w:rPr>
          <w:rStyle w:val="Emphasis"/>
        </w:rPr>
        <w:t xml:space="preserve"> Property rights are based on the assumption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or, better, to the publishing of the age of print: the Nachdruck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0C274DAA" w14:textId="77777777" w:rsidR="00840B8A" w:rsidRPr="00305C79" w:rsidRDefault="00840B8A" w:rsidP="00840B8A"/>
    <w:p w14:paraId="6E2C5128" w14:textId="5C0585DA" w:rsidR="00840B8A" w:rsidRPr="00352008" w:rsidRDefault="00840B8A" w:rsidP="00840B8A">
      <w:pPr>
        <w:pStyle w:val="Heading3"/>
      </w:pPr>
      <w:r>
        <w:t>UV</w:t>
      </w:r>
    </w:p>
    <w:p w14:paraId="35325E8C" w14:textId="77777777" w:rsidR="00840B8A" w:rsidRDefault="00840B8A" w:rsidP="00840B8A">
      <w:pPr>
        <w:pStyle w:val="Heading4"/>
      </w:pPr>
      <w:r>
        <w:t xml:space="preserve">[1] </w:t>
      </w:r>
      <w:r w:rsidRPr="00E600C8">
        <w:t xml:space="preserve">Presumption and permissibility affirm – </w:t>
      </w:r>
    </w:p>
    <w:p w14:paraId="6861F3CE" w14:textId="77777777" w:rsidR="00840B8A" w:rsidRDefault="00840B8A" w:rsidP="00840B8A">
      <w:pPr>
        <w:pStyle w:val="Heading4"/>
      </w:pPr>
      <w:r w:rsidRPr="00E600C8">
        <w:t xml:space="preserve">[a] Statements are true before false since if I told you my name, you’d believe me. </w:t>
      </w:r>
    </w:p>
    <w:p w14:paraId="10D3029A" w14:textId="77777777" w:rsidR="00840B8A" w:rsidRDefault="00840B8A" w:rsidP="00840B8A">
      <w:pPr>
        <w:pStyle w:val="Heading4"/>
      </w:pPr>
      <w:r w:rsidRPr="00E600C8">
        <w:t xml:space="preserve">[b] Epistemics – we wouldn’t be able to start a strand of reasoning since we’d have to question that reason. </w:t>
      </w:r>
    </w:p>
    <w:p w14:paraId="0A177C7B" w14:textId="77777777" w:rsidR="00840B8A" w:rsidRDefault="00840B8A" w:rsidP="00840B8A">
      <w:pPr>
        <w:pStyle w:val="Heading4"/>
      </w:pPr>
      <w:r w:rsidRPr="00E600C8">
        <w:t xml:space="preserve">[c] Otherwise we’d have to have a proactive justification to do things like drink water. </w:t>
      </w:r>
    </w:p>
    <w:p w14:paraId="420F2671" w14:textId="77777777" w:rsidR="00840B8A" w:rsidRDefault="00840B8A" w:rsidP="00840B8A">
      <w:pPr>
        <w:pStyle w:val="Heading4"/>
      </w:pPr>
      <w:r w:rsidRPr="00E600C8">
        <w:t xml:space="preserve">[d] If anything is permissible, then definitionally so is the aff since there is nothing that prevents us from doing it. </w:t>
      </w:r>
    </w:p>
    <w:p w14:paraId="5A4299E3" w14:textId="77777777" w:rsidR="00840B8A" w:rsidRDefault="00840B8A" w:rsidP="00840B8A"/>
    <w:p w14:paraId="48167554" w14:textId="77777777" w:rsidR="00840B8A" w:rsidRDefault="00840B8A" w:rsidP="00840B8A">
      <w:pPr>
        <w:pStyle w:val="Heading4"/>
        <w:rPr>
          <w:rFonts w:cs="Calibri"/>
          <w:color w:val="000000" w:themeColor="text1"/>
        </w:rPr>
      </w:pPr>
      <w:r>
        <w:rPr>
          <w:rFonts w:cs="Calibri"/>
          <w:color w:val="000000" w:themeColor="text1"/>
        </w:rPr>
        <w:t>2</w:t>
      </w:r>
      <w:r w:rsidRPr="007B328F">
        <w:rPr>
          <w:rFonts w:cs="Calibri"/>
          <w:color w:val="000000" w:themeColor="text1"/>
        </w:rPr>
        <w:t xml:space="preserve">] 1AR theory is legit otherwise the neg can be infinitely abusive and there would be no way to check back against that.  </w:t>
      </w:r>
    </w:p>
    <w:p w14:paraId="209FE585" w14:textId="77777777" w:rsidR="00840B8A" w:rsidRDefault="00840B8A" w:rsidP="00840B8A">
      <w:pPr>
        <w:pStyle w:val="Heading4"/>
        <w:rPr>
          <w:rFonts w:cs="Calibri"/>
          <w:color w:val="000000" w:themeColor="text1"/>
        </w:rPr>
      </w:pPr>
      <w:r w:rsidRPr="007B328F">
        <w:rPr>
          <w:rFonts w:cs="Calibri"/>
          <w:color w:val="000000" w:themeColor="text1"/>
        </w:rPr>
        <w:t>Comes first because it indicts the neg’s positions and skews my time allocation on other flows like T.</w:t>
      </w:r>
    </w:p>
    <w:p w14:paraId="3134D62A" w14:textId="77777777" w:rsidR="00840B8A" w:rsidRDefault="00840B8A" w:rsidP="00840B8A">
      <w:pPr>
        <w:pStyle w:val="Heading4"/>
        <w:rPr>
          <w:rFonts w:cs="Calibri"/>
          <w:color w:val="000000" w:themeColor="text1"/>
        </w:rPr>
      </w:pPr>
      <w:r>
        <w:rPr>
          <w:rFonts w:cs="Calibri"/>
          <w:color w:val="000000" w:themeColor="text1"/>
        </w:rPr>
        <w:t>Competing interps – rzn is artbitrary and invites judge intervention and race to the top</w:t>
      </w:r>
    </w:p>
    <w:p w14:paraId="5308E199" w14:textId="77777777" w:rsidR="00840B8A" w:rsidRDefault="00840B8A" w:rsidP="00840B8A">
      <w:pPr>
        <w:pStyle w:val="Heading4"/>
        <w:rPr>
          <w:rFonts w:cs="Calibri"/>
          <w:color w:val="000000" w:themeColor="text1"/>
        </w:rPr>
      </w:pPr>
      <w:r w:rsidRPr="007B328F">
        <w:rPr>
          <w:rFonts w:cs="Calibri"/>
          <w:color w:val="000000" w:themeColor="text1"/>
        </w:rPr>
        <w:t xml:space="preserve">1AR theory is drop the debater – a 4 minute 1AR doesn’t have time to win both theory and substance – you must be punished. </w:t>
      </w:r>
    </w:p>
    <w:p w14:paraId="16C38A58" w14:textId="77777777" w:rsidR="00840B8A" w:rsidRDefault="00840B8A" w:rsidP="00840B8A">
      <w:pPr>
        <w:pStyle w:val="Heading4"/>
        <w:rPr>
          <w:rFonts w:cs="Calibri"/>
          <w:color w:val="000000" w:themeColor="text1"/>
        </w:rPr>
      </w:pPr>
      <w:r w:rsidRPr="007B328F">
        <w:rPr>
          <w:rFonts w:cs="Calibri"/>
          <w:color w:val="000000" w:themeColor="text1"/>
        </w:rPr>
        <w:t>No RVI on 1AR theory-It would be impossible to check back against neg abuse because the 2NR could just spend 6 minutes railing on the theory debate and the aff couldn’t win</w:t>
      </w:r>
    </w:p>
    <w:p w14:paraId="669F0AB0" w14:textId="77777777" w:rsidR="00840B8A" w:rsidRDefault="00840B8A" w:rsidP="00840B8A"/>
    <w:p w14:paraId="4103F1BA" w14:textId="77777777" w:rsidR="00840B8A" w:rsidRDefault="00840B8A" w:rsidP="00840B8A">
      <w:pPr>
        <w:pStyle w:val="Heading4"/>
      </w:pPr>
      <w:r>
        <w:t xml:space="preserve">The role of the ballot is to determine whether the resolution is a </w:t>
      </w:r>
      <w:r w:rsidRPr="00C909F0">
        <w:rPr>
          <w:u w:val="single"/>
        </w:rPr>
        <w:t>true or false statement</w:t>
      </w:r>
      <w:r>
        <w:t xml:space="preserve"> – anything else </w:t>
      </w:r>
      <w:r w:rsidRPr="00C909F0">
        <w:rPr>
          <w:u w:val="single"/>
        </w:rPr>
        <w:t>moots 6 minutes</w:t>
      </w:r>
      <w:r>
        <w:t xml:space="preserve"> of the aff and exacerbates the </w:t>
      </w:r>
      <w:r w:rsidRPr="00C909F0">
        <w:rPr>
          <w:u w:val="single"/>
        </w:rPr>
        <w:t>13-7 rebuttal skew</w:t>
      </w:r>
      <w:r>
        <w:t xml:space="preserve"> so I should be able to compensate by choosing framing – it’s the </w:t>
      </w:r>
      <w:r w:rsidRPr="00C909F0">
        <w:rPr>
          <w:u w:val="single"/>
        </w:rPr>
        <w:t>most logical</w:t>
      </w:r>
      <w:r>
        <w:t xml:space="preserve"> since you don’t say vote for the player who shoots the most 3 points, the better player wins. </w:t>
      </w:r>
    </w:p>
    <w:p w14:paraId="4F5D5518" w14:textId="0765CF60" w:rsidR="00840B8A" w:rsidRDefault="00840B8A" w:rsidP="00840B8A">
      <w:pPr>
        <w:pStyle w:val="Heading4"/>
        <w:rPr>
          <w:rFonts w:eastAsia="Calibri" w:cs="Times New Roman"/>
          <w:color w:val="000000"/>
        </w:rPr>
      </w:pPr>
      <w:r>
        <w:t xml:space="preserve">The ballot says vote aff or neg based on a topic and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w:t>
      </w:r>
      <w:r w:rsidRPr="00F6661B">
        <w:rPr>
          <w:rFonts w:eastAsia="Calibri" w:cs="Times New Roman"/>
          <w:color w:val="000000"/>
        </w:rPr>
        <w:t xml:space="preserve"> </w:t>
      </w:r>
      <w:r>
        <w:rPr>
          <w:rFonts w:eastAsia="Calibri" w:cs="Times New Roman"/>
          <w:color w:val="000000"/>
        </w:rPr>
        <w:t>Denying jurisdiction denies the judge’s obligation to vote for the winner so hack against them if they contest it since you then have an inverse jurisdictional obligation.</w:t>
      </w:r>
      <w:r w:rsidR="00987C39">
        <w:rPr>
          <w:rFonts w:eastAsia="Calibri" w:cs="Times New Roman"/>
          <w:color w:val="000000"/>
        </w:rPr>
        <w:t xml:space="preserve"> Affirm means to strongly agree with and I strongly agree with the resolution.</w:t>
      </w:r>
    </w:p>
    <w:p w14:paraId="4A966278" w14:textId="77777777" w:rsidR="00840B8A" w:rsidRDefault="00840B8A" w:rsidP="00840B8A">
      <w:pPr>
        <w:pStyle w:val="Heading3"/>
      </w:pPr>
      <w:r>
        <w:t>Theory</w:t>
      </w:r>
    </w:p>
    <w:p w14:paraId="064C6CE4" w14:textId="77777777" w:rsidR="00840B8A" w:rsidRDefault="00840B8A" w:rsidP="00840B8A">
      <w:pPr>
        <w:pStyle w:val="Heading4"/>
      </w:pPr>
      <w:r>
        <w:t>Interpretation: The negative debater must concede the affirmative’s framework.</w:t>
      </w:r>
    </w:p>
    <w:p w14:paraId="3CFA0B65" w14:textId="77777777" w:rsidR="00840B8A" w:rsidRPr="00F273F7" w:rsidRDefault="00840B8A" w:rsidP="00840B8A">
      <w:pPr>
        <w:pStyle w:val="Heading4"/>
      </w:pPr>
      <w:r>
        <w:t>The standard is strat skew –</w:t>
      </w:r>
    </w:p>
    <w:p w14:paraId="5F93EDBE" w14:textId="77777777" w:rsidR="00840B8A" w:rsidRDefault="00840B8A" w:rsidP="00840B8A">
      <w:pPr>
        <w:pStyle w:val="Heading4"/>
      </w:pPr>
      <w:r>
        <w:t>a) 1AC speaks in the dark but the neg adapts. The aff is one layer but neg precludes with deflationary frameworks, and prefiat arguments that are all NIBs</w:t>
      </w:r>
    </w:p>
    <w:p w14:paraId="491479E0" w14:textId="77777777" w:rsidR="00840B8A" w:rsidRDefault="00840B8A" w:rsidP="00840B8A">
      <w:pPr>
        <w:pStyle w:val="Heading4"/>
      </w:pPr>
      <w:r>
        <w:t>b) Reactive rebuttal 13:7 skew makes it impossible to beat new layers that preclude the aff, and neg speeches are on balance longer than the next aff speech which makes it impossible to recover- length determines value- can’t make new args in new speeches.</w:t>
      </w:r>
    </w:p>
    <w:p w14:paraId="319456C6" w14:textId="77777777" w:rsidR="00840B8A" w:rsidRPr="002260BB" w:rsidRDefault="00840B8A" w:rsidP="00840B8A">
      <w:pPr>
        <w:pStyle w:val="Heading4"/>
      </w:pPr>
      <w:r>
        <w:t>c) Ground- philosophy is structured in a way that it is responsive in one direction i.e. Hegel is written in response to Kant, but not vice versa, smart negs will pick responsive fw’s without ground against them</w:t>
      </w:r>
    </w:p>
    <w:p w14:paraId="22D1BFF3" w14:textId="77777777" w:rsidR="00840B8A" w:rsidRDefault="00840B8A" w:rsidP="00840B8A">
      <w:pPr>
        <w:pStyle w:val="Heading4"/>
      </w:pPr>
      <w:r>
        <w:t>AFC solves- ensures 1AC offense stays relevant and prevents neg prelcusionary strategies for in depth intralayer layer weighing</w:t>
      </w:r>
    </w:p>
    <w:p w14:paraId="63BD94D5" w14:textId="77777777" w:rsidR="00840B8A" w:rsidRDefault="00840B8A" w:rsidP="00840B8A">
      <w:r>
        <w:t>CI and DTD on 1AC theory – otherwise the 1nc can sandbag which wrecks deterrence</w:t>
      </w:r>
    </w:p>
    <w:p w14:paraId="7B039B1F" w14:textId="77777777" w:rsidR="00840B8A" w:rsidRDefault="00840B8A" w:rsidP="00840B8A">
      <w:pPr>
        <w:rPr>
          <w:rFonts w:cs="Calibri"/>
        </w:rPr>
      </w:pPr>
      <w:r w:rsidRPr="008D552A">
        <w:rPr>
          <w:rFonts w:cs="Calibri"/>
        </w:rPr>
        <w:t>No RVI on 1ac theory that has a pre-emptive violation--they would have 7 minutes to answer a minute-long shell and the debate would end right there</w:t>
      </w:r>
    </w:p>
    <w:p w14:paraId="5462FC1B" w14:textId="77777777" w:rsidR="00840B8A" w:rsidRPr="00FC1FB4" w:rsidRDefault="00840B8A" w:rsidP="00840B8A">
      <w:r>
        <w:t>F voter</w:t>
      </w:r>
    </w:p>
    <w:p w14:paraId="644608B0" w14:textId="32F1BC58" w:rsidR="00840B8A" w:rsidRPr="00A20754" w:rsidRDefault="00840B8A" w:rsidP="00840B8A">
      <w:pPr>
        <w:pStyle w:val="Heading3"/>
      </w:pPr>
      <w:r>
        <w:t>Adv</w:t>
      </w:r>
    </w:p>
    <w:p w14:paraId="1BD949D3" w14:textId="77777777" w:rsidR="00840B8A" w:rsidRPr="00976E44" w:rsidRDefault="00840B8A" w:rsidP="00840B8A">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79F1E19D" w14:textId="77777777" w:rsidR="00840B8A" w:rsidRPr="00976E44" w:rsidRDefault="00840B8A" w:rsidP="00840B8A">
      <w:r w:rsidRPr="00976E44">
        <w:rPr>
          <w:rStyle w:val="Style13ptBold"/>
        </w:rPr>
        <w:t>Kumar 21</w:t>
      </w:r>
      <w:r w:rsidRPr="00976E44">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26" w:history="1">
        <w:r w:rsidRPr="00976E44">
          <w:rPr>
            <w:rStyle w:val="Hyperlink"/>
          </w:rPr>
          <w:t>https://idsa.in/issuebrief/wto-trips-waiver-covid-vaccine-rkumar-120721</w:t>
        </w:r>
      </w:hyperlink>
      <w:r w:rsidRPr="00976E44">
        <w:t>] Justin</w:t>
      </w:r>
    </w:p>
    <w:p w14:paraId="4F694C8E" w14:textId="77777777" w:rsidR="00840B8A" w:rsidRPr="00976E44" w:rsidRDefault="00840B8A" w:rsidP="00840B8A">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15AABBA1" w14:textId="77777777" w:rsidR="00840B8A" w:rsidRPr="00976E44" w:rsidRDefault="00840B8A" w:rsidP="00840B8A">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51ECD35F" w14:textId="77777777" w:rsidR="00840B8A" w:rsidRPr="00976E44" w:rsidRDefault="00840B8A" w:rsidP="00840B8A">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0575D315" w14:textId="77777777" w:rsidR="00840B8A" w:rsidRPr="00976E44" w:rsidRDefault="00840B8A" w:rsidP="00840B8A">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142F91DE" w14:textId="77777777" w:rsidR="00840B8A" w:rsidRPr="00976E44" w:rsidRDefault="00840B8A" w:rsidP="00840B8A">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7FFB9ED4" w14:textId="77777777" w:rsidR="00840B8A" w:rsidRPr="00976E44" w:rsidRDefault="00840B8A" w:rsidP="00840B8A">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73091928" w14:textId="77777777" w:rsidR="00840B8A" w:rsidRPr="00976E44" w:rsidRDefault="00840B8A" w:rsidP="00840B8A">
      <w:pPr>
        <w:rPr>
          <w:sz w:val="16"/>
        </w:rPr>
      </w:pPr>
      <w:r w:rsidRPr="00976E44">
        <w:rPr>
          <w:sz w:val="16"/>
        </w:rPr>
        <w:t xml:space="preserve">A recent document by Médecins Sans Frontières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r w:rsidRPr="00976E44">
        <w:rPr>
          <w:rStyle w:val="Emphasis"/>
        </w:rPr>
        <w:t>treatments</w:t>
      </w:r>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3F171455" w14:textId="77777777" w:rsidR="00840B8A" w:rsidRPr="00976E44" w:rsidRDefault="00840B8A" w:rsidP="00840B8A">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7373E402" w14:textId="77777777" w:rsidR="00840B8A" w:rsidRPr="00976E44" w:rsidRDefault="00840B8A" w:rsidP="00840B8A">
      <w:pPr>
        <w:rPr>
          <w:sz w:val="16"/>
        </w:rPr>
      </w:pPr>
      <w:r w:rsidRPr="00976E44">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3FFF067B" w14:textId="77777777" w:rsidR="00840B8A" w:rsidRPr="00976E44" w:rsidRDefault="00840B8A" w:rsidP="00840B8A">
      <w:pPr>
        <w:rPr>
          <w:sz w:val="16"/>
        </w:rPr>
      </w:pPr>
      <w:r w:rsidRPr="00976E44">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p>
    <w:p w14:paraId="35A869F0" w14:textId="77777777" w:rsidR="00840B8A" w:rsidRPr="00976E44" w:rsidRDefault="00840B8A" w:rsidP="00840B8A">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18F4DA15" w14:textId="77777777" w:rsidR="00840B8A" w:rsidRPr="00976E44" w:rsidRDefault="00840B8A" w:rsidP="00840B8A">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r w:rsidRPr="00976E44">
        <w:rPr>
          <w:highlight w:val="green"/>
          <w:u w:val="single"/>
        </w:rPr>
        <w:t>jeopardise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976E44">
        <w:rPr>
          <w:u w:val="single"/>
        </w:rPr>
        <w:t xml:space="preserve">Shantha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and the UNICEF (United Nations Children’s Emergency Fund) mass inoculation programme uses this vaccine against Hepatitis B. In 2009, Shantha sold over 120 million doses of vaccines globally.</w:t>
      </w:r>
    </w:p>
    <w:p w14:paraId="045F0C75" w14:textId="77777777" w:rsidR="00840B8A" w:rsidRPr="00976E44" w:rsidRDefault="00840B8A" w:rsidP="00840B8A">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4D6D9A27" w14:textId="77777777" w:rsidR="00840B8A" w:rsidRPr="00976E44" w:rsidRDefault="00840B8A" w:rsidP="00840B8A">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00BFA61C" w14:textId="77777777" w:rsidR="00840B8A" w:rsidRPr="00976E44" w:rsidRDefault="00840B8A" w:rsidP="00840B8A">
      <w:pPr>
        <w:rPr>
          <w:sz w:val="16"/>
          <w:szCs w:val="16"/>
        </w:rPr>
      </w:pPr>
      <w:r w:rsidRPr="00976E44">
        <w:rPr>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53542EC7" w14:textId="77777777" w:rsidR="00840B8A" w:rsidRPr="00976E44" w:rsidRDefault="00840B8A" w:rsidP="00840B8A">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5F936162" w14:textId="77777777" w:rsidR="00840B8A" w:rsidRPr="00976E44" w:rsidRDefault="00840B8A" w:rsidP="00840B8A">
      <w:r w:rsidRPr="00976E44">
        <w:rPr>
          <w:rStyle w:val="Style13ptBold"/>
        </w:rPr>
        <w:t>Erfani et al 21</w:t>
      </w:r>
      <w:r w:rsidRPr="00976E44">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27" w:history="1">
        <w:r w:rsidRPr="00976E44">
          <w:rPr>
            <w:rStyle w:val="Hyperlink"/>
          </w:rPr>
          <w:t>https://www.statnews.com/2021/05/19/beyond-a-symbolic-gesture-whats-needed-to-turn-the-ip-waiver-into-covid-19-vaccines/</w:t>
        </w:r>
      </w:hyperlink>
      <w:r w:rsidRPr="00976E44">
        <w:t>] Justin</w:t>
      </w:r>
    </w:p>
    <w:p w14:paraId="340BD0C8" w14:textId="77777777" w:rsidR="00840B8A" w:rsidRPr="00976E44" w:rsidRDefault="00840B8A" w:rsidP="00840B8A">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44555CE0" w14:textId="77777777" w:rsidR="00840B8A" w:rsidRPr="00976E44" w:rsidRDefault="00840B8A" w:rsidP="00840B8A">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19D8DD83" w14:textId="77777777" w:rsidR="00840B8A" w:rsidRPr="00976E44" w:rsidRDefault="00840B8A" w:rsidP="00840B8A">
      <w:pPr>
        <w:rPr>
          <w:rStyle w:val="Emphasis"/>
        </w:rPr>
      </w:pPr>
      <w:r w:rsidRPr="00976E44">
        <w:rPr>
          <w:u w:val="single"/>
        </w:rPr>
        <w:t xml:space="preserve">Both truths suggest that we </w:t>
      </w:r>
      <w:r w:rsidRPr="00976E44">
        <w:rPr>
          <w:rStyle w:val="Emphasis"/>
        </w:rPr>
        <w:t>pass the blueprint and build the kitchen.</w:t>
      </w:r>
    </w:p>
    <w:p w14:paraId="2FB69FCA" w14:textId="77777777" w:rsidR="00840B8A" w:rsidRPr="00976E44" w:rsidRDefault="00840B8A" w:rsidP="00840B8A">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0C1CE0E0" w14:textId="77777777" w:rsidR="00840B8A" w:rsidRPr="00976E44" w:rsidRDefault="00840B8A" w:rsidP="00840B8A"/>
    <w:p w14:paraId="4AEBB8B5" w14:textId="77777777" w:rsidR="00840B8A" w:rsidRPr="00976E44" w:rsidRDefault="00840B8A" w:rsidP="00840B8A">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5019CE98" w14:textId="77777777" w:rsidR="00840B8A" w:rsidRPr="00976E44" w:rsidRDefault="00840B8A" w:rsidP="00840B8A">
      <w:r w:rsidRPr="00976E44">
        <w:rPr>
          <w:rStyle w:val="Style13ptBold"/>
        </w:rPr>
        <w:t>Gurgula 20</w:t>
      </w:r>
      <w:r w:rsidRPr="00976E44">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28" w:anchor="Sec4" w:history="1">
        <w:r w:rsidRPr="00976E44">
          <w:rPr>
            <w:rStyle w:val="Hyperlink"/>
          </w:rPr>
          <w:t>https://link.springer.com/article/10.1007/s40319-020-00985-0#Sec4</w:t>
        </w:r>
      </w:hyperlink>
      <w:r w:rsidRPr="00976E44">
        <w:t>] Justin</w:t>
      </w:r>
    </w:p>
    <w:p w14:paraId="09178B11" w14:textId="77777777" w:rsidR="00840B8A" w:rsidRPr="00976E44" w:rsidRDefault="00840B8A" w:rsidP="00840B8A">
      <w:pPr>
        <w:rPr>
          <w:sz w:val="16"/>
        </w:rPr>
      </w:pPr>
      <w:r w:rsidRPr="00976E44">
        <w:rPr>
          <w:sz w:val="16"/>
        </w:rPr>
        <w:t xml:space="preserve">As the COVID-19 pandemic is sweeping through the world, thousands of people urgently need access to affordable medicines. </w:t>
      </w:r>
      <w:r w:rsidRPr="00976E44">
        <w:rPr>
          <w:u w:val="single"/>
        </w:rPr>
        <w:t xml:space="preserve">Based on </w:t>
      </w:r>
      <w:r w:rsidRPr="00976E44">
        <w:rPr>
          <w:rStyle w:val="Emphasis"/>
        </w:rPr>
        <w:t>past experience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leading to unaffordably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rPr>
          <w:sz w:val="16"/>
        </w:rPr>
        <w:t>.Footnote8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673EC997" w14:textId="77777777" w:rsidR="00840B8A" w:rsidRPr="00976E44" w:rsidRDefault="00840B8A" w:rsidP="00840B8A">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originators, but should also </w:t>
      </w:r>
      <w:r w:rsidRPr="00976E44">
        <w:rPr>
          <w:rStyle w:val="Emphasis"/>
        </w:rPr>
        <w:t>take 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lawful, and will provide arguments for the intervention of competition law. </w:t>
      </w:r>
      <w:r w:rsidRPr="00976E44">
        <w:rPr>
          <w:u w:val="single"/>
        </w:rPr>
        <w:t xml:space="preserve">This, in turn, will open the </w:t>
      </w:r>
      <w:r w:rsidRPr="00976E44">
        <w:rPr>
          <w:rStyle w:val="Emphasis"/>
        </w:rPr>
        <w:t>possibility for competition authorities to investigate this practice in order to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pharmaceutical follow-on inventions,Footnote13 </w:t>
      </w:r>
      <w:r w:rsidRPr="00976E44">
        <w:rPr>
          <w:u w:val="single"/>
        </w:rPr>
        <w:t>these tools may not be effective in all cases</w:t>
      </w:r>
      <w:r w:rsidRPr="00976E44">
        <w:rPr>
          <w:sz w:val="16"/>
        </w:rPr>
        <w:t>. Therefore, as will be explained further, competition law may be a more suitable tool to address the negative effects of strategic patenting.Footnote14</w:t>
      </w:r>
    </w:p>
    <w:p w14:paraId="6EC88B75" w14:textId="77777777" w:rsidR="00840B8A" w:rsidRPr="00976E44" w:rsidRDefault="00840B8A" w:rsidP="00840B8A">
      <w:pPr>
        <w:rPr>
          <w:sz w:val="16"/>
        </w:rPr>
      </w:pPr>
      <w:r w:rsidRPr="00976E44">
        <w:rPr>
          <w:sz w:val="16"/>
        </w:rPr>
        <w:t>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w:t>
      </w:r>
    </w:p>
    <w:p w14:paraId="1E9AED09" w14:textId="77777777" w:rsidR="00840B8A" w:rsidRPr="00976E44" w:rsidRDefault="00840B8A" w:rsidP="00840B8A">
      <w:pPr>
        <w:rPr>
          <w:sz w:val="16"/>
        </w:rPr>
      </w:pPr>
      <w:r w:rsidRPr="00976E44">
        <w:rPr>
          <w:sz w:val="16"/>
        </w:rPr>
        <w:t>Pharmaceutical Innovation and Generic Competition in the Pharmaceutical Industry</w:t>
      </w:r>
    </w:p>
    <w:p w14:paraId="38842A8B" w14:textId="77777777" w:rsidR="00840B8A" w:rsidRPr="00976E44" w:rsidRDefault="00840B8A" w:rsidP="00840B8A">
      <w:pPr>
        <w:rPr>
          <w:sz w:val="16"/>
        </w:rPr>
      </w:pPr>
      <w:r w:rsidRPr="00976E44">
        <w:rPr>
          <w:sz w:val="16"/>
        </w:rPr>
        <w:t>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maximised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w:t>
      </w:r>
    </w:p>
    <w:p w14:paraId="4160D9C8" w14:textId="77777777" w:rsidR="00840B8A" w:rsidRPr="00976E44" w:rsidRDefault="00840B8A" w:rsidP="00840B8A">
      <w:pPr>
        <w:rPr>
          <w:sz w:val="16"/>
        </w:rPr>
      </w:pPr>
      <w:r w:rsidRPr="00976E44">
        <w:rPr>
          <w:sz w:val="16"/>
        </w:rPr>
        <w:t>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authorisations are granted to the originators only if they can prove that the drug is safe and effective, which typically requires lengthy and expensive clinical trials.Footnote18</w:t>
      </w:r>
    </w:p>
    <w:p w14:paraId="3B8FABD7" w14:textId="77777777" w:rsidR="00840B8A" w:rsidRPr="00976E44" w:rsidRDefault="00840B8A" w:rsidP="00840B8A">
      <w:pPr>
        <w:rPr>
          <w:sz w:val="16"/>
        </w:rPr>
      </w:pPr>
      <w:r w:rsidRPr="00976E44">
        <w:rPr>
          <w:sz w:val="16"/>
        </w:rPr>
        <w:t>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incentivise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w:t>
      </w:r>
    </w:p>
    <w:p w14:paraId="11C03D50" w14:textId="77777777" w:rsidR="00840B8A" w:rsidRPr="00976E44" w:rsidRDefault="00840B8A" w:rsidP="00840B8A">
      <w:pPr>
        <w:rPr>
          <w:sz w:val="16"/>
        </w:rPr>
      </w:pPr>
      <w:r w:rsidRPr="00976E44">
        <w:rPr>
          <w:sz w:val="16"/>
        </w:rPr>
        <w:t>Patenting Practices by Pharmaceutical Companies</w:t>
      </w:r>
    </w:p>
    <w:p w14:paraId="16FCD040" w14:textId="77777777" w:rsidR="00840B8A" w:rsidRPr="00976E44" w:rsidRDefault="00840B8A" w:rsidP="00840B8A">
      <w:pPr>
        <w:rPr>
          <w:sz w:val="16"/>
        </w:rPr>
      </w:pPr>
      <w:r w:rsidRPr="00976E44">
        <w:rPr>
          <w:sz w:val="16"/>
        </w:rPr>
        <w:t xml:space="preserve">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76E44">
        <w:rPr>
          <w:highlight w:val="green"/>
          <w:u w:val="single"/>
        </w:rPr>
        <w:t xml:space="preserve">seek </w:t>
      </w:r>
      <w:r w:rsidRPr="00976E44">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company.Footnote33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monopoly</w:t>
      </w:r>
      <w:r w:rsidRPr="00976E44">
        <w:rPr>
          <w:sz w:val="16"/>
        </w:rPr>
        <w:t>.Footnote34</w:t>
      </w:r>
    </w:p>
    <w:p w14:paraId="7BCDE4D6" w14:textId="77777777" w:rsidR="00840B8A" w:rsidRPr="00976E44" w:rsidRDefault="00840B8A" w:rsidP="00840B8A">
      <w:pPr>
        <w:rPr>
          <w:sz w:val="16"/>
        </w:rPr>
      </w:pPr>
      <w:r w:rsidRPr="00976E44">
        <w:rPr>
          <w:sz w:val="16"/>
        </w:rPr>
        <w:t>Defining Strategic Patenting</w:t>
      </w:r>
    </w:p>
    <w:p w14:paraId="24D0F1C9" w14:textId="77777777" w:rsidR="00840B8A" w:rsidRPr="00976E44" w:rsidRDefault="00840B8A" w:rsidP="00840B8A">
      <w:pPr>
        <w:rPr>
          <w:sz w:val="16"/>
        </w:rPr>
      </w:pPr>
      <w:r w:rsidRPr="00976E44">
        <w:rPr>
          <w:sz w:val="16"/>
        </w:rPr>
        <w:t>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w:t>
      </w:r>
    </w:p>
    <w:p w14:paraId="7ED87239" w14:textId="77777777" w:rsidR="00840B8A" w:rsidRPr="00976E44" w:rsidRDefault="00840B8A" w:rsidP="00840B8A">
      <w:pPr>
        <w:rPr>
          <w:sz w:val="16"/>
        </w:rPr>
      </w:pPr>
      <w:r w:rsidRPr="00976E44">
        <w:rPr>
          <w:sz w:val="16"/>
        </w:rPr>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rPr>
          <w:sz w:val="16"/>
        </w:rPr>
        <w:t xml:space="preserve"> by originators and proponents of the practice. For example, as Burdon and Sloper explained, “[a] key element of any life cycle management strategy … is to extend patent protection beyond the basic patent term for as long as possible, by filing secondary patents which are effective to keep generics off the market”.Footnote37 However, </w:t>
      </w:r>
      <w:r w:rsidRPr="00976E44">
        <w:rPr>
          <w:u w:val="single"/>
        </w:rPr>
        <w:t>critics have characterised the practice as “</w:t>
      </w:r>
      <w:r w:rsidRPr="00976E44">
        <w:rPr>
          <w:rStyle w:val="Emphasis"/>
        </w:rPr>
        <w:t>evergreening</w:t>
      </w:r>
      <w:r w:rsidRPr="00976E44">
        <w:rPr>
          <w:u w:val="single"/>
        </w:rPr>
        <w:t>”</w:t>
      </w:r>
      <w:r w:rsidRPr="00976E44">
        <w:rPr>
          <w:sz w:val="16"/>
        </w:rPr>
        <w:t xml:space="preserve">,Footnote38 </w:t>
      </w:r>
      <w:r w:rsidRPr="00976E44">
        <w:rPr>
          <w:u w:val="single"/>
        </w:rPr>
        <w:t>as it essentially evergreens the patent protection and the exclusivity of a product</w:t>
      </w:r>
      <w:r w:rsidRPr="00976E44">
        <w:rPr>
          <w:sz w:val="16"/>
        </w:rPr>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rPr>
          <w:sz w:val="16"/>
        </w:rPr>
        <w:t>”.Footnote40</w:t>
      </w:r>
    </w:p>
    <w:p w14:paraId="50A2FC7A" w14:textId="77777777" w:rsidR="00840B8A" w:rsidRPr="00976E44" w:rsidRDefault="00840B8A" w:rsidP="00840B8A">
      <w:pPr>
        <w:rPr>
          <w:sz w:val="16"/>
        </w:rPr>
      </w:pPr>
      <w:r w:rsidRPr="00976E44">
        <w:rPr>
          <w:sz w:val="16"/>
        </w:rPr>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rPr>
          <w:sz w:val="16"/>
        </w:rPr>
        <w:t xml:space="preserve"> INNFootnote41-specific EPO </w:t>
      </w:r>
      <w:r w:rsidRPr="00976E44">
        <w:rPr>
          <w:rStyle w:val="Emphasis"/>
        </w:rPr>
        <w:t>patented bundles and applications</w:t>
      </w:r>
      <w:r w:rsidRPr="00976E44">
        <w:rPr>
          <w:sz w:val="16"/>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976E44">
        <w:rPr>
          <w:sz w:val="16"/>
        </w:rPr>
        <w:t xml:space="preserve"> (for example, a patent for the relevant salt, crystalline or amorphous form of the medicine)”.Footnote44 </w:t>
      </w:r>
      <w:r w:rsidRPr="00976E44">
        <w:rPr>
          <w:u w:val="single"/>
        </w:rPr>
        <w:t>Each of such patents would typically have a later expiration date, which effectively extends a period of market exclusivity beyond the expiration of a basic patent</w:t>
      </w:r>
      <w:r w:rsidRPr="00976E44">
        <w:rPr>
          <w:sz w:val="16"/>
        </w:rPr>
        <w:t xml:space="preserve">.Footnote45 In addition, </w:t>
      </w:r>
      <w:r w:rsidRPr="00976E44">
        <w:rPr>
          <w:u w:val="single"/>
        </w:rPr>
        <w:t>most of these patents that protect such follow-on modifications are so-called “sleeping” patents</w:t>
      </w:r>
      <w:r w:rsidRPr="00976E44">
        <w:rPr>
          <w:sz w:val="16"/>
        </w:rPr>
        <w:t xml:space="preserve">, i.e. patents which a </w:t>
      </w:r>
      <w:r w:rsidRPr="00976E44">
        <w:rPr>
          <w:u w:val="single"/>
        </w:rPr>
        <w:t>company has no intention of commercialising</w:t>
      </w:r>
      <w:r w:rsidRPr="00976E44">
        <w:rPr>
          <w:sz w:val="16"/>
        </w:rPr>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rPr>
          <w:sz w:val="16"/>
        </w:rPr>
        <w:t>.Footnote47 Nevertheless, such patents allow originators to secure the most efficient, broadest and longest possible protection for their successful products.Footnote48</w:t>
      </w:r>
    </w:p>
    <w:p w14:paraId="17BCB342" w14:textId="77777777" w:rsidR="00840B8A" w:rsidRPr="00976E44" w:rsidRDefault="00840B8A" w:rsidP="00840B8A">
      <w:pPr>
        <w:rPr>
          <w:sz w:val="16"/>
        </w:rPr>
      </w:pPr>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3D35A3C6" w14:textId="77777777" w:rsidR="00840B8A" w:rsidRPr="00976E44" w:rsidRDefault="00840B8A" w:rsidP="00840B8A">
      <w:pPr>
        <w:rPr>
          <w:sz w:val="16"/>
        </w:rPr>
      </w:pPr>
      <w:r w:rsidRPr="00976E44">
        <w:rPr>
          <w:sz w:val="16"/>
        </w:rPr>
        <w:t>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w:t>
      </w:r>
    </w:p>
    <w:p w14:paraId="4DD8B0A1" w14:textId="77777777" w:rsidR="00840B8A" w:rsidRPr="00976E44" w:rsidRDefault="00840B8A" w:rsidP="00840B8A">
      <w:pPr>
        <w:rPr>
          <w:sz w:val="16"/>
        </w:rPr>
      </w:pPr>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rPr>
          <w:sz w:val="16"/>
        </w:rPr>
        <w:t>and Competition Law</w:t>
      </w:r>
    </w:p>
    <w:p w14:paraId="0CFCF831" w14:textId="77777777" w:rsidR="00840B8A" w:rsidRPr="00976E44" w:rsidRDefault="00840B8A" w:rsidP="00840B8A">
      <w:pPr>
        <w:rPr>
          <w:sz w:val="16"/>
        </w:rPr>
      </w:pPr>
      <w:r w:rsidRPr="00976E44">
        <w:rPr>
          <w:sz w:val="16"/>
        </w:rPr>
        <w:t xml:space="preserve">In the competitive markets, </w:t>
      </w:r>
      <w:r w:rsidRPr="00976E44">
        <w:rPr>
          <w:u w:val="single"/>
        </w:rPr>
        <w:t>the success of a company is based on its business performance</w:t>
      </w:r>
      <w:r w:rsidRPr="00976E44">
        <w:rPr>
          <w:sz w:val="16"/>
        </w:rPr>
        <w:t xml:space="preserve">.Footnote52 </w:t>
      </w:r>
      <w:r w:rsidRPr="00976E44">
        <w:rPr>
          <w:u w:val="single"/>
        </w:rPr>
        <w:t>In order to compete on performance by “offering better quality and a wider choice of new and improved goods and services”</w:t>
      </w:r>
      <w:r w:rsidRPr="00976E44">
        <w:rPr>
          <w:sz w:val="16"/>
        </w:rPr>
        <w:t xml:space="preserve">Footnote53 </w:t>
      </w:r>
      <w:r w:rsidRPr="00976E44">
        <w:rPr>
          <w:u w:val="single"/>
        </w:rPr>
        <w:t>firms must innovate. Realising the importance of protecting innovation, which is considered to be the main driver of economic growth</w:t>
      </w:r>
      <w:r w:rsidRPr="00976E44">
        <w:rPr>
          <w:sz w:val="16"/>
        </w:rPr>
        <w:t xml:space="preserve">,Footnote54 </w:t>
      </w:r>
      <w:r w:rsidRPr="00976E44">
        <w:rPr>
          <w:u w:val="single"/>
        </w:rPr>
        <w:t>states have put in place various mechanisms to ensure a suitable environment for its advancement. These include granting the property rights</w:t>
      </w:r>
      <w:r w:rsidRPr="00976E44">
        <w:rPr>
          <w:sz w:val="16"/>
        </w:rPr>
        <w:t xml:space="preserve"> to the results of innovation in the form of patents, as well as implementing competition law rules to stimulate dynamic competition.Footnote55</w:t>
      </w:r>
    </w:p>
    <w:p w14:paraId="5FCA3243" w14:textId="77777777" w:rsidR="00840B8A" w:rsidRPr="00976E44" w:rsidRDefault="00840B8A" w:rsidP="00840B8A">
      <w:pPr>
        <w:rPr>
          <w:sz w:val="16"/>
        </w:rPr>
      </w:pPr>
      <w:r w:rsidRPr="00976E44">
        <w:rPr>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essential element of undistorted competition on the internal market</w:t>
      </w:r>
      <w:r w:rsidRPr="00976E44">
        <w:rPr>
          <w:sz w:val="16"/>
        </w:rPr>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6AF71299" w14:textId="77777777" w:rsidR="00840B8A" w:rsidRPr="00976E44" w:rsidRDefault="00840B8A" w:rsidP="00840B8A">
      <w:pPr>
        <w:rPr>
          <w:sz w:val="16"/>
        </w:rPr>
      </w:pPr>
      <w:r w:rsidRPr="00976E44">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239164C1" w14:textId="77777777" w:rsidR="00840B8A" w:rsidRPr="00976E44" w:rsidRDefault="00840B8A" w:rsidP="00840B8A">
      <w:pPr>
        <w:rPr>
          <w:sz w:val="16"/>
        </w:rPr>
      </w:pPr>
      <w:r w:rsidRPr="00976E44">
        <w:rPr>
          <w:sz w:val="16"/>
        </w:rPr>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rPr>
          <w:sz w:val="16"/>
        </w:rPr>
        <w:t xml:space="preserve">. This is enshrined in Art. 102(b) TFEU, which prohibits abuses that consist of, inter alia, limiting technological development. For example, </w:t>
      </w:r>
      <w:r w:rsidRPr="00976E44">
        <w:rPr>
          <w:u w:val="single"/>
        </w:rPr>
        <w:t>in AstraZeneca the General Court considered that the company’s practice of misusing the patent system had the potential of reducing its incentives to innovate and was anticompetitive</w:t>
      </w:r>
      <w:r w:rsidRPr="00976E44">
        <w:rPr>
          <w:sz w:val="16"/>
        </w:rPr>
        <w:t xml:space="preserve">.Footnote70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rPr>
          <w:sz w:val="16"/>
        </w:rPr>
        <w:t>.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1BD30C9E" w14:textId="77777777" w:rsidR="00840B8A" w:rsidRPr="00976E44" w:rsidRDefault="00840B8A" w:rsidP="00840B8A">
      <w:pPr>
        <w:rPr>
          <w:sz w:val="16"/>
        </w:rPr>
      </w:pPr>
      <w:r w:rsidRPr="00976E44">
        <w:rPr>
          <w:sz w:val="16"/>
        </w:rPr>
        <w:t>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0A97CE56" w14:textId="77777777" w:rsidR="00840B8A" w:rsidRPr="00976E44" w:rsidRDefault="00840B8A" w:rsidP="00840B8A">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7CD370E9" w14:textId="77777777" w:rsidR="00840B8A" w:rsidRPr="00976E44" w:rsidRDefault="00840B8A" w:rsidP="00840B8A">
      <w:pPr>
        <w:rPr>
          <w:u w:val="single"/>
        </w:rPr>
      </w:pPr>
      <w:r w:rsidRPr="00976E44">
        <w:rPr>
          <w:sz w:val="16"/>
        </w:rPr>
        <w:t xml:space="preserve">While originator companies typically argue that the competition law intervention into their patenting practices will reduce their incentives to innovate,Footnote81 this article asserts that </w:t>
      </w:r>
      <w:r w:rsidRPr="00976E44">
        <w:rPr>
          <w:u w:val="single"/>
        </w:rPr>
        <w:t>strategic patenting itself reduces originators’ incentives</w:t>
      </w:r>
      <w:r w:rsidRPr="00976E44">
        <w:rPr>
          <w:sz w:val="16"/>
        </w:rPr>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in order to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rPr>
          <w:sz w:val="16"/>
        </w:rPr>
        <w:t xml:space="preserve"> from generic competition. Therefore, </w:t>
      </w:r>
      <w:r w:rsidRPr="00976E44">
        <w:rPr>
          <w:u w:val="single"/>
        </w:rPr>
        <w:t>when companies engage in such strategic patenting, they are</w:t>
      </w:r>
      <w:r w:rsidRPr="00976E44">
        <w:rPr>
          <w:sz w:val="16"/>
        </w:rPr>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569F9946" w14:textId="77777777" w:rsidR="00840B8A" w:rsidRPr="00976E44" w:rsidRDefault="00840B8A" w:rsidP="00840B8A">
      <w:pPr>
        <w:rPr>
          <w:sz w:val="16"/>
        </w:rPr>
      </w:pPr>
      <w:r w:rsidRPr="00976E44">
        <w:rPr>
          <w:sz w:val="16"/>
        </w:rPr>
        <w:t>Maintaining that this practice is lawful, originators argue that strong patent protection is essential for recouping their investments, as well as for incentivising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43C7EB5F" w14:textId="77777777" w:rsidR="00840B8A" w:rsidRPr="00976E44" w:rsidRDefault="00840B8A" w:rsidP="00840B8A">
      <w:pPr>
        <w:rPr>
          <w:u w:val="single"/>
        </w:rPr>
      </w:pPr>
      <w:r w:rsidRPr="00976E44">
        <w:rPr>
          <w:sz w:val="16"/>
        </w:rPr>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rPr>
          <w:sz w:val="16"/>
        </w:rPr>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679D664A" w14:textId="77777777" w:rsidR="00840B8A" w:rsidRPr="00976E44" w:rsidRDefault="00840B8A" w:rsidP="00840B8A">
      <w:pPr>
        <w:rPr>
          <w:sz w:val="16"/>
        </w:rPr>
      </w:pPr>
      <w:r w:rsidRPr="00976E44">
        <w:rPr>
          <w:sz w:val="16"/>
        </w:rPr>
        <w:t>In the same vein, the Commission emphasises the importance of competition for the incentives to innovate, stating that: “[r]ivalry between undertakings is an essential driver of economic efficiency, including dynamic efficiencies in the form of innovation. In its absence the dominant undertaking will lack adequate incentives to continue to create and pass on efficiency gains.”Footnote85</w:t>
      </w:r>
    </w:p>
    <w:p w14:paraId="1C6A095D" w14:textId="77777777" w:rsidR="00840B8A" w:rsidRPr="00976E44" w:rsidRDefault="00840B8A" w:rsidP="00840B8A">
      <w:pPr>
        <w:rPr>
          <w:sz w:val="16"/>
        </w:rPr>
      </w:pPr>
      <w:r w:rsidRPr="00976E44">
        <w:rPr>
          <w:sz w:val="16"/>
        </w:rPr>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rPr>
          <w:sz w:val="16"/>
        </w:rPr>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rPr>
          <w:sz w:val="16"/>
        </w:rPr>
        <w:t xml:space="preserve">Footnote87 and a purely editorial task.Footnote88 Moreover, these follow-on pharmaceutical inventions are specifically timed around the expiration of the basic patent and can be developed on demand.Footnote89 In AstraZeneca the Commission noted that the company designed to “[f]ile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rPr>
          <w:sz w:val="16"/>
        </w:rPr>
        <w:t>.Footnote92</w:t>
      </w:r>
    </w:p>
    <w:p w14:paraId="2AF5FE84" w14:textId="77777777" w:rsidR="00840B8A" w:rsidRPr="00976E44" w:rsidRDefault="00840B8A" w:rsidP="00840B8A">
      <w:pPr>
        <w:rPr>
          <w:sz w:val="16"/>
        </w:rPr>
      </w:pPr>
      <w:r w:rsidRPr="00976E44">
        <w:rPr>
          <w:sz w:val="16"/>
        </w:rPr>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would thus provide consumers with better products and/or access to </w:t>
      </w:r>
      <w:r w:rsidRPr="00976E44">
        <w:rPr>
          <w:rStyle w:val="Emphasis"/>
        </w:rPr>
        <w:t>cheaper generic versions earlier</w:t>
      </w:r>
      <w:r w:rsidRPr="00976E44">
        <w:rPr>
          <w:sz w:val="16"/>
        </w:rPr>
        <w:t>. As Ullrich argues:Footnote93</w:t>
      </w:r>
    </w:p>
    <w:p w14:paraId="3A31DD9A" w14:textId="77777777" w:rsidR="00840B8A" w:rsidRPr="00976E44" w:rsidRDefault="00840B8A" w:rsidP="00840B8A">
      <w:pPr>
        <w:rPr>
          <w:sz w:val="16"/>
        </w:rPr>
      </w:pPr>
      <w:r w:rsidRPr="00976E44">
        <w:rPr>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260F3A02" w14:textId="77777777" w:rsidR="00840B8A" w:rsidRPr="00976E44" w:rsidRDefault="00840B8A" w:rsidP="00840B8A">
      <w:pPr>
        <w:rPr>
          <w:sz w:val="16"/>
        </w:rPr>
      </w:pPr>
      <w:r w:rsidRPr="00976E44">
        <w:rPr>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31312922" w14:textId="77777777" w:rsidR="00840B8A" w:rsidRPr="00976E44" w:rsidRDefault="00840B8A" w:rsidP="00840B8A">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4603BEFD" w14:textId="77777777" w:rsidR="00840B8A" w:rsidRPr="00976E44" w:rsidRDefault="00840B8A" w:rsidP="00840B8A">
      <w:pPr>
        <w:rPr>
          <w:sz w:val="16"/>
        </w:rPr>
      </w:pPr>
      <w:r w:rsidRPr="00976E44">
        <w:rPr>
          <w:sz w:val="16"/>
        </w:rPr>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rPr>
          <w:sz w:val="16"/>
        </w:rPr>
        <w:t xml:space="preserve">. As was discussed earlier, </w:t>
      </w:r>
      <w:r w:rsidRPr="00976E44">
        <w:rPr>
          <w:u w:val="single"/>
        </w:rPr>
        <w:t>the expiry of a basic patent that protects an active compound facilitates generic competition</w:t>
      </w:r>
      <w:r w:rsidRPr="00976E44">
        <w:rPr>
          <w:sz w:val="16"/>
        </w:rPr>
        <w:t xml:space="preserve">. This is because </w:t>
      </w:r>
      <w:r w:rsidRPr="00976E44">
        <w:rPr>
          <w:u w:val="single"/>
        </w:rPr>
        <w:t>even if the product is still protected by process, specific form or formulation patents, generic companies may develop alternative ways of producing or formulating the product and start competing with the originator</w:t>
      </w:r>
      <w:r w:rsidRPr="00976E44">
        <w:rPr>
          <w:sz w:val="16"/>
        </w:rPr>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rPr>
          <w:sz w:val="16"/>
        </w:rPr>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uncertainty about the patent protection and a fear of infringing on one of the numerous patents</w:t>
      </w:r>
      <w:r w:rsidRPr="00976E44">
        <w:rPr>
          <w:sz w:val="16"/>
        </w:rPr>
        <w:t>.Footnote96 In its Sector Inquiry Report, the Commission cited the following quote from one of the originators:</w:t>
      </w:r>
    </w:p>
    <w:p w14:paraId="18C2CE3F" w14:textId="77777777" w:rsidR="00840B8A" w:rsidRPr="00976E44" w:rsidRDefault="00840B8A" w:rsidP="00840B8A">
      <w:pPr>
        <w:rPr>
          <w:sz w:val="16"/>
        </w:rPr>
      </w:pPr>
      <w:r w:rsidRPr="00976E44">
        <w:rPr>
          <w:sz w:val="16"/>
        </w:rPr>
        <w:t>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w:t>
      </w:r>
    </w:p>
    <w:p w14:paraId="046F14AB" w14:textId="77777777" w:rsidR="00840B8A" w:rsidRPr="00976E44" w:rsidRDefault="00840B8A" w:rsidP="00840B8A">
      <w:pPr>
        <w:rPr>
          <w:sz w:val="16"/>
        </w:rPr>
      </w:pPr>
      <w:r w:rsidRPr="00976E44">
        <w:rPr>
          <w:sz w:val="16"/>
        </w:rPr>
        <w:t>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34788611" w14:textId="77777777" w:rsidR="00840B8A" w:rsidRPr="00976E44" w:rsidRDefault="00840B8A" w:rsidP="00840B8A">
      <w:pPr>
        <w:rPr>
          <w:sz w:val="16"/>
        </w:rPr>
      </w:pPr>
      <w:r w:rsidRPr="00976E44">
        <w:rPr>
          <w:sz w:val="16"/>
        </w:rPr>
        <w:t>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Maggiolino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0EBBF885" w14:textId="77777777" w:rsidR="00840B8A" w:rsidRPr="00976E44" w:rsidRDefault="00840B8A" w:rsidP="00840B8A"/>
    <w:p w14:paraId="5C39BE96" w14:textId="77777777" w:rsidR="00840B8A" w:rsidRPr="00976E44" w:rsidRDefault="00840B8A" w:rsidP="00840B8A">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2E516A24" w14:textId="77777777" w:rsidR="00840B8A" w:rsidRPr="00976E44" w:rsidRDefault="00840B8A" w:rsidP="00840B8A">
      <w:r w:rsidRPr="00976E44">
        <w:rPr>
          <w:rStyle w:val="Style13ptBold"/>
        </w:rPr>
        <w:t>Recna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29" w:history="1">
        <w:r w:rsidRPr="00976E44">
          <w:rPr>
            <w:rStyle w:val="Hyperlink"/>
          </w:rPr>
          <w:t>https://www.tandfonline.com/doi/full/10.1080/25751654.2021.1890867</w:t>
        </w:r>
      </w:hyperlink>
      <w:r w:rsidRPr="00976E44">
        <w:t>] Justin</w:t>
      </w:r>
    </w:p>
    <w:p w14:paraId="0461C544" w14:textId="77777777" w:rsidR="00840B8A" w:rsidRPr="00976E44" w:rsidRDefault="00840B8A" w:rsidP="00840B8A">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35D9818B" w14:textId="77777777" w:rsidR="00840B8A" w:rsidRPr="00976E44" w:rsidRDefault="00840B8A" w:rsidP="00840B8A">
      <w:pPr>
        <w:rPr>
          <w:sz w:val="16"/>
        </w:rPr>
      </w:pPr>
      <w:r w:rsidRPr="00976E44">
        <w:rPr>
          <w:sz w:val="16"/>
        </w:rPr>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744B820B" w14:textId="77777777" w:rsidR="00840B8A" w:rsidRPr="00976E44" w:rsidRDefault="00840B8A" w:rsidP="00840B8A">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0FC8C3F4" w14:textId="77777777" w:rsidR="00840B8A" w:rsidRPr="00976E44" w:rsidRDefault="00840B8A" w:rsidP="00840B8A">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2412271B" w14:textId="77777777" w:rsidR="00840B8A" w:rsidRPr="00976E44" w:rsidRDefault="00840B8A" w:rsidP="00840B8A">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67730AE0" w14:textId="77777777" w:rsidR="00840B8A" w:rsidRPr="00976E44" w:rsidRDefault="00840B8A" w:rsidP="00840B8A">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43752BEF" w14:textId="77777777" w:rsidR="00840B8A" w:rsidRPr="00976E44" w:rsidRDefault="00840B8A" w:rsidP="00840B8A">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012353A2" w14:textId="77777777" w:rsidR="00840B8A" w:rsidRPr="00976E44" w:rsidRDefault="00840B8A" w:rsidP="00840B8A">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434C1F3B" w14:textId="77777777" w:rsidR="00840B8A" w:rsidRPr="00976E44" w:rsidRDefault="00840B8A" w:rsidP="00840B8A">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5A56E8CF" w14:textId="77777777" w:rsidR="00840B8A" w:rsidRPr="00976E44" w:rsidRDefault="00840B8A" w:rsidP="00840B8A">
      <w:pPr>
        <w:pStyle w:val="Heading4"/>
        <w:rPr>
          <w:rFonts w:cs="Calibri"/>
        </w:rPr>
      </w:pPr>
      <w:r w:rsidRPr="00976E44">
        <w:rPr>
          <w:rFonts w:cs="Calibri"/>
        </w:rPr>
        <w:t>Studies show that vaccine distribution solve COVID. Reject any ev that don’t assume vaccine nationalism.</w:t>
      </w:r>
    </w:p>
    <w:p w14:paraId="532E325A" w14:textId="77777777" w:rsidR="00840B8A" w:rsidRPr="00976E44" w:rsidRDefault="00840B8A" w:rsidP="00840B8A">
      <w:pPr>
        <w:pStyle w:val="ListParagraph"/>
        <w:numPr>
          <w:ilvl w:val="0"/>
          <w:numId w:val="12"/>
        </w:numPr>
      </w:pPr>
      <w:r w:rsidRPr="00976E44">
        <w:t>Compares two models of HARs and LARs</w:t>
      </w:r>
    </w:p>
    <w:p w14:paraId="2E4E88C7" w14:textId="77777777" w:rsidR="00840B8A" w:rsidRPr="00976E44" w:rsidRDefault="00840B8A" w:rsidP="00840B8A">
      <w:pPr>
        <w:pStyle w:val="ListParagraph"/>
        <w:numPr>
          <w:ilvl w:val="0"/>
          <w:numId w:val="12"/>
        </w:numPr>
      </w:pPr>
      <w:r w:rsidRPr="00976E44">
        <w:t>Allows for mutation simulations</w:t>
      </w:r>
    </w:p>
    <w:p w14:paraId="15E20B38" w14:textId="77777777" w:rsidR="00840B8A" w:rsidRPr="00976E44" w:rsidRDefault="00840B8A" w:rsidP="00840B8A">
      <w:pPr>
        <w:rPr>
          <w:shd w:val="clear" w:color="auto" w:fill="FFFFFF"/>
        </w:rPr>
      </w:pPr>
      <w:r w:rsidRPr="0000431F">
        <w:rPr>
          <w:b/>
          <w:bCs/>
          <w:sz w:val="26"/>
          <w:szCs w:val="26"/>
          <w:shd w:val="clear" w:color="auto" w:fill="FFFFFF"/>
        </w:rPr>
        <w:t>Princeton University 8/17</w:t>
      </w:r>
      <w:r w:rsidRPr="00976E44">
        <w:rPr>
          <w:shd w:val="clear" w:color="auto" w:fill="FFFFFF"/>
        </w:rPr>
        <w:t xml:space="preserve"> Princeton University. "Vaccine stockpiling by nations could lead to increase in COVID-19 cases, novel variant emergence, study finds." ScienceDaily. ScienceDaily, 17 August 2021. &lt;www.sciencedaily.com/releases/2021/08/210817152552.htm&gt;. //Nato</w:t>
      </w:r>
    </w:p>
    <w:p w14:paraId="1BD51D6A" w14:textId="77777777" w:rsidR="00840B8A" w:rsidRPr="00976E44" w:rsidRDefault="00840B8A" w:rsidP="00840B8A">
      <w:pPr>
        <w:rPr>
          <w:sz w:val="16"/>
        </w:rPr>
      </w:pPr>
      <w:r w:rsidRPr="00976E44">
        <w:rPr>
          <w:sz w:val="16"/>
          <w:lang w:eastAsia="zh-CN"/>
        </w:rPr>
        <w:t xml:space="preserve">The </w:t>
      </w:r>
      <w:r w:rsidRPr="00976E44">
        <w:rPr>
          <w:rStyle w:val="StyleUnderline"/>
          <w:highlight w:val="green"/>
        </w:rPr>
        <w:t>allocation of</w:t>
      </w:r>
      <w:r w:rsidRPr="00976E44">
        <w:rPr>
          <w:rStyle w:val="StyleUnderline"/>
        </w:rPr>
        <w:t xml:space="preserve"> COVID-19 </w:t>
      </w:r>
      <w:r w:rsidRPr="00976E44">
        <w:rPr>
          <w:rStyle w:val="StyleUnderline"/>
          <w:highlight w:val="green"/>
        </w:rPr>
        <w:t>vaccine</w:t>
      </w:r>
      <w:r w:rsidRPr="00976E44">
        <w:rPr>
          <w:rStyle w:val="StyleUnderline"/>
        </w:rPr>
        <w:t xml:space="preserve"> between countries</w:t>
      </w:r>
      <w:r w:rsidRPr="00976E44">
        <w:rPr>
          <w:sz w:val="16"/>
          <w:lang w:eastAsia="zh-CN"/>
        </w:rPr>
        <w:t xml:space="preserve"> has thus far </w:t>
      </w:r>
      <w:r w:rsidRPr="00976E44">
        <w:rPr>
          <w:rStyle w:val="StyleUnderline"/>
          <w:highlight w:val="green"/>
        </w:rPr>
        <w:t>tended toward vaccine nationalism</w:t>
      </w:r>
      <w:r w:rsidRPr="00976E44">
        <w:rPr>
          <w:sz w:val="16"/>
          <w:lang w:eastAsia="zh-CN"/>
        </w:rPr>
        <w:t xml:space="preserve">, wherein </w:t>
      </w:r>
      <w:r w:rsidRPr="00976E44">
        <w:rPr>
          <w:rStyle w:val="StyleUnderline"/>
        </w:rPr>
        <w:t>countries stockpile vaccines to prioritize access for their citizenry over equitable vaccine sharing</w:t>
      </w:r>
      <w:r w:rsidRPr="00976E44">
        <w:rPr>
          <w:sz w:val="16"/>
        </w:rPr>
        <w:t xml:space="preserve">. The </w:t>
      </w:r>
      <w:r w:rsidRPr="00976E44">
        <w:rPr>
          <w:rStyle w:val="StyleUnderline"/>
        </w:rPr>
        <w:t>extent of vaccine nationalism</w:t>
      </w:r>
      <w:r w:rsidRPr="00976E44">
        <w:rPr>
          <w:sz w:val="16"/>
        </w:rPr>
        <w:t xml:space="preserve">, however, may </w:t>
      </w:r>
      <w:r w:rsidRPr="00976E44">
        <w:rPr>
          <w:rStyle w:val="StyleUnderline"/>
        </w:rPr>
        <w:t xml:space="preserve">strongly </w:t>
      </w:r>
      <w:r w:rsidRPr="00976E44">
        <w:rPr>
          <w:rStyle w:val="StyleUnderline"/>
          <w:highlight w:val="green"/>
        </w:rPr>
        <w:t>impact global trajectories of</w:t>
      </w:r>
      <w:r w:rsidRPr="00976E44">
        <w:rPr>
          <w:rStyle w:val="StyleUnderline"/>
        </w:rPr>
        <w:t xml:space="preserve"> COVID-19 </w:t>
      </w:r>
      <w:r w:rsidRPr="00976E44">
        <w:rPr>
          <w:rStyle w:val="StyleUnderline"/>
          <w:highlight w:val="green"/>
        </w:rPr>
        <w:t>case numbers and increase</w:t>
      </w:r>
      <w:r w:rsidRPr="00976E44">
        <w:rPr>
          <w:rStyle w:val="StyleUnderline"/>
        </w:rPr>
        <w:t xml:space="preserve"> the potential </w:t>
      </w:r>
      <w:r w:rsidRPr="00976E44">
        <w:rPr>
          <w:rStyle w:val="StyleUnderline"/>
          <w:highlight w:val="green"/>
        </w:rPr>
        <w:t>emergence of</w:t>
      </w:r>
      <w:r w:rsidRPr="00976E44">
        <w:rPr>
          <w:rStyle w:val="StyleUnderline"/>
        </w:rPr>
        <w:t xml:space="preserve"> novel </w:t>
      </w:r>
      <w:r w:rsidRPr="00976E44">
        <w:rPr>
          <w:rStyle w:val="StyleUnderline"/>
          <w:highlight w:val="green"/>
        </w:rPr>
        <w:t>variants</w:t>
      </w:r>
      <w:r w:rsidRPr="00976E44">
        <w:rPr>
          <w:sz w:val="16"/>
        </w:rPr>
        <w:t xml:space="preserve">, according to a Princeton University and McGill University study published Aug. 17 in the journal Science. "Certain countries such as Peru and South Africa that have had severe COVID-19 outbreaks have received few vaccines, while many doses have gone to countries experiencing comparatively milder pandemic impacts, either in terms of mortality or economic dislocation," said co-first author Caroline Wagner, an assistant professor of bioengineering at McGill University who previously served as a postdoctoral research associate in Princeton's High Meadows Environmental Institute (HMEI). "As expected, we have seen large decreases in case numbers in many regions with high vaccine access, yet </w:t>
      </w:r>
      <w:r w:rsidRPr="00976E44">
        <w:rPr>
          <w:rStyle w:val="StyleUnderline"/>
        </w:rPr>
        <w:t>infections are resurging in areas with low availability</w:t>
      </w:r>
      <w:r w:rsidRPr="00976E44">
        <w:rPr>
          <w:sz w:val="16"/>
        </w:rPr>
        <w:t>," said co-first author Chadi Saad-Roy, a Princeton graduate student in ecology and evolutionary biology and the Lewis-Sigler Institute for Integrative Genomics. "</w:t>
      </w:r>
      <w:r w:rsidRPr="00976E44">
        <w:rPr>
          <w:rStyle w:val="StyleUnderline"/>
        </w:rPr>
        <w:t>Our goal was to explore the effects of different vaccine-sharing schemes on the global persistence of COVID-19 infections -- as well as the possibility for the evolution of novel variants -- using mathematical models</w:t>
      </w:r>
      <w:r w:rsidRPr="00976E44">
        <w:rPr>
          <w:sz w:val="16"/>
        </w:rPr>
        <w:t xml:space="preserve">," Saad-Roy said. </w:t>
      </w:r>
      <w:r w:rsidRPr="00976E44">
        <w:rPr>
          <w:rStyle w:val="StyleUnderline"/>
        </w:rPr>
        <w:t xml:space="preserve">The </w:t>
      </w:r>
      <w:r w:rsidRPr="00976E44">
        <w:rPr>
          <w:rStyle w:val="StyleUnderline"/>
          <w:highlight w:val="green"/>
        </w:rPr>
        <w:t>researchers projected</w:t>
      </w:r>
      <w:r w:rsidRPr="00976E44">
        <w:rPr>
          <w:rStyle w:val="StyleUnderline"/>
        </w:rPr>
        <w:t xml:space="preserve"> forward the </w:t>
      </w:r>
      <w:r w:rsidRPr="00976E44">
        <w:rPr>
          <w:rStyle w:val="StyleUnderline"/>
          <w:highlight w:val="green"/>
        </w:rPr>
        <w:t>incidence of COVID-19 cases</w:t>
      </w:r>
      <w:r w:rsidRPr="00976E44">
        <w:rPr>
          <w:rStyle w:val="StyleUnderline"/>
        </w:rPr>
        <w:t xml:space="preserve"> under a range of vaccine dosing regimes, vaccination rates, and assumptions related to immune responses. They did so </w:t>
      </w:r>
      <w:r w:rsidRPr="00976E44">
        <w:rPr>
          <w:rStyle w:val="StyleUnderline"/>
          <w:highlight w:val="green"/>
        </w:rPr>
        <w:t>in two model</w:t>
      </w:r>
      <w:r w:rsidRPr="00976E44">
        <w:rPr>
          <w:rStyle w:val="StyleUnderline"/>
        </w:rPr>
        <w:t xml:space="preserve"> regions: </w:t>
      </w:r>
      <w:r w:rsidRPr="00976E44">
        <w:rPr>
          <w:rStyle w:val="StyleUnderline"/>
          <w:highlight w:val="green"/>
        </w:rPr>
        <w:t>One with high access to vaccines</w:t>
      </w:r>
      <w:r w:rsidRPr="00976E44">
        <w:rPr>
          <w:sz w:val="16"/>
        </w:rPr>
        <w:t xml:space="preserve"> -- a high-access region (</w:t>
      </w:r>
      <w:r w:rsidRPr="00976E44">
        <w:rPr>
          <w:rStyle w:val="StyleUnderline"/>
        </w:rPr>
        <w:t>HAR</w:t>
      </w:r>
      <w:r w:rsidRPr="00976E44">
        <w:rPr>
          <w:sz w:val="16"/>
        </w:rPr>
        <w:t xml:space="preserve">) -- </w:t>
      </w:r>
      <w:r w:rsidRPr="00976E44">
        <w:rPr>
          <w:rStyle w:val="StyleUnderline"/>
          <w:highlight w:val="green"/>
        </w:rPr>
        <w:t>and a low-access region</w:t>
      </w:r>
      <w:r w:rsidRPr="00976E44">
        <w:rPr>
          <w:rStyle w:val="StyleUnderline"/>
        </w:rPr>
        <w:t xml:space="preserve"> (LAR). The </w:t>
      </w:r>
      <w:r w:rsidRPr="00976E44">
        <w:rPr>
          <w:rStyle w:val="StyleUnderline"/>
          <w:highlight w:val="green"/>
        </w:rPr>
        <w:t>models also allowed for</w:t>
      </w:r>
      <w:r w:rsidRPr="00976E44">
        <w:rPr>
          <w:sz w:val="16"/>
        </w:rPr>
        <w:t xml:space="preserve"> the regions to be coupled either through case importation, or the </w:t>
      </w:r>
      <w:r w:rsidRPr="00976E44">
        <w:rPr>
          <w:rStyle w:val="StyleUnderline"/>
          <w:highlight w:val="green"/>
        </w:rPr>
        <w:t>evolution of</w:t>
      </w:r>
      <w:r w:rsidRPr="00976E44">
        <w:rPr>
          <w:rStyle w:val="StyleUnderline"/>
        </w:rPr>
        <w:t xml:space="preserve"> a novel </w:t>
      </w:r>
      <w:r w:rsidRPr="00976E44">
        <w:rPr>
          <w:rStyle w:val="StyleUnderline"/>
          <w:highlight w:val="green"/>
        </w:rPr>
        <w:t>variant</w:t>
      </w:r>
      <w:r w:rsidRPr="00976E44">
        <w:rPr>
          <w:sz w:val="16"/>
        </w:rPr>
        <w:t xml:space="preserve"> in one of the regions. "In this way, we could assess the dependence of our epidemiological projections on different immunological parameters, regional characteristics such as population size and local transmission rate, and our assumptions related to vaccine allocation," Wagner said. Overall, </w:t>
      </w:r>
      <w:r w:rsidRPr="00976E44">
        <w:rPr>
          <w:rStyle w:val="StyleUnderline"/>
          <w:highlight w:val="green"/>
        </w:rPr>
        <w:t>the study found that increased vaccine-sharing</w:t>
      </w:r>
      <w:r w:rsidRPr="00976E44">
        <w:rPr>
          <w:rStyle w:val="StyleUnderline"/>
        </w:rPr>
        <w:t xml:space="preserve"> resulted in </w:t>
      </w:r>
      <w:r w:rsidRPr="00976E44">
        <w:rPr>
          <w:rStyle w:val="StyleUnderline"/>
          <w:highlight w:val="green"/>
        </w:rPr>
        <w:t>reduced case numbers</w:t>
      </w:r>
      <w:r w:rsidRPr="00976E44">
        <w:rPr>
          <w:sz w:val="16"/>
        </w:rPr>
        <w:t xml:space="preserve"> in LARs. "</w:t>
      </w:r>
    </w:p>
    <w:p w14:paraId="59D63C94" w14:textId="77777777" w:rsidR="00840B8A" w:rsidRPr="00976E44" w:rsidRDefault="00840B8A" w:rsidP="00840B8A"/>
    <w:p w14:paraId="0ADEE823" w14:textId="77777777" w:rsidR="00840B8A" w:rsidRPr="00B55AD5" w:rsidRDefault="00840B8A" w:rsidP="00840B8A"/>
    <w:p w14:paraId="4EFE13C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E8A671" w14:textId="77777777" w:rsidR="00C13E9F" w:rsidRDefault="00C13E9F" w:rsidP="00840B8A">
      <w:pPr>
        <w:spacing w:after="0" w:line="240" w:lineRule="auto"/>
      </w:pPr>
      <w:r>
        <w:separator/>
      </w:r>
    </w:p>
  </w:endnote>
  <w:endnote w:type="continuationSeparator" w:id="0">
    <w:p w14:paraId="62C7811C" w14:textId="77777777" w:rsidR="00C13E9F" w:rsidRDefault="00C13E9F" w:rsidP="00840B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2B129F" w14:textId="77777777" w:rsidR="00C13E9F" w:rsidRDefault="00C13E9F" w:rsidP="00840B8A">
      <w:pPr>
        <w:spacing w:after="0" w:line="240" w:lineRule="auto"/>
      </w:pPr>
      <w:r>
        <w:separator/>
      </w:r>
    </w:p>
  </w:footnote>
  <w:footnote w:type="continuationSeparator" w:id="0">
    <w:p w14:paraId="18BEB1F3" w14:textId="77777777" w:rsidR="00C13E9F" w:rsidRDefault="00C13E9F" w:rsidP="00840B8A">
      <w:pPr>
        <w:spacing w:after="0" w:line="240" w:lineRule="auto"/>
      </w:pPr>
      <w:r>
        <w:continuationSeparator/>
      </w:r>
    </w:p>
  </w:footnote>
  <w:footnote w:id="1">
    <w:p w14:paraId="746E7DC8" w14:textId="77777777" w:rsidR="00840B8A" w:rsidRPr="00752E9C" w:rsidRDefault="00840B8A" w:rsidP="00840B8A">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4DDC6A06" w14:textId="77777777" w:rsidR="00840B8A" w:rsidRPr="00855FDC" w:rsidRDefault="00840B8A" w:rsidP="00840B8A">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40B8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656AB"/>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11B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B8A"/>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7C39"/>
    <w:rsid w:val="00990634"/>
    <w:rsid w:val="00991733"/>
    <w:rsid w:val="00992078"/>
    <w:rsid w:val="00992BE3"/>
    <w:rsid w:val="009A1467"/>
    <w:rsid w:val="009A6464"/>
    <w:rsid w:val="009A7FD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13E9F"/>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2B5D"/>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C8B972"/>
  <w14:defaultImageDpi w14:val="300"/>
  <w15:docId w15:val="{0BE9C858-0F13-824F-8DC8-1F9A700B3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40B8A"/>
    <w:pPr>
      <w:spacing w:after="160" w:line="259" w:lineRule="auto"/>
    </w:pPr>
  </w:style>
  <w:style w:type="paragraph" w:styleId="Heading1">
    <w:name w:val="heading 1"/>
    <w:aliases w:val="Pocket"/>
    <w:basedOn w:val="Normal"/>
    <w:next w:val="Normal"/>
    <w:link w:val="Heading1Char"/>
    <w:uiPriority w:val="9"/>
    <w:qFormat/>
    <w:rsid w:val="00840B8A"/>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40B8A"/>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40B8A"/>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840B8A"/>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840B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0B8A"/>
  </w:style>
  <w:style w:type="character" w:customStyle="1" w:styleId="Heading1Char">
    <w:name w:val="Heading 1 Char"/>
    <w:aliases w:val="Pocket Char"/>
    <w:basedOn w:val="DefaultParagraphFont"/>
    <w:link w:val="Heading1"/>
    <w:uiPriority w:val="9"/>
    <w:rsid w:val="00840B8A"/>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840B8A"/>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840B8A"/>
    <w:rPr>
      <w:rFonts w:eastAsiaTheme="majorEastAsia"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840B8A"/>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840B8A"/>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840B8A"/>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840B8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40B8A"/>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Dont use Char"/>
    <w:basedOn w:val="DefaultParagraphFont"/>
    <w:link w:val="NoSpacing"/>
    <w:uiPriority w:val="99"/>
    <w:unhideWhenUsed/>
    <w:rsid w:val="00840B8A"/>
    <w:rPr>
      <w:color w:val="auto"/>
      <w:u w:val="none"/>
    </w:rPr>
  </w:style>
  <w:style w:type="paragraph" w:styleId="DocumentMap">
    <w:name w:val="Document Map"/>
    <w:basedOn w:val="Normal"/>
    <w:link w:val="DocumentMapChar"/>
    <w:uiPriority w:val="99"/>
    <w:semiHidden/>
    <w:unhideWhenUsed/>
    <w:rsid w:val="00840B8A"/>
    <w:rPr>
      <w:rFonts w:ascii="Lucida Grande" w:hAnsi="Lucida Grande" w:cs="Lucida Grande"/>
    </w:rPr>
  </w:style>
  <w:style w:type="character" w:customStyle="1" w:styleId="DocumentMapChar">
    <w:name w:val="Document Map Char"/>
    <w:basedOn w:val="DefaultParagraphFont"/>
    <w:link w:val="DocumentMap"/>
    <w:uiPriority w:val="99"/>
    <w:semiHidden/>
    <w:rsid w:val="00840B8A"/>
    <w:rPr>
      <w:rFonts w:ascii="Lucida Grande" w:hAnsi="Lucida Grande" w:cs="Lucida Grande"/>
    </w:rPr>
  </w:style>
  <w:style w:type="paragraph" w:customStyle="1" w:styleId="textbold">
    <w:name w:val="text bold"/>
    <w:basedOn w:val="Normal"/>
    <w:link w:val="Emphasis"/>
    <w:uiPriority w:val="20"/>
    <w:qFormat/>
    <w:rsid w:val="00840B8A"/>
    <w:pPr>
      <w:widowControl w:val="0"/>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840B8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EastAsia" w:cs="Calibri (Headings)"/>
      <w:b w:val="0"/>
      <w:bCs w:val="0"/>
      <w:sz w:val="22"/>
      <w:szCs w:val="22"/>
    </w:rPr>
  </w:style>
  <w:style w:type="paragraph" w:styleId="NormalWeb">
    <w:name w:val="Normal (Web)"/>
    <w:basedOn w:val="Normal"/>
    <w:uiPriority w:val="99"/>
    <w:unhideWhenUsed/>
    <w:rsid w:val="00840B8A"/>
    <w:pPr>
      <w:spacing w:before="100" w:beforeAutospacing="1" w:after="100" w:afterAutospacing="1" w:line="240" w:lineRule="auto"/>
    </w:pPr>
    <w:rPr>
      <w:rFonts w:ascii="Times New Roman" w:eastAsia="Times New Roman" w:hAnsi="Times New Roman" w:cs="Times New Roman"/>
      <w:sz w:val="24"/>
      <w:lang w:eastAsia="zh-CN"/>
    </w:rPr>
  </w:style>
  <w:style w:type="character" w:styleId="FootnoteReference">
    <w:name w:val="footnote reference"/>
    <w:aliases w:val="FN Ref,footnote reference,fr,o,FR,(NECG) Footnote Reference"/>
    <w:basedOn w:val="DefaultParagraphFont"/>
    <w:uiPriority w:val="99"/>
    <w:unhideWhenUsed/>
    <w:qFormat/>
    <w:rsid w:val="00840B8A"/>
    <w:rPr>
      <w:vertAlign w:val="superscript"/>
    </w:rPr>
  </w:style>
  <w:style w:type="paragraph" w:styleId="ListParagraph">
    <w:name w:val="List Paragraph"/>
    <w:basedOn w:val="Normal"/>
    <w:uiPriority w:val="99"/>
    <w:qFormat/>
    <w:rsid w:val="00840B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wrepublic.com/article/130796/sterilizations-cruel-inheritance" TargetMode="External"/><Relationship Id="rId18" Type="http://schemas.openxmlformats.org/officeDocument/2006/relationships/hyperlink" Target="http://virt052.zim.uni-duisburg-essen.de/Kant/aa06/245.html" TargetMode="External"/><Relationship Id="rId26" Type="http://schemas.openxmlformats.org/officeDocument/2006/relationships/hyperlink" Target="https://idsa.in/issuebrief/wto-trips-waiver-covid-vaccine-rkumar-120721" TargetMode="External"/><Relationship Id="rId3" Type="http://schemas.openxmlformats.org/officeDocument/2006/relationships/customXml" Target="../customXml/item3.xml"/><Relationship Id="rId21" Type="http://schemas.openxmlformats.org/officeDocument/2006/relationships/hyperlink" Target="http://virt052.zim.uni-duisburg-essen.de/Kant/aa06/237.html" TargetMode="External"/><Relationship Id="rId7" Type="http://schemas.openxmlformats.org/officeDocument/2006/relationships/settings" Target="settings.xml"/><Relationship Id="rId12" Type="http://schemas.openxmlformats.org/officeDocument/2006/relationships/hyperlink" Target="http://www.autistichoya.com/p/ableist-words-and-terms-to-avoid.html" TargetMode="External"/><Relationship Id="rId17" Type="http://schemas.openxmlformats.org/officeDocument/2006/relationships/hyperlink" Target="http://bfp.sp.unipi.it/chiara/lm/kantpisa1.html" TargetMode="External"/><Relationship Id="rId25" Type="http://schemas.openxmlformats.org/officeDocument/2006/relationships/hyperlink" Target="http://bfp.sp.unipi.it/chiara/lm/kantpisa1.html" TargetMode="External"/><Relationship Id="rId2" Type="http://schemas.openxmlformats.org/officeDocument/2006/relationships/customXml" Target="../customXml/item2.xml"/><Relationship Id="rId16" Type="http://schemas.openxmlformats.org/officeDocument/2006/relationships/hyperlink" Target="https://www.ipwatchdog.com/2021/07/21/third-option-limited-ip-waiver-solve-pandemic-vaccine-problems/id=135732/" TargetMode="External"/><Relationship Id="rId20" Type="http://schemas.openxmlformats.org/officeDocument/2006/relationships/hyperlink" Target="http://virt052.zim.uni-duisburg-essen.de/Kant/aa06/249.html" TargetMode="External"/><Relationship Id="rId29" Type="http://schemas.openxmlformats.org/officeDocument/2006/relationships/hyperlink" Target="https://www.tandfonline.com/doi/full/10.1080/25751654.2021.189086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ad.org/issues/american-sign-language/community-and-culture-faq" TargetMode="External"/><Relationship Id="rId24" Type="http://schemas.openxmlformats.org/officeDocument/2006/relationships/hyperlink" Target="http://bfp.sp.unipi.it/chiara/lm/kantpisa1.html" TargetMode="External"/><Relationship Id="rId5" Type="http://schemas.openxmlformats.org/officeDocument/2006/relationships/numbering" Target="numbering.xml"/><Relationship Id="rId15" Type="http://schemas.openxmlformats.org/officeDocument/2006/relationships/hyperlink" Target="http://www.thearc.org/page.aspx?pid=2457" TargetMode="External"/><Relationship Id="rId23" Type="http://schemas.openxmlformats.org/officeDocument/2006/relationships/hyperlink" Target="http://bfp.sp.unipi.it/chiara/lm/kantpisa1.html" TargetMode="External"/><Relationship Id="rId28" Type="http://schemas.openxmlformats.org/officeDocument/2006/relationships/hyperlink" Target="https://link.springer.com/article/10.1007/s40319-020-00985-0" TargetMode="External"/><Relationship Id="rId10" Type="http://schemas.openxmlformats.org/officeDocument/2006/relationships/endnotes" Target="endnotes.xml"/><Relationship Id="rId19" Type="http://schemas.openxmlformats.org/officeDocument/2006/relationships/hyperlink" Target="http://bfp.sp.unipi.it/chiara/lm/kantpisa1.htm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hearc.org/page.aspx?pid=2452" TargetMode="External"/><Relationship Id="rId22" Type="http://schemas.openxmlformats.org/officeDocument/2006/relationships/hyperlink" Target="http://virt052.zim.uni-duisburg-essen.de/Kant/aa06/237.html" TargetMode="External"/><Relationship Id="rId27" Type="http://schemas.openxmlformats.org/officeDocument/2006/relationships/hyperlink" Target="https://www.statnews.com/2021/05/19/beyond-a-symbolic-gesture-whats-needed-to-turn-the-ip-waiver-into-covid-19-vaccines/"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Pages>
  <Words>12867</Words>
  <Characters>71414</Characters>
  <Application>Microsoft Office Word</Application>
  <DocSecurity>0</DocSecurity>
  <Lines>892</Lines>
  <Paragraphs>315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83966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3</cp:revision>
  <dcterms:created xsi:type="dcterms:W3CDTF">2021-09-05T00:47:00Z</dcterms:created>
  <dcterms:modified xsi:type="dcterms:W3CDTF">2021-09-05T02:33:00Z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