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34CBB" w14:textId="4B049F9E" w:rsidR="001177CF" w:rsidRDefault="001177CF" w:rsidP="001177CF">
      <w:pPr>
        <w:pStyle w:val="Heading2"/>
      </w:pPr>
      <w:r>
        <w:t>1AC</w:t>
      </w:r>
    </w:p>
    <w:p w14:paraId="2B1E0228" w14:textId="182DD93A" w:rsidR="002D3684" w:rsidRPr="00976E44" w:rsidRDefault="002D3684" w:rsidP="002D3684">
      <w:pPr>
        <w:pStyle w:val="Heading3"/>
        <w:rPr>
          <w:rFonts w:cs="Calibri"/>
        </w:rPr>
      </w:pPr>
      <w:r w:rsidRPr="00976E44">
        <w:rPr>
          <w:rFonts w:cs="Calibri"/>
        </w:rPr>
        <w:t>1AC – Adv – Pandemics</w:t>
      </w:r>
    </w:p>
    <w:p w14:paraId="39457C44" w14:textId="77777777" w:rsidR="002D3684" w:rsidRPr="00976E44" w:rsidRDefault="002D3684" w:rsidP="002D3684">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9BD1E56" w14:textId="77777777" w:rsidR="002D3684" w:rsidRPr="00976E44" w:rsidRDefault="002D3684" w:rsidP="002D3684">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274196B8" w14:textId="77777777" w:rsidR="002D3684" w:rsidRPr="00976E44" w:rsidRDefault="002D3684" w:rsidP="002D3684">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A3FE3A4" w14:textId="77777777" w:rsidR="002D3684" w:rsidRPr="00976E44" w:rsidRDefault="002D3684" w:rsidP="002D3684">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200CD968" w14:textId="77777777" w:rsidR="002D3684" w:rsidRPr="00976E44" w:rsidRDefault="002D3684" w:rsidP="002D3684">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7FD218E" w14:textId="77777777" w:rsidR="002D3684" w:rsidRPr="00976E44" w:rsidRDefault="002D3684" w:rsidP="002D3684">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4FD15F6" w14:textId="77777777" w:rsidR="002D3684" w:rsidRPr="00976E44" w:rsidRDefault="002D3684" w:rsidP="002D3684">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6C403BE2" w14:textId="77777777" w:rsidR="002D3684" w:rsidRPr="00976E44" w:rsidRDefault="002D3684" w:rsidP="002D3684">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7462BCF" w14:textId="77777777" w:rsidR="002D3684" w:rsidRPr="00976E44" w:rsidRDefault="002D3684" w:rsidP="002D3684">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A0B94D1" w14:textId="77777777" w:rsidR="002D3684" w:rsidRPr="00976E44" w:rsidRDefault="002D3684" w:rsidP="002D3684">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958F011" w14:textId="77777777" w:rsidR="002D3684" w:rsidRPr="00976E44" w:rsidRDefault="002D3684" w:rsidP="002D3684">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3FE835C" w14:textId="77777777" w:rsidR="002D3684" w:rsidRPr="00976E44" w:rsidRDefault="002D3684" w:rsidP="002D3684">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46022954" w14:textId="77777777" w:rsidR="002D3684" w:rsidRPr="00976E44" w:rsidRDefault="002D3684" w:rsidP="002D3684">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5BF84B3D" w14:textId="77777777" w:rsidR="002D3684" w:rsidRPr="00976E44" w:rsidRDefault="002D3684" w:rsidP="002D3684">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5F6B4730" w14:textId="77777777" w:rsidR="002D3684" w:rsidRPr="00976E44" w:rsidRDefault="002D3684" w:rsidP="002D3684">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196E916" w14:textId="77777777" w:rsidR="002D3684" w:rsidRPr="00976E44" w:rsidRDefault="002D3684" w:rsidP="002D3684">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578B302" w14:textId="77777777" w:rsidR="002D3684" w:rsidRPr="00976E44" w:rsidRDefault="002D3684" w:rsidP="002D3684">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278082E" w14:textId="77777777" w:rsidR="002D3684" w:rsidRPr="00976E44" w:rsidRDefault="002D3684" w:rsidP="002D3684">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51DE85E1" w14:textId="77777777" w:rsidR="002D3684" w:rsidRPr="00976E44" w:rsidRDefault="002D3684" w:rsidP="002D3684">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60C2F948" w14:textId="77777777" w:rsidR="002D3684" w:rsidRPr="00976E44" w:rsidRDefault="002D3684" w:rsidP="002D3684">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32E22941" w14:textId="77777777" w:rsidR="002D3684" w:rsidRPr="00976E44" w:rsidRDefault="002D3684" w:rsidP="002D3684">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955843F" w14:textId="77777777" w:rsidR="002D3684" w:rsidRPr="00976E44" w:rsidRDefault="002D3684" w:rsidP="002D3684">
      <w:pPr>
        <w:rPr>
          <w:rStyle w:val="Emphasis"/>
        </w:rPr>
      </w:pPr>
      <w:r w:rsidRPr="00976E44">
        <w:rPr>
          <w:u w:val="single"/>
        </w:rPr>
        <w:t xml:space="preserve">Both truths suggest that we </w:t>
      </w:r>
      <w:r w:rsidRPr="00976E44">
        <w:rPr>
          <w:rStyle w:val="Emphasis"/>
        </w:rPr>
        <w:t>pass the blueprint and build the kitchen.</w:t>
      </w:r>
    </w:p>
    <w:p w14:paraId="50BF325D" w14:textId="77777777" w:rsidR="002D3684" w:rsidRPr="00976E44" w:rsidRDefault="002D3684" w:rsidP="002D3684">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38D2AD70" w14:textId="77777777" w:rsidR="00FE5067" w:rsidRPr="00976E44" w:rsidRDefault="00FE5067" w:rsidP="00FE5067">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055473BD" w14:textId="77777777" w:rsidR="00FE5067" w:rsidRPr="00976E44" w:rsidRDefault="00FE5067" w:rsidP="00FE5067">
      <w:pPr>
        <w:pStyle w:val="ListParagraph"/>
        <w:numPr>
          <w:ilvl w:val="0"/>
          <w:numId w:val="13"/>
        </w:numPr>
      </w:pPr>
      <w:r w:rsidRPr="00976E44">
        <w:t>Compares two models of HARs and LARs</w:t>
      </w:r>
    </w:p>
    <w:p w14:paraId="13E8C92B" w14:textId="77777777" w:rsidR="00FE5067" w:rsidRPr="00976E44" w:rsidRDefault="00FE5067" w:rsidP="00FE5067">
      <w:pPr>
        <w:pStyle w:val="ListParagraph"/>
        <w:numPr>
          <w:ilvl w:val="0"/>
          <w:numId w:val="13"/>
        </w:numPr>
      </w:pPr>
      <w:r w:rsidRPr="00976E44">
        <w:t>Allows for mutation simulations</w:t>
      </w:r>
    </w:p>
    <w:p w14:paraId="647A303D" w14:textId="77777777" w:rsidR="00FE5067" w:rsidRPr="00976E44" w:rsidRDefault="00FE5067" w:rsidP="00FE5067">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3E998826" w14:textId="77777777" w:rsidR="00FE5067" w:rsidRPr="00976E44" w:rsidRDefault="00FE5067" w:rsidP="00FE5067">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51FBEC95" w14:textId="77777777" w:rsidR="002D3684" w:rsidRPr="00976E44" w:rsidRDefault="002D3684" w:rsidP="002D3684"/>
    <w:p w14:paraId="48AFDEF4" w14:textId="77777777" w:rsidR="002D3684" w:rsidRPr="00976E44" w:rsidRDefault="002D3684" w:rsidP="002D3684">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1E0913C7" w14:textId="77777777" w:rsidR="002D3684" w:rsidRPr="00976E44" w:rsidRDefault="002D3684" w:rsidP="002D3684">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5D488AAA" w14:textId="77777777" w:rsidR="002D3684" w:rsidRPr="00976E44" w:rsidRDefault="002D3684" w:rsidP="002D3684">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42FC7FA3" w14:textId="77777777" w:rsidR="002D3684" w:rsidRPr="00976E44" w:rsidRDefault="002D3684" w:rsidP="002D3684">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BB96EEC" w14:textId="77777777" w:rsidR="002D3684" w:rsidRPr="00976E44" w:rsidRDefault="002D3684" w:rsidP="002D3684">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3E1445A" w14:textId="77777777" w:rsidR="002D3684" w:rsidRPr="00976E44" w:rsidRDefault="002D3684" w:rsidP="002D3684">
      <w:pPr>
        <w:rPr>
          <w:sz w:val="16"/>
        </w:rPr>
      </w:pPr>
      <w:r w:rsidRPr="00976E44">
        <w:rPr>
          <w:sz w:val="16"/>
        </w:rPr>
        <w:t>Pharmaceutical Innovation and Generic Competition in the Pharmaceutical Industry</w:t>
      </w:r>
    </w:p>
    <w:p w14:paraId="34080AD6" w14:textId="77777777" w:rsidR="002D3684" w:rsidRPr="00976E44" w:rsidRDefault="002D3684" w:rsidP="002D3684">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3947AED" w14:textId="77777777" w:rsidR="002D3684" w:rsidRPr="00976E44" w:rsidRDefault="002D3684" w:rsidP="002D3684">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23C9F00" w14:textId="77777777" w:rsidR="002D3684" w:rsidRPr="00976E44" w:rsidRDefault="002D3684" w:rsidP="002D3684">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4AACB916" w14:textId="77777777" w:rsidR="002D3684" w:rsidRPr="00976E44" w:rsidRDefault="002D3684" w:rsidP="002D3684">
      <w:pPr>
        <w:rPr>
          <w:sz w:val="16"/>
        </w:rPr>
      </w:pPr>
      <w:r w:rsidRPr="00976E44">
        <w:rPr>
          <w:sz w:val="16"/>
        </w:rPr>
        <w:t>Patenting Practices by Pharmaceutical Companies</w:t>
      </w:r>
    </w:p>
    <w:p w14:paraId="5F456505" w14:textId="77777777" w:rsidR="002D3684" w:rsidRPr="00976E44" w:rsidRDefault="002D3684" w:rsidP="002D3684">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04415D77" w14:textId="77777777" w:rsidR="002D3684" w:rsidRPr="00976E44" w:rsidRDefault="002D3684" w:rsidP="002D3684">
      <w:pPr>
        <w:rPr>
          <w:sz w:val="16"/>
        </w:rPr>
      </w:pPr>
      <w:r w:rsidRPr="00976E44">
        <w:rPr>
          <w:sz w:val="16"/>
        </w:rPr>
        <w:t>Defining Strategic Patenting</w:t>
      </w:r>
    </w:p>
    <w:p w14:paraId="5AAB603E" w14:textId="77777777" w:rsidR="002D3684" w:rsidRPr="00976E44" w:rsidRDefault="002D3684" w:rsidP="002D3684">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7B980555" w14:textId="77777777" w:rsidR="002D3684" w:rsidRPr="00976E44" w:rsidRDefault="002D3684" w:rsidP="002D3684">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21193C7" w14:textId="77777777" w:rsidR="002D3684" w:rsidRPr="00976E44" w:rsidRDefault="002D3684" w:rsidP="002D3684">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5F038C" w14:textId="77777777" w:rsidR="002D3684" w:rsidRPr="00976E44" w:rsidRDefault="002D3684" w:rsidP="002D3684">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2317EBED" w14:textId="77777777" w:rsidR="002D3684" w:rsidRPr="00976E44" w:rsidRDefault="002D3684" w:rsidP="002D3684">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67C2A34F" w14:textId="77777777" w:rsidR="002D3684" w:rsidRPr="00976E44" w:rsidRDefault="002D3684" w:rsidP="002D3684">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31000117" w14:textId="77777777" w:rsidR="002D3684" w:rsidRPr="00976E44" w:rsidRDefault="002D3684" w:rsidP="002D3684">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68369EB4" w14:textId="77777777" w:rsidR="002D3684" w:rsidRPr="00976E44" w:rsidRDefault="002D3684" w:rsidP="002D3684">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127346F2" w14:textId="77777777" w:rsidR="002D3684" w:rsidRPr="00976E44" w:rsidRDefault="002D3684" w:rsidP="002D3684">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B756670" w14:textId="77777777" w:rsidR="002D3684" w:rsidRPr="00976E44" w:rsidRDefault="002D3684" w:rsidP="002D3684">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1E7BD31" w14:textId="77777777" w:rsidR="002D3684" w:rsidRPr="00976E44" w:rsidRDefault="002D3684" w:rsidP="002D3684">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0251C6DD" w14:textId="77777777" w:rsidR="002D3684" w:rsidRPr="00976E44" w:rsidRDefault="002D3684" w:rsidP="002D3684">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646B965" w14:textId="77777777" w:rsidR="002D3684" w:rsidRPr="00976E44" w:rsidRDefault="002D3684" w:rsidP="002D3684">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2431882" w14:textId="77777777" w:rsidR="002D3684" w:rsidRPr="00976E44" w:rsidRDefault="002D3684" w:rsidP="002D3684">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3100246" w14:textId="77777777" w:rsidR="002D3684" w:rsidRPr="00976E44" w:rsidRDefault="002D3684" w:rsidP="002D3684">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8342979" w14:textId="77777777" w:rsidR="002D3684" w:rsidRPr="00976E44" w:rsidRDefault="002D3684" w:rsidP="002D3684">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7427CBF7" w14:textId="77777777" w:rsidR="002D3684" w:rsidRPr="00976E44" w:rsidRDefault="002D3684" w:rsidP="002D3684">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35C8A7BC" w14:textId="77777777" w:rsidR="002D3684" w:rsidRPr="00976E44" w:rsidRDefault="002D3684" w:rsidP="002D3684">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6DD7AB70" w14:textId="77777777" w:rsidR="002D3684" w:rsidRPr="00976E44" w:rsidRDefault="002D3684" w:rsidP="002D3684">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05D8E738" w14:textId="77777777" w:rsidR="002D3684" w:rsidRPr="00976E44" w:rsidRDefault="002D3684" w:rsidP="002D3684">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6D2B08D0" w14:textId="77777777" w:rsidR="002D3684" w:rsidRPr="00976E44" w:rsidRDefault="002D3684" w:rsidP="002D3684">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26FDF99E" w14:textId="77777777" w:rsidR="002D3684" w:rsidRPr="00976E44" w:rsidRDefault="002D3684" w:rsidP="002D3684">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785DE528" w14:textId="77777777" w:rsidR="002D3684" w:rsidRPr="00976E44" w:rsidRDefault="002D3684" w:rsidP="002D3684">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452D29AA" w14:textId="77777777" w:rsidR="002D3684" w:rsidRPr="00976E44" w:rsidRDefault="002D3684" w:rsidP="002D3684">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 xml:space="preserv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w:t>
      </w:r>
      <w:proofErr w:type="gramStart"/>
      <w:r w:rsidRPr="00976E44">
        <w:rPr>
          <w:sz w:val="16"/>
        </w:rPr>
        <w:t>product.Footnote</w:t>
      </w:r>
      <w:proofErr w:type="gramEnd"/>
      <w:r w:rsidRPr="00976E44">
        <w:rPr>
          <w:sz w:val="16"/>
        </w:rPr>
        <w:t>99 This affected the intentions of several generic companies that planned to develop and bring their generic versions of the original product to the market.Footnote100</w:t>
      </w:r>
    </w:p>
    <w:p w14:paraId="70A43B97" w14:textId="77777777" w:rsidR="002D3684" w:rsidRPr="00976E44" w:rsidRDefault="002D3684" w:rsidP="002D3684">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78F1214" w14:textId="77777777" w:rsidR="002D3684" w:rsidRPr="00976E44" w:rsidRDefault="002D3684" w:rsidP="002D3684"/>
    <w:p w14:paraId="76B57DC7" w14:textId="77777777" w:rsidR="002D3684" w:rsidRPr="00976E44" w:rsidRDefault="002D3684" w:rsidP="002D3684">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BA72671" w14:textId="77777777" w:rsidR="002D3684" w:rsidRPr="00976E44" w:rsidRDefault="002D3684" w:rsidP="002D3684">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467A8D4D" w14:textId="77777777" w:rsidR="002D3684" w:rsidRPr="00976E44" w:rsidRDefault="002D3684" w:rsidP="002D368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68B8B0D" w14:textId="77777777" w:rsidR="002D3684" w:rsidRPr="00976E44" w:rsidRDefault="002D3684" w:rsidP="002D3684">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26267E3" w14:textId="77777777" w:rsidR="002D3684" w:rsidRPr="00976E44" w:rsidRDefault="002D3684" w:rsidP="002D368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64383419" w14:textId="77777777" w:rsidR="002D3684" w:rsidRPr="00976E44" w:rsidRDefault="002D3684" w:rsidP="002D368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B338B9B" w14:textId="77777777" w:rsidR="002D3684" w:rsidRPr="00976E44" w:rsidRDefault="002D3684" w:rsidP="002D368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37FA20E" w14:textId="77777777" w:rsidR="002D3684" w:rsidRPr="00976E44" w:rsidRDefault="002D3684" w:rsidP="002D368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278F0BE" w14:textId="77777777" w:rsidR="002D3684" w:rsidRPr="00976E44" w:rsidRDefault="002D3684" w:rsidP="002D368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4B873F3" w14:textId="77777777" w:rsidR="002D3684" w:rsidRPr="00976E44" w:rsidRDefault="002D3684" w:rsidP="002D3684">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34523B2" w14:textId="77777777" w:rsidR="002D3684" w:rsidRPr="00976E44" w:rsidRDefault="002D3684" w:rsidP="002D3684">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3AF896A6" w14:textId="77777777" w:rsidR="00D943DB" w:rsidRPr="00166EFC" w:rsidRDefault="00D943DB" w:rsidP="00D943DB">
      <w:pPr>
        <w:pStyle w:val="Heading4"/>
        <w:rPr>
          <w:rFonts w:cs="Calibri"/>
        </w:rPr>
      </w:pPr>
      <w:r w:rsidRPr="00166EFC">
        <w:rPr>
          <w:rFonts w:cs="Calibri"/>
        </w:rPr>
        <w:t>Nuclear detonations cause nuclear winter and extinction, and the rainout effect is wrong – self-lofting means soot goes above the clouds</w:t>
      </w:r>
    </w:p>
    <w:p w14:paraId="6DB82A5B" w14:textId="77777777" w:rsidR="00D943DB" w:rsidRPr="00166EFC" w:rsidRDefault="00D943DB" w:rsidP="00D943DB">
      <w:pPr>
        <w:rPr>
          <w:sz w:val="16"/>
          <w:szCs w:val="18"/>
        </w:rPr>
      </w:pPr>
      <w:r w:rsidRPr="00166EFC">
        <w:rPr>
          <w:rStyle w:val="Style13ptBold"/>
        </w:rPr>
        <w:t>Starr 15</w:t>
      </w:r>
      <w:r w:rsidRPr="00166EFC">
        <w:t xml:space="preserve"> </w:t>
      </w:r>
      <w:r w:rsidRPr="00166EFC">
        <w:rPr>
          <w:sz w:val="16"/>
          <w:szCs w:val="18"/>
        </w:rPr>
        <w:t xml:space="preserve">Steven Starr, 10-14-2015, "Nuclear War, Nuclear Winter, and Human Extinction," Federation </w:t>
      </w:r>
      <w:proofErr w:type="gramStart"/>
      <w:r w:rsidRPr="00166EFC">
        <w:rPr>
          <w:sz w:val="16"/>
          <w:szCs w:val="18"/>
        </w:rPr>
        <w:t>Of</w:t>
      </w:r>
      <w:proofErr w:type="gramEnd"/>
      <w:r w:rsidRPr="00166EFC">
        <w:rPr>
          <w:sz w:val="16"/>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D3DCCE9" w14:textId="77777777" w:rsidR="00D943DB" w:rsidRPr="00166EFC" w:rsidRDefault="00D943DB" w:rsidP="00D943DB">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That is, a nuclear winter would cause most humans and large animals to die from nuclear famine in a mass extinction event similar to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3"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4"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5"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6"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has been totally destroyed</w:t>
      </w:r>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5E772526" w14:textId="77777777" w:rsidR="002D3684" w:rsidRPr="00976E44" w:rsidRDefault="002D3684" w:rsidP="002D3684"/>
    <w:p w14:paraId="1BD91992" w14:textId="77777777" w:rsidR="002D3684" w:rsidRPr="00976E44" w:rsidRDefault="002D3684" w:rsidP="002D3684">
      <w:pPr>
        <w:pStyle w:val="Heading3"/>
        <w:rPr>
          <w:rFonts w:cs="Calibri"/>
        </w:rPr>
      </w:pPr>
      <w:r w:rsidRPr="00976E44">
        <w:rPr>
          <w:rFonts w:cs="Calibri"/>
        </w:rPr>
        <w:t xml:space="preserve">1AC – Plan </w:t>
      </w:r>
    </w:p>
    <w:p w14:paraId="72B6A5B1" w14:textId="77777777" w:rsidR="002D3684" w:rsidRPr="00976E44" w:rsidRDefault="002D3684" w:rsidP="002D3684">
      <w:pPr>
        <w:pStyle w:val="Heading4"/>
        <w:rPr>
          <w:rFonts w:cs="Calibri"/>
        </w:rPr>
      </w:pPr>
      <w:r w:rsidRPr="00976E44">
        <w:rPr>
          <w:rFonts w:cs="Calibri"/>
        </w:rPr>
        <w:t>Plan text: The member nations of the World Trade Organization ought to reduce intellectual property protections for medicines during pandemics.</w:t>
      </w:r>
    </w:p>
    <w:p w14:paraId="63FF6538" w14:textId="77777777" w:rsidR="002D3684" w:rsidRPr="00976E44" w:rsidRDefault="002D3684" w:rsidP="002D3684"/>
    <w:p w14:paraId="57DB012A" w14:textId="77777777" w:rsidR="002D3684" w:rsidRPr="00976E44" w:rsidRDefault="002D3684" w:rsidP="002D3684">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7C890B6" w14:textId="77777777" w:rsidR="002D3684" w:rsidRPr="00976E44" w:rsidRDefault="002D3684" w:rsidP="002D3684">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34645189" w14:textId="77777777" w:rsidR="002D3684" w:rsidRPr="00976E44" w:rsidRDefault="002D3684" w:rsidP="002D3684">
      <w:pPr>
        <w:rPr>
          <w:u w:val="single"/>
        </w:rPr>
      </w:pPr>
      <w:r w:rsidRPr="00976E44">
        <w:rPr>
          <w:highlight w:val="green"/>
          <w:u w:val="single"/>
        </w:rPr>
        <w:t>Limited Waiver</w:t>
      </w:r>
      <w:r w:rsidRPr="00976E44">
        <w:rPr>
          <w:u w:val="single"/>
        </w:rPr>
        <w:t xml:space="preserve"> Approach</w:t>
      </w:r>
    </w:p>
    <w:p w14:paraId="0798D030" w14:textId="77777777" w:rsidR="002D3684" w:rsidRPr="00976E44" w:rsidRDefault="002D3684" w:rsidP="002D3684">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0C7765A2" w14:textId="77777777" w:rsidR="002D3684" w:rsidRPr="00976E44" w:rsidRDefault="002D3684" w:rsidP="002D3684">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B82A110" w14:textId="77777777" w:rsidR="002D3684" w:rsidRPr="00976E44" w:rsidRDefault="002D3684" w:rsidP="002D3684">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D69B8E8" w14:textId="77777777" w:rsidR="002D3684" w:rsidRPr="00976E44" w:rsidRDefault="002D3684" w:rsidP="002D3684">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1BE76ACF" w14:textId="77777777" w:rsidR="002D3684" w:rsidRPr="00976E44" w:rsidRDefault="002D3684" w:rsidP="002D3684">
      <w:pPr>
        <w:rPr>
          <w:sz w:val="16"/>
        </w:rPr>
      </w:pPr>
      <w:r w:rsidRPr="00976E44">
        <w:rPr>
          <w:sz w:val="16"/>
        </w:rPr>
        <w:t>Let’s Not Repeat Past Mistakes</w:t>
      </w:r>
    </w:p>
    <w:p w14:paraId="17F94877" w14:textId="77777777" w:rsidR="002D3684" w:rsidRPr="00976E44" w:rsidRDefault="002D3684" w:rsidP="002D3684">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15DB8B9" w14:textId="77777777" w:rsidR="002D3684" w:rsidRPr="00976E44" w:rsidRDefault="002D3684" w:rsidP="002D3684"/>
    <w:p w14:paraId="13847397" w14:textId="77777777" w:rsidR="002D3684" w:rsidRPr="00976E44" w:rsidRDefault="002D3684" w:rsidP="002D3684">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5B532E49" w14:textId="77777777" w:rsidR="002D3684" w:rsidRPr="00976E44" w:rsidRDefault="002D3684" w:rsidP="002D3684">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21239CD5" w14:textId="77777777" w:rsidR="002D3684" w:rsidRPr="00976E44" w:rsidRDefault="002D3684" w:rsidP="002D3684">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6E4469F3" w14:textId="77777777" w:rsidR="002D3684" w:rsidRPr="00976E44" w:rsidRDefault="002D3684" w:rsidP="002D3684">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51A16F8F" w14:textId="77777777" w:rsidR="002D3684" w:rsidRPr="00976E44" w:rsidRDefault="002D3684" w:rsidP="002D3684">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3941AA86" w14:textId="77777777" w:rsidR="002D3684" w:rsidRPr="00976E44" w:rsidRDefault="002D3684" w:rsidP="002D3684">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737ADE6" w14:textId="77777777" w:rsidR="002D3684" w:rsidRPr="00976E44" w:rsidRDefault="002D3684" w:rsidP="002D3684">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E171484" w14:textId="77777777" w:rsidR="002D3684" w:rsidRPr="00976E44" w:rsidRDefault="002D3684" w:rsidP="002D3684">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767ADC20" w14:textId="77777777" w:rsidR="002D3684" w:rsidRPr="00976E44" w:rsidRDefault="002D3684" w:rsidP="002D3684">
      <w:pPr>
        <w:rPr>
          <w:sz w:val="16"/>
        </w:rPr>
      </w:pPr>
      <w:r w:rsidRPr="00976E44">
        <w:rPr>
          <w:sz w:val="16"/>
        </w:rPr>
        <w:t>Why existing flexibilities under the TRIPS Agreement are not enough</w:t>
      </w:r>
    </w:p>
    <w:p w14:paraId="625B9F19" w14:textId="77777777" w:rsidR="002D3684" w:rsidRPr="00976E44" w:rsidRDefault="002D3684" w:rsidP="002D3684">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FF37C70" w14:textId="77777777" w:rsidR="002D3684" w:rsidRPr="00976E44" w:rsidRDefault="002D3684" w:rsidP="002D3684">
      <w:pPr>
        <w:rPr>
          <w:sz w:val="16"/>
        </w:rPr>
      </w:pPr>
      <w:r w:rsidRPr="00976E44">
        <w:rPr>
          <w:sz w:val="16"/>
        </w:rPr>
        <w:t>Why is there a need to go beyond existing global cooperation initiatives?</w:t>
      </w:r>
    </w:p>
    <w:p w14:paraId="6AF9C647" w14:textId="77777777" w:rsidR="002D3684" w:rsidRPr="00976E44" w:rsidRDefault="002D3684" w:rsidP="002D3684">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0B3879B9" w14:textId="77777777" w:rsidR="002D3684" w:rsidRPr="00976E44" w:rsidRDefault="002D3684" w:rsidP="002D3684">
      <w:pPr>
        <w:rPr>
          <w:sz w:val="16"/>
        </w:rPr>
      </w:pPr>
      <w:r w:rsidRPr="00976E44">
        <w:rPr>
          <w:sz w:val="16"/>
        </w:rPr>
        <w:t>Past experience</w:t>
      </w:r>
    </w:p>
    <w:p w14:paraId="10A25F4A" w14:textId="77777777" w:rsidR="002D3684" w:rsidRPr="00976E44" w:rsidRDefault="002D3684" w:rsidP="002D3684">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02E4C63" w14:textId="77777777" w:rsidR="002D3684" w:rsidRPr="00976E44" w:rsidRDefault="002D3684" w:rsidP="002D3684">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4B3535C6" w14:textId="77777777" w:rsidR="002D3684" w:rsidRPr="00976E44" w:rsidRDefault="002D3684" w:rsidP="002D3684">
      <w:pPr>
        <w:rPr>
          <w:sz w:val="16"/>
        </w:rPr>
      </w:pPr>
      <w:r w:rsidRPr="00976E44">
        <w:rPr>
          <w:sz w:val="16"/>
        </w:rPr>
        <w:t>Way forward</w:t>
      </w:r>
    </w:p>
    <w:p w14:paraId="535CD587" w14:textId="77777777" w:rsidR="002D3684" w:rsidRPr="00976E44" w:rsidRDefault="002D3684" w:rsidP="002D3684">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2B788BC3" w14:textId="77777777" w:rsidR="002D3684" w:rsidRPr="00976E44" w:rsidRDefault="002D3684" w:rsidP="002D3684">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4A968B03" w14:textId="77777777" w:rsidR="002D3684" w:rsidRPr="00976E44" w:rsidRDefault="002D3684" w:rsidP="002D3684">
      <w:pPr>
        <w:rPr>
          <w:sz w:val="16"/>
        </w:rPr>
      </w:pPr>
    </w:p>
    <w:p w14:paraId="0C5FBD65" w14:textId="77777777" w:rsidR="002D3684" w:rsidRPr="00976E44" w:rsidRDefault="002D3684" w:rsidP="002D3684">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FF19439" w14:textId="77777777" w:rsidR="002D3684" w:rsidRPr="00976E44" w:rsidRDefault="002D3684" w:rsidP="002D3684">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1D021F5" w14:textId="77777777" w:rsidR="002D3684" w:rsidRPr="00976E44" w:rsidRDefault="002D3684" w:rsidP="002D3684">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8B35FEA" w14:textId="77777777" w:rsidR="002D3684" w:rsidRDefault="002D3684" w:rsidP="002D3684">
      <w:pPr>
        <w:pStyle w:val="Heading3"/>
        <w:rPr>
          <w:rFonts w:cs="Calibri"/>
        </w:rPr>
      </w:pPr>
      <w:r w:rsidRPr="00976E44">
        <w:rPr>
          <w:rFonts w:cs="Calibri"/>
        </w:rPr>
        <w:t>1AC – Framing</w:t>
      </w:r>
    </w:p>
    <w:p w14:paraId="0473586C" w14:textId="77777777" w:rsidR="002D3684" w:rsidRDefault="002D3684" w:rsidP="002D3684">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813EB7E" w14:textId="77777777" w:rsidR="002D3684" w:rsidRDefault="002D3684" w:rsidP="002D3684">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F3E2CD3" w14:textId="77777777" w:rsidR="002D3684" w:rsidRDefault="002D3684" w:rsidP="002D3684">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F4A4B47" w14:textId="77777777" w:rsidR="002D3684" w:rsidRPr="00611177" w:rsidRDefault="002D3684" w:rsidP="002D3684">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036DE93" w14:textId="77777777" w:rsidR="002D3684" w:rsidRPr="00611177" w:rsidRDefault="002D3684" w:rsidP="002D3684">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40589F1" w14:textId="77777777" w:rsidR="002D3684" w:rsidRPr="00484031" w:rsidRDefault="002D3684" w:rsidP="002D3684">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389A28A" w14:textId="77777777" w:rsidR="002D3684" w:rsidRDefault="002D3684" w:rsidP="002D3684">
      <w:pPr>
        <w:pStyle w:val="Heading4"/>
      </w:pPr>
      <w:r>
        <w:t>4] Extinction outweighs</w:t>
      </w:r>
    </w:p>
    <w:p w14:paraId="422D669E" w14:textId="77777777" w:rsidR="002D3684" w:rsidRPr="00166CFF" w:rsidRDefault="002D3684" w:rsidP="002D3684">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2C6971C" w14:textId="77777777" w:rsidR="002D3684" w:rsidRDefault="002D3684" w:rsidP="002D3684">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3D044B8" w14:textId="77777777" w:rsidR="002D3684" w:rsidRPr="00947060" w:rsidRDefault="002D3684" w:rsidP="002D3684">
      <w:pPr>
        <w:rPr>
          <w:sz w:val="14"/>
          <w:szCs w:val="26"/>
        </w:rPr>
      </w:pPr>
    </w:p>
    <w:p w14:paraId="37E90F73" w14:textId="77777777" w:rsidR="002D3684" w:rsidRDefault="002D3684" w:rsidP="002D3684">
      <w:pPr>
        <w:pStyle w:val="Heading3"/>
      </w:pPr>
      <w:r>
        <w:t>Underview</w:t>
      </w:r>
    </w:p>
    <w:p w14:paraId="030288FF" w14:textId="77777777" w:rsidR="002D3684" w:rsidRPr="00394AF8" w:rsidRDefault="002D3684" w:rsidP="002D3684">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134E466D" w14:textId="77777777" w:rsidR="002D3684" w:rsidRPr="00100679" w:rsidRDefault="002D3684" w:rsidP="002D3684">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3CF08862" w14:textId="77777777" w:rsidR="002D3684" w:rsidRPr="00292257" w:rsidRDefault="002D3684" w:rsidP="002D3684">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72ACFEB3" w14:textId="77777777" w:rsidR="002D3684" w:rsidRPr="00635624" w:rsidRDefault="002D3684" w:rsidP="002D3684">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01DD6F32" w14:textId="77777777" w:rsidR="002D3684" w:rsidRDefault="002D3684" w:rsidP="002D3684">
      <w:pPr>
        <w:pStyle w:val="Body"/>
        <w:widowControl w:val="0"/>
        <w:suppressAutoHyphens/>
        <w:rPr>
          <w:rFonts w:ascii="Calibri" w:hAnsi="Calibri" w:cstheme="minorHAnsi"/>
          <w:color w:val="000000" w:themeColor="text1"/>
          <w:sz w:val="12"/>
          <w:szCs w:val="12"/>
        </w:rPr>
      </w:pPr>
    </w:p>
    <w:p w14:paraId="26FF8458" w14:textId="7ECE1744" w:rsidR="002D3684" w:rsidRDefault="002D3684" w:rsidP="002D3684">
      <w:pPr>
        <w:pStyle w:val="Heading4"/>
      </w:pPr>
      <w:r>
        <w:t>3</w:t>
      </w:r>
      <w:r>
        <w:t xml:space="preserve">] Youth participatory action research enables </w:t>
      </w:r>
      <w:r>
        <w:rPr>
          <w:i/>
        </w:rPr>
        <w:t>transformative resistance</w:t>
      </w:r>
      <w:r>
        <w:t xml:space="preserve"> and is crucial to make activism work</w:t>
      </w:r>
    </w:p>
    <w:p w14:paraId="3384D9C5" w14:textId="77777777" w:rsidR="002D3684" w:rsidRPr="000661AC" w:rsidRDefault="002D3684" w:rsidP="002D3684">
      <w:pPr>
        <w:rPr>
          <w:rStyle w:val="Style13ptBold"/>
        </w:rPr>
      </w:pPr>
      <w:proofErr w:type="spellStart"/>
      <w:r w:rsidRPr="000661AC">
        <w:rPr>
          <w:rStyle w:val="Style13ptBold"/>
        </w:rPr>
        <w:t>Cammarota</w:t>
      </w:r>
      <w:proofErr w:type="spellEnd"/>
      <w:r w:rsidRPr="000661AC">
        <w:rPr>
          <w:rStyle w:val="Style13ptBold"/>
        </w:rPr>
        <w:t xml:space="preserve"> and Fine 08 </w:t>
      </w:r>
    </w:p>
    <w:p w14:paraId="0AA33515" w14:textId="77777777" w:rsidR="002D3684" w:rsidRPr="000661AC" w:rsidRDefault="002D3684" w:rsidP="002D3684">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32382A4A" w14:textId="77777777" w:rsidR="002D3684" w:rsidRPr="00635624" w:rsidRDefault="002D3684" w:rsidP="002D3684">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FBB338C" w14:textId="77777777" w:rsidR="002D3684" w:rsidRPr="00484031" w:rsidRDefault="002D3684" w:rsidP="002D3684"/>
    <w:p w14:paraId="3BB55375" w14:textId="77777777" w:rsidR="002D3684" w:rsidRPr="00E75D1C" w:rsidRDefault="002D3684" w:rsidP="002D3684"/>
    <w:p w14:paraId="364F81ED" w14:textId="41FD46D2" w:rsidR="002D3684" w:rsidRPr="00976E44" w:rsidRDefault="002D3684" w:rsidP="002D3684">
      <w:pPr>
        <w:pStyle w:val="Heading4"/>
        <w:jc w:val="both"/>
        <w:rPr>
          <w:rFonts w:cs="Calibri"/>
        </w:rPr>
      </w:pPr>
      <w:r>
        <w:rPr>
          <w:rFonts w:cs="Calibri"/>
        </w:rPr>
        <w:t xml:space="preserve">4] </w:t>
      </w:r>
      <w:r w:rsidRPr="00976E44">
        <w:rPr>
          <w:rFonts w:cs="Calibri"/>
        </w:rPr>
        <w:t xml:space="preserve">The </w:t>
      </w:r>
      <w:proofErr w:type="spellStart"/>
      <w:r w:rsidRPr="00976E44">
        <w:rPr>
          <w:rFonts w:cs="Calibri"/>
        </w:rPr>
        <w:t>aff</w:t>
      </w:r>
      <w:proofErr w:type="spellEnd"/>
      <w:r w:rsidRPr="00976E44">
        <w:rPr>
          <w:rFonts w:cs="Calibri"/>
        </w:rPr>
        <w:t xml:space="preserve"> is at the </w:t>
      </w:r>
      <w:r w:rsidRPr="00976E44">
        <w:rPr>
          <w:rFonts w:cs="Calibri"/>
          <w:u w:val="single"/>
        </w:rPr>
        <w:t>heart</w:t>
      </w:r>
      <w:r w:rsidRPr="00976E44">
        <w:rPr>
          <w:rFonts w:cs="Calibri"/>
        </w:rPr>
        <w:t xml:space="preserve"> of the global south’s demands---only </w:t>
      </w:r>
      <w:r w:rsidRPr="00976E44">
        <w:rPr>
          <w:rFonts w:cs="Calibri"/>
          <w:u w:val="single"/>
        </w:rPr>
        <w:t>governmental pressure</w:t>
      </w:r>
      <w:r w:rsidRPr="00976E44">
        <w:rPr>
          <w:rFonts w:cs="Calibri"/>
        </w:rPr>
        <w:t xml:space="preserve"> creates the momentum necessary to fight </w:t>
      </w:r>
      <w:r w:rsidRPr="00976E44">
        <w:rPr>
          <w:rFonts w:cs="Calibri"/>
          <w:u w:val="single"/>
        </w:rPr>
        <w:t>profit motives</w:t>
      </w:r>
      <w:r w:rsidRPr="00976E44">
        <w:rPr>
          <w:rFonts w:cs="Calibri"/>
        </w:rPr>
        <w:t xml:space="preserve"> and </w:t>
      </w:r>
      <w:r w:rsidRPr="00976E44">
        <w:rPr>
          <w:rFonts w:cs="Calibri"/>
          <w:u w:val="single"/>
        </w:rPr>
        <w:t>white nationalism</w:t>
      </w:r>
      <w:r w:rsidRPr="00976E44">
        <w:rPr>
          <w:rFonts w:cs="Calibri"/>
        </w:rPr>
        <w:t>.</w:t>
      </w:r>
    </w:p>
    <w:p w14:paraId="23383372" w14:textId="77777777" w:rsidR="002D3684" w:rsidRPr="00976E44" w:rsidRDefault="002D3684" w:rsidP="002D3684">
      <w:r w:rsidRPr="00976E44">
        <w:rPr>
          <w:rStyle w:val="Style13ptBold"/>
        </w:rPr>
        <w:t>Hassan 21</w:t>
      </w:r>
      <w:r w:rsidRPr="00976E44">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 “Don’t Let Drug Companies Create a System of Vaccine Apartheid,” FP; 2/23/21; </w:t>
      </w:r>
      <w:hyperlink r:id="rId19" w:history="1">
        <w:r w:rsidRPr="00976E44">
          <w:rPr>
            <w:rStyle w:val="Hyperlink"/>
          </w:rPr>
          <w:t>https://foreignpolicy.com/2021/02/23/dont-let-drug-companies-create-a-system-of-vaccine-apartheid/</w:t>
        </w:r>
      </w:hyperlink>
      <w:r w:rsidRPr="00976E44">
        <w:t>] Justin</w:t>
      </w:r>
    </w:p>
    <w:p w14:paraId="3E1A67CB" w14:textId="77777777" w:rsidR="002D3684" w:rsidRPr="00976E44" w:rsidRDefault="002D3684" w:rsidP="002D3684">
      <w:pPr>
        <w:rPr>
          <w:sz w:val="16"/>
        </w:rPr>
      </w:pPr>
      <w:r w:rsidRPr="00976E44">
        <w:rPr>
          <w:sz w:val="16"/>
        </w:rPr>
        <w:t xml:space="preserve">The </w:t>
      </w:r>
      <w:r w:rsidRPr="00976E44">
        <w:rPr>
          <w:u w:val="single"/>
        </w:rPr>
        <w:t xml:space="preserve">gap in equitable global coverage and </w:t>
      </w:r>
      <w:r w:rsidRPr="00976E44">
        <w:rPr>
          <w:highlight w:val="green"/>
          <w:u w:val="single"/>
        </w:rPr>
        <w:t xml:space="preserve">African nations’ </w:t>
      </w:r>
      <w:r w:rsidRPr="00976E44">
        <w:rPr>
          <w:rStyle w:val="Emphasis"/>
          <w:highlight w:val="green"/>
        </w:rPr>
        <w:t>limited</w:t>
      </w:r>
      <w:r w:rsidRPr="00976E44">
        <w:rPr>
          <w:rStyle w:val="Emphasis"/>
        </w:rPr>
        <w:t xml:space="preserve"> access to available supplies</w:t>
      </w:r>
      <w:r w:rsidRPr="00976E44">
        <w:rPr>
          <w:u w:val="single"/>
        </w:rPr>
        <w:t xml:space="preserve"> is in large part due to the fact that richer nations had </w:t>
      </w:r>
      <w:r w:rsidRPr="00976E44">
        <w:rPr>
          <w:rStyle w:val="Emphasis"/>
        </w:rPr>
        <w:t>placed multiple individual orders</w:t>
      </w:r>
      <w:r w:rsidRPr="00976E44">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160CA63F" w14:textId="77777777" w:rsidR="002D3684" w:rsidRPr="00976E44" w:rsidRDefault="002D3684" w:rsidP="002D3684">
      <w:pPr>
        <w:rPr>
          <w:sz w:val="16"/>
        </w:rPr>
      </w:pPr>
      <w:r w:rsidRPr="00976E44">
        <w:rPr>
          <w:sz w:val="16"/>
        </w:rPr>
        <w:t>These one-sided and often nontransparent contracts are not rooted in any epidemiological or sound public health approach and are very similar to the disparities in access to antiretroviral drugs to treat HIV in the late 1990s and 2000s.</w:t>
      </w:r>
    </w:p>
    <w:p w14:paraId="7E528E02" w14:textId="77777777" w:rsidR="002D3684" w:rsidRPr="00976E44" w:rsidRDefault="002D3684" w:rsidP="002D3684">
      <w:pPr>
        <w:rPr>
          <w:sz w:val="16"/>
        </w:rPr>
      </w:pPr>
      <w:r w:rsidRPr="00976E44">
        <w:rPr>
          <w:sz w:val="16"/>
        </w:rPr>
        <w:t xml:space="preserve">As with HIV/AIDS, </w:t>
      </w:r>
      <w:r w:rsidRPr="00976E44">
        <w:rPr>
          <w:u w:val="single"/>
        </w:rPr>
        <w:t xml:space="preserve">patent </w:t>
      </w:r>
      <w:r w:rsidRPr="00976E44">
        <w:rPr>
          <w:highlight w:val="green"/>
          <w:u w:val="single"/>
        </w:rPr>
        <w:t>monopolies</w:t>
      </w:r>
      <w:r w:rsidRPr="00976E44">
        <w:rPr>
          <w:u w:val="single"/>
        </w:rPr>
        <w:t xml:space="preserve"> are </w:t>
      </w:r>
      <w:r w:rsidRPr="00976E44">
        <w:rPr>
          <w:highlight w:val="green"/>
          <w:u w:val="single"/>
        </w:rPr>
        <w:t xml:space="preserve">determining </w:t>
      </w:r>
      <w:r w:rsidRPr="00976E44">
        <w:rPr>
          <w:rStyle w:val="Emphasis"/>
          <w:highlight w:val="green"/>
        </w:rPr>
        <w:t>which countries</w:t>
      </w:r>
      <w:r w:rsidRPr="00976E44">
        <w:rPr>
          <w:rStyle w:val="Emphasis"/>
        </w:rPr>
        <w:t xml:space="preserve"> will </w:t>
      </w:r>
      <w:r w:rsidRPr="00976E44">
        <w:rPr>
          <w:rStyle w:val="Emphasis"/>
          <w:highlight w:val="green"/>
        </w:rPr>
        <w:t>get</w:t>
      </w:r>
      <w:r w:rsidRPr="00976E44">
        <w:rPr>
          <w:rStyle w:val="Emphasis"/>
        </w:rPr>
        <w:t xml:space="preserve"> access to certain </w:t>
      </w:r>
      <w:r w:rsidRPr="00976E44">
        <w:rPr>
          <w:rStyle w:val="Emphasis"/>
          <w:highlight w:val="green"/>
        </w:rPr>
        <w:t>vaccines</w:t>
      </w:r>
      <w:r w:rsidRPr="00976E44">
        <w:rPr>
          <w:u w:val="single"/>
        </w:rPr>
        <w:t xml:space="preserve">, which companies will manufacture supplies, </w:t>
      </w:r>
      <w:r w:rsidRPr="00976E44">
        <w:rPr>
          <w:highlight w:val="green"/>
          <w:u w:val="single"/>
        </w:rPr>
        <w:t>which regions</w:t>
      </w:r>
      <w:r w:rsidRPr="00976E44">
        <w:rPr>
          <w:u w:val="single"/>
        </w:rPr>
        <w:t xml:space="preserve"> will be </w:t>
      </w:r>
      <w:r w:rsidRPr="00976E44">
        <w:rPr>
          <w:rStyle w:val="Emphasis"/>
          <w:highlight w:val="green"/>
        </w:rPr>
        <w:t xml:space="preserve">prioritized, and </w:t>
      </w:r>
      <w:r w:rsidRPr="00976E44">
        <w:rPr>
          <w:rStyle w:val="Heading3Char"/>
          <w:rFonts w:cs="Calibri"/>
          <w:highlight w:val="green"/>
        </w:rPr>
        <w:t>which populations</w:t>
      </w:r>
      <w:r w:rsidRPr="00976E44">
        <w:rPr>
          <w:rStyle w:val="Heading3Char"/>
          <w:rFonts w:cs="Calibri"/>
        </w:rPr>
        <w:t xml:space="preserve"> will </w:t>
      </w:r>
      <w:r w:rsidRPr="00976E44">
        <w:rPr>
          <w:rStyle w:val="Heading3Char"/>
          <w:rFonts w:cs="Calibri"/>
          <w:highlight w:val="green"/>
        </w:rPr>
        <w:t>benefit</w:t>
      </w:r>
      <w:r w:rsidRPr="00976E44">
        <w:rPr>
          <w:rStyle w:val="Heading3Char"/>
          <w:rFonts w:cs="Calibri"/>
        </w:rPr>
        <w:t xml:space="preserve"> first</w:t>
      </w:r>
      <w:r w:rsidRPr="00976E44">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401EDBBC" w14:textId="77777777" w:rsidR="002D3684" w:rsidRPr="00976E44" w:rsidRDefault="002D3684" w:rsidP="002D3684">
      <w:pPr>
        <w:rPr>
          <w:u w:val="single"/>
        </w:rPr>
      </w:pPr>
      <w:r w:rsidRPr="00976E44">
        <w:rPr>
          <w:sz w:val="16"/>
        </w:rPr>
        <w:t xml:space="preserve">Despite initial commitments of global solidarity, vaccine nationalism is a key risk to global population immunity—so much so that both WHO Director-General Tedros Adhanom Ghebreyesus and U.S. infectious disease expert Anthony </w:t>
      </w:r>
      <w:proofErr w:type="spellStart"/>
      <w:r w:rsidRPr="00976E44">
        <w:rPr>
          <w:sz w:val="16"/>
        </w:rPr>
        <w:t>Fauci</w:t>
      </w:r>
      <w:proofErr w:type="spellEnd"/>
      <w:r w:rsidRPr="00976E44">
        <w:rPr>
          <w:sz w:val="16"/>
        </w:rPr>
        <w:t xml:space="preserve"> recently warned about its impact on the current global goal of vaccinating everyone. This </w:t>
      </w:r>
      <w:r w:rsidRPr="00976E44">
        <w:rPr>
          <w:highlight w:val="green"/>
          <w:u w:val="single"/>
        </w:rPr>
        <w:t xml:space="preserve">nationalism is </w:t>
      </w:r>
      <w:r w:rsidRPr="00976E44">
        <w:rPr>
          <w:rStyle w:val="Emphasis"/>
          <w:highlight w:val="green"/>
        </w:rPr>
        <w:t>manifesting</w:t>
      </w:r>
      <w:r w:rsidRPr="00976E44">
        <w:rPr>
          <w:rStyle w:val="Emphasis"/>
        </w:rPr>
        <w:t xml:space="preserve"> in three ways</w:t>
      </w:r>
      <w:r w:rsidRPr="00976E44">
        <w:rPr>
          <w:sz w:val="16"/>
        </w:rPr>
        <w:t xml:space="preserve">: </w:t>
      </w:r>
      <w:r w:rsidRPr="00976E44">
        <w:rPr>
          <w:u w:val="single"/>
        </w:rPr>
        <w:t>through single country or regional deals, export bans, and a refusal to compel manufacturing scale-up beyond a handful of companies and for the benefit of only specific countries.</w:t>
      </w:r>
    </w:p>
    <w:p w14:paraId="7AE0A29F" w14:textId="77777777" w:rsidR="002D3684" w:rsidRPr="00976E44" w:rsidRDefault="002D3684" w:rsidP="002D3684">
      <w:pPr>
        <w:rPr>
          <w:u w:val="single"/>
        </w:rPr>
      </w:pPr>
      <w:r w:rsidRPr="00976E44">
        <w:rPr>
          <w:sz w:val="16"/>
        </w:rPr>
        <w:t xml:space="preserve">Worse still, </w:t>
      </w:r>
      <w:r w:rsidRPr="00976E44">
        <w:rPr>
          <w:u w:val="single"/>
        </w:rPr>
        <w:t xml:space="preserve">the very institutions set up to address </w:t>
      </w:r>
      <w:r w:rsidRPr="00976E44">
        <w:rPr>
          <w:rStyle w:val="Emphasis"/>
        </w:rPr>
        <w:t>global access equity were at the outset undermined by the non-transparent conduct of richer nations</w:t>
      </w:r>
      <w:r w:rsidRPr="00976E44">
        <w:rPr>
          <w:u w:val="single"/>
        </w:rPr>
        <w:t xml:space="preserve"> and mostly refuse to condemn this behavior publicly.</w:t>
      </w:r>
    </w:p>
    <w:p w14:paraId="16CB9A1C" w14:textId="77777777" w:rsidR="002D3684" w:rsidRPr="00976E44" w:rsidRDefault="002D3684" w:rsidP="002D3684">
      <w:pPr>
        <w:rPr>
          <w:u w:val="single"/>
        </w:rPr>
      </w:pPr>
      <w:r w:rsidRPr="00976E44">
        <w:rPr>
          <w:u w:val="single"/>
        </w:rPr>
        <w:t xml:space="preserve">The </w:t>
      </w:r>
      <w:r w:rsidRPr="00976E44">
        <w:rPr>
          <w:rStyle w:val="Emphasis"/>
        </w:rPr>
        <w:t>South African and Indian governments</w:t>
      </w:r>
      <w:r w:rsidRPr="00976E44">
        <w:rPr>
          <w:u w:val="single"/>
        </w:rPr>
        <w:t xml:space="preserve"> have pushed since July 2020 to get a Trade-Related Aspects of Intellectual Property Rights (</w:t>
      </w:r>
      <w:r w:rsidRPr="00976E44">
        <w:rPr>
          <w:rStyle w:val="Emphasis"/>
          <w:highlight w:val="green"/>
        </w:rPr>
        <w:t>TRIPS</w:t>
      </w:r>
      <w:r w:rsidRPr="00976E44">
        <w:rPr>
          <w:rStyle w:val="Emphasis"/>
        </w:rPr>
        <w:t xml:space="preserve">) </w:t>
      </w:r>
      <w:r w:rsidRPr="00976E44">
        <w:rPr>
          <w:rStyle w:val="Emphasis"/>
          <w:highlight w:val="green"/>
        </w:rPr>
        <w:t>waiver</w:t>
      </w:r>
      <w:r w:rsidRPr="00976E44">
        <w:rPr>
          <w:rStyle w:val="Emphasis"/>
        </w:rPr>
        <w:t xml:space="preserve"> at the World Trade Organization</w:t>
      </w:r>
      <w:r w:rsidRPr="00976E44">
        <w:rPr>
          <w:u w:val="single"/>
        </w:rPr>
        <w:t xml:space="preserve">. Despite being backed by 140 nations, the effort continues to be </w:t>
      </w:r>
      <w:r w:rsidRPr="00976E44">
        <w:rPr>
          <w:highlight w:val="green"/>
          <w:u w:val="single"/>
        </w:rPr>
        <w:t>blocked</w:t>
      </w:r>
      <w:r w:rsidRPr="00976E44">
        <w:rPr>
          <w:u w:val="single"/>
        </w:rPr>
        <w:t xml:space="preserve"> shamelessly </w:t>
      </w:r>
      <w:r w:rsidRPr="00976E44">
        <w:rPr>
          <w:highlight w:val="green"/>
          <w:u w:val="single"/>
        </w:rPr>
        <w:t>by</w:t>
      </w:r>
      <w:r w:rsidRPr="00976E44">
        <w:rPr>
          <w:u w:val="single"/>
        </w:rPr>
        <w:t xml:space="preserve"> the very </w:t>
      </w:r>
      <w:r w:rsidRPr="00976E44">
        <w:rPr>
          <w:rStyle w:val="Emphasis"/>
          <w:highlight w:val="green"/>
        </w:rPr>
        <w:t>nations</w:t>
      </w:r>
      <w:r w:rsidRPr="00976E44">
        <w:rPr>
          <w:rStyle w:val="Emphasis"/>
        </w:rPr>
        <w:t xml:space="preserve"> that have commenced their own </w:t>
      </w:r>
      <w:r w:rsidRPr="00976E44">
        <w:rPr>
          <w:rStyle w:val="Emphasis"/>
          <w:highlight w:val="green"/>
        </w:rPr>
        <w:t>selfishly nationalistic</w:t>
      </w:r>
      <w:r w:rsidRPr="00976E44">
        <w:rPr>
          <w:rStyle w:val="Emphasis"/>
        </w:rPr>
        <w:t xml:space="preserve"> vaccination </w:t>
      </w:r>
      <w:r w:rsidRPr="00976E44">
        <w:rPr>
          <w:rStyle w:val="Emphasis"/>
          <w:highlight w:val="green"/>
        </w:rPr>
        <w:t>programs</w:t>
      </w:r>
      <w:r w:rsidRPr="00976E44">
        <w:rPr>
          <w:u w:val="single"/>
        </w:rPr>
        <w:t>.</w:t>
      </w:r>
    </w:p>
    <w:p w14:paraId="1BE3F0D3" w14:textId="77777777" w:rsidR="002D3684" w:rsidRPr="00976E44" w:rsidRDefault="002D3684" w:rsidP="002D3684">
      <w:pPr>
        <w:rPr>
          <w:u w:val="single"/>
        </w:rPr>
      </w:pPr>
      <w:r w:rsidRPr="00976E44">
        <w:rPr>
          <w:sz w:val="16"/>
        </w:rPr>
        <w:t xml:space="preserve">The </w:t>
      </w:r>
      <w:r w:rsidRPr="00976E44">
        <w:rPr>
          <w:rStyle w:val="Emphasis"/>
          <w:highlight w:val="green"/>
        </w:rPr>
        <w:t>TRIPS waiver</w:t>
      </w:r>
      <w:r w:rsidRPr="00976E44">
        <w:rPr>
          <w:highlight w:val="green"/>
          <w:u w:val="single"/>
        </w:rPr>
        <w:t xml:space="preserve"> </w:t>
      </w:r>
      <w:r w:rsidRPr="00976E44">
        <w:rPr>
          <w:u w:val="single"/>
        </w:rPr>
        <w:t xml:space="preserve">is at the </w:t>
      </w:r>
      <w:r w:rsidRPr="00976E44">
        <w:rPr>
          <w:highlight w:val="green"/>
          <w:u w:val="single"/>
        </w:rPr>
        <w:t>heart</w:t>
      </w:r>
      <w:r w:rsidRPr="00976E44">
        <w:rPr>
          <w:u w:val="single"/>
        </w:rPr>
        <w:t xml:space="preserve"> of the </w:t>
      </w:r>
      <w:r w:rsidRPr="00976E44">
        <w:rPr>
          <w:rStyle w:val="Emphasis"/>
        </w:rPr>
        <w:t>vaccine access battle</w:t>
      </w:r>
      <w:r w:rsidRPr="00976E44">
        <w:rPr>
          <w:u w:val="single"/>
        </w:rPr>
        <w:t xml:space="preserve">. Implicit in the </w:t>
      </w:r>
      <w:r w:rsidRPr="00976E44">
        <w:rPr>
          <w:rStyle w:val="Emphasis"/>
          <w:highlight w:val="green"/>
        </w:rPr>
        <w:t>opposition by richer nations</w:t>
      </w:r>
      <w:r w:rsidRPr="00976E44">
        <w:rPr>
          <w:rStyle w:val="Emphasis"/>
        </w:rPr>
        <w:t xml:space="preserve"> </w:t>
      </w:r>
      <w:r w:rsidRPr="00976E44">
        <w:rPr>
          <w:sz w:val="16"/>
        </w:rPr>
        <w:t>in the European Union—as well as the United States, Canada, Australia, Britain, Japan, and even Brazil—</w:t>
      </w:r>
      <w:r w:rsidRPr="00976E44">
        <w:rPr>
          <w:u w:val="single"/>
        </w:rPr>
        <w:t>is an existential threat to the continuing practice of treating medicines as a commodity.</w:t>
      </w:r>
    </w:p>
    <w:p w14:paraId="129AA187" w14:textId="77777777" w:rsidR="002D3684" w:rsidRPr="00976E44" w:rsidRDefault="002D3684" w:rsidP="002D3684">
      <w:pPr>
        <w:rPr>
          <w:sz w:val="16"/>
        </w:rPr>
      </w:pPr>
      <w:r w:rsidRPr="00976E44">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51336779" w14:textId="77777777" w:rsidR="002D3684" w:rsidRPr="00976E44" w:rsidRDefault="002D3684" w:rsidP="002D3684">
      <w:pPr>
        <w:rPr>
          <w:sz w:val="16"/>
        </w:rPr>
      </w:pPr>
      <w:r w:rsidRPr="00976E44">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3C1565F9" w14:textId="77777777" w:rsidR="002D3684" w:rsidRPr="00976E44" w:rsidRDefault="002D3684" w:rsidP="002D3684">
      <w:pPr>
        <w:rPr>
          <w:sz w:val="16"/>
        </w:rPr>
      </w:pPr>
      <w:r w:rsidRPr="00976E44">
        <w:rPr>
          <w:sz w:val="16"/>
        </w:rPr>
        <w:t xml:space="preserve">This is an industry that rarely commits to high levels of transparency. Even with HIV/AIDS, lawyers and activists had to challenge the </w:t>
      </w:r>
      <w:proofErr w:type="gramStart"/>
      <w:r w:rsidRPr="00976E44">
        <w:rPr>
          <w:sz w:val="16"/>
        </w:rPr>
        <w:t>often undisclosed</w:t>
      </w:r>
      <w:proofErr w:type="gramEnd"/>
      <w:r w:rsidRPr="00976E44">
        <w:rPr>
          <w:sz w:val="16"/>
        </w:rPr>
        <w:t xml:space="preserve">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1BF5D335" w14:textId="77777777" w:rsidR="002D3684" w:rsidRPr="00976E44" w:rsidRDefault="002D3684" w:rsidP="002D3684">
      <w:pPr>
        <w:rPr>
          <w:sz w:val="16"/>
        </w:rPr>
      </w:pPr>
      <w:r w:rsidRPr="00976E44">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w:t>
      </w:r>
      <w:proofErr w:type="spellStart"/>
      <w:r w:rsidRPr="00976E44">
        <w:rPr>
          <w:sz w:val="16"/>
        </w:rPr>
        <w:t>Fauci</w:t>
      </w:r>
      <w:proofErr w:type="spellEnd"/>
      <w:r w:rsidRPr="00976E44">
        <w:rPr>
          <w:sz w:val="16"/>
        </w:rPr>
        <w:t xml:space="preserve"> also noted that the U.S. government could in fact help strengthen global manufacturing capacity with both policy intervention and the cooperation of pharmaceutical companies in relaxing some patents—following an open letter sent by the People’s Vaccine Campaign for South Africa to </w:t>
      </w:r>
      <w:proofErr w:type="spellStart"/>
      <w:r w:rsidRPr="00976E44">
        <w:rPr>
          <w:sz w:val="16"/>
        </w:rPr>
        <w:t>Fauci</w:t>
      </w:r>
      <w:proofErr w:type="spellEnd"/>
      <w:r w:rsidRPr="00976E44">
        <w:rPr>
          <w:sz w:val="16"/>
        </w:rPr>
        <w:t xml:space="preserve"> and others, signed by the Anglican archbishop of southern Africa, Thabo </w:t>
      </w:r>
      <w:proofErr w:type="spellStart"/>
      <w:r w:rsidRPr="00976E44">
        <w:rPr>
          <w:sz w:val="16"/>
        </w:rPr>
        <w:t>Makgoba</w:t>
      </w:r>
      <w:proofErr w:type="spellEnd"/>
      <w:r w:rsidRPr="00976E44">
        <w:rPr>
          <w:sz w:val="16"/>
        </w:rPr>
        <w:t>.</w:t>
      </w:r>
    </w:p>
    <w:p w14:paraId="40B45240" w14:textId="77777777" w:rsidR="002D3684" w:rsidRPr="00976E44" w:rsidRDefault="002D3684" w:rsidP="002D3684">
      <w:pPr>
        <w:rPr>
          <w:u w:val="single"/>
        </w:rPr>
      </w:pPr>
      <w:r w:rsidRPr="00976E44">
        <w:rPr>
          <w:sz w:val="16"/>
        </w:rPr>
        <w:t xml:space="preserve">This is a start—but </w:t>
      </w:r>
      <w:r w:rsidRPr="00976E44">
        <w:rPr>
          <w:highlight w:val="green"/>
          <w:u w:val="single"/>
        </w:rPr>
        <w:t>forcing the</w:t>
      </w:r>
      <w:r w:rsidRPr="00976E44">
        <w:rPr>
          <w:u w:val="single"/>
        </w:rPr>
        <w:t xml:space="preserve"> pharmaceutical </w:t>
      </w:r>
      <w:r w:rsidRPr="00976E44">
        <w:rPr>
          <w:highlight w:val="green"/>
          <w:u w:val="single"/>
        </w:rPr>
        <w:t xml:space="preserve">industry </w:t>
      </w:r>
      <w:r w:rsidRPr="00976E44">
        <w:rPr>
          <w:u w:val="single"/>
        </w:rPr>
        <w:t xml:space="preserve">to </w:t>
      </w:r>
      <w:r w:rsidRPr="00976E44">
        <w:rPr>
          <w:highlight w:val="green"/>
          <w:u w:val="single"/>
        </w:rPr>
        <w:t xml:space="preserve">put </w:t>
      </w:r>
      <w:r w:rsidRPr="00976E44">
        <w:rPr>
          <w:rStyle w:val="Heading3Char"/>
          <w:rFonts w:cs="Calibri"/>
          <w:highlight w:val="green"/>
        </w:rPr>
        <w:t>lives ahead of</w:t>
      </w:r>
      <w:r w:rsidRPr="00976E44">
        <w:rPr>
          <w:rStyle w:val="Heading3Char"/>
          <w:rFonts w:cs="Calibri"/>
        </w:rPr>
        <w:t xml:space="preserve"> patents and </w:t>
      </w:r>
      <w:r w:rsidRPr="00976E44">
        <w:rPr>
          <w:rStyle w:val="Heading3Char"/>
          <w:rFonts w:cs="Calibri"/>
          <w:highlight w:val="green"/>
        </w:rPr>
        <w:t>profits</w:t>
      </w:r>
      <w:r w:rsidRPr="00976E44">
        <w:rPr>
          <w:rStyle w:val="Emphasis"/>
          <w:highlight w:val="green"/>
        </w:rPr>
        <w:t xml:space="preserve"> </w:t>
      </w:r>
      <w:r w:rsidRPr="00976E44">
        <w:rPr>
          <w:rStyle w:val="Emphasis"/>
        </w:rPr>
        <w:t xml:space="preserve">will </w:t>
      </w:r>
      <w:r w:rsidRPr="00976E44">
        <w:rPr>
          <w:rStyle w:val="Emphasis"/>
          <w:highlight w:val="green"/>
        </w:rPr>
        <w:t>require</w:t>
      </w:r>
      <w:r w:rsidRPr="00976E44">
        <w:rPr>
          <w:u w:val="single"/>
        </w:rPr>
        <w:t xml:space="preserve"> even greater </w:t>
      </w:r>
      <w:r w:rsidRPr="00976E44">
        <w:rPr>
          <w:rStyle w:val="Heading3Char"/>
          <w:rFonts w:cs="Calibri"/>
          <w:highlight w:val="green"/>
        </w:rPr>
        <w:t>pressure from governments and</w:t>
      </w:r>
      <w:r w:rsidRPr="00976E44">
        <w:rPr>
          <w:rStyle w:val="Heading3Char"/>
          <w:rFonts w:cs="Calibri"/>
        </w:rPr>
        <w:t xml:space="preserve"> civil </w:t>
      </w:r>
      <w:r w:rsidRPr="00976E44">
        <w:rPr>
          <w:rStyle w:val="Heading3Char"/>
          <w:rFonts w:cs="Calibri"/>
          <w:highlight w:val="green"/>
        </w:rPr>
        <w:t>society</w:t>
      </w:r>
      <w:r w:rsidRPr="00976E44">
        <w:rPr>
          <w:sz w:val="16"/>
        </w:rPr>
        <w:t xml:space="preserve"> globally. As Doctors Without Borders has repeatedly emphasized, </w:t>
      </w:r>
      <w:r w:rsidRPr="00976E44">
        <w:rPr>
          <w:u w:val="single"/>
        </w:rPr>
        <w:t>“</w:t>
      </w:r>
      <w:r w:rsidRPr="00976E44">
        <w:rPr>
          <w:highlight w:val="green"/>
          <w:u w:val="single"/>
        </w:rPr>
        <w:t xml:space="preserve">not even </w:t>
      </w:r>
      <w:r w:rsidRPr="00976E44">
        <w:rPr>
          <w:u w:val="single"/>
        </w:rPr>
        <w:t xml:space="preserve">a </w:t>
      </w:r>
      <w:r w:rsidRPr="00976E44">
        <w:rPr>
          <w:rStyle w:val="Emphasis"/>
          <w:highlight w:val="green"/>
        </w:rPr>
        <w:t>global pandemic can stop</w:t>
      </w:r>
      <w:r w:rsidRPr="00976E44">
        <w:rPr>
          <w:rStyle w:val="Emphasis"/>
        </w:rPr>
        <w:t xml:space="preserve"> pharmaceutical </w:t>
      </w:r>
      <w:r w:rsidRPr="00976E44">
        <w:rPr>
          <w:rStyle w:val="Emphasis"/>
          <w:highlight w:val="green"/>
        </w:rPr>
        <w:t>corporations</w:t>
      </w:r>
      <w:r w:rsidRPr="00976E44">
        <w:rPr>
          <w:u w:val="single"/>
        </w:rPr>
        <w:t xml:space="preserve"> from following their business-as-usual approach, so </w:t>
      </w:r>
      <w:r w:rsidRPr="00976E44">
        <w:rPr>
          <w:highlight w:val="green"/>
          <w:u w:val="single"/>
        </w:rPr>
        <w:t xml:space="preserve">countries need to use </w:t>
      </w:r>
      <w:r w:rsidRPr="00976E44">
        <w:rPr>
          <w:rStyle w:val="Emphasis"/>
          <w:highlight w:val="green"/>
        </w:rPr>
        <w:t>every tool</w:t>
      </w:r>
      <w:r w:rsidRPr="00976E44">
        <w:rPr>
          <w:u w:val="single"/>
        </w:rPr>
        <w:t xml:space="preserve"> available to make sure that COVID-19 medical products are accessible and affordable for everyone who needs them.”</w:t>
      </w:r>
    </w:p>
    <w:p w14:paraId="60C42B5A" w14:textId="77777777" w:rsidR="002D3684" w:rsidRPr="00976E44" w:rsidRDefault="002D3684" w:rsidP="002D3684"/>
    <w:p w14:paraId="60C00E2F" w14:textId="15461F23" w:rsidR="002D3684" w:rsidRPr="00976E44" w:rsidRDefault="002D3684" w:rsidP="002D3684">
      <w:pPr>
        <w:pStyle w:val="Heading4"/>
        <w:rPr>
          <w:rFonts w:cs="Calibri"/>
        </w:rPr>
      </w:pPr>
      <w:r>
        <w:rPr>
          <w:rFonts w:cs="Calibri"/>
        </w:rPr>
        <w:t xml:space="preserve">5]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42ED0FE5" w14:textId="77777777" w:rsidR="002D3684" w:rsidRPr="00976E44" w:rsidRDefault="002D3684" w:rsidP="002D3684">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20" w:history="1">
        <w:r w:rsidRPr="00976E44">
          <w:rPr>
            <w:rStyle w:val="Hyperlink"/>
          </w:rPr>
          <w:t>http://www.cbsnews.com/news/study-says-world-underprepared-ebola-level-outbreaks/</w:t>
        </w:r>
      </w:hyperlink>
      <w:r w:rsidRPr="00976E44">
        <w:rPr>
          <w:rStyle w:val="Hyperlink"/>
        </w:rPr>
        <w:t>] Elmer // Re-Cut Justin</w:t>
      </w:r>
    </w:p>
    <w:p w14:paraId="1B879079" w14:textId="77777777" w:rsidR="002D3684" w:rsidRPr="00976E44" w:rsidRDefault="002D3684" w:rsidP="002D3684">
      <w:r w:rsidRPr="00976E44">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rPr>
        <w:t>all countries of the world</w:t>
      </w:r>
      <w:r w:rsidRPr="00976E44">
        <w:t xml:space="preserve"> </w:t>
      </w:r>
      <w:r w:rsidRPr="00976E44">
        <w:rPr>
          <w:rStyle w:val="StyleUnderline"/>
          <w:sz w:val="26"/>
        </w:rPr>
        <w:t>have</w:t>
      </w:r>
      <w:r w:rsidRPr="00976E44">
        <w:t xml:space="preserve"> </w:t>
      </w:r>
      <w:r w:rsidRPr="00976E44">
        <w:rPr>
          <w:rStyle w:val="StyleUnderline"/>
          <w:sz w:val="26"/>
        </w:rPr>
        <w:t>some</w:t>
      </w:r>
      <w:r w:rsidRPr="00976E44">
        <w:t xml:space="preserve"> </w:t>
      </w:r>
      <w:r w:rsidRPr="00976E44">
        <w:rPr>
          <w:rStyle w:val="Emphasis"/>
        </w:rPr>
        <w:t>basic level of preparedness</w:t>
      </w:r>
      <w:r w:rsidRPr="00976E44">
        <w:t xml:space="preserve">” </w:t>
      </w:r>
      <w:r w:rsidRPr="00976E44">
        <w:rPr>
          <w:rStyle w:val="StyleUnderline"/>
          <w:sz w:val="26"/>
        </w:rPr>
        <w:t>when there seems to be a</w:t>
      </w:r>
      <w:r w:rsidRPr="00976E44">
        <w:t xml:space="preserve"> “</w:t>
      </w:r>
      <w:r w:rsidRPr="00976E44">
        <w:rPr>
          <w:rStyle w:val="Emphasis"/>
        </w:rPr>
        <w:t>suspicious pattern of infectious disease</w:t>
      </w:r>
      <w:r w:rsidRPr="00976E44">
        <w:t xml:space="preserve">.” </w:t>
      </w:r>
      <w:r w:rsidRPr="00976E44">
        <w:rPr>
          <w:rStyle w:val="StyleUnderline"/>
          <w:sz w:val="26"/>
        </w:rPr>
        <w:t xml:space="preserve">But it’s not just about medical practices — some experts say </w:t>
      </w:r>
      <w:r w:rsidRPr="00976E44">
        <w:rPr>
          <w:rStyle w:val="Emphasis"/>
          <w:highlight w:val="green"/>
        </w:rPr>
        <w:t>governments need to view pandemics as security threats</w:t>
      </w:r>
      <w:r w:rsidRPr="00976E44">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976E44">
        <w:t xml:space="preserve"> — not just Ebola, but others like HIV/AIDS and SARS — </w:t>
      </w:r>
      <w:r w:rsidRPr="00976E44">
        <w:rPr>
          <w:rStyle w:val="StyleUnderline"/>
          <w:sz w:val="26"/>
          <w:highlight w:val="green"/>
        </w:rPr>
        <w:t>exposed how</w:t>
      </w:r>
      <w:r w:rsidRPr="00976E44">
        <w:t xml:space="preserve"> </w:t>
      </w:r>
      <w:r w:rsidRPr="00976E44">
        <w:rPr>
          <w:rStyle w:val="Emphasis"/>
        </w:rPr>
        <w:t xml:space="preserve">economically and politically </w:t>
      </w:r>
      <w:r w:rsidRPr="00976E44">
        <w:rPr>
          <w:rStyle w:val="Emphasis"/>
          <w:highlight w:val="green"/>
        </w:rPr>
        <w:t>vulnerable nations are</w:t>
      </w:r>
      <w:r w:rsidRPr="00976E44">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76E44">
        <w:t xml:space="preserve">. </w:t>
      </w:r>
      <w:r w:rsidRPr="00976E44">
        <w:rPr>
          <w:rStyle w:val="StyleUnderline"/>
          <w:sz w:val="26"/>
        </w:rPr>
        <w:t xml:space="preserve">“We have not done </w:t>
      </w:r>
      <w:r w:rsidRPr="00976E44">
        <w:rPr>
          <w:rStyle w:val="Emphasis"/>
        </w:rPr>
        <w:t>nearly enough</w:t>
      </w:r>
      <w:r w:rsidRPr="00976E44">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rPr>
        <w:t xml:space="preserve">anything close to the </w:t>
      </w:r>
      <w:r w:rsidRPr="00976E44">
        <w:rPr>
          <w:rStyle w:val="Emphasis"/>
          <w:highlight w:val="green"/>
        </w:rPr>
        <w:t xml:space="preserve">priority </w:t>
      </w:r>
      <w:r w:rsidRPr="00976E44">
        <w:rPr>
          <w:rStyle w:val="Emphasis"/>
        </w:rPr>
        <w:t>they demand</w:t>
      </w:r>
      <w:r w:rsidRPr="00976E44">
        <w:t xml:space="preserve">.” Sands called this </w:t>
      </w:r>
      <w:r w:rsidRPr="00976E44">
        <w:rPr>
          <w:rStyle w:val="StyleUnderline"/>
          <w:sz w:val="26"/>
        </w:rPr>
        <w:t>the</w:t>
      </w:r>
      <w:r w:rsidRPr="00976E44">
        <w:t xml:space="preserve"> “</w:t>
      </w:r>
      <w:r w:rsidRPr="00976E44">
        <w:rPr>
          <w:rStyle w:val="Emphasis"/>
          <w:highlight w:val="green"/>
        </w:rPr>
        <w:t>neglected dimension</w:t>
      </w:r>
      <w:r w:rsidRPr="00976E44">
        <w:rPr>
          <w:highlight w:val="green"/>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976E44">
        <w:t xml:space="preserve">.” </w:t>
      </w:r>
      <w:r w:rsidRPr="00976E44">
        <w:rPr>
          <w:rStyle w:val="StyleUnderline"/>
          <w:sz w:val="26"/>
        </w:rPr>
        <w:t xml:space="preserve">This report essentially places global pandemics on the </w:t>
      </w:r>
      <w:r w:rsidRPr="00976E44">
        <w:rPr>
          <w:rStyle w:val="Emphasis"/>
        </w:rPr>
        <w:t>same level of seriousness as a military assault</w:t>
      </w:r>
      <w:r w:rsidRPr="00976E44">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highlight w:val="green"/>
        </w:rPr>
        <w:t>rather than “security risks</w:t>
      </w:r>
      <w:r w:rsidRPr="00976E44">
        <w:rPr>
          <w:rStyle w:val="Emphasis"/>
        </w:rPr>
        <w:t>,”</w:t>
      </w:r>
      <w:r w:rsidRPr="00976E44">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976E44">
        <w:rPr>
          <w:highlight w:val="green"/>
        </w:rPr>
        <w:t xml:space="preserve"> </w:t>
      </w:r>
      <w:r w:rsidRPr="00976E44">
        <w:rPr>
          <w:rStyle w:val="Emphasis"/>
          <w:highlight w:val="green"/>
        </w:rPr>
        <w:t>back burner</w:t>
      </w:r>
      <w:r w:rsidRPr="00976E44">
        <w:t xml:space="preserve">. </w:t>
      </w:r>
      <w:r w:rsidRPr="00976E44">
        <w:rPr>
          <w:rStyle w:val="StyleUnderline"/>
          <w:sz w:val="26"/>
        </w:rPr>
        <w:t xml:space="preserve">Rather than building up defenses as one would for a war or a terrorist attack, potential </w:t>
      </w:r>
      <w:r w:rsidRPr="00976E44">
        <w:rPr>
          <w:rStyle w:val="StyleUnderline"/>
          <w:sz w:val="26"/>
          <w:highlight w:val="green"/>
        </w:rPr>
        <w:t>pandemics are</w:t>
      </w:r>
      <w:r w:rsidRPr="00976E44">
        <w:rPr>
          <w:highlight w:val="green"/>
        </w:rPr>
        <w:t xml:space="preserve"> </w:t>
      </w:r>
      <w:r w:rsidRPr="00976E44">
        <w:rPr>
          <w:rStyle w:val="Emphasis"/>
        </w:rPr>
        <w:t xml:space="preserve">relatively </w:t>
      </w:r>
      <w:r w:rsidRPr="00976E44">
        <w:rPr>
          <w:rStyle w:val="Emphasis"/>
          <w:highlight w:val="green"/>
        </w:rPr>
        <w:t>ignored</w:t>
      </w:r>
      <w:r w:rsidRPr="00976E44">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213DF1BF" w14:textId="77777777" w:rsidR="00FE5067" w:rsidRDefault="00FE5067" w:rsidP="00FE5067">
      <w:pPr>
        <w:pStyle w:val="Heading4"/>
      </w:pPr>
      <w:r>
        <w:t xml:space="preserve">7] </w:t>
      </w:r>
      <w:r>
        <w:t xml:space="preserve">Alt actor fiat is a voting issue: </w:t>
      </w:r>
    </w:p>
    <w:p w14:paraId="42A09F48" w14:textId="77777777" w:rsidR="00FE5067" w:rsidRDefault="00FE5067" w:rsidP="00FE5067">
      <w:pPr>
        <w:pStyle w:val="Heading4"/>
      </w:pPr>
      <w:r>
        <w:t xml:space="preserve">a] ground – moots the entire </w:t>
      </w:r>
      <w:proofErr w:type="spellStart"/>
      <w:r>
        <w:t>aff</w:t>
      </w:r>
      <w:proofErr w:type="spellEnd"/>
      <w:r>
        <w:t xml:space="preserve"> since you can just fiat an actor responsible for </w:t>
      </w:r>
      <w:proofErr w:type="spellStart"/>
      <w:r>
        <w:t>aff</w:t>
      </w:r>
      <w:proofErr w:type="spellEnd"/>
      <w:r>
        <w:t xml:space="preserve"> harms which means the </w:t>
      </w:r>
      <w:proofErr w:type="spellStart"/>
      <w:r>
        <w:t>aff</w:t>
      </w:r>
      <w:proofErr w:type="spellEnd"/>
      <w:r>
        <w:t xml:space="preserve"> can never weigh the case </w:t>
      </w:r>
    </w:p>
    <w:p w14:paraId="7D38A242" w14:textId="77777777" w:rsidR="00FE5067" w:rsidRDefault="00FE5067" w:rsidP="00FE5067">
      <w:pPr>
        <w:pStyle w:val="Heading4"/>
      </w:pPr>
      <w:r>
        <w:t xml:space="preserve">b] advocacy skills – in the real world we have to debate desirability with the actors we’re given, not assume other random people can solve the harms </w:t>
      </w:r>
    </w:p>
    <w:p w14:paraId="66CFF4EF" w14:textId="2CB7BB0C" w:rsidR="00FE5067" w:rsidRDefault="00FE5067" w:rsidP="00FE5067">
      <w:pPr>
        <w:pStyle w:val="Heading4"/>
      </w:pPr>
      <w:r>
        <w:t>c] limits – there are infinite number of alt actors which means I can never reasonably predict which one you could read.</w:t>
      </w:r>
    </w:p>
    <w:p w14:paraId="1F8F756E" w14:textId="02250FC9" w:rsidR="00FE5067" w:rsidRPr="00FE5067" w:rsidRDefault="00FE5067" w:rsidP="00FE5067">
      <w:pPr>
        <w:pStyle w:val="Heading4"/>
      </w:pPr>
      <w:r>
        <w:t>Fairness is a voter- debate is a competitive activity that requires objective evaluation</w:t>
      </w:r>
    </w:p>
    <w:p w14:paraId="3319D459" w14:textId="46EDD2AB" w:rsidR="002D3684" w:rsidRDefault="00FE5067" w:rsidP="00FE5067">
      <w:pPr>
        <w:pStyle w:val="Heading4"/>
      </w:pPr>
      <w:r>
        <w:t>CI, DTD – anything else allows them to violate which moots the purpose of the shell</w:t>
      </w:r>
    </w:p>
    <w:p w14:paraId="508B4898" w14:textId="5A6FD21F" w:rsidR="00FE5067" w:rsidRDefault="00FE5067" w:rsidP="00FE5067">
      <w:pPr>
        <w:pStyle w:val="Heading4"/>
      </w:pPr>
      <w:r>
        <w:t xml:space="preserve">No RVI on 1AC theory- incentivizes a </w:t>
      </w:r>
      <w:proofErr w:type="gramStart"/>
      <w:r>
        <w:t>7 minute</w:t>
      </w:r>
      <w:proofErr w:type="gramEnd"/>
      <w:r>
        <w:t xml:space="preserve"> 1NC dump that kills </w:t>
      </w:r>
      <w:proofErr w:type="spellStart"/>
      <w:r>
        <w:t>aff</w:t>
      </w:r>
      <w:proofErr w:type="spellEnd"/>
      <w:r>
        <w:t xml:space="preserve"> </w:t>
      </w:r>
      <w:proofErr w:type="spellStart"/>
      <w:r>
        <w:t>strat</w:t>
      </w:r>
      <w:proofErr w:type="spellEnd"/>
    </w:p>
    <w:p w14:paraId="6CF267C1" w14:textId="77777777" w:rsidR="00FE5067" w:rsidRDefault="00FE5067" w:rsidP="002D3684"/>
    <w:p w14:paraId="1402FA08" w14:textId="77777777" w:rsidR="00FE5067" w:rsidRPr="00976E44" w:rsidRDefault="00FE5067" w:rsidP="002D3684"/>
    <w:p w14:paraId="24E55F9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36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0EC"/>
    <w:rsid w:val="000D6ED8"/>
    <w:rsid w:val="000D717B"/>
    <w:rsid w:val="00100B28"/>
    <w:rsid w:val="00117316"/>
    <w:rsid w:val="001177CF"/>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F2E"/>
    <w:rsid w:val="00267EBB"/>
    <w:rsid w:val="0027023B"/>
    <w:rsid w:val="00272F3F"/>
    <w:rsid w:val="00274EDB"/>
    <w:rsid w:val="0027729E"/>
    <w:rsid w:val="002843B2"/>
    <w:rsid w:val="00284ED6"/>
    <w:rsid w:val="00290C5A"/>
    <w:rsid w:val="00290C92"/>
    <w:rsid w:val="0029647A"/>
    <w:rsid w:val="00296504"/>
    <w:rsid w:val="002B5511"/>
    <w:rsid w:val="002B7ACF"/>
    <w:rsid w:val="002D368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42DC6"/>
    <w:rsid w:val="00752712"/>
    <w:rsid w:val="00753A84"/>
    <w:rsid w:val="007611F5"/>
    <w:rsid w:val="007619E4"/>
    <w:rsid w:val="00761E75"/>
    <w:rsid w:val="0076495E"/>
    <w:rsid w:val="00765FC8"/>
    <w:rsid w:val="007729D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3DB"/>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E5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51033"/>
  <w14:defaultImageDpi w14:val="300"/>
  <w15:docId w15:val="{6A4E8297-D78E-AC4D-B6EF-37A338CD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684"/>
    <w:pPr>
      <w:spacing w:after="160" w:line="259" w:lineRule="auto"/>
    </w:pPr>
  </w:style>
  <w:style w:type="paragraph" w:styleId="Heading1">
    <w:name w:val="heading 1"/>
    <w:aliases w:val="Pocket"/>
    <w:basedOn w:val="Normal"/>
    <w:next w:val="Normal"/>
    <w:link w:val="Heading1Char"/>
    <w:uiPriority w:val="9"/>
    <w:qFormat/>
    <w:rsid w:val="002D368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68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68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D368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2D36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684"/>
  </w:style>
  <w:style w:type="character" w:customStyle="1" w:styleId="Heading1Char">
    <w:name w:val="Heading 1 Char"/>
    <w:aliases w:val="Pocket Char"/>
    <w:basedOn w:val="DefaultParagraphFont"/>
    <w:link w:val="Heading1"/>
    <w:uiPriority w:val="9"/>
    <w:rsid w:val="002D368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D368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D368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D368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368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D368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D36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368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D3684"/>
    <w:rPr>
      <w:color w:val="auto"/>
      <w:u w:val="none"/>
    </w:rPr>
  </w:style>
  <w:style w:type="paragraph" w:styleId="DocumentMap">
    <w:name w:val="Document Map"/>
    <w:basedOn w:val="Normal"/>
    <w:link w:val="DocumentMapChar"/>
    <w:uiPriority w:val="99"/>
    <w:semiHidden/>
    <w:unhideWhenUsed/>
    <w:rsid w:val="002D3684"/>
    <w:rPr>
      <w:rFonts w:ascii="Lucida Grande" w:hAnsi="Lucida Grande" w:cs="Lucida Grande"/>
    </w:rPr>
  </w:style>
  <w:style w:type="character" w:customStyle="1" w:styleId="DocumentMapChar">
    <w:name w:val="Document Map Char"/>
    <w:basedOn w:val="DefaultParagraphFont"/>
    <w:link w:val="DocumentMap"/>
    <w:uiPriority w:val="99"/>
    <w:semiHidden/>
    <w:rsid w:val="002D3684"/>
    <w:rPr>
      <w:rFonts w:ascii="Lucida Grande" w:hAnsi="Lucida Grande" w:cs="Lucida Grande"/>
    </w:rPr>
  </w:style>
  <w:style w:type="character" w:styleId="UnresolvedMention">
    <w:name w:val="Unresolved Mention"/>
    <w:basedOn w:val="DefaultParagraphFont"/>
    <w:uiPriority w:val="99"/>
    <w:semiHidden/>
    <w:unhideWhenUsed/>
    <w:rsid w:val="002D3684"/>
    <w:rPr>
      <w:color w:val="605E5C"/>
      <w:shd w:val="clear" w:color="auto" w:fill="E1DFDD"/>
    </w:rPr>
  </w:style>
  <w:style w:type="paragraph" w:customStyle="1" w:styleId="textbold">
    <w:name w:val="text bold"/>
    <w:basedOn w:val="Normal"/>
    <w:link w:val="Emphasis"/>
    <w:uiPriority w:val="20"/>
    <w:qFormat/>
    <w:rsid w:val="002D368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2D368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D368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2D3684"/>
    <w:pPr>
      <w:ind w:left="720"/>
      <w:contextualSpacing/>
    </w:pPr>
  </w:style>
  <w:style w:type="paragraph" w:styleId="Header">
    <w:name w:val="header"/>
    <w:basedOn w:val="Normal"/>
    <w:link w:val="HeaderChar"/>
    <w:uiPriority w:val="99"/>
    <w:unhideWhenUsed/>
    <w:rsid w:val="002D3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684"/>
  </w:style>
  <w:style w:type="paragraph" w:styleId="Footer">
    <w:name w:val="footer"/>
    <w:basedOn w:val="Normal"/>
    <w:link w:val="FooterChar"/>
    <w:uiPriority w:val="99"/>
    <w:unhideWhenUsed/>
    <w:rsid w:val="002D3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684"/>
  </w:style>
  <w:style w:type="character" w:customStyle="1" w:styleId="TitleChar">
    <w:name w:val="Title Char"/>
    <w:basedOn w:val="DefaultParagraphFont"/>
    <w:link w:val="Title"/>
    <w:uiPriority w:val="1"/>
    <w:qFormat/>
    <w:rsid w:val="002D3684"/>
    <w:rPr>
      <w:u w:val="single"/>
    </w:rPr>
  </w:style>
  <w:style w:type="paragraph" w:styleId="Title">
    <w:name w:val="Title"/>
    <w:basedOn w:val="Normal"/>
    <w:link w:val="TitleChar"/>
    <w:uiPriority w:val="1"/>
    <w:qFormat/>
    <w:rsid w:val="002D3684"/>
    <w:pPr>
      <w:spacing w:before="240" w:after="60"/>
      <w:ind w:left="432" w:right="432"/>
      <w:jc w:val="center"/>
      <w:outlineLvl w:val="0"/>
    </w:pPr>
    <w:rPr>
      <w:u w:val="single"/>
    </w:rPr>
  </w:style>
  <w:style w:type="character" w:customStyle="1" w:styleId="TitleChar1">
    <w:name w:val="Title Char1"/>
    <w:basedOn w:val="DefaultParagraphFont"/>
    <w:uiPriority w:val="10"/>
    <w:rsid w:val="002D3684"/>
    <w:rPr>
      <w:rFonts w:asciiTheme="majorHAnsi" w:eastAsiaTheme="majorEastAsia" w:hAnsiTheme="majorHAnsi" w:cstheme="majorBidi"/>
      <w:spacing w:val="-10"/>
      <w:kern w:val="28"/>
      <w:sz w:val="56"/>
      <w:szCs w:val="56"/>
    </w:rPr>
  </w:style>
  <w:style w:type="paragraph" w:customStyle="1" w:styleId="Body">
    <w:name w:val="Body"/>
    <w:autoRedefine/>
    <w:rsid w:val="002D3684"/>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imate.envsci.rutgers.edu/pdf/ToonRobockTurcoPhysicsToday.pdf"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climate.envsci.rutgers.edu/pdf/RobockNW2006JD008235.pdf" TargetMode="External"/><Relationship Id="rId20"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www.nucleardarkness.org/warconsequences/hundredfiftytonessmoke/" TargetMode="Externa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hyperlink" Target="https://foreignpolicy.com/2021/02/23/dont-let-drug-companies-create-a-system-of-vaccine-apartheid/"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climate.envsci.rutgers.edu/pdf/acp-7-1973-2007.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18650</Words>
  <Characters>103514</Characters>
  <Application>Microsoft Office Word</Application>
  <DocSecurity>0</DocSecurity>
  <Lines>1293</Lines>
  <Paragraphs>457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2021-09-04T14:07:00Z</dcterms:created>
  <dcterms:modified xsi:type="dcterms:W3CDTF">2021-09-04T16:15:00Z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