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C10AC" w14:textId="77777777" w:rsidR="005930C4" w:rsidRPr="005930C4" w:rsidRDefault="005930C4" w:rsidP="005930C4"/>
    <w:p w14:paraId="0D445A90" w14:textId="28449B76" w:rsidR="00E42E4C" w:rsidRDefault="002B461D" w:rsidP="002B461D">
      <w:pPr>
        <w:pStyle w:val="Heading2"/>
      </w:pPr>
      <w:r>
        <w:lastRenderedPageBreak/>
        <w:t>1AC</w:t>
      </w:r>
    </w:p>
    <w:p w14:paraId="6E1BA301" w14:textId="77777777" w:rsidR="002B461D" w:rsidRPr="00421998" w:rsidRDefault="002B461D" w:rsidP="002B461D">
      <w:pPr>
        <w:pStyle w:val="Heading3"/>
      </w:pPr>
      <w:r w:rsidRPr="00421998">
        <w:lastRenderedPageBreak/>
        <w:t>Framing</w:t>
      </w:r>
    </w:p>
    <w:p w14:paraId="354957B9" w14:textId="77777777" w:rsidR="002B461D" w:rsidRPr="00925D23" w:rsidRDefault="002B461D" w:rsidP="002B461D">
      <w:pPr>
        <w:pStyle w:val="Heading4"/>
        <w:rPr>
          <w:rFonts w:cs="Calibri"/>
        </w:rPr>
      </w:pPr>
      <w:r w:rsidRPr="00925D23">
        <w:rPr>
          <w:rFonts w:cs="Calibri"/>
        </w:rPr>
        <w:t>Ethics must begin a priori</w:t>
      </w:r>
      <w:r>
        <w:rPr>
          <w:rFonts w:cs="Calibri"/>
        </w:rPr>
        <w:t>:</w:t>
      </w:r>
    </w:p>
    <w:p w14:paraId="59B71F82" w14:textId="77777777" w:rsidR="002B461D" w:rsidRPr="00925D23" w:rsidRDefault="002B461D" w:rsidP="002B461D">
      <w:pPr>
        <w:pStyle w:val="Heading4"/>
        <w:rPr>
          <w:rFonts w:cs="Calibri"/>
        </w:rPr>
      </w:pPr>
      <w:r>
        <w:rPr>
          <w:rFonts w:cs="Calibri"/>
        </w:rPr>
        <w:t>[A]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6140AD1E" w14:textId="77777777" w:rsidR="002B461D" w:rsidRPr="00D836FE" w:rsidRDefault="002B461D" w:rsidP="002B461D">
      <w:pPr>
        <w:pStyle w:val="Heading4"/>
        <w:rPr>
          <w:rFonts w:cs="Calibri"/>
        </w:rPr>
      </w:pPr>
      <w:r>
        <w:rPr>
          <w:rFonts w:cs="Calibri"/>
        </w:rPr>
        <w:t>[B]</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093E5183" w14:textId="77777777" w:rsidR="002B461D" w:rsidRDefault="002B461D" w:rsidP="002B461D">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14:paraId="36C9BA80" w14:textId="77777777" w:rsidR="002B461D" w:rsidRPr="006B03DB" w:rsidRDefault="002B461D" w:rsidP="002B461D">
      <w:pPr>
        <w:pStyle w:val="Heading4"/>
        <w:spacing w:line="240" w:lineRule="auto"/>
        <w:rPr>
          <w:rFonts w:cs="Calibri"/>
          <w:color w:val="000000" w:themeColor="text1"/>
          <w:szCs w:val="16"/>
        </w:rPr>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w:t>
      </w:r>
      <w:proofErr w:type="gramStart"/>
      <w:r w:rsidRPr="00650470">
        <w:rPr>
          <w:rFonts w:cs="Times New Roman"/>
          <w:color w:val="000000" w:themeColor="text1"/>
        </w:rPr>
        <w:t>i.e.</w:t>
      </w:r>
      <w:proofErr w:type="gramEnd"/>
      <w:r w:rsidRPr="00650470">
        <w:rPr>
          <w:rFonts w:cs="Times New Roman"/>
          <w:color w:val="000000" w:themeColor="text1"/>
        </w:rPr>
        <w:t xml:space="preserv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p>
    <w:p w14:paraId="740484E8" w14:textId="77777777" w:rsidR="002B461D" w:rsidRPr="00925D23" w:rsidRDefault="002B461D" w:rsidP="002B461D">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6C6BB243" w14:textId="77777777" w:rsidR="002B461D" w:rsidRDefault="002B461D" w:rsidP="002B461D">
      <w:pPr>
        <w:pStyle w:val="Heading4"/>
      </w:pPr>
      <w:r>
        <w:rPr>
          <w:rFonts w:cs="Calibri"/>
        </w:rPr>
        <w:t>[1]</w:t>
      </w:r>
      <w:r w:rsidRPr="00925D23">
        <w:rPr>
          <w:rFonts w:cs="Calibri"/>
        </w:rPr>
        <w:t xml:space="preserve">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 xml:space="preserve"> </w:t>
      </w:r>
    </w:p>
    <w:p w14:paraId="7AA2A973" w14:textId="77777777" w:rsidR="002B461D" w:rsidRDefault="002B461D" w:rsidP="002B461D">
      <w:pPr>
        <w:pStyle w:val="Heading4"/>
        <w:rPr>
          <w:rFonts w:cs="Calibri"/>
        </w:rPr>
      </w:pPr>
      <w:r w:rsidRPr="005B0098">
        <w:rPr>
          <w:rFonts w:cs="Calibri"/>
        </w:rPr>
        <w:t>[</w:t>
      </w:r>
      <w:r>
        <w:rPr>
          <w:rFonts w:cs="Calibri"/>
        </w:rPr>
        <w:t>2</w:t>
      </w:r>
      <w:r w:rsidRPr="005B0098">
        <w:rPr>
          <w:rFonts w:cs="Calibri"/>
        </w:rPr>
        <w:t>] Consequences Fail: [A] Every action has infinite stemming consequences, because every consequence can cause another consequence</w:t>
      </w:r>
      <w:r>
        <w:rPr>
          <w:rFonts w:cs="Calibri"/>
        </w:rPr>
        <w:t xml:space="preserve"> so we can’t predict or calculate</w:t>
      </w:r>
      <w:r w:rsidRPr="005B0098">
        <w:rPr>
          <w:rFonts w:cs="Calibri"/>
        </w:rPr>
        <w:t>. [</w:t>
      </w:r>
      <w:r>
        <w:rPr>
          <w:rFonts w:cs="Calibri"/>
        </w:rPr>
        <w:t>B</w:t>
      </w:r>
      <w:r w:rsidRPr="005B0098">
        <w:rPr>
          <w:rFonts w:cs="Calibri"/>
        </w:rPr>
        <w:t>] Aggregation</w:t>
      </w:r>
      <w:r>
        <w:rPr>
          <w:rFonts w:cs="Calibri"/>
        </w:rPr>
        <w:t xml:space="preserve"> fa</w:t>
      </w:r>
      <w:r w:rsidRPr="005B0098">
        <w:rPr>
          <w:rFonts w:cs="Calibri"/>
        </w:rPr>
        <w:t xml:space="preserve">ils </w:t>
      </w:r>
      <w:r>
        <w:rPr>
          <w:rFonts w:cs="Calibri"/>
        </w:rPr>
        <w:t>–</w:t>
      </w:r>
      <w:r w:rsidRPr="005B0098">
        <w:rPr>
          <w:rFonts w:cs="Calibri"/>
        </w:rPr>
        <w:t xml:space="preserve"> suffering is not additive can’t compare between one migraine and 10 head aches</w:t>
      </w:r>
      <w:r>
        <w:rPr>
          <w:rFonts w:cs="Calibri"/>
        </w:rPr>
        <w:t xml:space="preserve"> </w:t>
      </w:r>
    </w:p>
    <w:p w14:paraId="4D4B9D62" w14:textId="77777777" w:rsidR="002B461D" w:rsidRPr="00CE11B7" w:rsidRDefault="002B461D" w:rsidP="002B461D">
      <w:pPr>
        <w:pStyle w:val="Heading4"/>
      </w:pPr>
      <w:r>
        <w:t xml:space="preserve">[3] </w:t>
      </w:r>
      <w:r w:rsidRPr="00CE11B7">
        <w:t>Only universalizable reason can effectively explain the perspectives of agents – that’s the best method for combatting oppression</w:t>
      </w:r>
      <w:r>
        <w:t>.</w:t>
      </w:r>
    </w:p>
    <w:p w14:paraId="68E19523" w14:textId="77777777" w:rsidR="002B461D" w:rsidRPr="00426666" w:rsidRDefault="002B461D" w:rsidP="002B461D">
      <w:pPr>
        <w:rPr>
          <w:rFonts w:asciiTheme="majorHAnsi" w:hAnsiTheme="majorHAnsi" w:cstheme="majorHAnsi"/>
          <w:sz w:val="16"/>
          <w:szCs w:val="16"/>
        </w:rPr>
      </w:pPr>
      <w:r w:rsidRPr="006803F4">
        <w:rPr>
          <w:rStyle w:val="Style13ptBold"/>
          <w:rFonts w:asciiTheme="majorHAnsi" w:hAnsiTheme="majorHAnsi" w:cstheme="majorHAnsi"/>
          <w:sz w:val="28"/>
          <w:szCs w:val="28"/>
        </w:rPr>
        <w:lastRenderedPageBreak/>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31234611" w14:textId="77777777" w:rsidR="002B461D" w:rsidRDefault="002B461D" w:rsidP="002B461D">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3143D8A9" w14:textId="22CD29FF" w:rsidR="002B461D" w:rsidRDefault="002B461D" w:rsidP="002B461D">
      <w:pPr>
        <w:pStyle w:val="Heading4"/>
      </w:pPr>
      <w:r>
        <w:t xml:space="preserve">[4] </w:t>
      </w:r>
      <w:r w:rsidRPr="00F73615">
        <w:t xml:space="preserve">Ethical frameworks </w:t>
      </w:r>
      <w:r>
        <w:t xml:space="preserve">are </w:t>
      </w:r>
      <w:r w:rsidRPr="00F73615">
        <w:t xml:space="preserve">topicality interpretations of the word </w:t>
      </w:r>
      <w:r>
        <w:t>unjust</w:t>
      </w:r>
      <w:r w:rsidRPr="00F73615">
        <w:t xml:space="preserve">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33D0EB10" w14:textId="24598C17" w:rsidR="002B461D" w:rsidRDefault="002743A1" w:rsidP="002743A1">
      <w:pPr>
        <w:pStyle w:val="Heading3"/>
      </w:pPr>
      <w:r>
        <w:lastRenderedPageBreak/>
        <w:t>Plan</w:t>
      </w:r>
    </w:p>
    <w:p w14:paraId="2A6FC766" w14:textId="42C819EB" w:rsidR="002743A1" w:rsidRPr="002743A1" w:rsidRDefault="002743A1" w:rsidP="002743A1">
      <w:pPr>
        <w:pStyle w:val="Heading4"/>
        <w:rPr>
          <w:lang w:eastAsia="zh-CN"/>
        </w:rPr>
      </w:pPr>
      <w:r w:rsidRPr="002743A1">
        <w:t xml:space="preserve">Thus, the plan – </w:t>
      </w:r>
      <w:r w:rsidRPr="002743A1">
        <w:rPr>
          <w:lang w:eastAsia="zh-CN"/>
        </w:rPr>
        <w:t>Resolved: The appropriation of outer space by private entities is unjust. Definitions and enforcement in the doc and I’ll clarify in cross.</w:t>
      </w:r>
    </w:p>
    <w:p w14:paraId="1D4160B5" w14:textId="77777777" w:rsidR="002743A1" w:rsidRDefault="002743A1" w:rsidP="002743A1">
      <w:r w:rsidRPr="00837244">
        <w:t>To</w:t>
      </w:r>
      <w:r>
        <w:t xml:space="preserve"> clarify we’ll defend implementation and a revision to the Outer Space Treaty that explicitly bans appropriation of outer space by private entities</w:t>
      </w:r>
    </w:p>
    <w:p w14:paraId="7027D29F" w14:textId="712141D4" w:rsidR="002743A1" w:rsidRDefault="002743A1" w:rsidP="002743A1">
      <w:pPr>
        <w:pStyle w:val="Heading3"/>
      </w:pPr>
      <w:r>
        <w:lastRenderedPageBreak/>
        <w:t>Offense</w:t>
      </w:r>
    </w:p>
    <w:p w14:paraId="12B5EBF8" w14:textId="77777777" w:rsidR="002743A1" w:rsidRDefault="002743A1" w:rsidP="002743A1">
      <w:pPr>
        <w:pStyle w:val="Heading4"/>
      </w:pPr>
      <w:r>
        <w:t>In outer space, there is no governing authority and thus claiming property imposes your will over others.</w:t>
      </w:r>
    </w:p>
    <w:p w14:paraId="682A476F" w14:textId="77777777" w:rsidR="002743A1" w:rsidRDefault="002743A1" w:rsidP="002743A1">
      <w:proofErr w:type="spellStart"/>
      <w:r w:rsidRPr="00670A5C">
        <w:rPr>
          <w:rStyle w:val="Style13ptBold"/>
        </w:rPr>
        <w:t>Stilz</w:t>
      </w:r>
      <w:proofErr w:type="spellEnd"/>
      <w:r>
        <w:rPr>
          <w:rStyle w:val="Style13ptBold"/>
        </w:rPr>
        <w:t xml:space="preserve"> 2</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39034BF6" w14:textId="61B851FB" w:rsidR="002743A1" w:rsidRDefault="002743A1" w:rsidP="002743A1">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w:t>
      </w:r>
      <w:proofErr w:type="gramStart"/>
      <w:r w:rsidRPr="00617DF4">
        <w:rPr>
          <w:sz w:val="10"/>
        </w:rPr>
        <w:t>more clearly delimit their contours</w:t>
      </w:r>
      <w:proofErr w:type="gramEnd"/>
      <w:r w:rsidRPr="00617DF4">
        <w:rPr>
          <w:sz w:val="10"/>
        </w:rPr>
        <w:t xml:space="preserve">.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w:t>
      </w:r>
      <w:proofErr w:type="gramStart"/>
      <w:r w:rsidRPr="00617DF4">
        <w:rPr>
          <w:sz w:val="10"/>
        </w:rPr>
        <w:t xml:space="preserve">In order </w:t>
      </w:r>
      <w:r w:rsidRPr="006F3BAF">
        <w:rPr>
          <w:rStyle w:val="Emphasis"/>
        </w:rPr>
        <w:t>to</w:t>
      </w:r>
      <w:proofErr w:type="gramEnd"/>
      <w:r w:rsidRPr="006F3BAF">
        <w:rPr>
          <w:rStyle w:val="Emphasis"/>
        </w:rPr>
        <w:t xml:space="preserve">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F23F42">
        <w:rPr>
          <w:rStyle w:val="Emphasis"/>
          <w:highlight w:val="cyan"/>
        </w:rPr>
        <w:t xml:space="preserve">My will to </w:t>
      </w:r>
      <w:proofErr w:type="spellStart"/>
      <w:r w:rsidRPr="00F23F42">
        <w:rPr>
          <w:rStyle w:val="Emphasis"/>
          <w:highlight w:val="cyan"/>
        </w:rPr>
        <w:t>appro</w:t>
      </w:r>
      <w:proofErr w:type="spellEnd"/>
      <w:r w:rsidRPr="00F23F42">
        <w:rPr>
          <w:rStyle w:val="Emphasis"/>
          <w:highlight w:val="cyan"/>
        </w:rPr>
        <w:t xml:space="preserve">- </w:t>
      </w:r>
      <w:proofErr w:type="spellStart"/>
      <w:r w:rsidRPr="00F23F42">
        <w:rPr>
          <w:rStyle w:val="Emphasis"/>
          <w:highlight w:val="cyan"/>
        </w:rPr>
        <w:t>priate</w:t>
      </w:r>
      <w:proofErr w:type="spellEnd"/>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 xml:space="preserve">each person is an equally </w:t>
      </w:r>
      <w:r w:rsidRPr="00617DF4">
        <w:rPr>
          <w:rStyle w:val="Emphasis"/>
          <w:highlight w:val="cyan"/>
        </w:rPr>
        <w:lastRenderedPageBreak/>
        <w:t>authoritative judge, it is</w:t>
      </w:r>
      <w:r w:rsidRPr="00617DF4">
        <w:rPr>
          <w:rStyle w:val="Emphasis"/>
        </w:rPr>
        <w:t xml:space="preserve"> therefore </w:t>
      </w:r>
      <w:proofErr w:type="spellStart"/>
      <w:r w:rsidRPr="00617DF4">
        <w:rPr>
          <w:rStyle w:val="Emphasis"/>
          <w:highlight w:val="cyan"/>
        </w:rPr>
        <w:t>impossi</w:t>
      </w:r>
      <w:proofErr w:type="spellEnd"/>
      <w:r w:rsidRPr="00617DF4">
        <w:rPr>
          <w:rStyle w:val="Emphasis"/>
          <w:highlight w:val="cyan"/>
        </w:rPr>
        <w:t xml:space="preserve">- </w:t>
      </w:r>
      <w:proofErr w:type="spellStart"/>
      <w:r w:rsidRPr="00617DF4">
        <w:rPr>
          <w:rStyle w:val="Emphasis"/>
          <w:highlight w:val="cyan"/>
        </w:rPr>
        <w:t>ble</w:t>
      </w:r>
      <w:proofErr w:type="spellEnd"/>
      <w:r w:rsidRPr="00617DF4">
        <w:rPr>
          <w:rStyle w:val="Emphasis"/>
          <w:highlight w:val="cyan"/>
        </w:rPr>
        <w:t>—in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w:t>
      </w:r>
      <w:proofErr w:type="gramStart"/>
      <w:r w:rsidRPr="00617DF4">
        <w:rPr>
          <w:sz w:val="10"/>
        </w:rPr>
        <w:t>), since</w:t>
      </w:r>
      <w:proofErr w:type="gramEnd"/>
      <w:r w:rsidRPr="00617DF4">
        <w:rPr>
          <w:sz w:val="10"/>
        </w:rPr>
        <w:t xml:space="preserv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 xml:space="preserve">Law overcomes the problem of </w:t>
      </w:r>
      <w:proofErr w:type="spellStart"/>
      <w:r w:rsidRPr="00533AA3">
        <w:rPr>
          <w:rStyle w:val="Emphasis"/>
          <w:highlight w:val="cyan"/>
        </w:rPr>
        <w:t>unilater</w:t>
      </w:r>
      <w:proofErr w:type="spellEnd"/>
      <w:r w:rsidRPr="00533AA3">
        <w:rPr>
          <w:rStyle w:val="Emphasis"/>
          <w:highlight w:val="cyan"/>
        </w:rPr>
        <w:t xml:space="preserve">- </w:t>
      </w:r>
      <w:proofErr w:type="spellStart"/>
      <w:r w:rsidRPr="00533AA3">
        <w:rPr>
          <w:rStyle w:val="Emphasis"/>
          <w:highlight w:val="cya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w:t>
      </w:r>
      <w:proofErr w:type="gramStart"/>
      <w:r w:rsidRPr="00617DF4">
        <w:rPr>
          <w:sz w:val="10"/>
        </w:rPr>
        <w:t>particular wills</w:t>
      </w:r>
      <w:proofErr w:type="gramEnd"/>
      <w:r w:rsidRPr="00617DF4">
        <w:rPr>
          <w:sz w:val="10"/>
        </w:rPr>
        <w:t xml:space="preserve">—based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399C88CE" w14:textId="77777777" w:rsidR="002743A1" w:rsidRDefault="002743A1" w:rsidP="002743A1">
      <w:pPr>
        <w:pStyle w:val="Heading4"/>
      </w:pPr>
      <w:r>
        <w:t>In the state of nature, everyone is an equal arbitrator of justice – that makes rights violations impossible to resolve.</w:t>
      </w:r>
    </w:p>
    <w:p w14:paraId="45391C08" w14:textId="77777777" w:rsidR="002743A1" w:rsidRPr="00122E01" w:rsidRDefault="002743A1" w:rsidP="002743A1">
      <w:proofErr w:type="spellStart"/>
      <w:r w:rsidRPr="00670A5C">
        <w:rPr>
          <w:rStyle w:val="Style13ptBold"/>
        </w:rPr>
        <w:t>Stilz</w:t>
      </w:r>
      <w:proofErr w:type="spellEnd"/>
      <w:r>
        <w:rPr>
          <w:rStyle w:val="Style13ptBold"/>
        </w:rPr>
        <w:t xml:space="preserve"> 3</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3AF5268A" w14:textId="77777777" w:rsidR="002743A1" w:rsidRPr="00122E01" w:rsidRDefault="002743A1" w:rsidP="002743A1">
      <w:pPr>
        <w:rPr>
          <w:sz w:val="16"/>
        </w:rPr>
      </w:pPr>
      <w:r w:rsidRPr="00122E01">
        <w:rPr>
          <w:sz w:val="16"/>
        </w:rPr>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w:t>
      </w:r>
      <w:proofErr w:type="spellStart"/>
      <w:r w:rsidRPr="00122E01">
        <w:rPr>
          <w:sz w:val="16"/>
        </w:rPr>
        <w:t>interpreta</w:t>
      </w:r>
      <w:proofErr w:type="spellEnd"/>
      <w:r w:rsidRPr="00122E01">
        <w:rPr>
          <w:sz w:val="16"/>
        </w:rPr>
        <w:t xml:space="preserve">- </w:t>
      </w:r>
      <w:proofErr w:type="spellStart"/>
      <w:r w:rsidRPr="00122E01">
        <w:rPr>
          <w:sz w:val="16"/>
        </w:rPr>
        <w:t>tions</w:t>
      </w:r>
      <w:proofErr w:type="spellEnd"/>
      <w:r w:rsidRPr="00122E01">
        <w:rPr>
          <w:sz w:val="16"/>
        </w:rPr>
        <w:t xml:space="preserve"> is the one that simply is valid as a matter of moral fact. That may be so. </w:t>
      </w:r>
      <w:r w:rsidRPr="001E5C96">
        <w:rPr>
          <w:rStyle w:val="Emphasis"/>
        </w:rPr>
        <w:t xml:space="preserve">But </w:t>
      </w:r>
      <w:proofErr w:type="gramStart"/>
      <w:r w:rsidRPr="00251A3D">
        <w:rPr>
          <w:rStyle w:val="Emphasis"/>
          <w:highlight w:val="cyan"/>
        </w:rPr>
        <w:t>as long as</w:t>
      </w:r>
      <w:proofErr w:type="gramEnd"/>
      <w:r w:rsidRPr="00251A3D">
        <w:rPr>
          <w:rStyle w:val="Emphasis"/>
          <w:highlight w:val="cyan"/>
        </w:rPr>
        <w:t xml:space="preserve">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w:t>
      </w:r>
      <w:proofErr w:type="spellStart"/>
      <w:r w:rsidRPr="001E5C96">
        <w:rPr>
          <w:rStyle w:val="Emphasis"/>
        </w:rPr>
        <w:t>thoritative</w:t>
      </w:r>
      <w:proofErr w:type="spellEnd"/>
      <w:r w:rsidRPr="001E5C96">
        <w:rPr>
          <w:rStyle w:val="Emphasis"/>
        </w:rPr>
        <w:t xml:space="preser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w:t>
      </w:r>
      <w:proofErr w:type="gramStart"/>
      <w:r w:rsidRPr="00122E01">
        <w:rPr>
          <w:sz w:val="16"/>
        </w:rPr>
        <w:t>as long as</w:t>
      </w:r>
      <w:proofErr w:type="gramEnd"/>
      <w:r w:rsidRPr="00122E01">
        <w:rPr>
          <w:sz w:val="16"/>
        </w:rPr>
        <w:t xml:space="preserve">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w:t>
      </w:r>
      <w:r w:rsidRPr="00251A3D">
        <w:rPr>
          <w:rStyle w:val="Emphasis"/>
        </w:rPr>
        <w:lastRenderedPageBreak/>
        <w:t xml:space="preserve">Kant thinks, </w:t>
      </w:r>
      <w:r w:rsidRPr="00251A3D">
        <w:rPr>
          <w:rStyle w:val="Emphasis"/>
          <w:highlight w:val="cyan"/>
        </w:rPr>
        <w:t xml:space="preserve">is </w:t>
      </w:r>
      <w:proofErr w:type="gramStart"/>
      <w:r w:rsidRPr="00251A3D">
        <w:rPr>
          <w:rStyle w:val="Emphasis"/>
          <w:highlight w:val="cyan"/>
        </w:rPr>
        <w:t>refuse</w:t>
      </w:r>
      <w:proofErr w:type="gramEnd"/>
      <w:r w:rsidRPr="00251A3D">
        <w:rPr>
          <w:rStyle w:val="Emphasis"/>
          <w:highlight w:val="cyan"/>
        </w:rPr>
        <w:t xml:space="preserv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 xml:space="preserve">a procedure for the determination of </w:t>
      </w:r>
      <w:proofErr w:type="spellStart"/>
      <w:r w:rsidRPr="00C052FA">
        <w:rPr>
          <w:rStyle w:val="Emphasis"/>
        </w:rPr>
        <w:t>objec</w:t>
      </w:r>
      <w:proofErr w:type="spellEnd"/>
      <w:r w:rsidRPr="00C052FA">
        <w:rPr>
          <w:rStyle w:val="Emphasis"/>
        </w:rPr>
        <w:t xml:space="preserve">- </w:t>
      </w:r>
      <w:proofErr w:type="spellStart"/>
      <w:r w:rsidRPr="00C052FA">
        <w:rPr>
          <w:rStyle w:val="Emphasis"/>
        </w:rPr>
        <w:t>tive</w:t>
      </w:r>
      <w:proofErr w:type="spellEnd"/>
      <w:r w:rsidRPr="00C052FA">
        <w:rPr>
          <w:rStyle w:val="Emphasis"/>
        </w:rPr>
        <w:t xml:space="preserve"> rights is a constitutive feature of justice, since a common process of adjudication is logically necessary if anyone’s rights are to impose any objective duties on other people.33 Objective rights are rights that are de- </w:t>
      </w:r>
      <w:proofErr w:type="spellStart"/>
      <w:r w:rsidRPr="00C052FA">
        <w:rPr>
          <w:rStyle w:val="Emphasis"/>
        </w:rPr>
        <w:t>termined</w:t>
      </w:r>
      <w:proofErr w:type="spellEnd"/>
      <w:r w:rsidRPr="00C052FA">
        <w:rPr>
          <w:rStyle w:val="Emphasis"/>
        </w:rPr>
        <w:t xml:space="preserve"> through such a process of adjudication</w:t>
      </w:r>
      <w:r w:rsidRPr="00122E01">
        <w:rPr>
          <w:sz w:val="16"/>
        </w:rPr>
        <w:t xml:space="preserve">, and that impose </w:t>
      </w:r>
      <w:proofErr w:type="spellStart"/>
      <w:r w:rsidRPr="00122E01">
        <w:rPr>
          <w:sz w:val="16"/>
        </w:rPr>
        <w:t>recog</w:t>
      </w:r>
      <w:proofErr w:type="spellEnd"/>
      <w:r w:rsidRPr="00122E01">
        <w:rPr>
          <w:sz w:val="16"/>
        </w:rPr>
        <w:t xml:space="preserve">- </w:t>
      </w:r>
      <w:proofErr w:type="spellStart"/>
      <w:r w:rsidRPr="00122E01">
        <w:rPr>
          <w:sz w:val="16"/>
        </w:rPr>
        <w:t>nizable</w:t>
      </w:r>
      <w:proofErr w:type="spellEnd"/>
      <w:r w:rsidRPr="00122E01">
        <w:rPr>
          <w:sz w:val="16"/>
        </w:rPr>
        <w:t xml:space="preserve"> duties on us even when we disagree about what justice requires. </w:t>
      </w:r>
      <w:r w:rsidRPr="00C052FA">
        <w:rPr>
          <w:rStyle w:val="Emphasis"/>
          <w:highlight w:val="cyan"/>
        </w:rPr>
        <w:t xml:space="preserve">If each </w:t>
      </w:r>
      <w:r w:rsidRPr="00C052FA">
        <w:rPr>
          <w:rStyle w:val="Emphasis"/>
        </w:rPr>
        <w:t>person</w:t>
      </w:r>
      <w:r w:rsidRPr="00C052FA">
        <w:rPr>
          <w:rStyle w:val="Emphasis"/>
          <w:highlight w:val="cyan"/>
        </w:rPr>
        <w:t xml:space="preserve"> is</w:t>
      </w:r>
      <w:r w:rsidRPr="00C052FA">
        <w:rPr>
          <w:rStyle w:val="Emphasis"/>
        </w:rPr>
        <w:t xml:space="preserve"> </w:t>
      </w:r>
      <w:r w:rsidRPr="00C052FA">
        <w:rPr>
          <w:rStyle w:val="Emphasis"/>
          <w:highlight w:val="cyan"/>
        </w:rPr>
        <w:t xml:space="preserve">threatened with violence every time another person’s </w:t>
      </w:r>
      <w:r w:rsidRPr="00C052FA">
        <w:rPr>
          <w:rStyle w:val="Emphasis"/>
        </w:rPr>
        <w:t xml:space="preserve">private </w:t>
      </w:r>
      <w:r w:rsidRPr="00C052FA">
        <w:rPr>
          <w:rStyle w:val="Emphasis"/>
          <w:highlight w:val="cyan"/>
        </w:rPr>
        <w:t>interpretation of justice</w:t>
      </w:r>
      <w:r w:rsidRPr="00C052FA">
        <w:rPr>
          <w:rStyle w:val="Emphasis"/>
        </w:rPr>
        <w:t xml:space="preserve"> </w:t>
      </w:r>
      <w:r w:rsidRPr="00C052FA">
        <w:rPr>
          <w:rStyle w:val="Emphasis"/>
          <w:highlight w:val="cyan"/>
        </w:rPr>
        <w:t>disagrees</w:t>
      </w:r>
      <w:r w:rsidRPr="00C052FA">
        <w:rPr>
          <w:rStyle w:val="Emphasis"/>
        </w:rPr>
        <w:t xml:space="preserve"> with her own</w:t>
      </w:r>
      <w:r w:rsidRPr="00C052FA">
        <w:rPr>
          <w:rStyle w:val="Emphasis"/>
          <w:highlight w:val="cyan"/>
        </w:rPr>
        <w:t xml:space="preserve">, [they] cannot </w:t>
      </w:r>
      <w:proofErr w:type="spellStart"/>
      <w:r w:rsidRPr="00C052FA">
        <w:rPr>
          <w:rStyle w:val="Emphasis"/>
          <w:highlight w:val="cyan"/>
        </w:rPr>
        <w:t>possi</w:t>
      </w:r>
      <w:proofErr w:type="spellEnd"/>
      <w:r w:rsidRPr="00C052FA">
        <w:rPr>
          <w:rStyle w:val="Emphasis"/>
          <w:highlight w:val="cyan"/>
        </w:rPr>
        <w:t xml:space="preserve">- </w:t>
      </w:r>
      <w:proofErr w:type="spellStart"/>
      <w:r w:rsidRPr="00C052FA">
        <w:rPr>
          <w:rStyle w:val="Emphasis"/>
          <w:highlight w:val="cyan"/>
        </w:rPr>
        <w:t>bly</w:t>
      </w:r>
      <w:proofErr w:type="spellEnd"/>
      <w:r w:rsidRPr="00C052FA">
        <w:rPr>
          <w:rStyle w:val="Emphasis"/>
          <w:highlight w:val="cyan"/>
        </w:rPr>
        <w:t xml:space="preserve">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C052FA">
        <w:rPr>
          <w:rStyle w:val="Emphasis"/>
          <w:highlight w:val="cyan"/>
        </w:rPr>
        <w:t>justice demands</w:t>
      </w:r>
      <w:r w:rsidRPr="00122E01">
        <w:rPr>
          <w:sz w:val="16"/>
          <w:highlight w:val="cyan"/>
        </w:rPr>
        <w:t>,</w:t>
      </w:r>
      <w:r w:rsidRPr="00122E01">
        <w:rPr>
          <w:sz w:val="16"/>
        </w:rPr>
        <w:t xml:space="preserve"> then, is </w:t>
      </w:r>
      <w:r w:rsidRPr="00C052FA">
        <w:rPr>
          <w:rStyle w:val="Emphasis"/>
          <w:highlight w:val="cyan"/>
        </w:rPr>
        <w:t>a mechanism</w:t>
      </w:r>
      <w:r w:rsidRPr="00C052FA">
        <w:rPr>
          <w:rStyle w:val="Emphasis"/>
        </w:rPr>
        <w:t xml:space="preserve"> by which people can have their rights guaranteed in the </w:t>
      </w:r>
      <w:proofErr w:type="spellStart"/>
      <w:r w:rsidRPr="00C052FA">
        <w:rPr>
          <w:rStyle w:val="Emphasis"/>
        </w:rPr>
        <w:t>exter</w:t>
      </w:r>
      <w:proofErr w:type="spellEnd"/>
      <w:r w:rsidRPr="00C052FA">
        <w:rPr>
          <w:rStyle w:val="Emphasis"/>
        </w:rPr>
        <w:t xml:space="preserve">- </w:t>
      </w:r>
      <w:proofErr w:type="spellStart"/>
      <w:r w:rsidRPr="00C052FA">
        <w:rPr>
          <w:rStyle w:val="Emphasis"/>
        </w:rPr>
        <w:t>nal</w:t>
      </w:r>
      <w:proofErr w:type="spellEnd"/>
      <w:r w:rsidRPr="00C052FA">
        <w:rPr>
          <w:rStyle w:val="Emphasis"/>
        </w:rPr>
        <w:t xml:space="preserve">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w:t>
      </w:r>
      <w:proofErr w:type="spellStart"/>
      <w:r w:rsidRPr="00122E01">
        <w:rPr>
          <w:sz w:val="16"/>
        </w:rPr>
        <w:t>indepen</w:t>
      </w:r>
      <w:proofErr w:type="spellEnd"/>
      <w:r w:rsidRPr="00122E01">
        <w:rPr>
          <w:sz w:val="16"/>
        </w:rPr>
        <w:t xml:space="preserve">- </w:t>
      </w:r>
      <w:proofErr w:type="spellStart"/>
      <w:r w:rsidRPr="00122E01">
        <w:rPr>
          <w:sz w:val="16"/>
        </w:rPr>
        <w:t>dence</w:t>
      </w:r>
      <w:proofErr w:type="spellEnd"/>
      <w:r w:rsidRPr="00122E01">
        <w:rPr>
          <w:sz w:val="16"/>
        </w:rPr>
        <w:t xml:space="preserve">, </w:t>
      </w:r>
      <w:r w:rsidRPr="00C052FA">
        <w:rPr>
          <w:rStyle w:val="Emphasis"/>
        </w:rPr>
        <w:t xml:space="preserve">imagine for a moment that you and I are state-of-nature neighbors. Say we have managed to resolve the indeterminacy of our property rights somewhat, perhaps by appropriating only in accordance with our inter- </w:t>
      </w:r>
      <w:proofErr w:type="spellStart"/>
      <w:r w:rsidRPr="00C052FA">
        <w:rPr>
          <w:rStyle w:val="Emphasis"/>
        </w:rPr>
        <w:t>pretation</w:t>
      </w:r>
      <w:proofErr w:type="spellEnd"/>
      <w:r w:rsidRPr="00C052FA">
        <w:rPr>
          <w:rStyle w:val="Emphasis"/>
        </w:rPr>
        <w:t xml:space="preserve"> of Kant’s a priori general will</w:t>
      </w:r>
      <w:r w:rsidRPr="00122E01">
        <w:rPr>
          <w:sz w:val="16"/>
        </w:rPr>
        <w:t xml:space="preserve">, or by coordinating our </w:t>
      </w:r>
      <w:proofErr w:type="spellStart"/>
      <w:r w:rsidRPr="00122E01">
        <w:rPr>
          <w:sz w:val="16"/>
        </w:rPr>
        <w:t>expecta</w:t>
      </w:r>
      <w:proofErr w:type="spellEnd"/>
      <w:r w:rsidRPr="00122E01">
        <w:rPr>
          <w:sz w:val="16"/>
        </w:rPr>
        <w:t xml:space="preserve">- </w:t>
      </w:r>
      <w:proofErr w:type="spellStart"/>
      <w:r w:rsidRPr="00122E01">
        <w:rPr>
          <w:sz w:val="16"/>
        </w:rPr>
        <w:t>tions</w:t>
      </w:r>
      <w:proofErr w:type="spellEnd"/>
      <w:r w:rsidRPr="00122E01">
        <w:rPr>
          <w:sz w:val="16"/>
        </w:rPr>
        <w:t xml:space="preserve"> based on the most salient just system. </w:t>
      </w:r>
      <w:proofErr w:type="gramStart"/>
      <w:r w:rsidRPr="00C052FA">
        <w:rPr>
          <w:rStyle w:val="Emphasis"/>
        </w:rPr>
        <w:t>So</w:t>
      </w:r>
      <w:proofErr w:type="gramEnd"/>
      <w:r w:rsidRPr="00C052FA">
        <w:rPr>
          <w:rStyle w:val="Emphasis"/>
        </w:rPr>
        <w:t xml:space="preserve"> we have hit on some right- </w:t>
      </w:r>
      <w:proofErr w:type="spellStart"/>
      <w:r w:rsidRPr="00C052FA">
        <w:rPr>
          <w:rStyle w:val="Emphasis"/>
        </w:rPr>
        <w:t>ful</w:t>
      </w:r>
      <w:proofErr w:type="spellEnd"/>
      <w:r w:rsidRPr="00C052FA">
        <w:rPr>
          <w:rStyle w:val="Emphasis"/>
        </w:rPr>
        <w:t xml:space="preserve">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 xml:space="preserve">Now suppose some dispute arises between us over whether your prop- </w:t>
      </w:r>
      <w:proofErr w:type="spellStart"/>
      <w:r w:rsidRPr="00C052FA">
        <w:rPr>
          <w:rStyle w:val="Emphasis"/>
        </w:rPr>
        <w:t>erty</w:t>
      </w:r>
      <w:proofErr w:type="spellEnd"/>
      <w:r w:rsidRPr="00C052FA">
        <w:rPr>
          <w:rStyle w:val="Emphasis"/>
        </w:rPr>
        <w:t xml:space="preserve">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w:t>
      </w:r>
      <w:proofErr w:type="spellStart"/>
      <w:r w:rsidRPr="00C052FA">
        <w:rPr>
          <w:rStyle w:val="Emphasis"/>
        </w:rPr>
        <w:t>appro</w:t>
      </w:r>
      <w:proofErr w:type="spellEnd"/>
      <w:r w:rsidRPr="00C052FA">
        <w:rPr>
          <w:rStyle w:val="Emphasis"/>
        </w:rPr>
        <w:t xml:space="preserve">- </w:t>
      </w:r>
      <w:proofErr w:type="spellStart"/>
      <w:r w:rsidRPr="00C052FA">
        <w:rPr>
          <w:rStyle w:val="Emphasis"/>
        </w:rPr>
        <w:t>priation</w:t>
      </w:r>
      <w:proofErr w:type="spellEnd"/>
      <w:r w:rsidRPr="00C052FA">
        <w:rPr>
          <w:rStyle w:val="Emphasis"/>
        </w:rPr>
        <w:t xml:space="preserve"> we are working with to make it likely parties acting in good faith might disagree. </w:t>
      </w:r>
      <w:r w:rsidRPr="009F5A74">
        <w:rPr>
          <w:rStyle w:val="Emphasis"/>
          <w:highlight w:val="cyan"/>
        </w:rPr>
        <w:t>In our state-of-nature system</w:t>
      </w:r>
      <w:r w:rsidRPr="00122E01">
        <w:rPr>
          <w:sz w:val="16"/>
          <w:highlight w:val="cyan"/>
        </w:rPr>
        <w:t>,</w:t>
      </w:r>
      <w:r w:rsidRPr="00122E01">
        <w:rPr>
          <w:sz w:val="16"/>
        </w:rPr>
        <w:t xml:space="preserve"> however, </w:t>
      </w:r>
      <w:r w:rsidRPr="009F5A74">
        <w:rPr>
          <w:rStyle w:val="Emphasis"/>
          <w:highlight w:val="cyan"/>
        </w:rPr>
        <w:t>the interpretation of what right</w:t>
      </w:r>
      <w:r w:rsidRPr="005855B1">
        <w:rPr>
          <w:rStyle w:val="Emphasis"/>
        </w:rPr>
        <w:t xml:space="preserve"> actually </w:t>
      </w:r>
      <w:r w:rsidRPr="009F5A74">
        <w:rPr>
          <w:rStyle w:val="Emphasis"/>
          <w:highlight w:val="cyan"/>
        </w:rPr>
        <w:t>requires in</w:t>
      </w:r>
      <w:r w:rsidRPr="005855B1">
        <w:rPr>
          <w:rStyle w:val="Emphasis"/>
        </w:rPr>
        <w:t xml:space="preserve"> this </w:t>
      </w:r>
      <w:r w:rsidRPr="009F5A74">
        <w:rPr>
          <w:rStyle w:val="Emphasis"/>
          <w:highlight w:val="cyan"/>
        </w:rPr>
        <w:t>contingency is left up to you</w:t>
      </w:r>
      <w:r w:rsidRPr="00122E01">
        <w:rPr>
          <w:sz w:val="16"/>
        </w:rPr>
        <w:t xml:space="preserve">, along with the choice of </w:t>
      </w:r>
      <w:proofErr w:type="gramStart"/>
      <w:r w:rsidRPr="00122E01">
        <w:rPr>
          <w:sz w:val="16"/>
        </w:rPr>
        <w:t>whether or not</w:t>
      </w:r>
      <w:proofErr w:type="gramEnd"/>
      <w:r w:rsidRPr="00122E01">
        <w:rPr>
          <w:sz w:val="16"/>
        </w:rPr>
        <w:t xml:space="preserve"> to exercise your coercive rights to re- dress any (perceived) violation. </w:t>
      </w:r>
      <w:proofErr w:type="gramStart"/>
      <w:r w:rsidRPr="00122E01">
        <w:rPr>
          <w:sz w:val="16"/>
        </w:rPr>
        <w:t>So</w:t>
      </w:r>
      <w:proofErr w:type="gramEnd"/>
      <w:r w:rsidRPr="00122E01">
        <w:rPr>
          <w:sz w:val="16"/>
        </w:rPr>
        <w:t xml:space="preserve">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9F5A74">
        <w:rPr>
          <w:rStyle w:val="Emphasis"/>
          <w:highlight w:val="cyan"/>
        </w:rPr>
        <w:t xml:space="preserve">I am under no obligation to submit to you: I am an equally </w:t>
      </w:r>
      <w:proofErr w:type="spellStart"/>
      <w:r w:rsidRPr="009F5A74">
        <w:rPr>
          <w:rStyle w:val="Emphasis"/>
          <w:highlight w:val="cyan"/>
        </w:rPr>
        <w:t>authori</w:t>
      </w:r>
      <w:proofErr w:type="spellEnd"/>
      <w:r w:rsidRPr="009F5A74">
        <w:rPr>
          <w:rStyle w:val="Emphasis"/>
          <w:highlight w:val="cyan"/>
        </w:rPr>
        <w:t xml:space="preserve">- </w:t>
      </w:r>
      <w:proofErr w:type="spellStart"/>
      <w:r w:rsidRPr="009F5A74">
        <w:rPr>
          <w:rStyle w:val="Emphasis"/>
          <w:highlight w:val="cyan"/>
        </w:rPr>
        <w:t>tative</w:t>
      </w:r>
      <w:proofErr w:type="spellEnd"/>
      <w:r w:rsidRPr="009F5A74">
        <w:rPr>
          <w:rStyle w:val="Emphasis"/>
          <w:highlight w:val="cyan"/>
        </w:rPr>
        <w:t xml:space="preserve"> interpreter of justice.</w:t>
      </w:r>
      <w:r w:rsidRPr="00122E01">
        <w:rPr>
          <w:sz w:val="16"/>
        </w:rPr>
        <w:t xml:space="preserve"> I may object to the rightfulness of your bound- </w:t>
      </w:r>
      <w:proofErr w:type="spellStart"/>
      <w:r w:rsidRPr="00122E01">
        <w:rPr>
          <w:sz w:val="16"/>
        </w:rPr>
        <w:t>ary</w:t>
      </w:r>
      <w:proofErr w:type="spellEnd"/>
      <w:r w:rsidRPr="00122E01">
        <w:rPr>
          <w:sz w:val="16"/>
        </w:rPr>
        <w:t xml:space="preserve">-crossing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w:t>
      </w:r>
      <w:proofErr w:type="gramStart"/>
      <w:r w:rsidRPr="00122E01">
        <w:rPr>
          <w:sz w:val="16"/>
        </w:rPr>
        <w:t>So</w:t>
      </w:r>
      <w:proofErr w:type="gramEnd"/>
      <w:r w:rsidRPr="00122E01">
        <w:rPr>
          <w:sz w:val="16"/>
        </w:rPr>
        <w:t xml:space="preserve">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037087">
        <w:rPr>
          <w:rStyle w:val="Emphasis"/>
          <w:highlight w:val="cyan"/>
        </w:rPr>
        <w:t>in our state of nature, the only thing that can decide the matter</w:t>
      </w:r>
      <w:r w:rsidRPr="009F5A74">
        <w:rPr>
          <w:rStyle w:val="Emphasis"/>
        </w:rPr>
        <w:t xml:space="preserve"> between us </w:t>
      </w:r>
      <w:r w:rsidRPr="00037087">
        <w:rPr>
          <w:rStyle w:val="Emphasis"/>
          <w:highlight w:val="cyan"/>
        </w:rPr>
        <w:t xml:space="preserve">is a contest of </w:t>
      </w:r>
      <w:proofErr w:type="gramStart"/>
      <w:r w:rsidRPr="00037087">
        <w:rPr>
          <w:rStyle w:val="Emphasis"/>
          <w:highlight w:val="cyan"/>
        </w:rPr>
        <w:t>strength, since</w:t>
      </w:r>
      <w:proofErr w:type="gramEnd"/>
      <w:r w:rsidRPr="00037087">
        <w:rPr>
          <w:rStyle w:val="Emphasis"/>
          <w:highlight w:val="cyan"/>
        </w:rPr>
        <w:t xml:space="preserv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 xml:space="preserve">The point of using force in the name of justice is to assure people of that to which they are entitled. But if force is being used to further </w:t>
      </w:r>
      <w:proofErr w:type="spellStart"/>
      <w:r w:rsidRPr="009F5A74">
        <w:rPr>
          <w:rStyle w:val="Emphasis"/>
        </w:rPr>
        <w:t>contradic</w:t>
      </w:r>
      <w:proofErr w:type="spellEnd"/>
      <w:r w:rsidRPr="009F5A74">
        <w:rPr>
          <w:rStyle w:val="Emphasis"/>
        </w:rPr>
        <w:t xml:space="preserve">- </w:t>
      </w:r>
      <w:proofErr w:type="spellStart"/>
      <w:r w:rsidRPr="009F5A74">
        <w:rPr>
          <w:rStyle w:val="Emphasis"/>
        </w:rPr>
        <w:t>tory</w:t>
      </w:r>
      <w:proofErr w:type="spellEnd"/>
      <w:r w:rsidRPr="009F5A74">
        <w:rPr>
          <w:rStyle w:val="Emphasis"/>
        </w:rPr>
        <w:t xml:space="preserve">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w:t>
      </w:r>
      <w:proofErr w:type="spellStart"/>
      <w:r w:rsidRPr="00122E01">
        <w:rPr>
          <w:sz w:val="16"/>
        </w:rPr>
        <w:t>pensation</w:t>
      </w:r>
      <w:proofErr w:type="spellEnd"/>
      <w:r w:rsidRPr="00122E01">
        <w:rPr>
          <w:sz w:val="16"/>
        </w:rPr>
        <w:t xml:space="preserve"> for my supposed infringement—say, one-quarter of my prop- </w:t>
      </w:r>
      <w:proofErr w:type="spellStart"/>
      <w:r w:rsidRPr="00122E01">
        <w:rPr>
          <w:sz w:val="16"/>
        </w:rPr>
        <w:t>erty</w:t>
      </w:r>
      <w:proofErr w:type="spellEnd"/>
      <w:r w:rsidRPr="00122E01">
        <w:rPr>
          <w:sz w:val="16"/>
        </w:rPr>
        <w:t xml:space="preserve">.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037087">
        <w:rPr>
          <w:rStyle w:val="Emphasis"/>
          <w:highlight w:val="cyan"/>
        </w:rPr>
        <w:t>the only reason you</w:t>
      </w:r>
      <w:r w:rsidRPr="00037087">
        <w:rPr>
          <w:rStyle w:val="Emphasis"/>
        </w:rPr>
        <w:t xml:space="preserve"> now </w:t>
      </w:r>
      <w:r w:rsidRPr="00037087">
        <w:rPr>
          <w:rStyle w:val="Emphasis"/>
          <w:highlight w:val="cyan"/>
        </w:rPr>
        <w:t xml:space="preserve">possess more of </w:t>
      </w:r>
      <w:r w:rsidRPr="00037087">
        <w:rPr>
          <w:rStyle w:val="Emphasis"/>
          <w:highlight w:val="cyan"/>
        </w:rPr>
        <w:lastRenderedPageBreak/>
        <w:t>the total is that you were stronger,</w:t>
      </w:r>
      <w:r w:rsidRPr="00037087">
        <w:rPr>
          <w:rStyle w:val="Emphasis"/>
        </w:rPr>
        <w:t xml:space="preserve"> not that I was convinced by your interpretation of justice. But the bounds of our sphere of </w:t>
      </w:r>
      <w:r w:rsidRPr="00861B2E">
        <w:rPr>
          <w:rStyle w:val="Emphasis"/>
          <w:highlight w:val="cyan"/>
        </w:rPr>
        <w:t>control in the external world ought not</w:t>
      </w:r>
      <w:r w:rsidRPr="00037087">
        <w:rPr>
          <w:rStyle w:val="Emphasis"/>
        </w:rPr>
        <w:t xml:space="preserve"> to </w:t>
      </w:r>
      <w:r w:rsidRPr="00861B2E">
        <w:rPr>
          <w:rStyle w:val="Emphasis"/>
          <w:highlight w:val="cya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w:t>
      </w:r>
      <w:proofErr w:type="spellStart"/>
      <w:r w:rsidRPr="00122E01">
        <w:rPr>
          <w:sz w:val="16"/>
        </w:rPr>
        <w:t>spect</w:t>
      </w:r>
      <w:proofErr w:type="spellEnd"/>
      <w:r w:rsidRPr="00122E01">
        <w:rPr>
          <w:sz w:val="16"/>
        </w:rPr>
        <w:t xml:space="preserve"> even when we disagree about what justice requires—and adjudicate our conflicting claims in a way that is consistent with our continued </w:t>
      </w:r>
      <w:proofErr w:type="spellStart"/>
      <w:r w:rsidRPr="00122E01">
        <w:rPr>
          <w:sz w:val="16"/>
        </w:rPr>
        <w:t>inde</w:t>
      </w:r>
      <w:proofErr w:type="spellEnd"/>
      <w:r w:rsidRPr="00122E01">
        <w:rPr>
          <w:sz w:val="16"/>
        </w:rPr>
        <w:t xml:space="preserve">- </w:t>
      </w:r>
      <w:proofErr w:type="spellStart"/>
      <w:r w:rsidRPr="00122E01">
        <w:rPr>
          <w:sz w:val="16"/>
        </w:rPr>
        <w:t>pendence</w:t>
      </w:r>
      <w:proofErr w:type="spellEnd"/>
      <w:r w:rsidRPr="00122E01">
        <w:rPr>
          <w:sz w:val="16"/>
        </w:rPr>
        <w:t xml:space="preserve"> from each other. The idea is that if we want to possess claims that, as objective rights, are </w:t>
      </w:r>
      <w:proofErr w:type="gramStart"/>
      <w:r w:rsidRPr="00122E01">
        <w:rPr>
          <w:sz w:val="16"/>
        </w:rPr>
        <w:t>actually respected</w:t>
      </w:r>
      <w:proofErr w:type="gramEnd"/>
      <w:r w:rsidRPr="00122E01">
        <w:rPr>
          <w:sz w:val="16"/>
        </w:rPr>
        <w:t xml:space="preserve"> by others in the external world, we will need to recognize one and only one common set of rules about rights, not a variety of competing private interpretations that </w:t>
      </w:r>
      <w:proofErr w:type="spellStart"/>
      <w:r w:rsidRPr="00122E01">
        <w:rPr>
          <w:sz w:val="16"/>
        </w:rPr>
        <w:t>coer</w:t>
      </w:r>
      <w:proofErr w:type="spellEnd"/>
      <w:r w:rsidRPr="00122E01">
        <w:rPr>
          <w:sz w:val="16"/>
        </w:rPr>
        <w:t xml:space="preserve">- </w:t>
      </w:r>
      <w:proofErr w:type="spellStart"/>
      <w:r w:rsidRPr="00122E01">
        <w:rPr>
          <w:sz w:val="16"/>
        </w:rPr>
        <w:t>cively</w:t>
      </w:r>
      <w:proofErr w:type="spellEnd"/>
      <w:r w:rsidRPr="00122E01">
        <w:rPr>
          <w:sz w:val="16"/>
        </w:rPr>
        <w:t xml:space="preserve"> struggle for the upper hand.</w:t>
      </w:r>
    </w:p>
    <w:p w14:paraId="206A982B" w14:textId="77777777" w:rsidR="002743A1" w:rsidRDefault="002743A1" w:rsidP="002743A1">
      <w:pPr>
        <w:rPr>
          <w:rFonts w:ascii="Times New Roman" w:hAnsi="Times New Roman" w:cs="Times New Roman"/>
          <w:sz w:val="24"/>
          <w:szCs w:val="24"/>
        </w:rPr>
      </w:pPr>
    </w:p>
    <w:p w14:paraId="345C6F4E" w14:textId="2FC4359B" w:rsidR="002743A1" w:rsidRPr="002B55F1" w:rsidRDefault="002743A1" w:rsidP="002743A1">
      <w:pPr>
        <w:pStyle w:val="Heading4"/>
      </w:pPr>
      <w:r>
        <w:t>The status quo is</w:t>
      </w:r>
      <w:r w:rsidRPr="002B55F1">
        <w:t xml:space="preserve">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5926DA54" w14:textId="77777777" w:rsidR="002743A1" w:rsidRPr="00CC51B8" w:rsidRDefault="002743A1" w:rsidP="002743A1">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9"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42929DEF" w14:textId="77777777" w:rsidR="002743A1" w:rsidRPr="00E402E3" w:rsidRDefault="002743A1" w:rsidP="002743A1">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 xml:space="preserve">there might be multiple interpretations compatible with rightful judgment, which would still problematically leave the definition of people’s rightful entitlements </w:t>
      </w:r>
      <w:r w:rsidRPr="000B1E63">
        <w:rPr>
          <w:rStyle w:val="Emphasis"/>
        </w:rPr>
        <w:lastRenderedPageBreak/>
        <w:t>indeterminate.</w:t>
      </w:r>
      <w:r w:rsidRPr="00E402E3">
        <w:rPr>
          <w:sz w:val="16"/>
        </w:rPr>
        <w:t xml:space="preserve"> Further, </w:t>
      </w:r>
      <w:r w:rsidRPr="000B1E63">
        <w:rPr>
          <w:rStyle w:val="Emphasis"/>
        </w:rPr>
        <w:t xml:space="preserve">the practical realization of the juridical idea of an </w:t>
      </w:r>
      <w:proofErr w:type="spellStart"/>
      <w:r w:rsidRPr="000B1E63">
        <w:rPr>
          <w:rStyle w:val="Emphasis"/>
        </w:rPr>
        <w:t>omnilateral</w:t>
      </w:r>
      <w:proofErr w:type="spellEnd"/>
      <w:r w:rsidRPr="000B1E63">
        <w:rPr>
          <w:rStyle w:val="Emphasis"/>
        </w:rPr>
        <w:t xml:space="preserve">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E402E3">
        <w:rPr>
          <w:sz w:val="16"/>
        </w:rPr>
        <w:t>omnilateral</w:t>
      </w:r>
      <w:proofErr w:type="spellEnd"/>
      <w:r w:rsidRPr="00E402E3">
        <w:rPr>
          <w:sz w:val="16"/>
        </w:rPr>
        <w:t xml:space="preserve">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 xml:space="preserve">to make an action the </w:t>
      </w:r>
      <w:proofErr w:type="spellStart"/>
      <w:r w:rsidRPr="00E402E3">
        <w:rPr>
          <w:rStyle w:val="Emphasis"/>
        </w:rPr>
        <w:t>omnilateral</w:t>
      </w:r>
      <w:proofErr w:type="spellEnd"/>
      <w:r w:rsidRPr="00E402E3">
        <w:rPr>
          <w:rStyle w:val="Emphasis"/>
        </w:rPr>
        <w:t xml:space="preserve">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 xml:space="preserve">cannot count as </w:t>
      </w:r>
      <w:proofErr w:type="spellStart"/>
      <w:r w:rsidRPr="002B55F1">
        <w:rPr>
          <w:rStyle w:val="Emphasis"/>
          <w:highlight w:val="green"/>
        </w:rPr>
        <w:t>omnilateral</w:t>
      </w:r>
      <w:proofErr w:type="spellEnd"/>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w:t>
      </w:r>
      <w:proofErr w:type="gramStart"/>
      <w:r w:rsidRPr="00E402E3">
        <w:rPr>
          <w:rStyle w:val="Emphasis"/>
        </w:rPr>
        <w:t>so as to</w:t>
      </w:r>
      <w:proofErr w:type="gramEnd"/>
      <w:r w:rsidRPr="00E402E3">
        <w:rPr>
          <w:rStyle w:val="Emphasis"/>
        </w:rPr>
        <w:t xml:space="preserve">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w:t>
      </w:r>
      <w:proofErr w:type="spellStart"/>
      <w:r w:rsidRPr="00E402E3">
        <w:rPr>
          <w:rStyle w:val="Emphasis"/>
        </w:rPr>
        <w:t>omnilaterally</w:t>
      </w:r>
      <w:proofErr w:type="spellEnd"/>
      <w:r w:rsidRPr="00E402E3">
        <w:rPr>
          <w:rStyle w:val="Emphasis"/>
        </w:rPr>
        <w:t xml:space="preserve">.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 xml:space="preserve">through an interpretation of Kant, I explain in what sense the state, defined as an </w:t>
      </w:r>
      <w:proofErr w:type="spellStart"/>
      <w:r w:rsidRPr="00E402E3">
        <w:rPr>
          <w:rStyle w:val="Emphasis"/>
        </w:rPr>
        <w:t>omnilateral</w:t>
      </w:r>
      <w:proofErr w:type="spellEnd"/>
      <w:r w:rsidRPr="00E402E3">
        <w:rPr>
          <w:rStyle w:val="Emphasis"/>
        </w:rPr>
        <w:t xml:space="preserve">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w:t>
      </w:r>
      <w:proofErr w:type="spellStart"/>
      <w:r w:rsidRPr="00E402E3">
        <w:rPr>
          <w:sz w:val="16"/>
        </w:rPr>
        <w:t>omnilateral</w:t>
      </w:r>
      <w:proofErr w:type="spellEnd"/>
      <w:r w:rsidRPr="00E402E3">
        <w:rPr>
          <w:sz w:val="16"/>
        </w:rPr>
        <w:t xml:space="preserve">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0DC1B65D" w14:textId="77777777" w:rsidR="002743A1" w:rsidRPr="008D6FE6" w:rsidRDefault="002743A1" w:rsidP="002743A1"/>
    <w:p w14:paraId="69D4487C" w14:textId="7498C5DB" w:rsidR="002743A1" w:rsidRDefault="002743A1" w:rsidP="002743A1">
      <w:pPr>
        <w:pStyle w:val="Heading3"/>
      </w:pPr>
      <w:r>
        <w:lastRenderedPageBreak/>
        <w:t>UV</w:t>
      </w:r>
    </w:p>
    <w:p w14:paraId="5DCE795B" w14:textId="77777777" w:rsidR="002743A1" w:rsidRDefault="002743A1" w:rsidP="002743A1">
      <w:pPr>
        <w:pStyle w:val="Heading4"/>
      </w:pPr>
      <w:r>
        <w:t xml:space="preserve">[1] </w:t>
      </w:r>
      <w:r w:rsidRPr="00E600C8">
        <w:t xml:space="preserve">Presumption and permissibility affirm – </w:t>
      </w:r>
    </w:p>
    <w:p w14:paraId="55127545" w14:textId="77777777" w:rsidR="002743A1" w:rsidRDefault="002743A1" w:rsidP="002743A1">
      <w:pPr>
        <w:pStyle w:val="Heading4"/>
      </w:pPr>
      <w:r w:rsidRPr="00E600C8">
        <w:t xml:space="preserve">[a] Statements are true before false since if I told you my name, you’d believe me. </w:t>
      </w:r>
    </w:p>
    <w:p w14:paraId="4029B068" w14:textId="77777777" w:rsidR="002743A1" w:rsidRDefault="002743A1" w:rsidP="002743A1">
      <w:pPr>
        <w:pStyle w:val="Heading4"/>
      </w:pPr>
      <w:r w:rsidRPr="00E600C8">
        <w:t xml:space="preserve">[b] Epistemics – we wouldn’t be able to start a strand of reasoning since we’d have to question that reason. </w:t>
      </w:r>
    </w:p>
    <w:p w14:paraId="1A61658B" w14:textId="77777777" w:rsidR="002743A1" w:rsidRDefault="002743A1" w:rsidP="002743A1">
      <w:pPr>
        <w:pStyle w:val="Heading4"/>
      </w:pPr>
      <w:r w:rsidRPr="00E600C8">
        <w:t xml:space="preserve">[c] Otherwise we’d have to have a proactive justification to do things like drink water. </w:t>
      </w:r>
    </w:p>
    <w:p w14:paraId="25813E38" w14:textId="77777777" w:rsidR="002743A1" w:rsidRDefault="002743A1" w:rsidP="002743A1">
      <w:pPr>
        <w:pStyle w:val="Heading4"/>
      </w:pPr>
      <w:r w:rsidRPr="00E600C8">
        <w:t xml:space="preserve">[d] If anything is permissible, then definitionally so is the </w:t>
      </w:r>
      <w:proofErr w:type="spellStart"/>
      <w:r w:rsidRPr="00E600C8">
        <w:t>aff</w:t>
      </w:r>
      <w:proofErr w:type="spellEnd"/>
      <w:r w:rsidRPr="00E600C8">
        <w:t xml:space="preserve"> since there is nothing that prevents us from doing it. </w:t>
      </w:r>
    </w:p>
    <w:p w14:paraId="6A3CB113" w14:textId="77777777" w:rsidR="002743A1" w:rsidRDefault="002743A1" w:rsidP="002743A1"/>
    <w:p w14:paraId="356211BA" w14:textId="77777777" w:rsidR="002743A1" w:rsidRDefault="002743A1" w:rsidP="002743A1">
      <w:pPr>
        <w:pStyle w:val="Heading4"/>
        <w:rPr>
          <w:rFonts w:cs="Calibri"/>
          <w:color w:val="000000" w:themeColor="text1"/>
        </w:rPr>
      </w:pPr>
      <w:r>
        <w:rPr>
          <w:rFonts w:cs="Calibri"/>
          <w:color w:val="000000" w:themeColor="text1"/>
        </w:rPr>
        <w:t>2</w:t>
      </w:r>
      <w:r w:rsidRPr="007B328F">
        <w:rPr>
          <w:rFonts w:cs="Calibri"/>
          <w:color w:val="000000" w:themeColor="text1"/>
        </w:rPr>
        <w:t xml:space="preserve">] 1AR theory is legit otherwise the neg can be infinitely abusive and there would be no way to check back against that.  </w:t>
      </w:r>
    </w:p>
    <w:p w14:paraId="0E4ECEA9" w14:textId="77777777" w:rsidR="002743A1" w:rsidRDefault="002743A1" w:rsidP="002743A1">
      <w:pPr>
        <w:pStyle w:val="Heading4"/>
        <w:rPr>
          <w:rFonts w:cs="Calibri"/>
          <w:color w:val="000000" w:themeColor="text1"/>
        </w:rPr>
      </w:pPr>
      <w:r>
        <w:rPr>
          <w:rFonts w:cs="Calibri"/>
          <w:color w:val="000000" w:themeColor="text1"/>
        </w:rPr>
        <w:t xml:space="preserve">Competing </w:t>
      </w:r>
      <w:proofErr w:type="spellStart"/>
      <w:r>
        <w:rPr>
          <w:rFonts w:cs="Calibri"/>
          <w:color w:val="000000" w:themeColor="text1"/>
        </w:rPr>
        <w:t>interps</w:t>
      </w:r>
      <w:proofErr w:type="spellEnd"/>
      <w:r>
        <w:rPr>
          <w:rFonts w:cs="Calibri"/>
          <w:color w:val="000000" w:themeColor="text1"/>
        </w:rPr>
        <w:t xml:space="preserve"> – </w:t>
      </w:r>
      <w:proofErr w:type="spellStart"/>
      <w:r>
        <w:rPr>
          <w:rFonts w:cs="Calibri"/>
          <w:color w:val="000000" w:themeColor="text1"/>
        </w:rPr>
        <w:t>rzn</w:t>
      </w:r>
      <w:proofErr w:type="spellEnd"/>
      <w:r>
        <w:rPr>
          <w:rFonts w:cs="Calibri"/>
          <w:color w:val="000000" w:themeColor="text1"/>
        </w:rPr>
        <w:t xml:space="preserve"> is </w:t>
      </w:r>
      <w:proofErr w:type="spellStart"/>
      <w:r>
        <w:rPr>
          <w:rFonts w:cs="Calibri"/>
          <w:color w:val="000000" w:themeColor="text1"/>
        </w:rPr>
        <w:t>artbitrary</w:t>
      </w:r>
      <w:proofErr w:type="spellEnd"/>
      <w:r>
        <w:rPr>
          <w:rFonts w:cs="Calibri"/>
          <w:color w:val="000000" w:themeColor="text1"/>
        </w:rPr>
        <w:t xml:space="preserve"> and invites judge intervention and race to the top</w:t>
      </w:r>
    </w:p>
    <w:p w14:paraId="005AE4D1" w14:textId="77777777" w:rsidR="002743A1" w:rsidRDefault="002743A1" w:rsidP="002743A1">
      <w:pPr>
        <w:pStyle w:val="Heading4"/>
        <w:rPr>
          <w:rFonts w:cs="Calibri"/>
          <w:color w:val="000000" w:themeColor="text1"/>
        </w:rPr>
      </w:pPr>
      <w:r w:rsidRPr="007B328F">
        <w:rPr>
          <w:rFonts w:cs="Calibri"/>
          <w:color w:val="000000" w:themeColor="text1"/>
        </w:rPr>
        <w:t xml:space="preserve">1AR theory is drop the debater – a </w:t>
      </w:r>
      <w:proofErr w:type="gramStart"/>
      <w:r w:rsidRPr="007B328F">
        <w:rPr>
          <w:rFonts w:cs="Calibri"/>
          <w:color w:val="000000" w:themeColor="text1"/>
        </w:rPr>
        <w:t>4 minute</w:t>
      </w:r>
      <w:proofErr w:type="gramEnd"/>
      <w:r w:rsidRPr="007B328F">
        <w:rPr>
          <w:rFonts w:cs="Calibri"/>
          <w:color w:val="000000" w:themeColor="text1"/>
        </w:rPr>
        <w:t xml:space="preserve"> 1AR doesn’t have time to win both theory and substance – you must be punished. </w:t>
      </w:r>
    </w:p>
    <w:p w14:paraId="3A08DAFA" w14:textId="72629D40" w:rsidR="002743A1" w:rsidRDefault="002743A1" w:rsidP="002743A1">
      <w:pPr>
        <w:pStyle w:val="Heading4"/>
        <w:rPr>
          <w:rFonts w:cs="Calibri"/>
          <w:color w:val="000000" w:themeColor="text1"/>
        </w:rPr>
      </w:pPr>
      <w:r w:rsidRPr="007B328F">
        <w:rPr>
          <w:rFonts w:cs="Calibri"/>
          <w:color w:val="000000" w:themeColor="text1"/>
        </w:rPr>
        <w:t xml:space="preserve">No RVI on 1AR theory-It would be impossible to check back against neg abuse because the 2NR could just spend 6 minutes railing on the theory debate and the </w:t>
      </w:r>
      <w:proofErr w:type="spellStart"/>
      <w:r w:rsidRPr="007B328F">
        <w:rPr>
          <w:rFonts w:cs="Calibri"/>
          <w:color w:val="000000" w:themeColor="text1"/>
        </w:rPr>
        <w:t>aff</w:t>
      </w:r>
      <w:proofErr w:type="spellEnd"/>
      <w:r w:rsidRPr="007B328F">
        <w:rPr>
          <w:rFonts w:cs="Calibri"/>
          <w:color w:val="000000" w:themeColor="text1"/>
        </w:rPr>
        <w:t xml:space="preserve"> couldn’t win</w:t>
      </w:r>
    </w:p>
    <w:p w14:paraId="4C37A0FA" w14:textId="6BDD0310" w:rsidR="002743A1" w:rsidRPr="002743A1" w:rsidRDefault="002743A1" w:rsidP="002743A1">
      <w:pPr>
        <w:pStyle w:val="Heading3"/>
      </w:pPr>
      <w:r>
        <w:lastRenderedPageBreak/>
        <w:t>Adv</w:t>
      </w:r>
    </w:p>
    <w:p w14:paraId="12DECE09" w14:textId="77777777" w:rsidR="002743A1" w:rsidRPr="00B20019" w:rsidRDefault="002743A1" w:rsidP="002743A1">
      <w:pPr>
        <w:pStyle w:val="Heading4"/>
      </w:pPr>
      <w:r>
        <w:t>The advantage is debris:</w:t>
      </w:r>
    </w:p>
    <w:p w14:paraId="0892DE54" w14:textId="77777777" w:rsidR="002743A1" w:rsidRDefault="002743A1" w:rsidP="002743A1">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0567F2B1" w14:textId="77777777" w:rsidR="002743A1" w:rsidRDefault="002743A1" w:rsidP="002743A1">
      <w:proofErr w:type="spellStart"/>
      <w:r w:rsidRPr="00FD719B">
        <w:rPr>
          <w:rStyle w:val="Style13ptBold"/>
        </w:rPr>
        <w:t>Hattenbach</w:t>
      </w:r>
      <w:proofErr w:type="spellEnd"/>
      <w:r w:rsidRPr="00FD719B">
        <w:rPr>
          <w:rStyle w:val="Style13ptBold"/>
        </w:rPr>
        <w:t xml:space="preserve"> 19</w:t>
      </w:r>
      <w:r>
        <w:rPr>
          <w:rStyle w:val="Style13ptBold"/>
        </w:rPr>
        <w:t>.</w:t>
      </w:r>
      <w:r>
        <w:t xml:space="preserve"> </w:t>
      </w:r>
      <w:r w:rsidRPr="00FD719B">
        <w:t xml:space="preserve">Jan </w:t>
      </w:r>
      <w:proofErr w:type="spellStart"/>
      <w:r w:rsidRPr="00FD719B">
        <w:t>Hattenbach</w:t>
      </w:r>
      <w:proofErr w:type="spellEnd"/>
      <w:r w:rsidRPr="00FD719B">
        <w:t xml:space="preserve"> sat down with Stijn </w:t>
      </w:r>
      <w:proofErr w:type="spellStart"/>
      <w:r w:rsidRPr="00FD719B">
        <w:t>Lemmens</w:t>
      </w:r>
      <w:proofErr w:type="spellEnd"/>
      <w:r w:rsidRPr="00FD719B">
        <w:t xml:space="preserve">,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10" w:history="1">
        <w:r w:rsidRPr="006416E2">
          <w:rPr>
            <w:rStyle w:val="Hyperlink"/>
          </w:rPr>
          <w:t>https://skyandtelescope.org/astronomy-news/starlink-space-debris/</w:t>
        </w:r>
      </w:hyperlink>
      <w:r>
        <w:t>] Justin</w:t>
      </w:r>
    </w:p>
    <w:p w14:paraId="7FD63049" w14:textId="77777777" w:rsidR="002743A1" w:rsidRPr="00FD719B" w:rsidRDefault="002743A1" w:rsidP="002743A1">
      <w:pPr>
        <w:rPr>
          <w:u w:val="single"/>
        </w:rPr>
      </w:pPr>
      <w:r w:rsidRPr="00F85D86">
        <w:rPr>
          <w:sz w:val="16"/>
        </w:rPr>
        <w:t xml:space="preserve">Jan </w:t>
      </w:r>
      <w:proofErr w:type="spellStart"/>
      <w:r w:rsidRPr="00F85D86">
        <w:rPr>
          <w:sz w:val="16"/>
        </w:rPr>
        <w:t>Hattenbach</w:t>
      </w:r>
      <w:proofErr w:type="spellEnd"/>
      <w:r w:rsidRPr="00F85D86">
        <w:rPr>
          <w:sz w:val="16"/>
        </w:rPr>
        <w:t xml:space="preserve">: </w:t>
      </w:r>
      <w:r w:rsidRPr="00FD719B">
        <w:rPr>
          <w:u w:val="single"/>
        </w:rPr>
        <w:t xml:space="preserve">The </w:t>
      </w:r>
      <w:r w:rsidRPr="00F85D86">
        <w:rPr>
          <w:rStyle w:val="Emphasis"/>
        </w:rPr>
        <w:t>recent launch</w:t>
      </w:r>
      <w:r w:rsidRPr="00FD719B">
        <w:rPr>
          <w:u w:val="single"/>
        </w:rPr>
        <w:t xml:space="preserve"> of the first </w:t>
      </w:r>
      <w:r w:rsidRPr="00B844AE">
        <w:rPr>
          <w:rStyle w:val="Emphasis"/>
          <w:highlight w:val="green"/>
        </w:rPr>
        <w:t>60 “</w:t>
      </w:r>
      <w:proofErr w:type="spellStart"/>
      <w:r w:rsidRPr="00B844AE">
        <w:rPr>
          <w:rStyle w:val="Emphasis"/>
          <w:highlight w:val="green"/>
        </w:rPr>
        <w:t>Starlink</w:t>
      </w:r>
      <w:proofErr w:type="spellEnd"/>
      <w:r w:rsidRPr="00B844AE">
        <w:rPr>
          <w:rStyle w:val="Emphasis"/>
          <w:highlight w:val="green"/>
        </w:rPr>
        <w:t>”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B844AE">
        <w:rPr>
          <w:rStyle w:val="Emphasis"/>
          <w:highlight w:val="green"/>
        </w:rPr>
        <w:t>increase</w:t>
      </w:r>
      <w:r w:rsidRPr="00FD719B">
        <w:rPr>
          <w:u w:val="single"/>
        </w:rPr>
        <w:t xml:space="preserve"> the risk of creating more </w:t>
      </w:r>
      <w:r w:rsidRPr="00B844AE">
        <w:rPr>
          <w:rStyle w:val="Emphasis"/>
          <w:highlight w:val="green"/>
        </w:rPr>
        <w:t>space junk</w:t>
      </w:r>
      <w:r w:rsidRPr="00FD719B">
        <w:rPr>
          <w:u w:val="single"/>
        </w:rPr>
        <w:t>, even calling it a threat to space flight itself. What is your opinion — is this criticism justified or exaggerated?</w:t>
      </w:r>
    </w:p>
    <w:p w14:paraId="5707655E" w14:textId="77777777" w:rsidR="002743A1" w:rsidRPr="00F85D86" w:rsidRDefault="002743A1" w:rsidP="002743A1">
      <w:pPr>
        <w:rPr>
          <w:sz w:val="16"/>
        </w:rPr>
      </w:pPr>
      <w:r w:rsidRPr="00F85D86">
        <w:rPr>
          <w:sz w:val="16"/>
        </w:rPr>
        <w:t xml:space="preserve">Web around the </w:t>
      </w:r>
      <w:proofErr w:type="spellStart"/>
      <w:r w:rsidRPr="00F85D86">
        <w:rPr>
          <w:sz w:val="16"/>
        </w:rPr>
        <w:t>worldWhen</w:t>
      </w:r>
      <w:proofErr w:type="spellEnd"/>
      <w:r w:rsidRPr="00F85D86">
        <w:rPr>
          <w:sz w:val="16"/>
        </w:rPr>
        <w:t xml:space="preserve"> up and running </w:t>
      </w:r>
      <w:proofErr w:type="spellStart"/>
      <w:r w:rsidRPr="00F85D86">
        <w:rPr>
          <w:sz w:val="16"/>
        </w:rPr>
        <w:t>Starlink</w:t>
      </w:r>
      <w:proofErr w:type="spellEnd"/>
      <w:r w:rsidRPr="00F85D86">
        <w:rPr>
          <w:sz w:val="16"/>
        </w:rPr>
        <w:t xml:space="preserve"> will provide internet access to locations across the planet. SpaceX</w:t>
      </w:r>
    </w:p>
    <w:p w14:paraId="51C8A2EF" w14:textId="77777777" w:rsidR="002743A1" w:rsidRPr="00FD719B" w:rsidRDefault="002743A1" w:rsidP="002743A1">
      <w:pPr>
        <w:rPr>
          <w:u w:val="single"/>
        </w:rPr>
      </w:pPr>
      <w:r w:rsidRPr="00F85D86">
        <w:rPr>
          <w:sz w:val="16"/>
        </w:rPr>
        <w:t xml:space="preserve">Stijn </w:t>
      </w:r>
      <w:proofErr w:type="spellStart"/>
      <w:r w:rsidRPr="00F85D86">
        <w:rPr>
          <w:sz w:val="16"/>
        </w:rPr>
        <w:t>Lemmens</w:t>
      </w:r>
      <w:proofErr w:type="spellEnd"/>
      <w:r w:rsidRPr="00F85D86">
        <w:rPr>
          <w:sz w:val="16"/>
        </w:rPr>
        <w:t xml:space="preserve">: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B844AE">
        <w:rPr>
          <w:highlight w:val="green"/>
          <w:u w:val="single"/>
        </w:rPr>
        <w:t>include</w:t>
      </w:r>
      <w:r w:rsidRPr="00FD719B">
        <w:rPr>
          <w:u w:val="single"/>
        </w:rPr>
        <w:t xml:space="preserve"> up to </w:t>
      </w:r>
      <w:r w:rsidRPr="00B844AE">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proofErr w:type="gramStart"/>
      <w:r w:rsidRPr="00FD719B">
        <w:rPr>
          <w:u w:val="single"/>
        </w:rPr>
        <w:t>So</w:t>
      </w:r>
      <w:proofErr w:type="gramEnd"/>
      <w:r w:rsidRPr="00FD719B">
        <w:rPr>
          <w:u w:val="single"/>
        </w:rPr>
        <w:t xml:space="preserve"> we are talking about </w:t>
      </w:r>
      <w:r w:rsidRPr="00B844AE">
        <w:rPr>
          <w:rStyle w:val="Emphasis"/>
          <w:highlight w:val="green"/>
        </w:rPr>
        <w:t>doubling</w:t>
      </w:r>
      <w:r w:rsidRPr="00F85D86">
        <w:rPr>
          <w:rStyle w:val="Emphasis"/>
        </w:rPr>
        <w:t xml:space="preserve"> the amount of </w:t>
      </w:r>
      <w:r w:rsidRPr="00B844AE">
        <w:rPr>
          <w:rStyle w:val="Emphasis"/>
          <w:highlight w:val="green"/>
        </w:rPr>
        <w:t>traffic</w:t>
      </w:r>
      <w:r w:rsidRPr="00B844AE">
        <w:rPr>
          <w:highlight w:val="green"/>
          <w:u w:val="single"/>
        </w:rPr>
        <w:t xml:space="preserve"> in space over a </w:t>
      </w:r>
      <w:r w:rsidRPr="00B844AE">
        <w:rPr>
          <w:rStyle w:val="Emphasis"/>
          <w:highlight w:val="green"/>
        </w:rPr>
        <w:t>couple</w:t>
      </w:r>
      <w:r w:rsidRPr="00F85D86">
        <w:rPr>
          <w:rStyle w:val="Emphasis"/>
        </w:rPr>
        <w:t xml:space="preserve"> of </w:t>
      </w:r>
      <w:r w:rsidRPr="00B844AE">
        <w:rPr>
          <w:rStyle w:val="Emphasis"/>
          <w:highlight w:val="green"/>
        </w:rPr>
        <w:t>years</w:t>
      </w:r>
      <w:r w:rsidRPr="00FD719B">
        <w:rPr>
          <w:u w:val="single"/>
        </w:rPr>
        <w:t>, or over a decade at most, compared to the last 60 years.</w:t>
      </w:r>
    </w:p>
    <w:p w14:paraId="191F9839" w14:textId="77777777" w:rsidR="002743A1" w:rsidRPr="00FD719B" w:rsidRDefault="002743A1" w:rsidP="002743A1">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w:t>
      </w:r>
      <w:proofErr w:type="gramStart"/>
      <w:r w:rsidRPr="00F85D86">
        <w:rPr>
          <w:sz w:val="16"/>
        </w:rPr>
        <w:t>comes</w:t>
      </w:r>
      <w:proofErr w:type="gramEnd"/>
      <w:r w:rsidRPr="00F85D86">
        <w:rPr>
          <w:sz w:val="16"/>
        </w:rPr>
        <w:t xml:space="preserve"> from explosive break-up events; in the future, </w:t>
      </w:r>
      <w:r w:rsidRPr="00FD719B">
        <w:rPr>
          <w:u w:val="single"/>
        </w:rPr>
        <w:t xml:space="preserve">we predict </w:t>
      </w:r>
      <w:r w:rsidRPr="00B844AE">
        <w:rPr>
          <w:rStyle w:val="Emphasis"/>
          <w:highlight w:val="green"/>
        </w:rPr>
        <w:t>collisions</w:t>
      </w:r>
      <w:r w:rsidRPr="00F85D86">
        <w:rPr>
          <w:rStyle w:val="Emphasis"/>
        </w:rPr>
        <w:t xml:space="preserve"> will be the </w:t>
      </w:r>
      <w:r w:rsidRPr="00B844AE">
        <w:rPr>
          <w:rStyle w:val="Emphasis"/>
          <w:highlight w:val="green"/>
        </w:rPr>
        <w:t>drive</w:t>
      </w:r>
      <w:r w:rsidRPr="00F85D86">
        <w:rPr>
          <w:rStyle w:val="Emphasis"/>
        </w:rPr>
        <w:t xml:space="preserve">r. It's like </w:t>
      </w:r>
      <w:r w:rsidRPr="00B844AE">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6C1F7DAC" w14:textId="77777777" w:rsidR="002743A1" w:rsidRPr="00F85D86" w:rsidRDefault="002743A1" w:rsidP="002743A1">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0F252DD1" w14:textId="77777777" w:rsidR="002743A1" w:rsidRPr="00FD719B" w:rsidRDefault="002743A1" w:rsidP="002743A1">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w:t>
      </w:r>
      <w:proofErr w:type="gramStart"/>
      <w:r w:rsidRPr="00FD719B">
        <w:rPr>
          <w:u w:val="single"/>
        </w:rPr>
        <w:t>orbit, or</w:t>
      </w:r>
      <w:proofErr w:type="gramEnd"/>
      <w:r w:rsidRPr="00FD719B">
        <w:rPr>
          <w:u w:val="single"/>
        </w:rPr>
        <w:t xml:space="preserve"> put themselves into orbits with lifetimes less than 25 years.</w:t>
      </w:r>
    </w:p>
    <w:p w14:paraId="205B67FF" w14:textId="77777777" w:rsidR="002743A1" w:rsidRPr="00F85D86" w:rsidRDefault="002743A1" w:rsidP="002743A1">
      <w:pPr>
        <w:rPr>
          <w:sz w:val="16"/>
        </w:rPr>
      </w:pPr>
      <w:r w:rsidRPr="00F85D86">
        <w:rPr>
          <w:sz w:val="16"/>
        </w:rPr>
        <w:t xml:space="preserve">However, we are not </w:t>
      </w:r>
      <w:proofErr w:type="gramStart"/>
      <w:r w:rsidRPr="00F85D86">
        <w:rPr>
          <w:sz w:val="16"/>
        </w:rPr>
        <w:t>really good</w:t>
      </w:r>
      <w:proofErr w:type="gramEnd"/>
      <w:r w:rsidRPr="00F85D86">
        <w:rPr>
          <w:sz w:val="16"/>
        </w:rPr>
        <w:t xml:space="preserve"> at doing this at the moment. </w:t>
      </w:r>
      <w:r w:rsidRPr="00B844AE">
        <w:rPr>
          <w:highlight w:val="green"/>
          <w:u w:val="single"/>
        </w:rPr>
        <w:t>We’re talking about success</w:t>
      </w:r>
      <w:r w:rsidRPr="00FD719B">
        <w:rPr>
          <w:u w:val="single"/>
        </w:rPr>
        <w:t xml:space="preserve"> rates </w:t>
      </w:r>
      <w:r w:rsidRPr="00B844AE">
        <w:rPr>
          <w:rStyle w:val="Emphasis"/>
          <w:highlight w:val="green"/>
        </w:rPr>
        <w:t>of</w:t>
      </w:r>
      <w:r w:rsidRPr="00B844AE">
        <w:rPr>
          <w:rStyle w:val="Emphasis"/>
          <w:sz w:val="24"/>
          <w:szCs w:val="24"/>
          <w:highlight w:val="green"/>
        </w:rPr>
        <w:t xml:space="preserve"> 5%</w:t>
      </w:r>
      <w:r w:rsidRPr="00F85D86">
        <w:rPr>
          <w:rStyle w:val="Emphasis"/>
          <w:sz w:val="24"/>
          <w:szCs w:val="24"/>
        </w:rPr>
        <w:t xml:space="preserve"> to 15%</w:t>
      </w:r>
      <w:r w:rsidRPr="00F85D86">
        <w:rPr>
          <w:rStyle w:val="Emphasis"/>
        </w:rPr>
        <w:t xml:space="preserve"> </w:t>
      </w:r>
      <w:r w:rsidRPr="00B844AE">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6DB15689" w14:textId="77777777" w:rsidR="002743A1" w:rsidRPr="00FD719B" w:rsidRDefault="002743A1" w:rsidP="002743A1">
      <w:pPr>
        <w:rPr>
          <w:u w:val="single"/>
        </w:rPr>
      </w:pPr>
      <w:r w:rsidRPr="00FD719B">
        <w:rPr>
          <w:u w:val="single"/>
        </w:rPr>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w:t>
      </w:r>
      <w:proofErr w:type="gramStart"/>
      <w:r w:rsidRPr="00FD719B">
        <w:rPr>
          <w:u w:val="single"/>
        </w:rPr>
        <w:t>similar to</w:t>
      </w:r>
      <w:proofErr w:type="gramEnd"/>
      <w:r w:rsidRPr="00FD719B">
        <w:rPr>
          <w:u w:val="single"/>
        </w:rPr>
        <w:t xml:space="preserve"> what we've been doing so far, then we're talking about a </w:t>
      </w:r>
      <w:r w:rsidRPr="00F85D86">
        <w:rPr>
          <w:rStyle w:val="Emphasis"/>
        </w:rPr>
        <w:t>possible catastrophe</w:t>
      </w:r>
      <w:r w:rsidRPr="00FD719B">
        <w:rPr>
          <w:u w:val="single"/>
        </w:rPr>
        <w:t>.</w:t>
      </w:r>
    </w:p>
    <w:p w14:paraId="4751A8C0" w14:textId="77777777" w:rsidR="002743A1" w:rsidRPr="00FD719B" w:rsidRDefault="002743A1" w:rsidP="002743A1">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B844AE">
        <w:rPr>
          <w:highlight w:val="green"/>
          <w:u w:val="single"/>
        </w:rPr>
        <w:t>operators can</w:t>
      </w:r>
      <w:r w:rsidRPr="00FD719B">
        <w:rPr>
          <w:u w:val="single"/>
        </w:rPr>
        <w:t xml:space="preserve"> of course </w:t>
      </w:r>
      <w:r w:rsidRPr="00B844AE">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B844AE">
        <w:rPr>
          <w:highlight w:val="green"/>
          <w:u w:val="single"/>
        </w:rPr>
        <w:lastRenderedPageBreak/>
        <w:t xml:space="preserve">they are going to </w:t>
      </w:r>
      <w:r w:rsidRPr="00B844AE">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B844AE">
        <w:rPr>
          <w:highlight w:val="green"/>
          <w:u w:val="single"/>
        </w:rPr>
        <w:t xml:space="preserve">But it's only </w:t>
      </w:r>
      <w:r w:rsidRPr="00B844AE">
        <w:rPr>
          <w:rStyle w:val="Emphasis"/>
          <w:highlight w:val="green"/>
        </w:rPr>
        <w:t>after</w:t>
      </w:r>
      <w:r w:rsidRPr="00B844AE">
        <w:rPr>
          <w:highlight w:val="green"/>
          <w:u w:val="single"/>
        </w:rPr>
        <w:t xml:space="preserve"> launch</w:t>
      </w:r>
      <w:r w:rsidRPr="00FD719B">
        <w:rPr>
          <w:u w:val="single"/>
        </w:rPr>
        <w:t xml:space="preserve"> that </w:t>
      </w:r>
      <w:r w:rsidRPr="00B844AE">
        <w:rPr>
          <w:highlight w:val="green"/>
          <w:u w:val="single"/>
        </w:rPr>
        <w:t>we know</w:t>
      </w:r>
      <w:r w:rsidRPr="00FD719B">
        <w:rPr>
          <w:u w:val="single"/>
        </w:rPr>
        <w:t xml:space="preserve"> how </w:t>
      </w:r>
      <w:r w:rsidRPr="00F85D86">
        <w:rPr>
          <w:rStyle w:val="Emphasis"/>
        </w:rPr>
        <w:t xml:space="preserve">responsible their behavior </w:t>
      </w:r>
      <w:proofErr w:type="gramStart"/>
      <w:r w:rsidRPr="00F85D86">
        <w:rPr>
          <w:rStyle w:val="Emphasis"/>
        </w:rPr>
        <w:t>actually was</w:t>
      </w:r>
      <w:proofErr w:type="gramEnd"/>
      <w:r w:rsidRPr="00FD719B">
        <w:rPr>
          <w:u w:val="single"/>
        </w:rPr>
        <w:t>.</w:t>
      </w:r>
    </w:p>
    <w:p w14:paraId="22C3A5A5" w14:textId="77777777" w:rsidR="002743A1" w:rsidRPr="00F85D86" w:rsidRDefault="002743A1" w:rsidP="002743A1">
      <w:pPr>
        <w:rPr>
          <w:sz w:val="16"/>
        </w:rPr>
      </w:pPr>
      <w:r w:rsidRPr="00F85D86">
        <w:rPr>
          <w:sz w:val="16"/>
        </w:rPr>
        <w:t>JH: Do you have the impression that SpaceX is aware of their responsibility?</w:t>
      </w:r>
    </w:p>
    <w:p w14:paraId="46B660E4" w14:textId="77777777" w:rsidR="002743A1" w:rsidRPr="00F85D86" w:rsidRDefault="002743A1" w:rsidP="002743A1">
      <w:pPr>
        <w:rPr>
          <w:sz w:val="16"/>
        </w:rPr>
      </w:pPr>
      <w:r w:rsidRPr="00F85D86">
        <w:rPr>
          <w:sz w:val="16"/>
        </w:rPr>
        <w:t xml:space="preserve">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w:t>
      </w:r>
      <w:proofErr w:type="gramStart"/>
      <w:r w:rsidRPr="00F85D86">
        <w:rPr>
          <w:sz w:val="16"/>
        </w:rPr>
        <w:t>So</w:t>
      </w:r>
      <w:proofErr w:type="gramEnd"/>
      <w:r w:rsidRPr="00F85D86">
        <w:rPr>
          <w:sz w:val="16"/>
        </w:rPr>
        <w:t xml:space="preserve"> they needed to demonstrate a certain adherence to the norms.</w:t>
      </w:r>
    </w:p>
    <w:p w14:paraId="5DAFDC46" w14:textId="77777777" w:rsidR="002743A1" w:rsidRPr="00FD719B" w:rsidRDefault="002743A1" w:rsidP="002743A1">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w:t>
      </w:r>
      <w:proofErr w:type="gramStart"/>
      <w:r w:rsidRPr="00FD719B">
        <w:rPr>
          <w:u w:val="single"/>
        </w:rPr>
        <w:t>actually sufficient</w:t>
      </w:r>
      <w:proofErr w:type="gramEnd"/>
      <w:r w:rsidRPr="00FD719B">
        <w:rPr>
          <w:u w:val="single"/>
        </w:rPr>
        <w:t xml:space="preserve">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w:t>
      </w:r>
      <w:proofErr w:type="gramStart"/>
      <w:r w:rsidRPr="00FD719B">
        <w:rPr>
          <w:u w:val="single"/>
        </w:rPr>
        <w:t>So</w:t>
      </w:r>
      <w:proofErr w:type="gramEnd"/>
      <w:r w:rsidRPr="00FD719B">
        <w:rPr>
          <w:u w:val="single"/>
        </w:rPr>
        <w:t xml:space="preserve"> SpaceX would have to </w:t>
      </w:r>
      <w:r w:rsidRPr="00F85D86">
        <w:rPr>
          <w:rStyle w:val="Emphasis"/>
        </w:rPr>
        <w:t>voluntarily demonstrate</w:t>
      </w:r>
      <w:r w:rsidRPr="00FD719B">
        <w:rPr>
          <w:u w:val="single"/>
        </w:rPr>
        <w:t xml:space="preserve"> higher levels of commitment.</w:t>
      </w:r>
    </w:p>
    <w:p w14:paraId="3EA25447" w14:textId="77777777" w:rsidR="002743A1" w:rsidRPr="00F85D86" w:rsidRDefault="002743A1" w:rsidP="002743A1">
      <w:pPr>
        <w:rPr>
          <w:sz w:val="16"/>
        </w:rPr>
      </w:pPr>
      <w:r w:rsidRPr="00F85D86">
        <w:rPr>
          <w:sz w:val="16"/>
        </w:rPr>
        <w:t xml:space="preserve">JH: When asked about these issues, SpaceX responded that they believe they have the “most advanced system” for space debris mitigation, </w:t>
      </w:r>
      <w:proofErr w:type="gramStart"/>
      <w:r w:rsidRPr="00F85D86">
        <w:rPr>
          <w:sz w:val="16"/>
        </w:rPr>
        <w:t>e.g.</w:t>
      </w:r>
      <w:proofErr w:type="gramEnd"/>
      <w:r w:rsidRPr="00F85D86">
        <w:rPr>
          <w:sz w:val="16"/>
        </w:rPr>
        <w:t xml:space="preserve"> that the </w:t>
      </w:r>
      <w:proofErr w:type="spellStart"/>
      <w:r w:rsidRPr="00F85D86">
        <w:rPr>
          <w:sz w:val="16"/>
        </w:rPr>
        <w:t>Starlink</w:t>
      </w:r>
      <w:proofErr w:type="spellEnd"/>
      <w:r w:rsidRPr="00F85D86">
        <w:rPr>
          <w:sz w:val="16"/>
        </w:rPr>
        <w:t xml:space="preserve"> satellites are “designed to be capable of fully autonomous collision avoidance – meaning zero humans in the loop.” Are you confident that such a system will work, especially considering the numbers?</w:t>
      </w:r>
    </w:p>
    <w:p w14:paraId="74880261" w14:textId="77777777" w:rsidR="002743A1" w:rsidRPr="00F85D86" w:rsidRDefault="002743A1" w:rsidP="002743A1">
      <w:pPr>
        <w:rPr>
          <w:sz w:val="16"/>
        </w:rPr>
      </w:pPr>
      <w:r w:rsidRPr="00F85D86">
        <w:rPr>
          <w:sz w:val="16"/>
        </w:rPr>
        <w:t xml:space="preserve">SL: </w:t>
      </w:r>
      <w:r w:rsidRPr="00FD719B">
        <w:rPr>
          <w:u w:val="single"/>
        </w:rPr>
        <w:t xml:space="preserve">I have </w:t>
      </w:r>
      <w:r w:rsidRPr="00B844AE">
        <w:rPr>
          <w:highlight w:val="green"/>
          <w:u w:val="single"/>
        </w:rPr>
        <w:t>no</w:t>
      </w:r>
      <w:r w:rsidRPr="00FD719B">
        <w:rPr>
          <w:u w:val="single"/>
        </w:rPr>
        <w:t xml:space="preserve"> technical </w:t>
      </w:r>
      <w:r w:rsidRPr="00B844AE">
        <w:rPr>
          <w:highlight w:val="green"/>
          <w:u w:val="single"/>
        </w:rPr>
        <w:t xml:space="preserve">visibility on how they </w:t>
      </w:r>
      <w:r w:rsidRPr="00B844AE">
        <w:rPr>
          <w:rStyle w:val="Emphasis"/>
          <w:highlight w:val="green"/>
        </w:rPr>
        <w:t>implement</w:t>
      </w:r>
      <w:r w:rsidRPr="00F85D86">
        <w:rPr>
          <w:rStyle w:val="Emphasis"/>
        </w:rPr>
        <w:t xml:space="preserve"> their </w:t>
      </w:r>
      <w:r w:rsidRPr="00B844AE">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B844AE">
        <w:rPr>
          <w:highlight w:val="green"/>
          <w:u w:val="single"/>
        </w:rPr>
        <w:t>it will require</w:t>
      </w:r>
      <w:r w:rsidRPr="00FD719B">
        <w:rPr>
          <w:u w:val="single"/>
        </w:rPr>
        <w:t xml:space="preserve"> a </w:t>
      </w:r>
      <w:r w:rsidRPr="00F85D86">
        <w:rPr>
          <w:rStyle w:val="Emphasis"/>
        </w:rPr>
        <w:t xml:space="preserve">certain </w:t>
      </w:r>
      <w:r w:rsidRPr="00B844AE">
        <w:rPr>
          <w:rStyle w:val="Emphasis"/>
          <w:highlight w:val="green"/>
        </w:rPr>
        <w:t>improvement</w:t>
      </w:r>
      <w:r w:rsidRPr="00B844AE">
        <w:rPr>
          <w:highlight w:val="green"/>
          <w:u w:val="single"/>
        </w:rPr>
        <w:t xml:space="preserve"> on</w:t>
      </w:r>
      <w:r w:rsidRPr="00FD719B">
        <w:rPr>
          <w:u w:val="single"/>
        </w:rPr>
        <w:t xml:space="preserve"> the current </w:t>
      </w:r>
      <w:r w:rsidRPr="00B844AE">
        <w:rPr>
          <w:highlight w:val="green"/>
          <w:u w:val="single"/>
        </w:rPr>
        <w:t>state-of-the-art</w:t>
      </w:r>
      <w:r w:rsidRPr="00F85D86">
        <w:rPr>
          <w:sz w:val="16"/>
        </w:rPr>
        <w:t xml:space="preserve">. On the other hand, if a pair of </w:t>
      </w:r>
      <w:proofErr w:type="spellStart"/>
      <w:r w:rsidRPr="00F85D86">
        <w:rPr>
          <w:sz w:val="16"/>
        </w:rPr>
        <w:t>Starlink</w:t>
      </w:r>
      <w:proofErr w:type="spellEnd"/>
      <w:r w:rsidRPr="00F85D86">
        <w:rPr>
          <w:sz w:val="16"/>
        </w:rPr>
        <w:t xml:space="preserve"> satellites does collide within the operation orbit, SpaceX will be the first one who will be badly affected by the fragmentation cloud the collision generates. It's in their own best interest to make sure their system works.</w:t>
      </w:r>
    </w:p>
    <w:p w14:paraId="20D0343B" w14:textId="77777777" w:rsidR="002743A1" w:rsidRPr="00F85D86" w:rsidRDefault="002743A1" w:rsidP="002743A1">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6E7091F9" w14:textId="77777777" w:rsidR="002743A1" w:rsidRPr="00F85D86" w:rsidRDefault="002743A1" w:rsidP="002743A1">
      <w:pPr>
        <w:rPr>
          <w:sz w:val="16"/>
        </w:rPr>
      </w:pPr>
      <w:r w:rsidRPr="00F85D86">
        <w:rPr>
          <w:sz w:val="16"/>
        </w:rPr>
        <w:t xml:space="preserve">SL: </w:t>
      </w:r>
      <w:r w:rsidRPr="00FD719B">
        <w:rPr>
          <w:u w:val="single"/>
        </w:rPr>
        <w:t xml:space="preserve">Five outer space </w:t>
      </w:r>
      <w:r w:rsidRPr="00B844AE">
        <w:rPr>
          <w:highlight w:val="green"/>
          <w:u w:val="single"/>
        </w:rPr>
        <w:t>treaties</w:t>
      </w:r>
      <w:r w:rsidRPr="00FD719B">
        <w:rPr>
          <w:u w:val="single"/>
        </w:rPr>
        <w:t xml:space="preserve">, established in the 1960s, 70s and 80s, </w:t>
      </w:r>
      <w:r w:rsidRPr="00B844AE">
        <w:rPr>
          <w:highlight w:val="green"/>
          <w:u w:val="single"/>
        </w:rPr>
        <w:t xml:space="preserve">do </w:t>
      </w:r>
      <w:r w:rsidRPr="00B844AE">
        <w:rPr>
          <w:rStyle w:val="Emphasis"/>
          <w:highlight w:val="green"/>
        </w:rPr>
        <w:t>not mention</w:t>
      </w:r>
      <w:r w:rsidRPr="00F85D86">
        <w:rPr>
          <w:rStyle w:val="Emphasis"/>
        </w:rPr>
        <w:t xml:space="preserve"> space </w:t>
      </w:r>
      <w:r w:rsidRPr="00B844AE">
        <w:rPr>
          <w:rStyle w:val="Emphasis"/>
          <w:highlight w:val="green"/>
        </w:rPr>
        <w:t>debris</w:t>
      </w:r>
      <w:r w:rsidRPr="00F85D86">
        <w:rPr>
          <w:sz w:val="16"/>
        </w:rPr>
        <w:t xml:space="preserve">. Instead, there is a lot of coordination, </w:t>
      </w:r>
      <w:proofErr w:type="gramStart"/>
      <w:r w:rsidRPr="00F85D86">
        <w:rPr>
          <w:sz w:val="16"/>
        </w:rPr>
        <w:t>first of all</w:t>
      </w:r>
      <w:proofErr w:type="gramEnd"/>
      <w:r w:rsidRPr="00F85D86">
        <w:rPr>
          <w:sz w:val="16"/>
        </w:rPr>
        <w:t xml:space="preserve"> on the agency level. The Inter-agency Space Debris Coordination Committee coordinates 13 of the world's space agencies, including the ESA, NASA, the China National Space Administration, and Russia’s </w:t>
      </w:r>
      <w:proofErr w:type="spellStart"/>
      <w:proofErr w:type="gramStart"/>
      <w:r w:rsidRPr="00F85D86">
        <w:rPr>
          <w:sz w:val="16"/>
        </w:rPr>
        <w:t>Roscosmos,to</w:t>
      </w:r>
      <w:proofErr w:type="spellEnd"/>
      <w:proofErr w:type="gramEnd"/>
      <w:r w:rsidRPr="00F85D86">
        <w:rPr>
          <w:sz w:val="16"/>
        </w:rPr>
        <w:t xml:space="preserve"> come up with debris mitigation guidelines, share best practices, and try to address the problem in a way that makes sense to everyone. The United Nations Committee on the Peaceful Uses of Outer Space has taken on these </w:t>
      </w:r>
      <w:proofErr w:type="gramStart"/>
      <w:r w:rsidRPr="00F85D86">
        <w:rPr>
          <w:sz w:val="16"/>
        </w:rPr>
        <w:t>guidelines .</w:t>
      </w:r>
      <w:proofErr w:type="gramEnd"/>
      <w:r w:rsidRPr="00F85D86">
        <w:rPr>
          <w:sz w:val="16"/>
        </w:rPr>
        <w:t xml:space="preserve"> This committee includes politicians from many countries, including those not currently flying in space. Industries in many countries likewise discuss these issues within the International Organization for Standardization.</w:t>
      </w:r>
    </w:p>
    <w:p w14:paraId="6F9CF5CA" w14:textId="77777777" w:rsidR="002743A1" w:rsidRPr="00283EEC" w:rsidRDefault="002743A1" w:rsidP="002743A1">
      <w:pPr>
        <w:rPr>
          <w:u w:val="single"/>
        </w:rPr>
      </w:pPr>
      <w:proofErr w:type="gramStart"/>
      <w:r w:rsidRPr="00F85D86">
        <w:rPr>
          <w:sz w:val="16"/>
        </w:rPr>
        <w:t>So</w:t>
      </w:r>
      <w:proofErr w:type="gramEnd"/>
      <w:r w:rsidRPr="00F85D86">
        <w:rPr>
          <w:sz w:val="16"/>
        </w:rPr>
        <w:t xml:space="preserve"> there is a lot of coordination internationally to make sure that we play by the same rules and implement the same set of standards. But right </w:t>
      </w:r>
      <w:proofErr w:type="gramStart"/>
      <w:r w:rsidRPr="00F85D86">
        <w:rPr>
          <w:sz w:val="16"/>
        </w:rPr>
        <w:t>now</w:t>
      </w:r>
      <w:proofErr w:type="gramEnd"/>
      <w:r w:rsidRPr="00F85D86">
        <w:rPr>
          <w:sz w:val="16"/>
        </w:rPr>
        <w:t xml:space="preserve">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738E3BCB" w14:textId="77777777" w:rsidR="002743A1" w:rsidRDefault="002743A1" w:rsidP="002743A1">
      <w:pPr>
        <w:pStyle w:val="Heading4"/>
      </w:pPr>
      <w:r w:rsidRPr="00934304">
        <w:t>Democratization</w:t>
      </w:r>
      <w:r>
        <w:t xml:space="preserve"> of technology spurs </w:t>
      </w:r>
      <w:r w:rsidRPr="0039526D">
        <w:rPr>
          <w:u w:val="single"/>
        </w:rPr>
        <w:t>rapid development</w:t>
      </w:r>
      <w:r>
        <w:t xml:space="preserve"> – feedback loops </w:t>
      </w:r>
      <w:proofErr w:type="gramStart"/>
      <w:r w:rsidRPr="0039526D">
        <w:rPr>
          <w:u w:val="single"/>
        </w:rPr>
        <w:t>ensures</w:t>
      </w:r>
      <w:proofErr w:type="gramEnd"/>
      <w:r>
        <w:t xml:space="preserve"> debris cascades</w:t>
      </w:r>
    </w:p>
    <w:p w14:paraId="3298CCDD" w14:textId="77777777" w:rsidR="002743A1" w:rsidRPr="00667B14" w:rsidRDefault="002743A1" w:rsidP="002743A1">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2AF80657" w14:textId="77777777" w:rsidR="002743A1" w:rsidRPr="0039526D" w:rsidRDefault="002743A1" w:rsidP="002743A1">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0817F919" w14:textId="77777777" w:rsidR="002743A1" w:rsidRPr="0039526D" w:rsidRDefault="002743A1" w:rsidP="002743A1">
      <w:pPr>
        <w:rPr>
          <w:sz w:val="16"/>
        </w:rPr>
      </w:pPr>
      <w:r w:rsidRPr="0039526D">
        <w:rPr>
          <w:u w:val="single"/>
        </w:rPr>
        <w:lastRenderedPageBreak/>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1ABBDE1F" w14:textId="77777777" w:rsidR="002743A1" w:rsidRPr="0039526D" w:rsidRDefault="002743A1" w:rsidP="002743A1">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3444FAEB" w14:textId="77777777" w:rsidR="002743A1" w:rsidRPr="0039526D" w:rsidRDefault="002743A1" w:rsidP="002743A1">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555AD0ED" w14:textId="77777777" w:rsidR="002743A1" w:rsidRPr="0039526D" w:rsidRDefault="002743A1" w:rsidP="002743A1">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180DFFD9" w14:textId="77777777" w:rsidR="002743A1" w:rsidRPr="00283EEC" w:rsidRDefault="002743A1" w:rsidP="002743A1">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xml:space="preserve">. </w:t>
      </w:r>
      <w:proofErr w:type="gramStart"/>
      <w:r w:rsidRPr="0039526D">
        <w:rPr>
          <w:sz w:val="16"/>
        </w:rPr>
        <w:t>In order to</w:t>
      </w:r>
      <w:proofErr w:type="gramEnd"/>
      <w:r w:rsidRPr="0039526D">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6C1CE2F3" w14:textId="77777777" w:rsidR="002743A1" w:rsidRDefault="002743A1" w:rsidP="002743A1">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2B3B6A2E" w14:textId="77777777" w:rsidR="002743A1" w:rsidRPr="00667B14" w:rsidRDefault="002743A1" w:rsidP="002743A1">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216541C0" w14:textId="77777777" w:rsidR="002743A1" w:rsidRDefault="002743A1" w:rsidP="002743A1">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449830D3" w14:textId="77777777" w:rsidR="002743A1" w:rsidRDefault="002743A1" w:rsidP="002743A1">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w:t>
      </w:r>
      <w:r w:rsidRPr="003205EF">
        <w:rPr>
          <w:u w:val="single"/>
        </w:rPr>
        <w:lastRenderedPageBreak/>
        <w:t>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1D95F2D5" w14:textId="77777777" w:rsidR="002743A1" w:rsidRDefault="002743A1" w:rsidP="002743A1">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1C91A99A" w14:textId="77777777" w:rsidR="002743A1" w:rsidRPr="00BE0EC1" w:rsidRDefault="002743A1" w:rsidP="002743A1">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1B2432B8" w14:textId="77777777" w:rsidR="002743A1" w:rsidRDefault="002743A1" w:rsidP="002743A1">
      <w:r w:rsidRPr="00A44E95">
        <w:rPr>
          <w:noProof/>
        </w:rPr>
        <w:drawing>
          <wp:inline distT="0" distB="0" distL="0" distR="0" wp14:anchorId="5A984BFC" wp14:editId="1FA7EBF9">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1"/>
                    <a:stretch>
                      <a:fillRect/>
                    </a:stretch>
                  </pic:blipFill>
                  <pic:spPr>
                    <a:xfrm>
                      <a:off x="0" y="0"/>
                      <a:ext cx="3882535" cy="2813578"/>
                    </a:xfrm>
                    <a:prstGeom prst="rect">
                      <a:avLst/>
                    </a:prstGeom>
                  </pic:spPr>
                </pic:pic>
              </a:graphicData>
            </a:graphic>
          </wp:inline>
        </w:drawing>
      </w:r>
    </w:p>
    <w:p w14:paraId="56BA720B" w14:textId="77777777" w:rsidR="002743A1" w:rsidRPr="0039526D" w:rsidRDefault="002743A1" w:rsidP="002743A1">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without the constellation (</w:t>
      </w:r>
      <w:proofErr w:type="spellStart"/>
      <w:r w:rsidRPr="0039526D">
        <w:rPr>
          <w:rStyle w:val="Emphasis"/>
        </w:rPr>
        <w:t>Virgili</w:t>
      </w:r>
      <w:proofErr w:type="spellEnd"/>
      <w:r w:rsidRPr="0039526D">
        <w:rPr>
          <w:rStyle w:val="Emphasis"/>
        </w:rPr>
        <w:t xml:space="preserve"> et al., 2016, p. 155)</w:t>
      </w:r>
    </w:p>
    <w:p w14:paraId="49B5E87C" w14:textId="77777777" w:rsidR="002743A1" w:rsidRDefault="002743A1" w:rsidP="002743A1">
      <w:pPr>
        <w:rPr>
          <w:u w:val="single"/>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844AE">
        <w:rPr>
          <w:highlight w:val="green"/>
          <w:u w:val="single"/>
        </w:rPr>
        <w:t>There are</w:t>
      </w:r>
      <w:r w:rsidRPr="00BE0EC1">
        <w:rPr>
          <w:u w:val="single"/>
        </w:rPr>
        <w:t xml:space="preserve"> at least </w:t>
      </w:r>
      <w:r w:rsidRPr="00B844AE">
        <w:rPr>
          <w:highlight w:val="green"/>
          <w:u w:val="single"/>
        </w:rPr>
        <w:t xml:space="preserve">a </w:t>
      </w:r>
      <w:r w:rsidRPr="00B844AE">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B844AE">
        <w:rPr>
          <w:highlight w:val="green"/>
          <w:u w:val="single"/>
        </w:rPr>
        <w:t xml:space="preserve">there is </w:t>
      </w:r>
      <w:r w:rsidRPr="00721130">
        <w:rPr>
          <w:u w:val="single"/>
        </w:rPr>
        <w:t xml:space="preserve">even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62A4CABD" w14:textId="77777777" w:rsidR="002743A1" w:rsidRPr="00283EEC" w:rsidRDefault="002743A1" w:rsidP="002743A1">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w:t>
      </w:r>
      <w:r w:rsidRPr="00BE0EC1">
        <w:rPr>
          <w:sz w:val="16"/>
        </w:rPr>
        <w:lastRenderedPageBreak/>
        <w:t xml:space="preserve">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6702B1DD" w14:textId="77777777" w:rsidR="002743A1" w:rsidRPr="00FF4115" w:rsidRDefault="002743A1" w:rsidP="002743A1">
      <w:pPr>
        <w:pStyle w:val="Heading4"/>
      </w:pPr>
      <w:r>
        <w:t xml:space="preserve">Models are </w:t>
      </w:r>
      <w:proofErr w:type="gramStart"/>
      <w:r w:rsidRPr="0039526D">
        <w:t>rigorous</w:t>
      </w:r>
      <w:r>
        <w:t>—</w:t>
      </w:r>
      <w:r>
        <w:rPr>
          <w:color w:val="000000" w:themeColor="text1"/>
        </w:rPr>
        <w:t>in</w:t>
      </w:r>
      <w:r w:rsidRPr="0039526D">
        <w:rPr>
          <w:color w:val="000000" w:themeColor="text1"/>
        </w:rPr>
        <w:t>serted</w:t>
      </w:r>
      <w:proofErr w:type="gramEnd"/>
      <w:r w:rsidRPr="0039526D">
        <w:rPr>
          <w:color w:val="000000" w:themeColor="text1"/>
        </w:rPr>
        <w:t xml:space="preserve"> below</w:t>
      </w:r>
      <w:r>
        <w:t>.</w:t>
      </w:r>
    </w:p>
    <w:p w14:paraId="6D6E5921" w14:textId="77777777" w:rsidR="002743A1" w:rsidRDefault="002743A1" w:rsidP="002743A1">
      <w:proofErr w:type="spellStart"/>
      <w:r w:rsidRPr="00FF4115">
        <w:rPr>
          <w:rStyle w:val="Style13ptBold"/>
        </w:rPr>
        <w:t>Virgili</w:t>
      </w:r>
      <w:proofErr w:type="spellEnd"/>
      <w:r w:rsidRPr="00FF4115">
        <w:rPr>
          <w:rStyle w:val="Style13ptBold"/>
        </w:rPr>
        <w:t xml:space="preserve"> et al. 16</w:t>
      </w:r>
      <w:r>
        <w:t xml:space="preserve">.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2" w:history="1">
        <w:r w:rsidRPr="008E3DAC">
          <w:rPr>
            <w:rStyle w:val="Hyperlink"/>
          </w:rPr>
          <w:t>https://sci-hub.se/10.1016/j.actaastro.2016.03.034</w:t>
        </w:r>
      </w:hyperlink>
      <w:r w:rsidRPr="00FF4115">
        <w:t>.</w:t>
      </w:r>
      <w:r>
        <w:t>] Justin</w:t>
      </w:r>
    </w:p>
    <w:p w14:paraId="3D5E2BC4" w14:textId="77777777" w:rsidR="002743A1" w:rsidRPr="00283EEC" w:rsidRDefault="002743A1" w:rsidP="002743A1">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16CFA9BA" w14:textId="77777777" w:rsidR="002743A1" w:rsidRDefault="002743A1" w:rsidP="002743A1">
      <w:pPr>
        <w:pStyle w:val="Heading4"/>
        <w:jc w:val="both"/>
      </w:pPr>
      <w:r>
        <w:t xml:space="preserve">That drives a space arms race which enhances the risk of </w:t>
      </w:r>
      <w:r w:rsidRPr="00934304">
        <w:rPr>
          <w:u w:val="single"/>
        </w:rPr>
        <w:t>debris cascades</w:t>
      </w:r>
      <w:r>
        <w:t xml:space="preserve">, </w:t>
      </w:r>
      <w:r w:rsidRPr="00934304">
        <w:rPr>
          <w:u w:val="single"/>
        </w:rPr>
        <w:t>closes</w:t>
      </w:r>
      <w:r>
        <w:t xml:space="preserve"> off space exploration, and causes </w:t>
      </w:r>
      <w:r w:rsidRPr="00934304">
        <w:rPr>
          <w:u w:val="single"/>
        </w:rPr>
        <w:t>conflict</w:t>
      </w:r>
      <w:r>
        <w:t>.</w:t>
      </w:r>
    </w:p>
    <w:p w14:paraId="37AF0529" w14:textId="77777777" w:rsidR="002743A1" w:rsidRPr="00612602" w:rsidRDefault="002743A1" w:rsidP="002743A1">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3" w:history="1">
        <w:r w:rsidRPr="008E3DAC">
          <w:rPr>
            <w:rStyle w:val="Hyperlink"/>
          </w:rPr>
          <w:t>https://www.culsr.org/articles/the-international-legal-regulation-of-space-debris</w:t>
        </w:r>
      </w:hyperlink>
      <w:r>
        <w:t>] Justin</w:t>
      </w:r>
    </w:p>
    <w:p w14:paraId="5065BF66" w14:textId="77777777" w:rsidR="002743A1" w:rsidRPr="00934304" w:rsidRDefault="002743A1" w:rsidP="002743A1">
      <w:pPr>
        <w:rPr>
          <w:b/>
          <w:iCs/>
          <w:u w:val="single"/>
        </w:rPr>
      </w:pPr>
      <w:r w:rsidRPr="00934304">
        <w:rPr>
          <w:sz w:val="14"/>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xml:space="preserve">, the most significant of those being the United Nations’ Treaty on Principles Governing the Activities of States in the </w:t>
      </w:r>
      <w:r w:rsidRPr="00AD7261">
        <w:rPr>
          <w:u w:val="single"/>
        </w:rPr>
        <w:lastRenderedPageBreak/>
        <w:t>Exploration and Use of Outer Space, including the Moon and Other Celestial Bodies</w:t>
      </w:r>
      <w:r w:rsidRPr="00934304">
        <w:rPr>
          <w:sz w:val="14"/>
        </w:rPr>
        <w:t xml:space="preserve"> (hereinafter </w:t>
      </w:r>
      <w:r w:rsidRPr="00AD7261">
        <w:rPr>
          <w:u w:val="single"/>
        </w:rPr>
        <w:t>referred to as the Outer Space Treaty</w:t>
      </w:r>
      <w:r w:rsidRPr="00934304">
        <w:rPr>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934304">
        <w:rPr>
          <w:u w:val="single"/>
        </w:rPr>
        <w:t xml:space="preserve">An excessive clustering of space debris is a </w:t>
      </w:r>
      <w:r w:rsidRPr="00934304">
        <w:rPr>
          <w:rStyle w:val="Emphasis"/>
        </w:rPr>
        <w:t>problem</w:t>
      </w:r>
      <w:r w:rsidRPr="00934304">
        <w:rPr>
          <w:u w:val="single"/>
        </w:rPr>
        <w:t xml:space="preserve"> for a few reasons. It may result in a phenomenon known as the </w:t>
      </w:r>
      <w:r w:rsidRPr="00B844AE">
        <w:rPr>
          <w:rStyle w:val="Emphasis"/>
          <w:highlight w:val="green"/>
        </w:rPr>
        <w:t>Kessler Syndrome</w:t>
      </w:r>
      <w:r w:rsidRPr="00934304">
        <w:rPr>
          <w:sz w:val="14"/>
        </w:rPr>
        <w:t xml:space="preserve">, in which </w:t>
      </w:r>
      <w:r w:rsidRPr="00934304">
        <w:rPr>
          <w:u w:val="single"/>
        </w:rPr>
        <w:t>there is a “</w:t>
      </w:r>
      <w:r w:rsidRPr="00B844AE">
        <w:rPr>
          <w:highlight w:val="green"/>
          <w:u w:val="single"/>
        </w:rPr>
        <w:t>cascade</w:t>
      </w:r>
      <w:r w:rsidRPr="00934304">
        <w:rPr>
          <w:u w:val="single"/>
        </w:rPr>
        <w:t xml:space="preserve"> created when debris hits a space object, creating </w:t>
      </w:r>
      <w:r w:rsidRPr="00934304">
        <w:rPr>
          <w:rStyle w:val="Emphasis"/>
        </w:rPr>
        <w:t>new debris and setting off a chain reaction of collisions</w:t>
      </w:r>
      <w:r w:rsidRPr="00934304">
        <w:rPr>
          <w:u w:val="single"/>
        </w:rPr>
        <w:t xml:space="preserve"> that </w:t>
      </w:r>
      <w:r w:rsidRPr="00934304">
        <w:rPr>
          <w:rStyle w:val="Emphasis"/>
        </w:rPr>
        <w:t xml:space="preserve">eventually </w:t>
      </w:r>
      <w:r w:rsidRPr="00B844AE">
        <w:rPr>
          <w:rStyle w:val="Emphasis"/>
          <w:highlight w:val="green"/>
        </w:rPr>
        <w:t>closes off entire orbits</w:t>
      </w:r>
      <w:r w:rsidRPr="00934304">
        <w:rPr>
          <w:u w:val="single"/>
        </w:rPr>
        <w:t>.”</w:t>
      </w:r>
      <w:r w:rsidRPr="00934304">
        <w:rPr>
          <w:sz w:val="14"/>
        </w:rPr>
        <w:t xml:space="preserve"> [2] </w:t>
      </w:r>
      <w:r w:rsidRPr="00934304">
        <w:rPr>
          <w:u w:val="single"/>
        </w:rPr>
        <w:t xml:space="preserve">This </w:t>
      </w:r>
      <w:r w:rsidRPr="00B844AE">
        <w:rPr>
          <w:highlight w:val="green"/>
          <w:u w:val="single"/>
        </w:rPr>
        <w:t>endangerment of</w:t>
      </w:r>
      <w:r w:rsidRPr="00934304">
        <w:rPr>
          <w:u w:val="single"/>
        </w:rPr>
        <w:t xml:space="preserve"> Earth’s future </w:t>
      </w:r>
      <w:r w:rsidRPr="00B844AE">
        <w:rPr>
          <w:highlight w:val="green"/>
          <w:u w:val="single"/>
        </w:rPr>
        <w:t>ability to explore extraterrestrial planets and life</w:t>
      </w:r>
      <w:r w:rsidRPr="00934304">
        <w:rPr>
          <w:u w:val="single"/>
        </w:rPr>
        <w:t xml:space="preserve"> must be avoided at all costs</w:t>
      </w:r>
      <w:r w:rsidRPr="00934304">
        <w:rPr>
          <w:sz w:val="14"/>
        </w:rPr>
        <w:t xml:space="preserve">. Furthermore, </w:t>
      </w:r>
      <w:r w:rsidRPr="00B844AE">
        <w:rPr>
          <w:highlight w:val="green"/>
          <w:u w:val="single"/>
        </w:rPr>
        <w:t>space debris</w:t>
      </w:r>
      <w:r w:rsidRPr="00934304">
        <w:rPr>
          <w:u w:val="single"/>
        </w:rPr>
        <w:t xml:space="preserve"> in orbit around Earth </w:t>
      </w:r>
      <w:r w:rsidRPr="00B844AE">
        <w:rPr>
          <w:highlight w:val="green"/>
          <w:u w:val="single"/>
        </w:rPr>
        <w:t>limits</w:t>
      </w:r>
      <w:r w:rsidRPr="00934304">
        <w:rPr>
          <w:u w:val="single"/>
        </w:rPr>
        <w:t xml:space="preserve"> the amount of available space for </w:t>
      </w:r>
      <w:r w:rsidRPr="00B844AE">
        <w:rPr>
          <w:rStyle w:val="Emphasis"/>
          <w:highlight w:val="green"/>
        </w:rPr>
        <w:t>satellites</w:t>
      </w:r>
      <w:r w:rsidRPr="00934304">
        <w:rPr>
          <w:rStyle w:val="Emphasis"/>
        </w:rPr>
        <w:t xml:space="preserve"> to orbit</w:t>
      </w:r>
      <w:r w:rsidRPr="00934304">
        <w:rPr>
          <w:u w:val="single"/>
        </w:rPr>
        <w:t xml:space="preserve">, which may </w:t>
      </w:r>
      <w:r w:rsidRPr="00B844AE">
        <w:rPr>
          <w:highlight w:val="green"/>
          <w:u w:val="single"/>
        </w:rPr>
        <w:t xml:space="preserve">result in the </w:t>
      </w:r>
      <w:r w:rsidRPr="00B844AE">
        <w:rPr>
          <w:rStyle w:val="Emphasis"/>
          <w:highlight w:val="green"/>
        </w:rPr>
        <w:t>Tragedy of the Commons</w:t>
      </w:r>
      <w:r w:rsidRPr="00934304">
        <w:rPr>
          <w:sz w:val="14"/>
        </w:rPr>
        <w:t xml:space="preserve">: </w:t>
      </w:r>
      <w:r w:rsidRPr="00934304">
        <w:rPr>
          <w:u w:val="single"/>
        </w:rPr>
        <w:t xml:space="preserve">multiple </w:t>
      </w:r>
      <w:r w:rsidRPr="00B844AE">
        <w:rPr>
          <w:highlight w:val="green"/>
          <w:u w:val="single"/>
        </w:rPr>
        <w:t xml:space="preserve">actors will </w:t>
      </w:r>
      <w:r w:rsidRPr="00B844AE">
        <w:rPr>
          <w:rStyle w:val="Emphasis"/>
          <w:highlight w:val="green"/>
        </w:rPr>
        <w:t>aggressively vie</w:t>
      </w:r>
      <w:r w:rsidRPr="00B844AE">
        <w:rPr>
          <w:highlight w:val="green"/>
          <w:u w:val="single"/>
        </w:rPr>
        <w:t xml:space="preserve">, in an </w:t>
      </w:r>
      <w:r w:rsidRPr="00B844AE">
        <w:rPr>
          <w:rStyle w:val="Emphasis"/>
          <w:highlight w:val="green"/>
        </w:rPr>
        <w:t>arms race</w:t>
      </w:r>
      <w:r w:rsidRPr="00B844AE">
        <w:rPr>
          <w:highlight w:val="green"/>
          <w:u w:val="single"/>
        </w:rPr>
        <w:t>, for</w:t>
      </w:r>
      <w:r w:rsidRPr="00934304">
        <w:rPr>
          <w:u w:val="single"/>
        </w:rPr>
        <w:t xml:space="preserve"> their </w:t>
      </w:r>
      <w:r w:rsidRPr="00B844AE">
        <w:rPr>
          <w:highlight w:val="green"/>
          <w:u w:val="single"/>
        </w:rPr>
        <w:t>right to space as it is</w:t>
      </w:r>
      <w:r w:rsidRPr="00934304">
        <w:rPr>
          <w:u w:val="single"/>
        </w:rPr>
        <w:t xml:space="preserve"> a </w:t>
      </w:r>
      <w:r w:rsidRPr="00B844AE">
        <w:rPr>
          <w:rStyle w:val="Emphasis"/>
          <w:highlight w:val="green"/>
        </w:rPr>
        <w:t>limited</w:t>
      </w:r>
      <w:r w:rsidRPr="00934304">
        <w:rPr>
          <w:rStyle w:val="Emphasis"/>
        </w:rPr>
        <w:t xml:space="preserve"> resource</w:t>
      </w:r>
      <w:r w:rsidRPr="00934304">
        <w:rPr>
          <w:sz w:val="14"/>
        </w:rPr>
        <w:t xml:space="preserve">. [3] </w:t>
      </w:r>
      <w:r w:rsidRPr="00934304">
        <w:rPr>
          <w:u w:val="single"/>
        </w:rPr>
        <w:t xml:space="preserve">Space debris is thus </w:t>
      </w:r>
      <w:r w:rsidRPr="00B844AE">
        <w:rPr>
          <w:highlight w:val="green"/>
          <w:u w:val="single"/>
        </w:rPr>
        <w:t>a</w:t>
      </w:r>
      <w:r w:rsidRPr="00934304">
        <w:rPr>
          <w:u w:val="single"/>
        </w:rPr>
        <w:t xml:space="preserve"> </w:t>
      </w:r>
      <w:r w:rsidRPr="00934304">
        <w:rPr>
          <w:rStyle w:val="Emphasis"/>
        </w:rPr>
        <w:t xml:space="preserve">potentially </w:t>
      </w:r>
      <w:r w:rsidRPr="00B844AE">
        <w:rPr>
          <w:rStyle w:val="Emphasis"/>
          <w:highlight w:val="green"/>
        </w:rPr>
        <w:t>pressing issue in our</w:t>
      </w:r>
      <w:r w:rsidRPr="00934304">
        <w:rPr>
          <w:rStyle w:val="Emphasis"/>
        </w:rPr>
        <w:t xml:space="preserve"> increasingly technological </w:t>
      </w:r>
      <w:r w:rsidRPr="00B844AE">
        <w:rPr>
          <w:rStyle w:val="Emphasis"/>
          <w:highlight w:val="green"/>
        </w:rPr>
        <w:t>world</w:t>
      </w:r>
      <w:r w:rsidRPr="00934304">
        <w:rPr>
          <w:sz w:val="14"/>
        </w:rPr>
        <w:t xml:space="preserve">. In this essay, </w:t>
      </w:r>
      <w:r w:rsidRPr="00934304">
        <w:rPr>
          <w:u w:val="single"/>
        </w:rPr>
        <w:t xml:space="preserve">I will analyze the existing regulation of space debris as </w:t>
      </w:r>
      <w:r w:rsidRPr="00934304">
        <w:rPr>
          <w:rStyle w:val="Emphasis"/>
        </w:rPr>
        <w:t>outlined in the Outer Space Treaty</w:t>
      </w:r>
      <w:r w:rsidRPr="00934304">
        <w:rPr>
          <w:u w:val="single"/>
        </w:rPr>
        <w:t xml:space="preserve">, point out the issues with these regulations of space debris and discuss </w:t>
      </w:r>
      <w:r w:rsidRPr="00934304">
        <w:rPr>
          <w:rStyle w:val="Emphasis"/>
        </w:rPr>
        <w:t>potential solutions</w:t>
      </w:r>
      <w:r w:rsidRPr="00934304">
        <w:rPr>
          <w:u w:val="single"/>
        </w:rPr>
        <w:t xml:space="preserve">, and, finally, discuss </w:t>
      </w:r>
      <w:r w:rsidRPr="00934304">
        <w:rPr>
          <w:rStyle w:val="Emphasis"/>
        </w:rPr>
        <w:t>legal considerations for private enterprises as well.</w:t>
      </w:r>
    </w:p>
    <w:p w14:paraId="31363C6D" w14:textId="77777777" w:rsidR="002743A1" w:rsidRDefault="002743A1" w:rsidP="002743A1">
      <w:pPr>
        <w:pStyle w:val="Heading4"/>
      </w:pPr>
      <w:r>
        <w:t xml:space="preserve">There are </w:t>
      </w:r>
      <w:r w:rsidRPr="004762AB">
        <w:rPr>
          <w:u w:val="single"/>
        </w:rPr>
        <w:t>no checks</w:t>
      </w:r>
      <w:r>
        <w:t xml:space="preserve"> on mega-constellations – specifically </w:t>
      </w:r>
      <w:r w:rsidRPr="005D6684">
        <w:rPr>
          <w:u w:val="single"/>
        </w:rPr>
        <w:t>decks</w:t>
      </w:r>
      <w:r>
        <w:t xml:space="preserve"> the environment.</w:t>
      </w:r>
    </w:p>
    <w:p w14:paraId="08B8FEE4" w14:textId="77777777" w:rsidR="002743A1" w:rsidRPr="005D6684" w:rsidRDefault="002743A1" w:rsidP="002743A1">
      <w:proofErr w:type="spellStart"/>
      <w:r w:rsidRPr="005D6684">
        <w:rPr>
          <w:rStyle w:val="Style13ptBold"/>
        </w:rPr>
        <w:t>Boley</w:t>
      </w:r>
      <w:proofErr w:type="spellEnd"/>
      <w:r w:rsidRPr="005D6684">
        <w:rPr>
          <w:rStyle w:val="Style13ptBold"/>
        </w:rPr>
        <w:t xml:space="preserve"> and Byers 21</w:t>
      </w:r>
      <w:r>
        <w:t xml:space="preserve">. Aaron </w:t>
      </w:r>
      <w:proofErr w:type="spellStart"/>
      <w:r>
        <w:t>Boley</w:t>
      </w:r>
      <w:proofErr w:type="spellEnd"/>
      <w:r>
        <w:t xml:space="preserve"> is at the </w:t>
      </w:r>
      <w:r w:rsidRPr="005D6684">
        <w:t xml:space="preserve">Department of Physics and Astronomy, The University of British Columbia, Vancouver, </w:t>
      </w:r>
      <w:proofErr w:type="gramStart"/>
      <w:r w:rsidRPr="005D6684">
        <w:t>Canada</w:t>
      </w:r>
      <w:proofErr w:type="gramEnd"/>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4" w:history="1">
        <w:r w:rsidRPr="00457B9A">
          <w:rPr>
            <w:rStyle w:val="Hyperlink"/>
          </w:rPr>
          <w:t>https://www.nature.com/articles/s41598-021-89909-7</w:t>
        </w:r>
      </w:hyperlink>
      <w:r>
        <w:t>] Justin</w:t>
      </w:r>
    </w:p>
    <w:p w14:paraId="3C171A6A" w14:textId="77777777" w:rsidR="002743A1" w:rsidRPr="005D6684" w:rsidRDefault="002743A1" w:rsidP="002743A1">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w:t>
      </w:r>
      <w:proofErr w:type="spellStart"/>
      <w:r w:rsidRPr="005D6684">
        <w:rPr>
          <w:sz w:val="14"/>
        </w:rPr>
        <w:t>Te</w:t>
      </w:r>
      <w:proofErr w:type="spellEnd"/>
      <w:r w:rsidRPr="005D6684">
        <w:rPr>
          <w:sz w:val="14"/>
        </w:rPr>
        <w:t xml:space="preserv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B844AE">
        <w:rPr>
          <w:highlight w:val="green"/>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model to satellites could </w:t>
      </w:r>
      <w:r w:rsidRPr="00B844AE">
        <w:rPr>
          <w:highlight w:val="green"/>
          <w:u w:val="single"/>
        </w:rPr>
        <w:t>lead to</w:t>
      </w:r>
      <w:r w:rsidRPr="00B809EA">
        <w:rPr>
          <w:u w:val="single"/>
        </w:rPr>
        <w:t xml:space="preserve"> </w:t>
      </w:r>
      <w:r w:rsidRPr="004762AB">
        <w:rPr>
          <w:rStyle w:val="Emphasis"/>
        </w:rPr>
        <w:t xml:space="preserve">multiple </w:t>
      </w:r>
      <w:r w:rsidRPr="00B844AE">
        <w:rPr>
          <w:rStyle w:val="Emphasis"/>
          <w:highlight w:val="green"/>
        </w:rPr>
        <w:t>tragedies of the commons</w:t>
      </w:r>
      <w:r w:rsidRPr="005D6684">
        <w:rPr>
          <w:sz w:val="14"/>
        </w:rPr>
        <w:t xml:space="preserve">. Some of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w:t>
      </w:r>
      <w:proofErr w:type="gramStart"/>
      <w:r w:rsidRPr="005D6684">
        <w:rPr>
          <w:sz w:val="14"/>
        </w:rPr>
        <w:t>All of</w:t>
      </w:r>
      <w:proofErr w:type="gramEnd"/>
      <w:r w:rsidRPr="005D6684">
        <w:rPr>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5D5D2714" w14:textId="77777777" w:rsidR="002743A1" w:rsidRPr="005D6684" w:rsidRDefault="002743A1" w:rsidP="002743A1">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 xml:space="preserve">the Kessler </w:t>
      </w:r>
      <w:r w:rsidRPr="00B844AE">
        <w:rPr>
          <w:highlight w:val="green"/>
          <w:u w:val="single"/>
        </w:rPr>
        <w:lastRenderedPageBreak/>
        <w:t>Syndrome</w:t>
      </w:r>
      <w:proofErr w:type="gramStart"/>
      <w:r w:rsidRPr="005D6684">
        <w:rPr>
          <w:sz w:val="14"/>
        </w:rPr>
        <w:t>3 .</w:t>
      </w:r>
      <w:proofErr w:type="gramEnd"/>
      <w:r w:rsidRPr="005D6684">
        <w:rPr>
          <w:sz w:val="14"/>
        </w:rPr>
        <w:t xml:space="preserve"> </w:t>
      </w:r>
      <w:proofErr w:type="spellStart"/>
      <w:r w:rsidRPr="005D6684">
        <w:rPr>
          <w:sz w:val="14"/>
        </w:rPr>
        <w:t>Tere</w:t>
      </w:r>
      <w:proofErr w:type="spellEnd"/>
      <w:r w:rsidRPr="005D6684">
        <w:rPr>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LEO is already 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w:t>
      </w:r>
      <w:proofErr w:type="gramStart"/>
      <w:r w:rsidRPr="005D6684">
        <w:rPr>
          <w:sz w:val="14"/>
        </w:rPr>
        <w:t>8 .</w:t>
      </w:r>
      <w:proofErr w:type="gramEnd"/>
    </w:p>
    <w:p w14:paraId="59B10A8C" w14:textId="77777777" w:rsidR="002743A1" w:rsidRPr="005D6684" w:rsidRDefault="002743A1" w:rsidP="002743A1">
      <w:pPr>
        <w:rPr>
          <w:sz w:val="14"/>
        </w:rPr>
      </w:pPr>
      <w:r w:rsidRPr="005D6684">
        <w:rPr>
          <w:sz w:val="14"/>
        </w:rPr>
        <w:t>[Omitted Figures 1 and 2]</w:t>
      </w:r>
    </w:p>
    <w:p w14:paraId="77EE865B" w14:textId="77777777" w:rsidR="002743A1" w:rsidRPr="005D6684" w:rsidRDefault="002743A1" w:rsidP="002743A1">
      <w:pPr>
        <w:rPr>
          <w:sz w:val="14"/>
        </w:rPr>
      </w:pPr>
      <w:r w:rsidRPr="005D6684">
        <w:rPr>
          <w:sz w:val="14"/>
        </w:rPr>
        <w:t>Results</w:t>
      </w:r>
    </w:p>
    <w:p w14:paraId="14A547AC" w14:textId="77777777" w:rsidR="002743A1" w:rsidRPr="005D6684" w:rsidRDefault="002743A1" w:rsidP="002743A1">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proofErr w:type="spellStart"/>
      <w:r w:rsidRPr="00B844AE">
        <w:rPr>
          <w:highlight w:val="green"/>
          <w:u w:val="single"/>
        </w:rPr>
        <w:t>defnes</w:t>
      </w:r>
      <w:proofErr w:type="spellEnd"/>
      <w:r w:rsidRPr="00B844AE">
        <w:rPr>
          <w:highlight w:val="green"/>
          <w:u w:val="single"/>
        </w:rPr>
        <w:t xml:space="preserve"> </w:t>
      </w:r>
      <w:proofErr w:type="spellStart"/>
      <w:r w:rsidRPr="00B844AE">
        <w:rPr>
          <w:rStyle w:val="Emphasis"/>
          <w:highlight w:val="green"/>
        </w:rPr>
        <w:t>NewSpace</w:t>
      </w:r>
      <w:proofErr w:type="spellEnd"/>
      <w:r w:rsidRPr="00B844AE">
        <w:rPr>
          <w:rStyle w:val="Emphasis"/>
          <w:highlight w:val="green"/>
        </w:rPr>
        <w:t>,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23BB59A4" w14:textId="77777777" w:rsidR="002743A1" w:rsidRPr="005D6684" w:rsidRDefault="002743A1" w:rsidP="002743A1">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656ABF58" w14:textId="77777777" w:rsidR="002743A1" w:rsidRPr="005D6684" w:rsidRDefault="002743A1" w:rsidP="002743A1">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w:t>
      </w:r>
      <w:proofErr w:type="spellStart"/>
      <w:r w:rsidRPr="005D6684">
        <w:rPr>
          <w:sz w:val="14"/>
        </w:rPr>
        <w:t>tonnes</w:t>
      </w:r>
      <w:proofErr w:type="spellEnd"/>
      <w:r w:rsidRPr="005D6684">
        <w:rPr>
          <w:sz w:val="14"/>
        </w:rPr>
        <w:t xml:space="preserve">.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4B3B79D8" w14:textId="77777777" w:rsidR="002743A1" w:rsidRPr="005D6684" w:rsidRDefault="002743A1" w:rsidP="002743A1">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B844AE">
        <w:rPr>
          <w:highlight w:val="green"/>
          <w:u w:val="single"/>
        </w:rPr>
        <w:t>actively 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passing through the same congested space, </w:t>
      </w:r>
      <w:r w:rsidRPr="00B844AE">
        <w:rPr>
          <w:rStyle w:val="Emphasis"/>
          <w:highlight w:val="green"/>
        </w:rPr>
        <w:t>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w:t>
      </w:r>
      <w:proofErr w:type="gramStart"/>
      <w:r w:rsidRPr="005D6684">
        <w:rPr>
          <w:sz w:val="14"/>
        </w:rPr>
        <w:t>similar to</w:t>
      </w:r>
      <w:proofErr w:type="gramEnd"/>
      <w:r w:rsidRPr="005D6684">
        <w:rPr>
          <w:sz w:val="14"/>
        </w:rPr>
        <w:t xml:space="preserve">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w:t>
      </w:r>
      <w:proofErr w:type="gramStart"/>
      <w:r w:rsidRPr="005D6684">
        <w:rPr>
          <w:sz w:val="14"/>
        </w:rPr>
        <w:t>3 .</w:t>
      </w:r>
      <w:proofErr w:type="gramEnd"/>
    </w:p>
    <w:p w14:paraId="43BE3C5E" w14:textId="77777777" w:rsidR="002743A1" w:rsidRPr="005D6684" w:rsidRDefault="002743A1" w:rsidP="002743A1">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w:t>
      </w:r>
      <w:proofErr w:type="spellStart"/>
      <w:r w:rsidRPr="005D6684">
        <w:rPr>
          <w:u w:val="single"/>
        </w:rPr>
        <w:t>manoeuvre</w:t>
      </w:r>
      <w:proofErr w:type="spellEnd"/>
      <w:r w:rsidRPr="005D6684">
        <w:rPr>
          <w:u w:val="single"/>
        </w:rPr>
        <w:t xml:space="preserv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is ad hoc</w:t>
      </w:r>
      <w:r w:rsidRPr="005D6684">
        <w:rPr>
          <w:u w:val="single"/>
        </w:rPr>
        <w:t xml:space="preserve"> and voluntary.</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741EC760" w14:textId="77777777" w:rsidR="002743A1" w:rsidRPr="005D6684" w:rsidRDefault="002743A1" w:rsidP="002743A1">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5BD396EC" w14:textId="77777777" w:rsidR="002743A1" w:rsidRDefault="002743A1" w:rsidP="002743A1">
      <w:pPr>
        <w:rPr>
          <w:sz w:val="14"/>
        </w:rPr>
      </w:pPr>
      <w:r w:rsidRPr="00B844AE">
        <w:rPr>
          <w:highlight w:val="green"/>
          <w:u w:val="single"/>
        </w:rPr>
        <w:t>Fragmentation</w:t>
      </w:r>
      <w:r w:rsidRPr="005D6684">
        <w:rPr>
          <w:u w:val="single"/>
        </w:rPr>
        <w:t xml:space="preserve"> events are </w:t>
      </w:r>
      <w:r w:rsidRPr="00B844AE">
        <w:rPr>
          <w:rStyle w:val="Emphasis"/>
          <w:highlight w:val="green"/>
        </w:rPr>
        <w:t xml:space="preserve">not </w:t>
      </w:r>
      <w:proofErr w:type="spellStart"/>
      <w:r w:rsidRPr="00B844AE">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w:t>
      </w:r>
      <w:proofErr w:type="gramStart"/>
      <w:r w:rsidRPr="005D6684">
        <w:rPr>
          <w:sz w:val="14"/>
        </w:rPr>
        <w:t>in excess of</w:t>
      </w:r>
      <w:proofErr w:type="gramEnd"/>
      <w:r w:rsidRPr="005D6684">
        <w:rPr>
          <w:sz w:val="14"/>
        </w:rPr>
        <w:t xml:space="preserve">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5F51CF0C" w14:textId="77777777" w:rsidR="002743A1" w:rsidRPr="00C05EA5" w:rsidRDefault="002743A1" w:rsidP="002743A1">
      <w:pPr>
        <w:rPr>
          <w:sz w:val="14"/>
          <w:szCs w:val="14"/>
        </w:rPr>
      </w:pPr>
      <w:r w:rsidRPr="00C05EA5">
        <w:rPr>
          <w:sz w:val="14"/>
          <w:szCs w:val="14"/>
        </w:rPr>
        <w:lastRenderedPageBreak/>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C05EA5">
        <w:rPr>
          <w:sz w:val="14"/>
          <w:szCs w:val="14"/>
        </w:rPr>
        <w:t>Starlink</w:t>
      </w:r>
      <w:proofErr w:type="spellEnd"/>
      <w:r w:rsidRPr="00C05EA5">
        <w:rPr>
          <w:sz w:val="14"/>
          <w:szCs w:val="14"/>
        </w:rPr>
        <w:t xml:space="preserve"> constellation of 12,000 satellites (</w:t>
      </w:r>
      <w:proofErr w:type="gramStart"/>
      <w:r w:rsidRPr="00C05EA5">
        <w:rPr>
          <w:sz w:val="14"/>
          <w:szCs w:val="14"/>
        </w:rPr>
        <w:t>i.e.</w:t>
      </w:r>
      <w:proofErr w:type="gramEnd"/>
      <w:r w:rsidRPr="00C05EA5">
        <w:rPr>
          <w:sz w:val="14"/>
          <w:szCs w:val="14"/>
        </w:rPr>
        <w:t xml:space="preserve"> the initial phase), there is about a 50% chance of 15 or more meteoroid impacts per year at m &gt; 10–2 g. Satellites will have shielding, but events that might be rare to a single satellite could become common across the constellation. </w:t>
      </w:r>
    </w:p>
    <w:p w14:paraId="6080EE1A" w14:textId="77777777" w:rsidR="002743A1" w:rsidRPr="00C05EA5" w:rsidRDefault="002743A1" w:rsidP="002743A1">
      <w:pPr>
        <w:rPr>
          <w:sz w:val="14"/>
          <w:szCs w:val="14"/>
        </w:rPr>
      </w:pPr>
      <w:r w:rsidRPr="00C05EA5">
        <w:rPr>
          <w:sz w:val="14"/>
          <w:szCs w:val="14"/>
        </w:rPr>
        <w:t xml:space="preserve">One partial response to these congestion and collision concerns is for operators to construct mega-constellations out of a smaller number of satellites. But this does not, </w:t>
      </w:r>
      <w:proofErr w:type="gramStart"/>
      <w:r w:rsidRPr="00C05EA5">
        <w:rPr>
          <w:sz w:val="14"/>
          <w:szCs w:val="14"/>
        </w:rPr>
        <w:t>individually</w:t>
      </w:r>
      <w:proofErr w:type="gramEnd"/>
      <w:r w:rsidRPr="00C05EA5">
        <w:rPr>
          <w:sz w:val="14"/>
          <w:szCs w:val="14"/>
        </w:rPr>
        <w:t xml:space="preserve"> or collectively, eliminate the need for an all-of-LEO approach to evaluating the effects of the construction and maintenance of any one constellation.</w:t>
      </w:r>
    </w:p>
    <w:p w14:paraId="4D3B471E" w14:textId="77777777" w:rsidR="002743A1" w:rsidRPr="005D6684" w:rsidRDefault="002743A1" w:rsidP="002743A1">
      <w:pPr>
        <w:rPr>
          <w:sz w:val="14"/>
        </w:rPr>
      </w:pPr>
      <w:r w:rsidRPr="005D6684">
        <w:rPr>
          <w:sz w:val="14"/>
        </w:rPr>
        <w:t xml:space="preserve">Surface impacts and atmospheric </w:t>
      </w:r>
      <w:proofErr w:type="spellStart"/>
      <w:r w:rsidRPr="005D6684">
        <w:rPr>
          <w:sz w:val="14"/>
        </w:rPr>
        <w:t>efects</w:t>
      </w:r>
      <w:proofErr w:type="spellEnd"/>
      <w:r w:rsidRPr="005D6684">
        <w:rPr>
          <w:sz w:val="14"/>
        </w:rPr>
        <w:t xml:space="preserve">. Although failures do occur, </w:t>
      </w:r>
      <w:proofErr w:type="spellStart"/>
      <w:r w:rsidRPr="005D6684">
        <w:rPr>
          <w:sz w:val="14"/>
        </w:rPr>
        <w:t>frst</w:t>
      </w:r>
      <w:proofErr w:type="spellEnd"/>
      <w:r w:rsidRPr="005D6684">
        <w:rPr>
          <w:sz w:val="14"/>
        </w:rPr>
        <w:t xml:space="preserve"> stages of SpaceX rockets are usually landed and re-used, while second stages are usually controlled through re-entry and deposited in remote areas of ocean. Tis best practice might not be followed by others. For example, the </w:t>
      </w:r>
      <w:proofErr w:type="spellStart"/>
      <w:r w:rsidRPr="005D6684">
        <w:rPr>
          <w:sz w:val="14"/>
        </w:rPr>
        <w:t>frst</w:t>
      </w:r>
      <w:proofErr w:type="spellEnd"/>
      <w:r w:rsidRPr="005D6684">
        <w:rPr>
          <w:sz w:val="14"/>
        </w:rPr>
        <w:t xml:space="preserve"> stages of the Soyuz rockets employed by </w:t>
      </w:r>
      <w:proofErr w:type="spellStart"/>
      <w:r w:rsidRPr="005D6684">
        <w:rPr>
          <w:sz w:val="14"/>
        </w:rPr>
        <w:t>OneWeb</w:t>
      </w:r>
      <w:proofErr w:type="spellEnd"/>
      <w:r w:rsidRPr="005D6684">
        <w:rPr>
          <w:sz w:val="14"/>
        </w:rPr>
        <w:t xml:space="preserve"> are not reusable, nor are the second stage re-entries controllable. </w:t>
      </w:r>
      <w:proofErr w:type="spellStart"/>
      <w:r w:rsidRPr="005D6684">
        <w:rPr>
          <w:sz w:val="14"/>
        </w:rPr>
        <w:t>Te</w:t>
      </w:r>
      <w:proofErr w:type="spellEnd"/>
      <w:r w:rsidRPr="005D6684">
        <w:rPr>
          <w:sz w:val="14"/>
        </w:rPr>
        <w:t xml:space="preserve"> Long March rockets that will likely be employed by GW are similar. </w:t>
      </w:r>
      <w:r w:rsidRPr="005D6684">
        <w:rPr>
          <w:u w:val="single"/>
        </w:rPr>
        <w:t xml:space="preserve">Uncontrolled re-entries do not always meet safety standards17, a situation that may be exacerbated by mega-constellations. Moreover, the cumulative impact of thousands of rocket stages on the ocean environment could be </w:t>
      </w:r>
      <w:proofErr w:type="spellStart"/>
      <w:r w:rsidRPr="005D6684">
        <w:rPr>
          <w:u w:val="single"/>
        </w:rPr>
        <w:t>signifcant</w:t>
      </w:r>
      <w:proofErr w:type="spellEnd"/>
      <w:r w:rsidRPr="005D6684">
        <w:rPr>
          <w:sz w:val="14"/>
        </w:rPr>
        <w:t xml:space="preserve"> should those stages contain hazardous materials, such as unspent hydrazine fuels17–19. In the 1990s, </w:t>
      </w:r>
      <w:proofErr w:type="spellStart"/>
      <w:r w:rsidRPr="005D6684">
        <w:rPr>
          <w:sz w:val="14"/>
        </w:rPr>
        <w:t>Pacifc</w:t>
      </w:r>
      <w:proofErr w:type="spellEnd"/>
      <w:r w:rsidRPr="005D6684">
        <w:rPr>
          <w:sz w:val="14"/>
        </w:rPr>
        <w:t xml:space="preserve"> island countries opposed the Sea Launch project because of environmental concerns, including from discarded rocket stages20. In 2016, Inuit in the Canadian Arctic protested the Russian practice of disposing rocket stages in the North Water Polynya, a biologically rich area of year-round open water21.</w:t>
      </w:r>
    </w:p>
    <w:p w14:paraId="76242469" w14:textId="77777777" w:rsidR="002743A1" w:rsidRPr="005D6684" w:rsidRDefault="002743A1" w:rsidP="002743A1">
      <w:pPr>
        <w:rPr>
          <w:sz w:val="14"/>
        </w:rPr>
      </w:pPr>
      <w:proofErr w:type="spellStart"/>
      <w:r w:rsidRPr="005D6684">
        <w:rPr>
          <w:sz w:val="14"/>
        </w:rPr>
        <w:t>Te</w:t>
      </w:r>
      <w:proofErr w:type="spellEnd"/>
      <w:r w:rsidRPr="005D6684">
        <w:rPr>
          <w:sz w:val="14"/>
        </w:rPr>
        <w:t xml:space="preserve"> </w:t>
      </w:r>
      <w:proofErr w:type="spellStart"/>
      <w:r w:rsidRPr="005D6684">
        <w:rPr>
          <w:sz w:val="14"/>
        </w:rPr>
        <w:t>frst</w:t>
      </w:r>
      <w:proofErr w:type="spellEnd"/>
      <w:r w:rsidRPr="005D6684">
        <w:rPr>
          <w:sz w:val="14"/>
        </w:rPr>
        <w:t xml:space="preserve"> </w:t>
      </w:r>
      <w:proofErr w:type="spellStart"/>
      <w:r w:rsidRPr="005D6684">
        <w:rPr>
          <w:sz w:val="14"/>
        </w:rPr>
        <w:t>Starlink</w:t>
      </w:r>
      <w:proofErr w:type="spellEnd"/>
      <w:r w:rsidRPr="005D6684">
        <w:rPr>
          <w:sz w:val="14"/>
        </w:rPr>
        <w:t xml:space="preserve">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w:t>
      </w:r>
      <w:proofErr w:type="spellStart"/>
      <w:r w:rsidRPr="005D6684">
        <w:rPr>
          <w:sz w:val="14"/>
        </w:rPr>
        <w:t>identifed</w:t>
      </w:r>
      <w:proofErr w:type="spellEnd"/>
      <w:r w:rsidRPr="005D6684">
        <w:rPr>
          <w:sz w:val="14"/>
        </w:rPr>
        <w:t xml:space="preserve"> the problem, SpaceX reportedly replaced some materials with a view to having </w:t>
      </w:r>
      <w:proofErr w:type="gramStart"/>
      <w:r w:rsidRPr="005D6684">
        <w:rPr>
          <w:sz w:val="14"/>
        </w:rPr>
        <w:t>all of</w:t>
      </w:r>
      <w:proofErr w:type="gramEnd"/>
      <w:r w:rsidRPr="005D6684">
        <w:rPr>
          <w:sz w:val="14"/>
        </w:rPr>
        <w:t xml:space="preserve"> the satellite components now demise in the atmosphere23. Other companies, based in other countries, might not follow this best </w:t>
      </w:r>
      <w:proofErr w:type="gramStart"/>
      <w:r w:rsidRPr="005D6684">
        <w:rPr>
          <w:sz w:val="14"/>
        </w:rPr>
        <w:t>practice</w:t>
      </w:r>
      <w:proofErr w:type="gramEnd"/>
      <w:r w:rsidRPr="005D6684">
        <w:rPr>
          <w:sz w:val="14"/>
        </w:rPr>
        <w:t xml:space="preserve"> or be required to do so.</w:t>
      </w:r>
    </w:p>
    <w:p w14:paraId="6395BA2B" w14:textId="77777777" w:rsidR="002743A1" w:rsidRPr="005D6684" w:rsidRDefault="002743A1" w:rsidP="002743A1">
      <w:pPr>
        <w:rPr>
          <w:sz w:val="14"/>
        </w:rPr>
      </w:pPr>
      <w:proofErr w:type="spellStart"/>
      <w:r w:rsidRPr="005D6684">
        <w:rPr>
          <w:sz w:val="14"/>
        </w:rPr>
        <w:t>Te</w:t>
      </w:r>
      <w:proofErr w:type="spellEnd"/>
      <w:r w:rsidRPr="005D6684">
        <w:rPr>
          <w:sz w:val="14"/>
        </w:rPr>
        <w:t xml:space="preserve"> demise of satellite components during re-entry introduces a </w:t>
      </w:r>
      <w:proofErr w:type="spellStart"/>
      <w:r w:rsidRPr="005D6684">
        <w:rPr>
          <w:sz w:val="14"/>
        </w:rPr>
        <w:t>diferent</w:t>
      </w:r>
      <w:proofErr w:type="spellEnd"/>
      <w:r w:rsidRPr="005D6684">
        <w:rPr>
          <w:sz w:val="14"/>
        </w:rPr>
        <w:t xml:space="preserve"> </w:t>
      </w:r>
      <w:proofErr w:type="gramStart"/>
      <w:r w:rsidRPr="005D6684">
        <w:rPr>
          <w:sz w:val="14"/>
        </w:rPr>
        <w:t>problem, since</w:t>
      </w:r>
      <w:proofErr w:type="gramEnd"/>
      <w:r w:rsidRPr="005D6684">
        <w:rPr>
          <w:sz w:val="14"/>
        </w:rPr>
        <w:t xml:space="preserve"> none of that material actually disappears. </w:t>
      </w:r>
      <w:proofErr w:type="spellStart"/>
      <w:r w:rsidRPr="005D6684">
        <w:rPr>
          <w:u w:val="single"/>
        </w:rPr>
        <w:t>Starlink</w:t>
      </w:r>
      <w:proofErr w:type="spellEnd"/>
      <w:r w:rsidRPr="005D6684">
        <w:rPr>
          <w:u w:val="single"/>
        </w:rPr>
        <w:t xml:space="preserve"> satellites have a dry mass of about 260 kg; 12,000 satellites will total 3100 </w:t>
      </w:r>
      <w:proofErr w:type="spellStart"/>
      <w:r w:rsidRPr="005D6684">
        <w:rPr>
          <w:u w:val="single"/>
        </w:rPr>
        <w:t>tonnes</w:t>
      </w:r>
      <w:proofErr w:type="spellEnd"/>
      <w:r w:rsidRPr="005D6684">
        <w:rPr>
          <w:u w:val="single"/>
        </w:rPr>
        <w:t xml:space="preserve">. A 5-year cycle would see on average almost 2 </w:t>
      </w:r>
      <w:proofErr w:type="spellStart"/>
      <w:r w:rsidRPr="005D6684">
        <w:rPr>
          <w:u w:val="single"/>
        </w:rPr>
        <w:t>tonnes</w:t>
      </w:r>
      <w:proofErr w:type="spellEnd"/>
      <w:r w:rsidRPr="005D6684">
        <w:rPr>
          <w:u w:val="single"/>
        </w:rPr>
        <w:t xml:space="preserve"> re-entering Earth’s atmosphere daily</w:t>
      </w:r>
      <w:r w:rsidRPr="005D6684">
        <w:rPr>
          <w:sz w:val="14"/>
        </w:rPr>
        <w:t xml:space="preserve">. While small compared to the 54 daily </w:t>
      </w:r>
      <w:proofErr w:type="spellStart"/>
      <w:r w:rsidRPr="005D6684">
        <w:rPr>
          <w:sz w:val="14"/>
        </w:rPr>
        <w:t>tonnes</w:t>
      </w:r>
      <w:proofErr w:type="spellEnd"/>
      <w:r w:rsidRPr="005D6684">
        <w:rPr>
          <w:sz w:val="14"/>
        </w:rPr>
        <w:t xml:space="preserve"> of meteoroid mass24, the satellites are mostly aluminum; most meteoroids, in contrast, contain less than 1% Al by mass25. Tus, </w:t>
      </w:r>
      <w:r w:rsidRPr="005D6684">
        <w:rPr>
          <w:u w:val="single"/>
        </w:rPr>
        <w:t xml:space="preserve">depending on the atmospheric residence time of material from </w:t>
      </w:r>
      <w:r w:rsidRPr="00B844AE">
        <w:rPr>
          <w:highlight w:val="green"/>
          <w:u w:val="single"/>
        </w:rPr>
        <w:t>reentered satellites</w:t>
      </w:r>
      <w:r w:rsidRPr="005D6684">
        <w:rPr>
          <w:u w:val="single"/>
        </w:rPr>
        <w:t xml:space="preserve">, each mega-constellation will </w:t>
      </w:r>
      <w:r w:rsidRPr="00B844AE">
        <w:rPr>
          <w:highlight w:val="green"/>
          <w:u w:val="single"/>
        </w:rPr>
        <w:t>produce</w:t>
      </w:r>
      <w:r w:rsidRPr="005D6684">
        <w:rPr>
          <w:u w:val="single"/>
        </w:rPr>
        <w:t xml:space="preserve"> </w:t>
      </w:r>
      <w:proofErr w:type="spellStart"/>
      <w:r w:rsidRPr="005D6684">
        <w:rPr>
          <w:u w:val="single"/>
        </w:rPr>
        <w:t>fne</w:t>
      </w:r>
      <w:proofErr w:type="spellEnd"/>
      <w:r w:rsidRPr="005D6684">
        <w:rPr>
          <w:u w:val="single"/>
        </w:rPr>
        <w:t xml:space="preserve"> </w:t>
      </w:r>
      <w:r w:rsidRPr="00B844AE">
        <w:rPr>
          <w:highlight w:val="green"/>
          <w:u w:val="single"/>
        </w:rPr>
        <w:t>particulates that</w:t>
      </w:r>
      <w:r w:rsidRPr="005D6684">
        <w:rPr>
          <w:u w:val="single"/>
        </w:rPr>
        <w:t xml:space="preserve"> could greatly </w:t>
      </w:r>
      <w:r w:rsidRPr="00B844AE">
        <w:rPr>
          <w:rStyle w:val="Emphasis"/>
          <w:highlight w:val="green"/>
        </w:rPr>
        <w:t>exceed</w:t>
      </w:r>
      <w:r w:rsidRPr="00934304">
        <w:rPr>
          <w:rStyle w:val="Emphasis"/>
        </w:rPr>
        <w:t xml:space="preserve"> natural forms of high-altitude atmospheric </w:t>
      </w:r>
      <w:r w:rsidRPr="00B844AE">
        <w:rPr>
          <w:rStyle w:val="Emphasis"/>
          <w:highlight w:val="green"/>
        </w:rPr>
        <w:t>aluminum deposition</w:t>
      </w:r>
      <w:r w:rsidRPr="005D6684">
        <w:rPr>
          <w:sz w:val="14"/>
        </w:rPr>
        <w:t xml:space="preserve">, particularly if the full numbers of envisaged satellites are launched. </w:t>
      </w:r>
      <w:r w:rsidRPr="005D6684">
        <w:rPr>
          <w:u w:val="single"/>
        </w:rPr>
        <w:t>Anthropogenic deposition of aluminum in the atmosphere</w:t>
      </w:r>
      <w:r w:rsidRPr="005D6684">
        <w:rPr>
          <w:sz w:val="14"/>
        </w:rPr>
        <w:t xml:space="preserve"> has long been proposed in the context of geoengineering </w:t>
      </w:r>
      <w:proofErr w:type="gramStart"/>
      <w:r w:rsidRPr="005D6684">
        <w:rPr>
          <w:sz w:val="14"/>
        </w:rPr>
        <w:t>as a way to</w:t>
      </w:r>
      <w:proofErr w:type="gramEnd"/>
      <w:r w:rsidRPr="005D6684">
        <w:rPr>
          <w:sz w:val="14"/>
        </w:rPr>
        <w:t xml:space="preserve"> alter Earth’s albedo26. </w:t>
      </w:r>
      <w:proofErr w:type="spellStart"/>
      <w:r w:rsidRPr="005D6684">
        <w:rPr>
          <w:sz w:val="14"/>
        </w:rPr>
        <w:t>Tese</w:t>
      </w:r>
      <w:proofErr w:type="spellEnd"/>
      <w:r w:rsidRPr="005D6684">
        <w:rPr>
          <w:sz w:val="14"/>
        </w:rPr>
        <w:t xml:space="preserve"> proposals have been </w:t>
      </w:r>
      <w:proofErr w:type="spellStart"/>
      <w:r w:rsidRPr="005D6684">
        <w:rPr>
          <w:sz w:val="14"/>
        </w:rPr>
        <w:t>scientifcally</w:t>
      </w:r>
      <w:proofErr w:type="spellEnd"/>
      <w:r w:rsidRPr="005D6684">
        <w:rPr>
          <w:sz w:val="14"/>
        </w:rPr>
        <w:t xml:space="preserve"> controversial and controlled experiments encountered substantial opposition27. </w:t>
      </w:r>
      <w:r w:rsidRPr="005D6684">
        <w:rPr>
          <w:u w:val="single"/>
        </w:rPr>
        <w:t>Mega-constellations will begin this process</w:t>
      </w:r>
      <w:r w:rsidRPr="005D6684">
        <w:rPr>
          <w:sz w:val="14"/>
        </w:rPr>
        <w:t xml:space="preserve"> as an uncontrolled experiment28.</w:t>
      </w:r>
    </w:p>
    <w:p w14:paraId="0213DE5D" w14:textId="77777777" w:rsidR="002743A1" w:rsidRDefault="002743A1" w:rsidP="002743A1">
      <w:pPr>
        <w:rPr>
          <w:u w:val="single"/>
        </w:rPr>
      </w:pPr>
      <w:r w:rsidRPr="005D6684">
        <w:rPr>
          <w:u w:val="single"/>
        </w:rPr>
        <w:t xml:space="preserve">Rocket launches themselves </w:t>
      </w:r>
      <w:proofErr w:type="spellStart"/>
      <w:r w:rsidRPr="005D6684">
        <w:rPr>
          <w:u w:val="single"/>
        </w:rPr>
        <w:t>afect</w:t>
      </w:r>
      <w:proofErr w:type="spellEnd"/>
      <w:r w:rsidRPr="005D6684">
        <w:rPr>
          <w:u w:val="single"/>
        </w:rPr>
        <w:t xml:space="preserve"> the atmosphere</w:t>
      </w:r>
      <w:r w:rsidRPr="005D6684">
        <w:rPr>
          <w:sz w:val="14"/>
        </w:rPr>
        <w:t xml:space="preserve">. While cumulative CO2 emissions are small compared to other sources, CO2 is not the relevant metric. </w:t>
      </w:r>
      <w:r w:rsidRPr="00B844AE">
        <w:rPr>
          <w:highlight w:val="green"/>
          <w:u w:val="single"/>
        </w:rPr>
        <w:t>Black carbon</w:t>
      </w:r>
      <w:r w:rsidRPr="005D6684">
        <w:rPr>
          <w:u w:val="single"/>
        </w:rPr>
        <w:t xml:space="preserve"> produced by kerosene-fueled rockets such as SpaceX’s Falcon 9 and alumina particles produced by solid-fueled rockets </w:t>
      </w:r>
      <w:r w:rsidRPr="00B844AE">
        <w:rPr>
          <w:highlight w:val="green"/>
          <w:u w:val="single"/>
        </w:rPr>
        <w:t>lead to</w:t>
      </w:r>
      <w:r w:rsidRPr="005D6684">
        <w:rPr>
          <w:u w:val="single"/>
        </w:rPr>
        <w:t xml:space="preserve"> instantaneous </w:t>
      </w:r>
      <w:r w:rsidRPr="00B844AE">
        <w:rPr>
          <w:highlight w:val="green"/>
          <w:u w:val="single"/>
        </w:rPr>
        <w:t>radiative forcing</w:t>
      </w:r>
      <w:r w:rsidRPr="005D6684">
        <w:rPr>
          <w:sz w:val="14"/>
        </w:rPr>
        <w:t xml:space="preserve">. Modelling of the cumulative </w:t>
      </w:r>
      <w:proofErr w:type="spellStart"/>
      <w:r w:rsidRPr="005D6684">
        <w:rPr>
          <w:sz w:val="14"/>
        </w:rPr>
        <w:t>efect</w:t>
      </w:r>
      <w:proofErr w:type="spellEnd"/>
      <w:r w:rsidRPr="005D6684">
        <w:rPr>
          <w:sz w:val="14"/>
        </w:rPr>
        <w:t xml:space="preserve"> of emissions from 1000 annual launches of hydrocarbon-</w:t>
      </w:r>
      <w:proofErr w:type="spellStart"/>
      <w:r w:rsidRPr="005D6684">
        <w:rPr>
          <w:sz w:val="14"/>
        </w:rPr>
        <w:t>fuelled</w:t>
      </w:r>
      <w:proofErr w:type="spellEnd"/>
      <w:r w:rsidRPr="005D6684">
        <w:rPr>
          <w:sz w:val="14"/>
        </w:rPr>
        <w:t xml:space="preserve"> rockets found that, </w:t>
      </w:r>
      <w:proofErr w:type="spellStart"/>
      <w:r w:rsidRPr="005D6684">
        <w:rPr>
          <w:sz w:val="14"/>
        </w:rPr>
        <w:t>afer</w:t>
      </w:r>
      <w:proofErr w:type="spellEnd"/>
      <w:r w:rsidRPr="005D6684">
        <w:rPr>
          <w:sz w:val="14"/>
        </w:rPr>
        <w:t xml:space="preserve"> one decade, </w:t>
      </w:r>
      <w:r w:rsidRPr="005D6684">
        <w:rPr>
          <w:u w:val="single"/>
        </w:rPr>
        <w:t>the black carbon would result in radiative forcing comparable to that resulting from sub-sonic aviation</w:t>
      </w:r>
      <w:r w:rsidRPr="005D6684">
        <w:rPr>
          <w:sz w:val="14"/>
        </w:rPr>
        <w:t xml:space="preserve">29. Although 1000 launches annually is 10 times the current rate, </w:t>
      </w:r>
      <w:r w:rsidRPr="005D6684">
        <w:rPr>
          <w:u w:val="single"/>
        </w:rPr>
        <w:t xml:space="preserve">the construction and renewal of multiple mega-constellations will require dramatic increases in launches. </w:t>
      </w:r>
      <w:r w:rsidRPr="00934304">
        <w:rPr>
          <w:rStyle w:val="Emphasis"/>
        </w:rPr>
        <w:t xml:space="preserve">Current </w:t>
      </w:r>
      <w:r w:rsidRPr="00B844AE">
        <w:rPr>
          <w:rStyle w:val="Emphasis"/>
          <w:highlight w:val="green"/>
        </w:rPr>
        <w:t>launches</w:t>
      </w:r>
      <w:r w:rsidRPr="00934304">
        <w:rPr>
          <w:rStyle w:val="Emphasis"/>
        </w:rPr>
        <w:t xml:space="preserve"> likely </w:t>
      </w:r>
      <w:r w:rsidRPr="00B844AE">
        <w:rPr>
          <w:rStyle w:val="Emphasis"/>
          <w:highlight w:val="green"/>
        </w:rPr>
        <w:t>cause non-negligible radiative forcing</w:t>
      </w:r>
      <w:r w:rsidRPr="00934304">
        <w:rPr>
          <w:rStyle w:val="Emphasis"/>
        </w:rPr>
        <w:t xml:space="preserve"> already</w:t>
      </w:r>
      <w:r w:rsidRPr="005D6684">
        <w:rPr>
          <w:u w:val="single"/>
        </w:rPr>
        <w:t>30.</w:t>
      </w:r>
    </w:p>
    <w:p w14:paraId="4F4647FD" w14:textId="77777777" w:rsidR="002743A1" w:rsidRPr="003E209F" w:rsidRDefault="002743A1" w:rsidP="002743A1">
      <w:pPr>
        <w:pStyle w:val="Heading4"/>
      </w:pPr>
      <w:r>
        <w:t xml:space="preserve">Climate change causes </w:t>
      </w:r>
      <w:r w:rsidRPr="00DA0A91">
        <w:rPr>
          <w:u w:val="single"/>
        </w:rPr>
        <w:t>extinction</w:t>
      </w:r>
      <w:r>
        <w:t>.</w:t>
      </w:r>
    </w:p>
    <w:p w14:paraId="56448336" w14:textId="77777777" w:rsidR="002743A1" w:rsidRPr="003E209F" w:rsidRDefault="002743A1" w:rsidP="002743A1">
      <w:r w:rsidRPr="003E209F">
        <w:t xml:space="preserve">Dr. Peter </w:t>
      </w:r>
      <w:proofErr w:type="spellStart"/>
      <w:r w:rsidRPr="003E209F">
        <w:rPr>
          <w:rStyle w:val="Style13ptBold"/>
        </w:rPr>
        <w:t>Kareiva</w:t>
      </w:r>
      <w:proofErr w:type="spellEnd"/>
      <w:r w:rsidRPr="003E209F">
        <w:rPr>
          <w:rStyle w:val="Style13ptBold"/>
        </w:rPr>
        <w:t xml:space="preserve"> 18</w:t>
      </w:r>
      <w:r>
        <w:t xml:space="preserve"> – </w:t>
      </w:r>
      <w:r w:rsidRPr="003E209F">
        <w:t xml:space="preserve">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09F">
        <w:t>To</w:t>
      </w:r>
      <w:proofErr w:type="gramEnd"/>
      <w:r w:rsidRPr="003E209F">
        <w:t xml:space="preserve"> Ecosystem Collapse: Nature Strikes Back”, Futures, Volume 102, p. 39-50</w:t>
      </w:r>
    </w:p>
    <w:p w14:paraId="1D6A9858" w14:textId="77777777" w:rsidR="002743A1" w:rsidRPr="003E209F" w:rsidRDefault="002743A1" w:rsidP="002743A1">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B844AE">
        <w:rPr>
          <w:rStyle w:val="StyleUnderline"/>
          <w:highlight w:val="green"/>
        </w:rPr>
        <w:t>climate</w:t>
      </w:r>
      <w:r w:rsidRPr="003E209F">
        <w:rPr>
          <w:rStyle w:val="StyleUnderline"/>
        </w:rPr>
        <w:t xml:space="preserve"> change, global freshwater cycle</w:t>
      </w:r>
      <w:r w:rsidRPr="00050BF6">
        <w:rPr>
          <w:rStyle w:val="StyleUnderline"/>
        </w:rPr>
        <w:t xml:space="preserve">, and ocean </w:t>
      </w:r>
      <w:r w:rsidRPr="00050BF6">
        <w:rPr>
          <w:rStyle w:val="StyleUnderline"/>
        </w:rPr>
        <w:lastRenderedPageBreak/>
        <w:t>acidification</w:t>
      </w:r>
      <w:r w:rsidRPr="00050BF6">
        <w:rPr>
          <w:sz w:val="14"/>
        </w:rPr>
        <w:t xml:space="preserve">) do </w:t>
      </w:r>
      <w:r w:rsidRPr="00050BF6">
        <w:rPr>
          <w:rStyle w:val="StyleUnderline"/>
        </w:rPr>
        <w:t xml:space="preserve">pose </w:t>
      </w:r>
      <w:r w:rsidRPr="00B844AE">
        <w:rPr>
          <w:rStyle w:val="Emphasis"/>
          <w:highlight w:val="green"/>
        </w:rPr>
        <w:t xml:space="preserve">existential </w:t>
      </w:r>
      <w:r w:rsidRPr="00050BF6">
        <w:rPr>
          <w:rStyle w:val="Emphasis"/>
        </w:rPr>
        <w:t>risks</w:t>
      </w:r>
      <w:r w:rsidRPr="003E209F">
        <w:rPr>
          <w:sz w:val="14"/>
        </w:rPr>
        <w:t xml:space="preserve">. </w:t>
      </w:r>
      <w:r w:rsidRPr="003E209F">
        <w:rPr>
          <w:rStyle w:val="StyleUnderline"/>
        </w:rPr>
        <w:t xml:space="preserve">This is </w:t>
      </w:r>
      <w:r w:rsidRPr="00B844AE">
        <w:rPr>
          <w:rStyle w:val="StyleUnderline"/>
          <w:highlight w:val="green"/>
        </w:rPr>
        <w:t>because of</w:t>
      </w:r>
      <w:r w:rsidRPr="003E209F">
        <w:rPr>
          <w:rStyle w:val="StyleUnderline"/>
        </w:rPr>
        <w:t xml:space="preserve"> intrinsic </w:t>
      </w:r>
      <w:r w:rsidRPr="003E209F">
        <w:rPr>
          <w:rStyle w:val="Emphasis"/>
        </w:rPr>
        <w:t xml:space="preserve">positive </w:t>
      </w:r>
      <w:r w:rsidRPr="00B844AE">
        <w:rPr>
          <w:rStyle w:val="Emphasis"/>
          <w:highlight w:val="green"/>
        </w:rPr>
        <w:t>feedback loops</w:t>
      </w:r>
      <w:r w:rsidRPr="003E209F">
        <w:rPr>
          <w:rStyle w:val="StyleUnderline"/>
        </w:rPr>
        <w:t xml:space="preserve">, </w:t>
      </w:r>
      <w:r w:rsidRPr="00050BF6">
        <w:rPr>
          <w:rStyle w:val="StyleUnderline"/>
        </w:rPr>
        <w:t xml:space="preserve">substantial </w:t>
      </w:r>
      <w:r w:rsidRPr="00050BF6">
        <w:rPr>
          <w:rStyle w:val="Emphasis"/>
        </w:rPr>
        <w:t>lag times</w:t>
      </w:r>
      <w:r w:rsidRPr="00050BF6">
        <w:rPr>
          <w:sz w:val="14"/>
        </w:rPr>
        <w:t xml:space="preserve"> </w:t>
      </w:r>
      <w:r w:rsidRPr="00050BF6">
        <w:rPr>
          <w:rStyle w:val="StyleUnderline"/>
        </w:rPr>
        <w:t>between</w:t>
      </w:r>
      <w:r w:rsidRPr="003E209F">
        <w:rPr>
          <w:rStyle w:val="StyleUnderline"/>
        </w:rPr>
        <w:t xml:space="preserve"> system change and experiencing the consequences of that change, </w:t>
      </w:r>
      <w:r w:rsidRPr="00B844AE">
        <w:rPr>
          <w:rStyle w:val="StyleUnderline"/>
          <w:highlight w:val="green"/>
        </w:rPr>
        <w:t>and</w:t>
      </w:r>
      <w:r w:rsidRPr="003E209F">
        <w:rPr>
          <w:rStyle w:val="StyleUnderline"/>
        </w:rPr>
        <w:t xml:space="preserve"> the fact these different boundaries interact with one another in ways that yield </w:t>
      </w:r>
      <w:r w:rsidRPr="00B844AE">
        <w:rPr>
          <w:rStyle w:val="Emphasis"/>
          <w:highlight w:val="green"/>
        </w:rPr>
        <w:t>surprises</w:t>
      </w:r>
      <w:r w:rsidRPr="003E209F">
        <w:rPr>
          <w:sz w:val="14"/>
        </w:rPr>
        <w:t xml:space="preserve">. In addition, </w:t>
      </w:r>
      <w:r w:rsidRPr="003E209F">
        <w:rPr>
          <w:rStyle w:val="StyleUnderline"/>
        </w:rPr>
        <w:t xml:space="preserve">climate, </w:t>
      </w:r>
      <w:r w:rsidRPr="00050BF6">
        <w:rPr>
          <w:rStyle w:val="StyleUnderline"/>
        </w:rPr>
        <w:t xml:space="preserve">freshwater, and ocean acidification are all directly connected to the provision of </w:t>
      </w:r>
      <w:r w:rsidRPr="00050BF6">
        <w:rPr>
          <w:rStyle w:val="Emphasis"/>
        </w:rPr>
        <w:t>food</w:t>
      </w:r>
      <w:r w:rsidRPr="00050BF6">
        <w:rPr>
          <w:rStyle w:val="StyleUnderline"/>
        </w:rPr>
        <w:t xml:space="preserve"> and </w:t>
      </w:r>
      <w:r w:rsidRPr="00050BF6">
        <w:rPr>
          <w:rStyle w:val="Emphasis"/>
        </w:rPr>
        <w:t>water</w:t>
      </w:r>
      <w:r w:rsidRPr="00050BF6">
        <w:rPr>
          <w:rStyle w:val="StyleUnderline"/>
        </w:rPr>
        <w:t>, and</w:t>
      </w:r>
      <w:r w:rsidRPr="003E209F">
        <w:rPr>
          <w:rStyle w:val="StyleUnderline"/>
        </w:rPr>
        <w:t xml:space="preserve"> </w:t>
      </w:r>
      <w:r w:rsidRPr="00B844AE">
        <w:rPr>
          <w:rStyle w:val="StyleUnderline"/>
          <w:highlight w:val="green"/>
        </w:rPr>
        <w:t>shortages</w:t>
      </w:r>
      <w:r w:rsidRPr="003E209F">
        <w:rPr>
          <w:sz w:val="14"/>
        </w:rPr>
        <w:t xml:space="preserve"> of food and water can </w:t>
      </w:r>
      <w:r w:rsidRPr="00B844AE">
        <w:rPr>
          <w:rStyle w:val="StyleUnderline"/>
          <w:highlight w:val="green"/>
        </w:rPr>
        <w:t xml:space="preserve">create </w:t>
      </w:r>
      <w:r w:rsidRPr="00B844AE">
        <w:rPr>
          <w:rStyle w:val="Emphasis"/>
          <w:highlight w:val="green"/>
        </w:rPr>
        <w:t>conflict</w:t>
      </w:r>
      <w:r w:rsidRPr="003E209F">
        <w:rPr>
          <w:rStyle w:val="StyleUnderline"/>
        </w:rPr>
        <w:t xml:space="preserve"> and social unrest</w:t>
      </w:r>
      <w:r w:rsidRPr="003E209F">
        <w:rPr>
          <w:sz w:val="14"/>
        </w:rPr>
        <w:t>.</w:t>
      </w:r>
    </w:p>
    <w:p w14:paraId="1D6326C3" w14:textId="77777777" w:rsidR="002743A1" w:rsidRPr="003E209F" w:rsidRDefault="002743A1" w:rsidP="002743A1">
      <w:pPr>
        <w:rPr>
          <w:sz w:val="14"/>
        </w:rPr>
      </w:pP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7FD2C28E" w14:textId="77777777" w:rsidR="002743A1" w:rsidRPr="003E209F" w:rsidRDefault="002743A1" w:rsidP="002743A1">
      <w:pPr>
        <w:rPr>
          <w:sz w:val="14"/>
        </w:rPr>
      </w:pP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B844AE">
        <w:rPr>
          <w:rStyle w:val="Emphasis"/>
          <w:highlight w:val="green"/>
        </w:rPr>
        <w:t>flooding</w:t>
      </w:r>
      <w:r w:rsidRPr="003E209F">
        <w:rPr>
          <w:sz w:val="14"/>
        </w:rPr>
        <w:t xml:space="preserve">. </w:t>
      </w:r>
      <w:r w:rsidRPr="003E209F">
        <w:rPr>
          <w:rStyle w:val="StyleUnderline"/>
        </w:rPr>
        <w:t xml:space="preserve">Climate change can even impair water quality because it is associated with heavy rains that </w:t>
      </w:r>
      <w:r w:rsidRPr="00B844AE">
        <w:rPr>
          <w:rStyle w:val="StyleUnderline"/>
          <w:highlight w:val="green"/>
        </w:rPr>
        <w:t xml:space="preserve">overwhelm </w:t>
      </w:r>
      <w:r w:rsidRPr="00050BF6">
        <w:rPr>
          <w:rStyle w:val="StyleUnderline"/>
        </w:rPr>
        <w:t>sewage treatment facilities, or because</w:t>
      </w:r>
      <w:r w:rsidRPr="003E209F">
        <w:rPr>
          <w:rStyle w:val="StyleUnderline"/>
        </w:rPr>
        <w:t xml:space="preserve"> it results in higher concentrations of pollutants</w:t>
      </w:r>
      <w:r w:rsidRPr="003E209F">
        <w:rPr>
          <w:sz w:val="14"/>
        </w:rPr>
        <w:t xml:space="preserve"> in groundwater </w:t>
      </w:r>
      <w:proofErr w:type="gramStart"/>
      <w:r w:rsidRPr="003E209F">
        <w:rPr>
          <w:sz w:val="14"/>
        </w:rPr>
        <w:t>as a result of</w:t>
      </w:r>
      <w:proofErr w:type="gramEnd"/>
      <w:r w:rsidRPr="003E209F">
        <w:rPr>
          <w:sz w:val="14"/>
        </w:rPr>
        <w:t xml:space="preserve">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B844AE">
        <w:rPr>
          <w:rStyle w:val="StyleUnderline"/>
          <w:highlight w:val="green"/>
        </w:rPr>
        <w:t>nations</w:t>
      </w:r>
      <w:r w:rsidRPr="003E209F">
        <w:rPr>
          <w:rStyle w:val="StyleUnderline"/>
        </w:rPr>
        <w:t xml:space="preserve"> that lack clean freshwater </w:t>
      </w:r>
      <w:r w:rsidRPr="00050BF6">
        <w:rPr>
          <w:rStyle w:val="StyleUnderline"/>
        </w:rPr>
        <w:t xml:space="preserve">are </w:t>
      </w:r>
      <w:r w:rsidRPr="00B844AE">
        <w:rPr>
          <w:rStyle w:val="StyleUnderline"/>
          <w:highlight w:val="green"/>
        </w:rPr>
        <w:t>vulnerable to</w:t>
      </w:r>
      <w:r w:rsidRPr="003E209F">
        <w:rPr>
          <w:rStyle w:val="StyleUnderline"/>
        </w:rPr>
        <w:t xml:space="preserve"> social disruption and </w:t>
      </w:r>
      <w:r w:rsidRPr="00B844AE">
        <w:rPr>
          <w:rStyle w:val="Emphasis"/>
          <w:highlight w:val="green"/>
        </w:rPr>
        <w:t>disease</w:t>
      </w:r>
      <w:r w:rsidRPr="003E209F">
        <w:rPr>
          <w:sz w:val="14"/>
        </w:rPr>
        <w:t>.</w:t>
      </w:r>
    </w:p>
    <w:p w14:paraId="537EB8DF" w14:textId="77777777" w:rsidR="002743A1" w:rsidRPr="003E209F" w:rsidRDefault="002743A1" w:rsidP="002743A1">
      <w:pPr>
        <w:rPr>
          <w:sz w:val="14"/>
        </w:rPr>
      </w:pP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B844AE">
        <w:rPr>
          <w:rStyle w:val="StyleUnderline"/>
          <w:highlight w:val="green"/>
        </w:rPr>
        <w:t>Acidification</w:t>
      </w:r>
      <w:r w:rsidRPr="003E209F">
        <w:rPr>
          <w:rStyle w:val="StyleUnderline"/>
        </w:rPr>
        <w:t xml:space="preserve"> is known to </w:t>
      </w:r>
      <w:r w:rsidRPr="00B844AE">
        <w:rPr>
          <w:rStyle w:val="StyleUnderline"/>
          <w:highlight w:val="green"/>
        </w:rPr>
        <w:t>interfere with</w:t>
      </w:r>
      <w:r w:rsidRPr="003E209F">
        <w:rPr>
          <w:rStyle w:val="StyleUnderline"/>
        </w:rPr>
        <w:t xml:space="preserve"> oyster reef building and </w:t>
      </w:r>
      <w:r w:rsidRPr="003E209F">
        <w:rPr>
          <w:rStyle w:val="Emphasis"/>
        </w:rPr>
        <w:t xml:space="preserve">coral </w:t>
      </w:r>
      <w:r w:rsidRPr="00B844AE">
        <w:rPr>
          <w:rStyle w:val="Emphasis"/>
          <w:highlight w:val="gree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oyster reefs provide protection from storm surge because they reduce wave energy</w:t>
      </w:r>
      <w:r w:rsidRPr="003E209F">
        <w:rPr>
          <w:sz w:val="14"/>
        </w:rPr>
        <w:t xml:space="preserve"> (Spalding et al., 2014). </w:t>
      </w:r>
      <w:r w:rsidRPr="003E209F">
        <w:rPr>
          <w:rStyle w:val="StyleUnderline"/>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p>
    <w:p w14:paraId="3F872372" w14:textId="77777777" w:rsidR="002743A1" w:rsidRPr="003E209F" w:rsidRDefault="002743A1" w:rsidP="002743A1">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3E209F">
        <w:rPr>
          <w:sz w:val="14"/>
        </w:rPr>
        <w:t>rarity, but</w:t>
      </w:r>
      <w:proofErr w:type="gramEnd"/>
      <w:r w:rsidRPr="003E209F">
        <w:rPr>
          <w:sz w:val="14"/>
        </w:rPr>
        <w:t xml:space="preserve"> are exactly the manifestations of climate change that we must get better at anticipating (</w:t>
      </w:r>
      <w:proofErr w:type="spellStart"/>
      <w:r w:rsidRPr="003E209F">
        <w:rPr>
          <w:sz w:val="14"/>
        </w:rPr>
        <w:t>Diffenbaugh</w:t>
      </w:r>
      <w:proofErr w:type="spellEnd"/>
      <w:r w:rsidRPr="003E209F">
        <w:rPr>
          <w:sz w:val="14"/>
        </w:rPr>
        <w:t xml:space="preserve"> et al., </w:t>
      </w:r>
      <w:r w:rsidRPr="00050BF6">
        <w:rPr>
          <w:sz w:val="14"/>
        </w:rPr>
        <w:t xml:space="preserve">2017). </w:t>
      </w:r>
      <w:r w:rsidRPr="00050BF6">
        <w:rPr>
          <w:rStyle w:val="StyleUnderline"/>
        </w:rPr>
        <w:t xml:space="preserve">Society will have a </w:t>
      </w:r>
      <w:r w:rsidRPr="00050BF6">
        <w:rPr>
          <w:rStyle w:val="Emphasis"/>
        </w:rPr>
        <w:t>hard time responding</w:t>
      </w:r>
      <w:r w:rsidRPr="00050BF6">
        <w:rPr>
          <w:rStyle w:val="StyleUnderline"/>
        </w:rPr>
        <w:t xml:space="preserve"> to shorter intervals between rare extreme events because in the lifespan of an individual human, a person might experience as few as two or three </w:t>
      </w:r>
      <w:r w:rsidRPr="00050BF6">
        <w:rPr>
          <w:rStyle w:val="Emphasis"/>
        </w:rPr>
        <w:t>extreme events</w:t>
      </w:r>
      <w:r w:rsidRPr="00050BF6">
        <w:rPr>
          <w:sz w:val="14"/>
        </w:rPr>
        <w:t>.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and that occurs now once every 25 years, but is expected to occur 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3E679D7D" w14:textId="77777777" w:rsidR="002743A1" w:rsidRPr="003E209F" w:rsidRDefault="002743A1" w:rsidP="002743A1">
      <w:pPr>
        <w:rPr>
          <w:sz w:val="14"/>
        </w:rPr>
      </w:pPr>
      <w:r w:rsidRPr="003E209F">
        <w:rPr>
          <w:sz w:val="14"/>
        </w:rPr>
        <w:t>4. The combination of positive feedback loops and societal inertia is fertile ground for global environmental catastrophes.</w:t>
      </w:r>
    </w:p>
    <w:p w14:paraId="28118C6B" w14:textId="77777777" w:rsidR="002743A1" w:rsidRPr="003E209F" w:rsidRDefault="002743A1" w:rsidP="002743A1">
      <w:pPr>
        <w:rPr>
          <w:sz w:val="14"/>
        </w:rPr>
      </w:pPr>
      <w:r w:rsidRPr="00050BF6">
        <w:rPr>
          <w:rStyle w:val="StyleUnderline"/>
        </w:rPr>
        <w:t xml:space="preserve">Humans are remarkably </w:t>
      </w:r>
      <w:proofErr w:type="gramStart"/>
      <w:r w:rsidRPr="00050BF6">
        <w:rPr>
          <w:rStyle w:val="StyleUnderline"/>
        </w:rPr>
        <w:t>ingenious, and</w:t>
      </w:r>
      <w:proofErr w:type="gramEnd"/>
      <w:r w:rsidRPr="00050BF6">
        <w:rPr>
          <w:rStyle w:val="StyleUnderline"/>
        </w:rPr>
        <w:t xml:space="preserve"> have </w:t>
      </w:r>
      <w:r w:rsidRPr="00050BF6">
        <w:rPr>
          <w:rStyle w:val="Emphasis"/>
        </w:rPr>
        <w:t>adapted</w:t>
      </w:r>
      <w:r w:rsidRPr="00050BF6">
        <w:rPr>
          <w:rStyle w:val="StyleUnderline"/>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StyleUnderline"/>
        </w:rPr>
        <w:t>, the many</w:t>
      </w:r>
      <w:r w:rsidRPr="003E209F">
        <w:rPr>
          <w:rStyle w:val="StyleUnderline"/>
        </w:rPr>
        <w:t xml:space="preserve"> stories of human ingenuity successfully addressing existential risks</w:t>
      </w:r>
      <w:r w:rsidRPr="003E209F">
        <w:rPr>
          <w:sz w:val="14"/>
        </w:rPr>
        <w:t xml:space="preserve"> such as global famine or extreme air pollution </w:t>
      </w:r>
      <w:r w:rsidRPr="003E209F">
        <w:rPr>
          <w:rStyle w:val="StyleUnderline"/>
        </w:rPr>
        <w:t xml:space="preserve">represent environmental challenges that are largely linear, have immediate consequences, and operate </w:t>
      </w:r>
      <w:r w:rsidRPr="003E209F">
        <w:rPr>
          <w:rStyle w:val="StyleUnderline"/>
        </w:rPr>
        <w:lastRenderedPageBreak/>
        <w:t>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3E209F">
        <w:rPr>
          <w:sz w:val="14"/>
        </w:rPr>
        <w:t>fact</w:t>
      </w:r>
      <w:proofErr w:type="gramEnd"/>
      <w:r w:rsidRPr="003E209F">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3E209F">
        <w:rPr>
          <w:sz w:val="14"/>
        </w:rPr>
        <w:t>a negative feedback of society</w:t>
      </w:r>
      <w:proofErr w:type="gramEnd"/>
      <w:r w:rsidRPr="003E209F">
        <w:rPr>
          <w:sz w:val="14"/>
        </w:rPr>
        <w:t xml:space="preserve"> seeking to reduce the harm.</w:t>
      </w:r>
    </w:p>
    <w:p w14:paraId="4444ADB4" w14:textId="77777777" w:rsidR="002743A1" w:rsidRPr="003E209F" w:rsidRDefault="002743A1" w:rsidP="002743A1">
      <w:pPr>
        <w:rPr>
          <w:sz w:val="8"/>
          <w:szCs w:val="10"/>
        </w:rPr>
      </w:pPr>
      <w:r w:rsidRPr="003E209F">
        <w:rPr>
          <w:rStyle w:val="StyleUnderline"/>
        </w:rPr>
        <w:t xml:space="preserve">In </w:t>
      </w:r>
      <w:r w:rsidRPr="001B4223">
        <w:rPr>
          <w:rStyle w:val="StyleUnderline"/>
        </w:rPr>
        <w:t xml:space="preserve">contrast, today’s great environmental crisis of climate change may cause some harm but there are generally </w:t>
      </w:r>
      <w:proofErr w:type="gramStart"/>
      <w:r w:rsidRPr="001B4223">
        <w:rPr>
          <w:rStyle w:val="Emphasis"/>
        </w:rPr>
        <w:t>long time</w:t>
      </w:r>
      <w:proofErr w:type="gramEnd"/>
      <w:r w:rsidRPr="001B4223">
        <w:rPr>
          <w:rStyle w:val="Emphasis"/>
        </w:rPr>
        <w:t xml:space="preserve"> delays</w:t>
      </w:r>
      <w:r w:rsidRPr="001B4223">
        <w:rPr>
          <w:sz w:val="14"/>
        </w:rPr>
        <w:t xml:space="preserve"> </w:t>
      </w:r>
      <w:r w:rsidRPr="001B4223">
        <w:rPr>
          <w:rStyle w:val="StyleUnderline"/>
        </w:rPr>
        <w:t>between rising CO2 concentrations and damage to humans</w:t>
      </w:r>
      <w:r w:rsidRPr="001B4223">
        <w:rPr>
          <w:sz w:val="14"/>
        </w:rPr>
        <w:t xml:space="preserve">. </w:t>
      </w:r>
      <w:r w:rsidRPr="001B4223">
        <w:rPr>
          <w:rStyle w:val="StyleUnderline"/>
        </w:rPr>
        <w:t xml:space="preserve">The consequence of these delays </w:t>
      </w:r>
      <w:proofErr w:type="gramStart"/>
      <w:r w:rsidRPr="001B4223">
        <w:rPr>
          <w:rStyle w:val="StyleUnderline"/>
        </w:rPr>
        <w:t>are</w:t>
      </w:r>
      <w:proofErr w:type="gramEnd"/>
      <w:r w:rsidRPr="001B4223">
        <w:rPr>
          <w:rStyle w:val="StyleUnderline"/>
        </w:rPr>
        <w:t xml:space="preserv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StyleUnderline"/>
        </w:rPr>
        <w:t xml:space="preserve">unlike past environmental challenges, </w:t>
      </w:r>
      <w:r w:rsidRPr="001B4223">
        <w:rPr>
          <w:rStyle w:val="Emphasis"/>
        </w:rPr>
        <w:t xml:space="preserve">the Earth’s climate system is rife with </w:t>
      </w:r>
      <w:r w:rsidRPr="00B844AE">
        <w:rPr>
          <w:rStyle w:val="Emphasis"/>
          <w:highlight w:val="green"/>
        </w:rPr>
        <w:t xml:space="preserve">positive feedback </w:t>
      </w:r>
      <w:r w:rsidRPr="00050BF6">
        <w:rPr>
          <w:rStyle w:val="Emphasis"/>
        </w:rPr>
        <w:t>loops</w:t>
      </w:r>
      <w:r w:rsidRPr="003E209F">
        <w:rPr>
          <w:sz w:val="8"/>
          <w:szCs w:val="10"/>
        </w:rPr>
        <w:t xml:space="preserve">. </w:t>
      </w:r>
      <w:proofErr w:type="gramStart"/>
      <w:r w:rsidRPr="003E209F">
        <w:rPr>
          <w:sz w:val="8"/>
          <w:szCs w:val="10"/>
        </w:rPr>
        <w:t>In particular, as</w:t>
      </w:r>
      <w:proofErr w:type="gramEnd"/>
      <w:r w:rsidRPr="003E209F">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3E209F">
        <w:rPr>
          <w:sz w:val="8"/>
          <w:szCs w:val="10"/>
        </w:rPr>
        <w:t>biogeophysical</w:t>
      </w:r>
      <w:proofErr w:type="spellEnd"/>
      <w:r w:rsidRPr="003E209F">
        <w:rPr>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3E209F">
        <w:rPr>
          <w:sz w:val="8"/>
          <w:szCs w:val="10"/>
        </w:rPr>
        <w:t>Totterdell</w:t>
      </w:r>
      <w:proofErr w:type="spellEnd"/>
      <w:r w:rsidRPr="003E209F">
        <w:rPr>
          <w:sz w:val="8"/>
          <w:szCs w:val="10"/>
        </w:rPr>
        <w:t xml:space="preserve">, 2000; </w:t>
      </w:r>
      <w:proofErr w:type="spellStart"/>
      <w:r w:rsidRPr="003E209F">
        <w:rPr>
          <w:sz w:val="8"/>
          <w:szCs w:val="10"/>
        </w:rPr>
        <w:t>Hajima</w:t>
      </w:r>
      <w:proofErr w:type="spellEnd"/>
      <w:r w:rsidRPr="003E209F">
        <w:rPr>
          <w:sz w:val="8"/>
          <w:szCs w:val="10"/>
        </w:rPr>
        <w:t xml:space="preserve">, </w:t>
      </w:r>
      <w:proofErr w:type="spellStart"/>
      <w:r w:rsidRPr="003E209F">
        <w:rPr>
          <w:sz w:val="8"/>
          <w:szCs w:val="10"/>
        </w:rPr>
        <w:t>Tachiiri</w:t>
      </w:r>
      <w:proofErr w:type="spellEnd"/>
      <w:r w:rsidRPr="003E209F">
        <w:rPr>
          <w:sz w:val="8"/>
          <w:szCs w:val="10"/>
        </w:rPr>
        <w:t xml:space="preserve">, Ito, &amp; </w:t>
      </w:r>
      <w:proofErr w:type="spellStart"/>
      <w:r w:rsidRPr="003E209F">
        <w:rPr>
          <w:sz w:val="8"/>
          <w:szCs w:val="10"/>
        </w:rPr>
        <w:t>Kawamiya</w:t>
      </w:r>
      <w:proofErr w:type="spellEnd"/>
      <w:r w:rsidRPr="003E209F">
        <w:rPr>
          <w:sz w:val="8"/>
          <w:szCs w:val="10"/>
        </w:rPr>
        <w:t xml:space="preserve">, 2014; </w:t>
      </w:r>
      <w:proofErr w:type="spellStart"/>
      <w:r w:rsidRPr="003E209F">
        <w:rPr>
          <w:sz w:val="8"/>
          <w:szCs w:val="10"/>
        </w:rPr>
        <w:t>Knutti</w:t>
      </w:r>
      <w:proofErr w:type="spellEnd"/>
      <w:r w:rsidRPr="003E209F">
        <w:rPr>
          <w:sz w:val="8"/>
          <w:szCs w:val="10"/>
        </w:rPr>
        <w:t xml:space="preserve"> &amp; </w:t>
      </w:r>
      <w:proofErr w:type="spellStart"/>
      <w:r w:rsidRPr="003E209F">
        <w:rPr>
          <w:sz w:val="8"/>
          <w:szCs w:val="10"/>
        </w:rPr>
        <w:t>Rugenstein</w:t>
      </w:r>
      <w:proofErr w:type="spellEnd"/>
      <w:r w:rsidRPr="003E209F">
        <w:rPr>
          <w:sz w:val="8"/>
          <w:szCs w:val="10"/>
        </w:rPr>
        <w:t>, 2015; Rosenfeld, Sherwood, Wood, &amp; Donner, 2014). This produces a wide range of future scenarios.</w:t>
      </w:r>
    </w:p>
    <w:p w14:paraId="19C89B26" w14:textId="77777777" w:rsidR="002743A1" w:rsidRPr="003E209F" w:rsidRDefault="002743A1" w:rsidP="002743A1">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3E209F">
        <w:rPr>
          <w:sz w:val="8"/>
          <w:szCs w:val="10"/>
        </w:rPr>
        <w:t>Friedlingstein</w:t>
      </w:r>
      <w:proofErr w:type="spellEnd"/>
      <w:r w:rsidRPr="003E209F">
        <w:rPr>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3E209F">
        <w:rPr>
          <w:sz w:val="8"/>
          <w:szCs w:val="10"/>
        </w:rPr>
        <w:t>biogeophysical</w:t>
      </w:r>
      <w:proofErr w:type="spellEnd"/>
      <w:r w:rsidRPr="003E209F">
        <w:rPr>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3E209F">
        <w:rPr>
          <w:sz w:val="8"/>
          <w:szCs w:val="10"/>
        </w:rPr>
        <w:t>Chamey</w:t>
      </w:r>
      <w:proofErr w:type="spellEnd"/>
      <w:r w:rsidRPr="003E209F">
        <w:rPr>
          <w:sz w:val="8"/>
          <w:szCs w:val="10"/>
        </w:rPr>
        <w:t>, Stone, &amp; Quirk, 1975). To top it off, overgrazing depletes the soil, leading to augmented vegetation loss (</w:t>
      </w:r>
      <w:proofErr w:type="spellStart"/>
      <w:r w:rsidRPr="003E209F">
        <w:rPr>
          <w:sz w:val="8"/>
          <w:szCs w:val="10"/>
        </w:rPr>
        <w:t>Anderies</w:t>
      </w:r>
      <w:proofErr w:type="spellEnd"/>
      <w:r w:rsidRPr="003E209F">
        <w:rPr>
          <w:sz w:val="8"/>
          <w:szCs w:val="10"/>
        </w:rPr>
        <w:t>, Janssen, &amp; Walker, 2002).</w:t>
      </w:r>
    </w:p>
    <w:p w14:paraId="3FF4C298" w14:textId="77777777" w:rsidR="002743A1" w:rsidRPr="003E209F" w:rsidRDefault="002743A1" w:rsidP="002743A1">
      <w:pPr>
        <w:rPr>
          <w:sz w:val="8"/>
          <w:szCs w:val="16"/>
        </w:rPr>
      </w:pPr>
      <w:r w:rsidRPr="003E209F">
        <w:rPr>
          <w:sz w:val="8"/>
          <w:szCs w:val="10"/>
        </w:rPr>
        <w:t xml:space="preserve">Climate change often also increases the risk of forest fires, </w:t>
      </w:r>
      <w:proofErr w:type="gramStart"/>
      <w:r w:rsidRPr="003E209F">
        <w:rPr>
          <w:sz w:val="8"/>
          <w:szCs w:val="10"/>
        </w:rPr>
        <w:t>as a result of</w:t>
      </w:r>
      <w:proofErr w:type="gramEnd"/>
      <w:r w:rsidRPr="003E209F">
        <w:rPr>
          <w:sz w:val="8"/>
          <w:szCs w:val="10"/>
        </w:rPr>
        <w:t xml:space="preserve"> higher temperatures and persistent drought conditions. The expectation is that forest fires will become more frequent and severe with climate warming and drought (</w:t>
      </w:r>
      <w:proofErr w:type="spellStart"/>
      <w:r w:rsidRPr="003E209F">
        <w:rPr>
          <w:sz w:val="8"/>
          <w:szCs w:val="10"/>
        </w:rPr>
        <w:t>Scholze</w:t>
      </w:r>
      <w:proofErr w:type="spellEnd"/>
      <w:r w:rsidRPr="003E209F">
        <w:rPr>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3E209F">
        <w:rPr>
          <w:sz w:val="8"/>
          <w:szCs w:val="10"/>
        </w:rPr>
        <w:t>Jin</w:t>
      </w:r>
      <w:proofErr w:type="spellEnd"/>
      <w:r w:rsidRPr="003E209F">
        <w:rPr>
          <w:sz w:val="8"/>
          <w:szCs w:val="10"/>
        </w:rPr>
        <w:t xml:space="preserve">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050BF6">
        <w:rPr>
          <w:rStyle w:val="StyleUnderline"/>
        </w:rPr>
        <w:t xml:space="preserve">that could </w:t>
      </w:r>
      <w:r w:rsidRPr="00B844AE">
        <w:rPr>
          <w:rStyle w:val="Emphasis"/>
          <w:highlight w:val="green"/>
        </w:rPr>
        <w:t xml:space="preserve">catch </w:t>
      </w:r>
      <w:r w:rsidRPr="001B4223">
        <w:rPr>
          <w:rStyle w:val="Emphasis"/>
        </w:rPr>
        <w:t xml:space="preserve">humanity </w:t>
      </w:r>
      <w:r w:rsidRPr="00B844AE">
        <w:rPr>
          <w:rStyle w:val="Emphasis"/>
          <w:highlight w:val="green"/>
        </w:rPr>
        <w:t>off-guard</w:t>
      </w:r>
      <w:r w:rsidRPr="00B844AE">
        <w:rPr>
          <w:sz w:val="14"/>
          <w:highlight w:val="green"/>
        </w:rPr>
        <w:t xml:space="preserve"> </w:t>
      </w:r>
      <w:r w:rsidRPr="00B844AE">
        <w:rPr>
          <w:rStyle w:val="StyleUnderline"/>
          <w:highlight w:val="green"/>
        </w:rPr>
        <w:t>and produce</w:t>
      </w:r>
      <w:r w:rsidRPr="003E209F">
        <w:rPr>
          <w:rStyle w:val="StyleUnderline"/>
        </w:rPr>
        <w:t xml:space="preserve"> a true </w:t>
      </w:r>
      <w:r w:rsidRPr="00B844AE">
        <w:rPr>
          <w:rStyle w:val="Emphasis"/>
          <w:highlight w:val="green"/>
        </w:rPr>
        <w:t>apocalyptic event</w:t>
      </w:r>
      <w:r w:rsidRPr="003E209F">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3E209F">
        <w:rPr>
          <w:sz w:val="8"/>
          <w:szCs w:val="16"/>
        </w:rPr>
        <w:t>Of course</w:t>
      </w:r>
      <w:proofErr w:type="gramEnd"/>
      <w:r w:rsidRPr="003E209F">
        <w:rPr>
          <w:sz w:val="8"/>
          <w:szCs w:val="16"/>
        </w:rPr>
        <w:t xml:space="preserve"> the record-fire released CO2 into the atmosphere, thereby contributing to future warming.</w:t>
      </w:r>
    </w:p>
    <w:p w14:paraId="2BDA0721" w14:textId="77777777" w:rsidR="002743A1" w:rsidRPr="003E209F" w:rsidRDefault="002743A1" w:rsidP="002743A1">
      <w:pPr>
        <w:rPr>
          <w:sz w:val="8"/>
          <w:szCs w:val="16"/>
        </w:rPr>
      </w:pPr>
      <w:r w:rsidRPr="003E209F">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3E209F">
        <w:rPr>
          <w:sz w:val="8"/>
          <w:szCs w:val="16"/>
        </w:rPr>
        <w:t>as a consequence of</w:t>
      </w:r>
      <w:proofErr w:type="gramEnd"/>
      <w:r w:rsidRPr="003E209F">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3E209F">
        <w:rPr>
          <w:sz w:val="8"/>
          <w:szCs w:val="16"/>
        </w:rPr>
        <w:t>Wetherald</w:t>
      </w:r>
      <w:proofErr w:type="spellEnd"/>
      <w:r w:rsidRPr="003E209F">
        <w:rPr>
          <w:sz w:val="8"/>
          <w:szCs w:val="16"/>
        </w:rPr>
        <w:t>, 1967).</w:t>
      </w:r>
    </w:p>
    <w:p w14:paraId="66504285" w14:textId="77777777" w:rsidR="002743A1" w:rsidRPr="003E209F" w:rsidRDefault="002743A1" w:rsidP="002743A1">
      <w:pPr>
        <w:rPr>
          <w:sz w:val="8"/>
          <w:szCs w:val="16"/>
        </w:rPr>
      </w:pPr>
      <w:r w:rsidRPr="003E209F">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3E209F">
        <w:rPr>
          <w:sz w:val="8"/>
          <w:szCs w:val="16"/>
        </w:rPr>
        <w:t>Lashof</w:t>
      </w:r>
      <w:proofErr w:type="spellEnd"/>
      <w:r w:rsidRPr="003E209F">
        <w:rPr>
          <w:sz w:val="8"/>
          <w:szCs w:val="16"/>
        </w:rPr>
        <w:t xml:space="preserve">, DeAngelo, </w:t>
      </w:r>
      <w:proofErr w:type="spellStart"/>
      <w:r w:rsidRPr="003E209F">
        <w:rPr>
          <w:sz w:val="8"/>
          <w:szCs w:val="16"/>
        </w:rPr>
        <w:t>Saleska</w:t>
      </w:r>
      <w:proofErr w:type="spellEnd"/>
      <w:r w:rsidRPr="003E209F">
        <w:rPr>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3E209F">
        <w:rPr>
          <w:sz w:val="8"/>
          <w:szCs w:val="16"/>
        </w:rPr>
        <w:t>Burgman</w:t>
      </w:r>
      <w:proofErr w:type="spellEnd"/>
      <w:r w:rsidRPr="003E209F">
        <w:rPr>
          <w:sz w:val="8"/>
          <w:szCs w:val="16"/>
        </w:rPr>
        <w:t>, &amp; Norris, 2009).</w:t>
      </w:r>
    </w:p>
    <w:p w14:paraId="3014D7BC" w14:textId="77777777" w:rsidR="002743A1" w:rsidRDefault="002743A1" w:rsidP="002743A1">
      <w:r w:rsidRPr="003E209F">
        <w:rPr>
          <w:rStyle w:val="StyleUnderline"/>
        </w:rPr>
        <w:t xml:space="preserve">The key lesson from the long list of potentially positive feedbacks and their interactions is </w:t>
      </w:r>
      <w:r w:rsidRPr="00050BF6">
        <w:rPr>
          <w:rStyle w:val="StyleUnderline"/>
        </w:rPr>
        <w:t>that</w:t>
      </w:r>
      <w:r w:rsidRPr="00050BF6">
        <w:rPr>
          <w:sz w:val="14"/>
        </w:rPr>
        <w:t xml:space="preserve"> </w:t>
      </w:r>
      <w:r w:rsidRPr="00050BF6">
        <w:rPr>
          <w:rStyle w:val="Emphasis"/>
        </w:rPr>
        <w:t>runaway climate change</w:t>
      </w:r>
      <w:r w:rsidRPr="00050BF6">
        <w:rPr>
          <w:rStyle w:val="StyleUnderline"/>
        </w:rPr>
        <w:t xml:space="preserve">, and runaway perturbations </w:t>
      </w:r>
      <w:proofErr w:type="gramStart"/>
      <w:r w:rsidRPr="00050BF6">
        <w:rPr>
          <w:rStyle w:val="StyleUnderline"/>
        </w:rPr>
        <w:t>have to</w:t>
      </w:r>
      <w:proofErr w:type="gramEnd"/>
      <w:r w:rsidRPr="00050BF6">
        <w:rPr>
          <w:rStyle w:val="StyleUnderline"/>
        </w:rPr>
        <w:t xml:space="preserve"> be </w:t>
      </w:r>
      <w:r w:rsidRPr="00050BF6">
        <w:rPr>
          <w:rStyle w:val="Emphasis"/>
        </w:rPr>
        <w:t>take</w:t>
      </w:r>
      <w:r w:rsidRPr="00050BF6">
        <w:rPr>
          <w:rStyle w:val="StyleUnderline"/>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StyleUnderline"/>
        </w:rPr>
        <w:t xml:space="preserve">this list is not </w:t>
      </w:r>
      <w:proofErr w:type="gramStart"/>
      <w:r w:rsidRPr="00050BF6">
        <w:rPr>
          <w:rStyle w:val="StyleUnderline"/>
        </w:rPr>
        <w:t>exhaustive</w:t>
      </w:r>
      <w:proofErr w:type="gramEnd"/>
      <w:r w:rsidRPr="00050BF6">
        <w:rPr>
          <w:rStyle w:val="StyleUnderline"/>
        </w:rPr>
        <w:t xml:space="preserve"> and the possibility of </w:t>
      </w:r>
      <w:r w:rsidRPr="00B844AE">
        <w:rPr>
          <w:rStyle w:val="StyleUnderline"/>
          <w:highlight w:val="green"/>
        </w:rPr>
        <w:t>undiscovered</w:t>
      </w:r>
      <w:r w:rsidRPr="003E209F">
        <w:rPr>
          <w:rStyle w:val="StyleUnderline"/>
        </w:rPr>
        <w:t xml:space="preserve"> positive </w:t>
      </w:r>
      <w:r w:rsidRPr="00B844AE">
        <w:rPr>
          <w:rStyle w:val="StyleUnderline"/>
          <w:highlight w:val="green"/>
        </w:rPr>
        <w:t>feedbacks portends</w:t>
      </w:r>
      <w:r w:rsidRPr="003E209F">
        <w:rPr>
          <w:rStyle w:val="StyleUnderline"/>
        </w:rPr>
        <w:t xml:space="preserve"> </w:t>
      </w:r>
      <w:r w:rsidRPr="003E209F">
        <w:rPr>
          <w:rStyle w:val="Emphasis"/>
        </w:rPr>
        <w:t xml:space="preserve">even </w:t>
      </w:r>
      <w:r w:rsidRPr="00B844AE">
        <w:rPr>
          <w:rStyle w:val="Emphasis"/>
          <w:highlight w:val="green"/>
        </w:rPr>
        <w:t>great</w:t>
      </w:r>
      <w:r w:rsidRPr="003E209F">
        <w:rPr>
          <w:rStyle w:val="Emphasis"/>
        </w:rPr>
        <w:t xml:space="preserve">er </w:t>
      </w:r>
      <w:r w:rsidRPr="00B844AE">
        <w:rPr>
          <w:rStyle w:val="Emphasis"/>
          <w:highlight w:val="gree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0CAEC394" w14:textId="169B5DB2" w:rsidR="002743A1" w:rsidRDefault="002743A1" w:rsidP="002743A1">
      <w:pPr>
        <w:pStyle w:val="Heading4"/>
      </w:pPr>
      <w:r>
        <w:t xml:space="preserve">Debris triggers </w:t>
      </w:r>
      <w:r w:rsidRPr="006A63EE">
        <w:rPr>
          <w:u w:val="single"/>
        </w:rPr>
        <w:t>miscalculated war</w:t>
      </w:r>
      <w:r>
        <w:t>.</w:t>
      </w:r>
    </w:p>
    <w:p w14:paraId="2791B16D" w14:textId="77777777" w:rsidR="002743A1" w:rsidRPr="006A63EE" w:rsidRDefault="002743A1" w:rsidP="002743A1">
      <w:r w:rsidRPr="006A63EE">
        <w:rPr>
          <w:rStyle w:val="Style13ptBold"/>
        </w:rPr>
        <w:t>Acton and McDonald 21</w:t>
      </w:r>
      <w:r>
        <w:t xml:space="preserve">.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15" w:history="1">
        <w:r w:rsidRPr="00457B9A">
          <w:rPr>
            <w:rStyle w:val="Hyperlink"/>
          </w:rPr>
          <w:t>https://www.defenseone.com/ideas/2021/12/nuclear-command-and-control-satellites-should-be-limits/187472/</w:t>
        </w:r>
      </w:hyperlink>
      <w:r>
        <w:t>] Justin</w:t>
      </w:r>
    </w:p>
    <w:p w14:paraId="1B505FF7" w14:textId="77777777" w:rsidR="002743A1" w:rsidRPr="006A63EE" w:rsidRDefault="002743A1" w:rsidP="002743A1">
      <w:pPr>
        <w:rPr>
          <w:sz w:val="16"/>
        </w:rPr>
      </w:pPr>
      <w:r w:rsidRPr="006A63EE">
        <w:rPr>
          <w:sz w:val="16"/>
        </w:rPr>
        <w:t xml:space="preserve">When Russia blew up an old satellite with a new missile on November 15, it created </w:t>
      </w:r>
      <w:r w:rsidRPr="006A63EE">
        <w:rPr>
          <w:u w:val="single"/>
        </w:rPr>
        <w:t xml:space="preserve">an </w:t>
      </w:r>
      <w:r w:rsidRPr="00B844AE">
        <w:rPr>
          <w:highlight w:val="green"/>
          <w:u w:val="single"/>
        </w:rPr>
        <w:t xml:space="preserve">expanding </w:t>
      </w:r>
      <w:r w:rsidRPr="00B844AE">
        <w:rPr>
          <w:rStyle w:val="Emphasis"/>
          <w:highlight w:val="green"/>
        </w:rPr>
        <w:t>cloud of debris</w:t>
      </w:r>
      <w:r w:rsidRPr="006A63EE">
        <w:rPr>
          <w:u w:val="single"/>
        </w:rPr>
        <w:t xml:space="preserve"> that will </w:t>
      </w:r>
      <w:r w:rsidRPr="00B844AE">
        <w:rPr>
          <w:rStyle w:val="Emphasis"/>
          <w:sz w:val="24"/>
          <w:szCs w:val="24"/>
          <w:highlight w:val="green"/>
        </w:rPr>
        <w:t>menace</w:t>
      </w:r>
      <w:r w:rsidRPr="006A63EE">
        <w:rPr>
          <w:rStyle w:val="Emphasis"/>
          <w:sz w:val="24"/>
          <w:szCs w:val="24"/>
        </w:rPr>
        <w:t xml:space="preserve"> the </w:t>
      </w:r>
      <w:r w:rsidRPr="00B844AE">
        <w:rPr>
          <w:rStyle w:val="Emphasis"/>
          <w:sz w:val="24"/>
          <w:szCs w:val="24"/>
          <w:highlight w:val="green"/>
        </w:rPr>
        <w:t>outer space</w:t>
      </w:r>
      <w:r w:rsidRPr="006A63EE">
        <w:rPr>
          <w:rStyle w:val="Emphasis"/>
          <w:sz w:val="24"/>
          <w:szCs w:val="24"/>
        </w:rPr>
        <w:t xml:space="preserve"> environment </w:t>
      </w:r>
      <w:r w:rsidRPr="00B844AE">
        <w:rPr>
          <w:rStyle w:val="Emphasis"/>
          <w:highlight w:val="green"/>
        </w:rPr>
        <w:t>for years</w:t>
      </w:r>
      <w:r w:rsidRPr="006A63EE">
        <w:rPr>
          <w:rStyle w:val="Emphasis"/>
        </w:rPr>
        <w:t xml:space="preserve"> to come</w:t>
      </w:r>
      <w:r w:rsidRPr="006A63EE">
        <w:rPr>
          <w:sz w:val="16"/>
        </w:rPr>
        <w:t xml:space="preserve">. </w:t>
      </w:r>
    </w:p>
    <w:p w14:paraId="757E5780" w14:textId="77777777" w:rsidR="002743A1" w:rsidRPr="006A63EE" w:rsidRDefault="002743A1" w:rsidP="002743A1">
      <w:pPr>
        <w:rPr>
          <w:sz w:val="16"/>
        </w:rPr>
      </w:pPr>
      <w:r w:rsidRPr="006A63EE">
        <w:rPr>
          <w:rStyle w:val="Emphasis"/>
        </w:rPr>
        <w:t xml:space="preserve">Hypersonic </w:t>
      </w:r>
      <w:r w:rsidRPr="00B844AE">
        <w:rPr>
          <w:rStyle w:val="Emphasis"/>
          <w:highlight w:val="green"/>
        </w:rPr>
        <w:t>fragments</w:t>
      </w:r>
      <w:r w:rsidRPr="00B844AE">
        <w:rPr>
          <w:highlight w:val="green"/>
          <w:u w:val="single"/>
        </w:rPr>
        <w:t xml:space="preserve"> from</w:t>
      </w:r>
      <w:r w:rsidRPr="006A63EE">
        <w:rPr>
          <w:u w:val="single"/>
        </w:rPr>
        <w:t xml:space="preserve"> the </w:t>
      </w:r>
      <w:r w:rsidRPr="00B844AE">
        <w:rPr>
          <w:rStyle w:val="Emphasis"/>
          <w:highlight w:val="gree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B844AE">
        <w:rPr>
          <w:rStyle w:val="Emphasis"/>
          <w:highlight w:val="green"/>
        </w:rPr>
        <w:t>destroy</w:t>
      </w:r>
      <w:r w:rsidRPr="006A63EE">
        <w:rPr>
          <w:rStyle w:val="Emphasis"/>
        </w:rPr>
        <w:t xml:space="preserve">ing </w:t>
      </w:r>
      <w:r w:rsidRPr="00B844AE">
        <w:rPr>
          <w:rStyle w:val="Emphasis"/>
          <w:highlight w:val="green"/>
        </w:rPr>
        <w:t>other satellites</w:t>
      </w:r>
      <w:r w:rsidRPr="006A63EE">
        <w:rPr>
          <w:sz w:val="16"/>
        </w:rPr>
        <w:t xml:space="preserve"> used for communications, meteorology, and agriculture. They even pose a danger to </w:t>
      </w:r>
      <w:r w:rsidRPr="006A63EE">
        <w:rPr>
          <w:sz w:val="16"/>
        </w:rPr>
        <w:lastRenderedPageBreak/>
        <w:t xml:space="preserve">China’s Tiangong Space Station and the International Space Station, where personnel—including Russia’s own cosmonauts—were forced to don spacesuits and flee into their escape capsules ahead of approaching debris.  </w:t>
      </w:r>
    </w:p>
    <w:p w14:paraId="0AEFC25D" w14:textId="77777777" w:rsidR="002743A1" w:rsidRPr="006A63EE" w:rsidRDefault="002743A1" w:rsidP="002743A1">
      <w:pPr>
        <w:rPr>
          <w:sz w:val="16"/>
        </w:rPr>
      </w:pPr>
      <w:r w:rsidRPr="006A63EE">
        <w:rPr>
          <w:sz w:val="16"/>
        </w:rPr>
        <w:t xml:space="preserve">But </w:t>
      </w:r>
      <w:r w:rsidRPr="006A63EE">
        <w:rPr>
          <w:u w:val="single"/>
        </w:rPr>
        <w:t xml:space="preserve">the </w:t>
      </w:r>
      <w:r w:rsidRPr="00B844AE">
        <w:rPr>
          <w:highlight w:val="gree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B844AE">
        <w:rPr>
          <w:highlight w:val="gree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B844AE">
        <w:rPr>
          <w:rStyle w:val="Emphasis"/>
          <w:highlight w:val="green"/>
        </w:rPr>
        <w:t>satellites</w:t>
      </w:r>
      <w:r w:rsidRPr="006A63EE">
        <w:rPr>
          <w:rStyle w:val="Emphasis"/>
        </w:rPr>
        <w:t xml:space="preserve"> used </w:t>
      </w:r>
      <w:r w:rsidRPr="00B844AE">
        <w:rPr>
          <w:rStyle w:val="Emphasis"/>
          <w:highlight w:val="gree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B844AE">
        <w:rPr>
          <w:highlight w:val="green"/>
          <w:u w:val="single"/>
        </w:rPr>
        <w:t>Destroying a</w:t>
      </w:r>
      <w:r w:rsidRPr="006A63EE">
        <w:rPr>
          <w:u w:val="single"/>
        </w:rPr>
        <w:t xml:space="preserve"> </w:t>
      </w:r>
      <w:r w:rsidRPr="006A63EE">
        <w:rPr>
          <w:rStyle w:val="Emphasis"/>
        </w:rPr>
        <w:t xml:space="preserve">nuclear command-and-control </w:t>
      </w:r>
      <w:r w:rsidRPr="00B844AE">
        <w:rPr>
          <w:rStyle w:val="Emphasis"/>
          <w:highlight w:val="green"/>
        </w:rPr>
        <w:t>satellite</w:t>
      </w:r>
      <w:r w:rsidRPr="006A63EE">
        <w:rPr>
          <w:u w:val="single"/>
        </w:rPr>
        <w:t xml:space="preserve">, even unintentionally, </w:t>
      </w:r>
      <w:r w:rsidRPr="00B844AE">
        <w:rPr>
          <w:highlight w:val="green"/>
          <w:u w:val="single"/>
        </w:rPr>
        <w:t>could lead a</w:t>
      </w:r>
      <w:r w:rsidRPr="006A63EE">
        <w:rPr>
          <w:sz w:val="16"/>
        </w:rPr>
        <w:t xml:space="preserve"> conventional conflict to escalate into a </w:t>
      </w:r>
      <w:r w:rsidRPr="00B844AE">
        <w:rPr>
          <w:rStyle w:val="Emphasis"/>
          <w:highlight w:val="green"/>
        </w:rPr>
        <w:t>nuclear war</w:t>
      </w:r>
      <w:r w:rsidRPr="006A63EE">
        <w:rPr>
          <w:sz w:val="16"/>
        </w:rPr>
        <w:t xml:space="preserve">. As such, the United States, China, and Russia have a shared interest in ensuring the security of each other’s high-altitude satellites. </w:t>
      </w:r>
    </w:p>
    <w:p w14:paraId="2B001CD0" w14:textId="77777777" w:rsidR="002743A1" w:rsidRPr="006A63EE" w:rsidRDefault="002743A1" w:rsidP="002743A1">
      <w:pPr>
        <w:rPr>
          <w:sz w:val="16"/>
        </w:rPr>
      </w:pPr>
      <w:r w:rsidRPr="00B844AE">
        <w:rPr>
          <w:highlight w:val="green"/>
          <w:u w:val="single"/>
        </w:rPr>
        <w:t xml:space="preserve">Satellites are </w:t>
      </w:r>
      <w:r w:rsidRPr="00B844AE">
        <w:rPr>
          <w:rStyle w:val="Emphasis"/>
          <w:highlight w:val="green"/>
        </w:rPr>
        <w:t>integral to</w:t>
      </w:r>
      <w:r w:rsidRPr="006A63EE">
        <w:rPr>
          <w:rStyle w:val="Emphasis"/>
        </w:rPr>
        <w:t xml:space="preserve"> the </w:t>
      </w:r>
      <w:r w:rsidRPr="00B844AE">
        <w:rPr>
          <w:rStyle w:val="Emphasis"/>
          <w:highlight w:val="green"/>
        </w:rPr>
        <w:t>U</w:t>
      </w:r>
      <w:r w:rsidRPr="006A63EE">
        <w:rPr>
          <w:rStyle w:val="Emphasis"/>
        </w:rPr>
        <w:t xml:space="preserve">nited </w:t>
      </w:r>
      <w:r w:rsidRPr="00B844AE">
        <w:rPr>
          <w:rStyle w:val="Emphasis"/>
          <w:highlight w:val="gree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B844AE">
        <w:rPr>
          <w:highlight w:val="green"/>
          <w:u w:val="single"/>
        </w:rPr>
        <w:t>Russia</w:t>
      </w:r>
      <w:r w:rsidRPr="006A63EE">
        <w:rPr>
          <w:u w:val="single"/>
        </w:rPr>
        <w:t xml:space="preserve"> uses </w:t>
      </w:r>
      <w:r w:rsidRPr="006A63EE">
        <w:rPr>
          <w:rStyle w:val="Emphasis"/>
        </w:rPr>
        <w:t>satellites for similar purposes</w:t>
      </w:r>
      <w:r w:rsidRPr="006A63EE">
        <w:rPr>
          <w:sz w:val="16"/>
        </w:rPr>
        <w:t xml:space="preserve">, even if it appears not to rely on them quite as much as the United States. While little is publicly known about China’s nuclear command-and-control system, the U.S. Department of Defense has assessed that </w:t>
      </w:r>
      <w:r w:rsidRPr="00B844AE">
        <w:rPr>
          <w:highlight w:val="green"/>
          <w:u w:val="single"/>
        </w:rPr>
        <w:t>China</w:t>
      </w:r>
      <w:r w:rsidRPr="006A63EE">
        <w:rPr>
          <w:u w:val="single"/>
        </w:rPr>
        <w:t xml:space="preserve"> is in the process of developing a </w:t>
      </w:r>
      <w:r w:rsidRPr="006A63EE">
        <w:rPr>
          <w:rStyle w:val="Emphasis"/>
        </w:rPr>
        <w:t xml:space="preserve">space-based </w:t>
      </w:r>
      <w:r w:rsidRPr="00B844AE">
        <w:rPr>
          <w:rStyle w:val="Emphasis"/>
          <w:highlight w:val="green"/>
        </w:rPr>
        <w:t>early-warning</w:t>
      </w:r>
      <w:r w:rsidRPr="006A63EE">
        <w:rPr>
          <w:rStyle w:val="Emphasis"/>
        </w:rPr>
        <w:t xml:space="preserve"> system</w:t>
      </w:r>
      <w:r w:rsidRPr="006A63EE">
        <w:rPr>
          <w:sz w:val="16"/>
        </w:rPr>
        <w:t xml:space="preserve">. </w:t>
      </w:r>
    </w:p>
    <w:p w14:paraId="3E5E25CA" w14:textId="77777777" w:rsidR="002743A1" w:rsidRPr="006A63EE" w:rsidRDefault="002743A1" w:rsidP="002743A1">
      <w:pPr>
        <w:rPr>
          <w:sz w:val="16"/>
        </w:rPr>
      </w:pPr>
      <w:r w:rsidRPr="006A63EE">
        <w:rPr>
          <w:u w:val="single"/>
        </w:rPr>
        <w:t xml:space="preserve">The most </w:t>
      </w:r>
      <w:r w:rsidRPr="006A63EE">
        <w:rPr>
          <w:rStyle w:val="Emphasis"/>
        </w:rPr>
        <w:t>important nuclear command-and-control satellites</w:t>
      </w:r>
      <w:r w:rsidRPr="006A63EE">
        <w:rPr>
          <w:u w:val="single"/>
        </w:rPr>
        <w:t>—those for communications and early warning—</w:t>
      </w:r>
      <w:proofErr w:type="gramStart"/>
      <w:r w:rsidRPr="006A63EE">
        <w:rPr>
          <w:u w:val="single"/>
        </w:rPr>
        <w:t xml:space="preserve">are </w:t>
      </w:r>
      <w:r w:rsidRPr="006A63EE">
        <w:rPr>
          <w:rStyle w:val="Emphasis"/>
        </w:rPr>
        <w:t>located in</w:t>
      </w:r>
      <w:proofErr w:type="gramEnd"/>
      <w:r w:rsidRPr="006A63EE">
        <w:rPr>
          <w:rStyle w:val="Emphasis"/>
        </w:rPr>
        <w:t xml:space="preserve"> high-altitude orbits</w:t>
      </w:r>
      <w:r w:rsidRPr="006A63EE">
        <w:rPr>
          <w:sz w:val="16"/>
        </w:rPr>
        <w:t xml:space="preserve">. Fortunately, most are strung out about 22,500 miles above the equator—far above the debris from Russia’s ground-launched anti-satellite weapon test. These </w:t>
      </w:r>
      <w:r w:rsidRPr="00B844AE">
        <w:rPr>
          <w:rStyle w:val="Emphasis"/>
          <w:sz w:val="24"/>
          <w:szCs w:val="24"/>
          <w:highlight w:val="green"/>
        </w:rPr>
        <w:t>satellites</w:t>
      </w:r>
      <w:r w:rsidRPr="006A63EE">
        <w:rPr>
          <w:rStyle w:val="Emphasis"/>
          <w:sz w:val="24"/>
          <w:szCs w:val="24"/>
        </w:rPr>
        <w:t xml:space="preserve">, however, </w:t>
      </w:r>
      <w:r w:rsidRPr="00B844AE">
        <w:rPr>
          <w:rStyle w:val="Emphasis"/>
          <w:sz w:val="24"/>
          <w:szCs w:val="24"/>
          <w:highlight w:val="green"/>
        </w:rPr>
        <w:t>are growing</w:t>
      </w:r>
      <w:r w:rsidRPr="006A63EE">
        <w:rPr>
          <w:rStyle w:val="Emphasis"/>
          <w:sz w:val="24"/>
          <w:szCs w:val="24"/>
        </w:rPr>
        <w:t xml:space="preserve"> more </w:t>
      </w:r>
      <w:r w:rsidRPr="00B844AE">
        <w:rPr>
          <w:rStyle w:val="Emphasis"/>
          <w:sz w:val="24"/>
          <w:szCs w:val="24"/>
          <w:highlight w:val="green"/>
        </w:rPr>
        <w:t>vulnerable</w:t>
      </w:r>
      <w:r w:rsidRPr="006A63EE">
        <w:rPr>
          <w:sz w:val="16"/>
        </w:rPr>
        <w:t xml:space="preserve">, particularly to co-orbital anti-satellite weapons.  </w:t>
      </w:r>
    </w:p>
    <w:p w14:paraId="3CDC8223" w14:textId="77777777" w:rsidR="002743A1" w:rsidRPr="006A63EE" w:rsidRDefault="002743A1" w:rsidP="002743A1">
      <w:pPr>
        <w:rPr>
          <w:sz w:val="16"/>
        </w:rPr>
      </w:pPr>
      <w:r w:rsidRPr="006A63EE">
        <w:rPr>
          <w:u w:val="single"/>
        </w:rPr>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B844AE">
        <w:rPr>
          <w:highlight w:val="green"/>
          <w:u w:val="single"/>
        </w:rPr>
        <w:t xml:space="preserve">the </w:t>
      </w:r>
      <w:r w:rsidRPr="00B844AE">
        <w:rPr>
          <w:rStyle w:val="Emphasis"/>
          <w:highlight w:val="green"/>
        </w:rPr>
        <w:t>prelude</w:t>
      </w:r>
      <w:r w:rsidRPr="00B844AE">
        <w:rPr>
          <w:highlight w:val="gree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727944B0" w14:textId="77777777" w:rsidR="002743A1" w:rsidRPr="006A63EE" w:rsidRDefault="002743A1" w:rsidP="002743A1">
      <w:pPr>
        <w:rPr>
          <w:rStyle w:val="Emphasis"/>
          <w:sz w:val="24"/>
          <w:szCs w:val="24"/>
        </w:rPr>
      </w:pPr>
      <w:r w:rsidRPr="006A63EE">
        <w:rPr>
          <w:sz w:val="16"/>
        </w:rPr>
        <w:t>In a conventional war, however, nuclear command-and-control satellites might be attacked and threatened for altogether different reasons—</w:t>
      </w:r>
      <w:r w:rsidRPr="00B844AE">
        <w:rPr>
          <w:highlight w:val="green"/>
          <w:u w:val="single"/>
        </w:rPr>
        <w:t>creating</w:t>
      </w:r>
      <w:r w:rsidRPr="006A63EE">
        <w:rPr>
          <w:u w:val="single"/>
        </w:rPr>
        <w:t xml:space="preserve"> the </w:t>
      </w:r>
      <w:r w:rsidRPr="00B844AE">
        <w:rPr>
          <w:rStyle w:val="Emphasis"/>
          <w:highlight w:val="green"/>
        </w:rPr>
        <w:t>risk</w:t>
      </w:r>
      <w:r w:rsidRPr="006A63EE">
        <w:rPr>
          <w:u w:val="single"/>
        </w:rPr>
        <w:t xml:space="preserve"> that </w:t>
      </w:r>
      <w:r w:rsidRPr="00B844AE">
        <w:rPr>
          <w:rStyle w:val="Emphasis"/>
          <w:sz w:val="24"/>
          <w:szCs w:val="24"/>
          <w:highlight w:val="green"/>
        </w:rPr>
        <w:t>nuclear war</w:t>
      </w:r>
      <w:r w:rsidRPr="006A63EE">
        <w:rPr>
          <w:rStyle w:val="Emphasis"/>
          <w:sz w:val="24"/>
          <w:szCs w:val="24"/>
        </w:rPr>
        <w:t xml:space="preserve"> might be </w:t>
      </w:r>
      <w:r w:rsidRPr="00B844AE">
        <w:rPr>
          <w:rStyle w:val="Emphasis"/>
          <w:sz w:val="24"/>
          <w:szCs w:val="24"/>
          <w:highlight w:val="green"/>
        </w:rPr>
        <w:t>triggered inadvertently</w:t>
      </w:r>
      <w:r w:rsidRPr="006A63EE">
        <w:rPr>
          <w:rStyle w:val="Emphasis"/>
          <w:sz w:val="24"/>
          <w:szCs w:val="24"/>
        </w:rPr>
        <w:t xml:space="preserve">.  </w:t>
      </w:r>
    </w:p>
    <w:p w14:paraId="314D1B2F" w14:textId="77777777" w:rsidR="002743A1" w:rsidRPr="006A63EE" w:rsidRDefault="002743A1" w:rsidP="002743A1">
      <w:pPr>
        <w:rPr>
          <w:sz w:val="16"/>
        </w:rPr>
      </w:pPr>
      <w:r w:rsidRPr="006A63EE">
        <w:rPr>
          <w:u w:val="single"/>
        </w:rPr>
        <w:t>The United States</w:t>
      </w:r>
      <w:proofErr w:type="gramStart"/>
      <w:r w:rsidRPr="006A63EE">
        <w:rPr>
          <w:u w:val="single"/>
        </w:rPr>
        <w:t>, in particular, is</w:t>
      </w:r>
      <w:proofErr w:type="gramEnd"/>
      <w:r w:rsidRPr="006A63EE">
        <w:rPr>
          <w:u w:val="single"/>
        </w:rPr>
        <w:t xml:space="preserve">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7618AEAA" w14:textId="77777777" w:rsidR="002743A1" w:rsidRPr="006A63EE" w:rsidRDefault="002743A1" w:rsidP="002743A1">
      <w:pPr>
        <w:rPr>
          <w:sz w:val="16"/>
        </w:rPr>
      </w:pPr>
      <w:r w:rsidRPr="00B844AE">
        <w:rPr>
          <w:highlight w:val="green"/>
          <w:u w:val="single"/>
        </w:rPr>
        <w:t>Washington</w:t>
      </w:r>
      <w:r w:rsidRPr="006A63EE">
        <w:rPr>
          <w:u w:val="single"/>
        </w:rPr>
        <w:t xml:space="preserve"> would be </w:t>
      </w:r>
      <w:r w:rsidRPr="006A63EE">
        <w:rPr>
          <w:rStyle w:val="Emphasis"/>
        </w:rPr>
        <w:t xml:space="preserve">hard </w:t>
      </w:r>
      <w:r w:rsidRPr="00B844AE">
        <w:rPr>
          <w:rStyle w:val="Emphasis"/>
          <w:highlight w:val="green"/>
        </w:rPr>
        <w:t>pressed</w:t>
      </w:r>
      <w:r w:rsidRPr="00B844AE">
        <w:rPr>
          <w:highlight w:val="green"/>
          <w:u w:val="single"/>
        </w:rPr>
        <w:t xml:space="preserve"> to determine the </w:t>
      </w:r>
      <w:r w:rsidRPr="00B844AE">
        <w:rPr>
          <w:rStyle w:val="Emphasis"/>
          <w:highlight w:val="green"/>
        </w:rPr>
        <w:t>intent</w:t>
      </w:r>
      <w:r w:rsidRPr="006A63EE">
        <w:rPr>
          <w:u w:val="single"/>
        </w:rPr>
        <w:t xml:space="preserve"> behind such attacks. It could easily </w:t>
      </w:r>
      <w:r w:rsidRPr="00B844AE">
        <w:rPr>
          <w:highlight w:val="green"/>
          <w:u w:val="single"/>
        </w:rPr>
        <w:t xml:space="preserve">misinterpret them as </w:t>
      </w:r>
      <w:r w:rsidRPr="00B844AE">
        <w:rPr>
          <w:rStyle w:val="Emphasis"/>
          <w:highlight w:val="green"/>
        </w:rPr>
        <w:t>prep</w:t>
      </w:r>
      <w:r w:rsidRPr="006A63EE">
        <w:rPr>
          <w:rStyle w:val="Emphasis"/>
        </w:rPr>
        <w:t xml:space="preserve">arations </w:t>
      </w:r>
      <w:r w:rsidRPr="00B844AE">
        <w:rPr>
          <w:rStyle w:val="Emphasis"/>
          <w:highlight w:val="gree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2BF1B2BC" w14:textId="77777777" w:rsidR="002743A1" w:rsidRPr="006A63EE" w:rsidRDefault="002743A1" w:rsidP="002743A1">
      <w:pPr>
        <w:rPr>
          <w:sz w:val="16"/>
        </w:rPr>
      </w:pPr>
      <w:r w:rsidRPr="006A63EE">
        <w:rPr>
          <w:sz w:val="16"/>
        </w:rPr>
        <w:t xml:space="preserve">To make matters worse, </w:t>
      </w:r>
      <w:r w:rsidRPr="006A63EE">
        <w:rPr>
          <w:u w:val="single"/>
        </w:rPr>
        <w:t xml:space="preserve">it </w:t>
      </w:r>
      <w:r w:rsidRPr="00B844AE">
        <w:rPr>
          <w:highlight w:val="green"/>
          <w:u w:val="single"/>
        </w:rPr>
        <w:t>might not take</w:t>
      </w:r>
      <w:r w:rsidRPr="006A63EE">
        <w:rPr>
          <w:u w:val="single"/>
        </w:rPr>
        <w:t xml:space="preserve"> </w:t>
      </w:r>
      <w:r w:rsidRPr="006A63EE">
        <w:rPr>
          <w:rStyle w:val="Emphasis"/>
        </w:rPr>
        <w:t xml:space="preserve">actual </w:t>
      </w:r>
      <w:r w:rsidRPr="00B844AE">
        <w:rPr>
          <w:rStyle w:val="Emphasis"/>
          <w:highlight w:val="green"/>
        </w:rPr>
        <w:t>attacks</w:t>
      </w:r>
      <w:r w:rsidRPr="006A63EE">
        <w:rPr>
          <w:rStyle w:val="Emphasis"/>
        </w:rPr>
        <w:t xml:space="preserve"> against nuclear command-and-control satellites </w:t>
      </w:r>
      <w:r w:rsidRPr="00B844AE">
        <w:rPr>
          <w:rStyle w:val="Emphasis"/>
          <w:highlight w:val="gree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34241C1F" w14:textId="77777777" w:rsidR="008323B3" w:rsidRPr="00635356" w:rsidRDefault="008323B3" w:rsidP="008323B3">
      <w:pPr>
        <w:pStyle w:val="Heading4"/>
        <w:rPr>
          <w:rFonts w:cs="Calibri"/>
        </w:rPr>
      </w:pPr>
      <w:r>
        <w:rPr>
          <w:rFonts w:cs="Calibri"/>
        </w:rPr>
        <w:lastRenderedPageBreak/>
        <w:t xml:space="preserve">Any nuclear war causes </w:t>
      </w:r>
      <w:r w:rsidRPr="00CD3413">
        <w:rPr>
          <w:rFonts w:cs="Calibri"/>
          <w:u w:val="single"/>
        </w:rPr>
        <w:t>extinction</w:t>
      </w:r>
      <w:r w:rsidRPr="001E0213">
        <w:t xml:space="preserve"> </w:t>
      </w:r>
      <w:r>
        <w:rPr>
          <w:rFonts w:cs="Calibri"/>
        </w:rPr>
        <w:t>– ice age and famine.</w:t>
      </w:r>
    </w:p>
    <w:p w14:paraId="6857A7A7" w14:textId="77777777" w:rsidR="008323B3" w:rsidRPr="00131706" w:rsidRDefault="008323B3" w:rsidP="008323B3">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6"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7" w:history="1">
        <w:r w:rsidRPr="00131706">
          <w:rPr>
            <w:rStyle w:val="Hyperlink"/>
          </w:rPr>
          <w:t>https://ratical.org/radiation/NuclearExtinction/StevenStarr022815.html</w:t>
        </w:r>
      </w:hyperlink>
      <w:r w:rsidRPr="00131706">
        <w:rPr>
          <w:rStyle w:val="Hyperlink"/>
        </w:rPr>
        <w:t>]</w:t>
      </w:r>
      <w:r w:rsidRPr="00131706">
        <w:t xml:space="preserve"> TG </w:t>
      </w:r>
    </w:p>
    <w:p w14:paraId="05C79C12" w14:textId="77777777" w:rsidR="008323B3" w:rsidRPr="00B809EA" w:rsidRDefault="008323B3" w:rsidP="008323B3">
      <w:pPr>
        <w:rPr>
          <w:sz w:val="14"/>
        </w:rPr>
      </w:pPr>
      <w:r w:rsidRPr="00B809EA">
        <w:rPr>
          <w:sz w:val="14"/>
        </w:rPr>
        <w:t xml:space="preserve">A </w:t>
      </w:r>
      <w:r w:rsidRPr="00B844AE">
        <w:rPr>
          <w:highlight w:val="green"/>
          <w:u w:val="single"/>
        </w:rPr>
        <w:t>war</w:t>
      </w:r>
      <w:r w:rsidRPr="006A63EE">
        <w:rPr>
          <w:u w:val="single"/>
        </w:rPr>
        <w:t xml:space="preserve"> fought </w:t>
      </w:r>
      <w:r w:rsidRPr="00B844AE">
        <w:rPr>
          <w:highlight w:val="green"/>
          <w:u w:val="single"/>
        </w:rPr>
        <w:t>with</w:t>
      </w:r>
      <w:r w:rsidRPr="006A63EE">
        <w:rPr>
          <w:u w:val="single"/>
        </w:rPr>
        <w:t xml:space="preserve"> 21st century strategic </w:t>
      </w:r>
      <w:r w:rsidRPr="00B844AE">
        <w:rPr>
          <w:highlight w:val="green"/>
          <w:u w:val="single"/>
        </w:rPr>
        <w:t>nuclear weapons would be</w:t>
      </w:r>
      <w:r w:rsidRPr="006A63EE">
        <w:rPr>
          <w:u w:val="single"/>
        </w:rPr>
        <w:t xml:space="preserve"> more than just a </w:t>
      </w:r>
      <w:r w:rsidRPr="006A63EE">
        <w:rPr>
          <w:rStyle w:val="Emphasis"/>
        </w:rPr>
        <w:t>great catastrophe in human history</w:t>
      </w:r>
      <w:r w:rsidRPr="006A63EE">
        <w:rPr>
          <w:u w:val="single"/>
        </w:rPr>
        <w:t xml:space="preserve">. If we allow it to happen, such a war would be </w:t>
      </w:r>
      <w:r w:rsidRPr="00B844AE">
        <w:rPr>
          <w:highlight w:val="green"/>
          <w:u w:val="single"/>
        </w:rPr>
        <w:t xml:space="preserve">a </w:t>
      </w:r>
      <w:r w:rsidRPr="00B844AE">
        <w:rPr>
          <w:rStyle w:val="Emphasis"/>
          <w:highlight w:val="green"/>
        </w:rPr>
        <w:t>mass extinction event</w:t>
      </w:r>
      <w:r w:rsidRPr="006A63EE">
        <w:rPr>
          <w:u w:val="single"/>
        </w:rPr>
        <w:t xml:space="preserve"> that </w:t>
      </w:r>
      <w:hyperlink r:id="rId18" w:history="1">
        <w:r w:rsidRPr="006A63EE">
          <w:rPr>
            <w:u w:val="single"/>
          </w:rPr>
          <w:t>ends human history</w:t>
        </w:r>
      </w:hyperlink>
      <w:r w:rsidRPr="00B809EA">
        <w:rPr>
          <w:sz w:val="14"/>
        </w:rPr>
        <w:t xml:space="preserve">. There is a profound difference between extinction and “an unprecedented disaster,” or even “the end of civilization,” because even after such an immense catastrophe, human life would go on. </w:t>
      </w:r>
    </w:p>
    <w:p w14:paraId="55BB0F51" w14:textId="77777777" w:rsidR="008323B3" w:rsidRPr="00B809EA" w:rsidRDefault="008323B3" w:rsidP="008323B3">
      <w:pPr>
        <w:rPr>
          <w:sz w:val="14"/>
        </w:rPr>
      </w:pPr>
      <w:r w:rsidRPr="006A63EE">
        <w:rPr>
          <w:u w:val="single"/>
        </w:rPr>
        <w:t xml:space="preserve">But extinction, by definition, is an event of </w:t>
      </w:r>
      <w:r w:rsidRPr="006A63EE">
        <w:rPr>
          <w:rStyle w:val="Emphasis"/>
        </w:rPr>
        <w:t>utter finality,</w:t>
      </w:r>
      <w:r w:rsidRPr="006A63EE">
        <w:rPr>
          <w:u w:val="single"/>
        </w:rPr>
        <w:t xml:space="preserve"> and a nuclear war that could cause human extinction should really be </w:t>
      </w:r>
      <w:r w:rsidRPr="006A63EE">
        <w:rPr>
          <w:rStyle w:val="Emphasis"/>
        </w:rPr>
        <w:t>considered as the ultimate criminal act</w:t>
      </w:r>
      <w:r w:rsidRPr="00B809EA">
        <w:rPr>
          <w:sz w:val="14"/>
        </w:rPr>
        <w:t xml:space="preserve">. It certainly would be the crime to end all crimes. </w:t>
      </w:r>
    </w:p>
    <w:p w14:paraId="044779C9" w14:textId="77777777" w:rsidR="008323B3" w:rsidRPr="00B809EA" w:rsidRDefault="008323B3" w:rsidP="008323B3">
      <w:pPr>
        <w:rPr>
          <w:sz w:val="14"/>
        </w:rPr>
      </w:pPr>
      <w:r w:rsidRPr="006A63EE">
        <w:rPr>
          <w:u w:val="single"/>
        </w:rPr>
        <w:t xml:space="preserve">The </w:t>
      </w:r>
      <w:r w:rsidRPr="006A63EE">
        <w:rPr>
          <w:rStyle w:val="Emphasis"/>
        </w:rPr>
        <w:t xml:space="preserve">world’s </w:t>
      </w:r>
      <w:r w:rsidRPr="00B844AE">
        <w:rPr>
          <w:rStyle w:val="Emphasis"/>
          <w:highlight w:val="green"/>
        </w:rPr>
        <w:t>leading climatologists</w:t>
      </w:r>
      <w:r w:rsidRPr="006A63EE">
        <w:rPr>
          <w:u w:val="single"/>
        </w:rPr>
        <w:t xml:space="preserve"> now </w:t>
      </w:r>
      <w:r w:rsidRPr="00B844AE">
        <w:rPr>
          <w:highlight w:val="green"/>
          <w:u w:val="single"/>
        </w:rPr>
        <w:t>tell us</w:t>
      </w:r>
      <w:r w:rsidRPr="006A63EE">
        <w:rPr>
          <w:u w:val="single"/>
        </w:rPr>
        <w:t xml:space="preserve"> that </w:t>
      </w:r>
      <w:r w:rsidRPr="00B844AE">
        <w:rPr>
          <w:highlight w:val="green"/>
          <w:u w:val="single"/>
        </w:rPr>
        <w:t>nuclear war</w:t>
      </w:r>
      <w:r w:rsidRPr="006A63EE">
        <w:rPr>
          <w:u w:val="single"/>
        </w:rPr>
        <w:t xml:space="preserve"> </w:t>
      </w:r>
      <w:r w:rsidRPr="006A63EE">
        <w:rPr>
          <w:rStyle w:val="Emphasis"/>
        </w:rPr>
        <w:t>threatens</w:t>
      </w:r>
      <w:r w:rsidRPr="006A63EE">
        <w:rPr>
          <w:u w:val="single"/>
        </w:rPr>
        <w:t xml:space="preserve"> our continued existence as a species</w:t>
      </w:r>
      <w:r w:rsidRPr="00B809EA">
        <w:rPr>
          <w:sz w:val="14"/>
        </w:rPr>
        <w:t xml:space="preserve">. Their studies predict that a large nuclear war, especially one fought with strategic nuclear weapons, would </w:t>
      </w:r>
      <w:r w:rsidRPr="00B844AE">
        <w:rPr>
          <w:highlight w:val="green"/>
          <w:u w:val="single"/>
        </w:rPr>
        <w:t xml:space="preserve">create </w:t>
      </w:r>
      <w:hyperlink r:id="rId19" w:history="1">
        <w:r w:rsidRPr="00B844AE">
          <w:rPr>
            <w:highlight w:val="green"/>
            <w:u w:val="single"/>
          </w:rPr>
          <w:t xml:space="preserve">a </w:t>
        </w:r>
        <w:r w:rsidRPr="00B844AE">
          <w:rPr>
            <w:rStyle w:val="Emphasis"/>
            <w:highlight w:val="green"/>
          </w:rPr>
          <w:t>post-war environment</w:t>
        </w:r>
        <w:r w:rsidRPr="00B844AE">
          <w:rPr>
            <w:highlight w:val="green"/>
            <w:u w:val="single"/>
          </w:rPr>
          <w:t xml:space="preserve"> in which for many years </w:t>
        </w:r>
        <w:r w:rsidRPr="00B844AE">
          <w:rPr>
            <w:rStyle w:val="StyleUnderline"/>
            <w:highlight w:val="green"/>
          </w:rPr>
          <w:t xml:space="preserve">it would be </w:t>
        </w:r>
        <w:r w:rsidRPr="00B844AE">
          <w:rPr>
            <w:rStyle w:val="Emphasis"/>
            <w:highlight w:val="green"/>
          </w:rPr>
          <w:t>too cold and dark to even grow food</w:t>
        </w:r>
      </w:hyperlink>
      <w:r w:rsidRPr="006A63EE">
        <w:rPr>
          <w:u w:val="single"/>
        </w:rPr>
        <w:t xml:space="preserve">. Their findings make it clear that not only humans, but </w:t>
      </w:r>
      <w:r w:rsidRPr="006A63EE">
        <w:rPr>
          <w:rStyle w:val="Emphasis"/>
        </w:rPr>
        <w:t>most large animals and many other forms of complex life</w:t>
      </w:r>
      <w:r w:rsidRPr="006A63EE">
        <w:rPr>
          <w:u w:val="single"/>
        </w:rPr>
        <w:t xml:space="preserve"> would likely </w:t>
      </w:r>
      <w:r w:rsidRPr="006A63EE">
        <w:rPr>
          <w:rStyle w:val="Emphasis"/>
        </w:rPr>
        <w:t>vanish</w:t>
      </w:r>
      <w:r w:rsidRPr="006A63EE">
        <w:rPr>
          <w:u w:val="single"/>
        </w:rPr>
        <w:t xml:space="preserve"> forever in a nuclear darkness of our own making.</w:t>
      </w:r>
      <w:r w:rsidRPr="00B809EA">
        <w:rPr>
          <w:sz w:val="14"/>
        </w:rPr>
        <w:t xml:space="preserve"> </w:t>
      </w:r>
    </w:p>
    <w:p w14:paraId="4517C1F3" w14:textId="77777777" w:rsidR="008323B3" w:rsidRPr="00B809EA" w:rsidRDefault="008323B3" w:rsidP="008323B3">
      <w:pPr>
        <w:rPr>
          <w:sz w:val="14"/>
        </w:rPr>
      </w:pPr>
      <w:r w:rsidRPr="00B809EA">
        <w:rPr>
          <w:sz w:val="14"/>
        </w:rPr>
        <w:t xml:space="preserve">The environmental consequences of nuclear war would attack the ecological support systems of life at every level. </w:t>
      </w:r>
      <w:r w:rsidRPr="006A63EE">
        <w:rPr>
          <w:rStyle w:val="Emphasis"/>
        </w:rPr>
        <w:t xml:space="preserve">Radioactive </w:t>
      </w:r>
      <w:r w:rsidRPr="00B844AE">
        <w:rPr>
          <w:rStyle w:val="Emphasis"/>
          <w:highlight w:val="green"/>
        </w:rPr>
        <w:t>fallout</w:t>
      </w:r>
      <w:r w:rsidRPr="006A63EE">
        <w:rPr>
          <w:u w:val="single"/>
        </w:rPr>
        <w:t xml:space="preserve">, produced not only by nuclear bombs, but also by the destruction of nuclear power plants and their spent fuel pools, </w:t>
      </w:r>
      <w:r w:rsidRPr="00B844AE">
        <w:rPr>
          <w:highlight w:val="green"/>
          <w:u w:val="single"/>
        </w:rPr>
        <w:t xml:space="preserve">would </w:t>
      </w:r>
      <w:r w:rsidRPr="00B844AE">
        <w:rPr>
          <w:rStyle w:val="Emphasis"/>
          <w:highlight w:val="green"/>
        </w:rPr>
        <w:t>poison</w:t>
      </w:r>
      <w:r w:rsidRPr="00B844AE">
        <w:rPr>
          <w:highlight w:val="green"/>
          <w:u w:val="single"/>
        </w:rPr>
        <w:t xml:space="preserve"> the biosphere</w:t>
      </w:r>
      <w:r w:rsidRPr="006A63EE">
        <w:rPr>
          <w:u w:val="single"/>
        </w:rPr>
        <w:t xml:space="preserve">. Millions of tons of </w:t>
      </w:r>
      <w:r w:rsidRPr="00B844AE">
        <w:rPr>
          <w:highlight w:val="green"/>
          <w:u w:val="single"/>
        </w:rPr>
        <w:t>smoke would</w:t>
      </w:r>
      <w:r w:rsidRPr="006A63EE">
        <w:rPr>
          <w:u w:val="single"/>
        </w:rPr>
        <w:t xml:space="preserve"> act to </w:t>
      </w:r>
      <w:hyperlink r:id="rId20" w:history="1">
        <w:r w:rsidRPr="00B844AE">
          <w:rPr>
            <w:highlight w:val="green"/>
            <w:u w:val="single"/>
          </w:rPr>
          <w:t>destroy</w:t>
        </w:r>
        <w:r w:rsidRPr="006A63EE">
          <w:rPr>
            <w:u w:val="single"/>
          </w:rPr>
          <w:t xml:space="preserve"> Earth’s protective </w:t>
        </w:r>
        <w:r w:rsidRPr="00B844AE">
          <w:rPr>
            <w:highlight w:val="green"/>
            <w:u w:val="single"/>
          </w:rPr>
          <w:t>ozone</w:t>
        </w:r>
        <w:r w:rsidRPr="006A63EE">
          <w:rPr>
            <w:u w:val="single"/>
          </w:rPr>
          <w:t xml:space="preserve"> layer</w:t>
        </w:r>
      </w:hyperlink>
      <w:r w:rsidRPr="006A63EE">
        <w:rPr>
          <w:u w:val="single"/>
        </w:rPr>
        <w:t xml:space="preserve"> and </w:t>
      </w:r>
      <w:r w:rsidRPr="00B844AE">
        <w:rPr>
          <w:rStyle w:val="Emphasis"/>
          <w:highlight w:val="green"/>
        </w:rPr>
        <w:t>block</w:t>
      </w:r>
      <w:r w:rsidRPr="006A63EE">
        <w:rPr>
          <w:rStyle w:val="Emphasis"/>
        </w:rPr>
        <w:t xml:space="preserve"> most </w:t>
      </w:r>
      <w:r w:rsidRPr="00B844AE">
        <w:rPr>
          <w:rStyle w:val="Emphasis"/>
          <w:highlight w:val="green"/>
        </w:rPr>
        <w:t>sunlight</w:t>
      </w:r>
      <w:r w:rsidRPr="006A63EE">
        <w:rPr>
          <w:rStyle w:val="Emphasis"/>
        </w:rPr>
        <w:t xml:space="preserve"> from reaching Earth’s surface, </w:t>
      </w:r>
      <w:r w:rsidRPr="00B844AE">
        <w:rPr>
          <w:rStyle w:val="Emphasis"/>
          <w:highlight w:val="green"/>
        </w:rPr>
        <w:t>creating Ice Age</w:t>
      </w:r>
      <w:r w:rsidRPr="006A63EE">
        <w:rPr>
          <w:rStyle w:val="Emphasis"/>
        </w:rPr>
        <w:t xml:space="preserve"> </w:t>
      </w:r>
      <w:r w:rsidRPr="006A63EE">
        <w:rPr>
          <w:u w:val="single"/>
        </w:rPr>
        <w:t>weather conditions that would last for decades</w:t>
      </w:r>
      <w:r w:rsidRPr="00B809EA">
        <w:rPr>
          <w:sz w:val="14"/>
        </w:rPr>
        <w:t xml:space="preserve">. </w:t>
      </w:r>
    </w:p>
    <w:p w14:paraId="3B786E61" w14:textId="77777777" w:rsidR="008323B3" w:rsidRPr="00934304" w:rsidRDefault="008323B3" w:rsidP="008323B3">
      <w:pPr>
        <w:rPr>
          <w:sz w:val="14"/>
          <w:szCs w:val="14"/>
        </w:rPr>
      </w:pPr>
      <w:r w:rsidRPr="00934304">
        <w:rPr>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162F56AF" w14:textId="77777777" w:rsidR="008323B3" w:rsidRPr="006A63EE" w:rsidRDefault="008323B3" w:rsidP="008323B3">
      <w:pPr>
        <w:rPr>
          <w:u w:val="single"/>
        </w:rPr>
      </w:pPr>
      <w:r w:rsidRPr="00B809EA">
        <w:rPr>
          <w:sz w:val="14"/>
        </w:rPr>
        <w:t xml:space="preserve">Remarkably, the leaders of the Nuclear Weapon States have chosen to ignore the authoritative, long-standing scientific research done by the climatologists, research that predicts </w:t>
      </w:r>
      <w:r w:rsidRPr="006A63EE">
        <w:rPr>
          <w:u w:val="single"/>
        </w:rPr>
        <w:t xml:space="preserve">virtually </w:t>
      </w:r>
      <w:r w:rsidRPr="00B809EA">
        <w:rPr>
          <w:u w:val="single"/>
        </w:rPr>
        <w:t>any nuclear war</w:t>
      </w:r>
      <w:r w:rsidRPr="00B809EA">
        <w:rPr>
          <w:sz w:val="14"/>
        </w:rPr>
        <w:t xml:space="preserve">, fought with even a fraction of the operational and deployed nuclear arsenals, </w:t>
      </w:r>
      <w:r w:rsidRPr="006A63EE">
        <w:rPr>
          <w:u w:val="single"/>
        </w:rPr>
        <w:t xml:space="preserve">will </w:t>
      </w:r>
      <w:r w:rsidRPr="00B844AE">
        <w:rPr>
          <w:highlight w:val="green"/>
          <w:u w:val="single"/>
        </w:rPr>
        <w:t>leave the Earth</w:t>
      </w:r>
      <w:r w:rsidRPr="006A63EE">
        <w:rPr>
          <w:u w:val="single"/>
        </w:rPr>
        <w:t xml:space="preserve"> </w:t>
      </w:r>
      <w:r w:rsidRPr="006A63EE">
        <w:rPr>
          <w:rStyle w:val="Emphasis"/>
        </w:rPr>
        <w:t xml:space="preserve">essentially </w:t>
      </w:r>
      <w:r w:rsidRPr="00B844AE">
        <w:rPr>
          <w:rStyle w:val="Emphasis"/>
          <w:highlight w:val="green"/>
        </w:rPr>
        <w:t>uninhabitable</w:t>
      </w:r>
      <w:r w:rsidRPr="006A63EE">
        <w:rPr>
          <w:u w:val="single"/>
        </w:rPr>
        <w:t>.</w:t>
      </w:r>
    </w:p>
    <w:p w14:paraId="0B47FC2F" w14:textId="61EAEDB9" w:rsidR="002743A1" w:rsidRDefault="002743A1" w:rsidP="002743A1">
      <w:pPr>
        <w:rPr>
          <w:rStyle w:val="StyleUnderline"/>
        </w:rPr>
      </w:pPr>
    </w:p>
    <w:p w14:paraId="23EB5414" w14:textId="77777777" w:rsidR="002743A1" w:rsidRPr="002743A1" w:rsidRDefault="002743A1" w:rsidP="002743A1"/>
    <w:p w14:paraId="0FED9A69" w14:textId="77777777" w:rsidR="002743A1" w:rsidRDefault="002743A1" w:rsidP="002743A1">
      <w:pPr>
        <w:rPr>
          <w:sz w:val="14"/>
          <w:szCs w:val="26"/>
        </w:rPr>
      </w:pPr>
    </w:p>
    <w:p w14:paraId="772DF853" w14:textId="77777777" w:rsidR="002743A1" w:rsidRDefault="002743A1" w:rsidP="002743A1">
      <w:pPr>
        <w:rPr>
          <w:sz w:val="10"/>
        </w:rPr>
      </w:pPr>
    </w:p>
    <w:p w14:paraId="4E85DFA7" w14:textId="77777777" w:rsidR="002743A1" w:rsidRDefault="002743A1" w:rsidP="002743A1">
      <w:pPr>
        <w:rPr>
          <w:rFonts w:cs="Calibri"/>
        </w:rPr>
      </w:pPr>
    </w:p>
    <w:p w14:paraId="23E746B9" w14:textId="77777777" w:rsidR="002743A1" w:rsidRPr="002743A1" w:rsidRDefault="002743A1" w:rsidP="002743A1"/>
    <w:p w14:paraId="1A60092D" w14:textId="77777777" w:rsidR="002743A1" w:rsidRPr="002743A1" w:rsidRDefault="002743A1" w:rsidP="002743A1"/>
    <w:p w14:paraId="12DBA71C" w14:textId="77777777" w:rsidR="002B461D" w:rsidRPr="00B96553" w:rsidRDefault="002B461D" w:rsidP="002B461D"/>
    <w:p w14:paraId="2D7B1EBB" w14:textId="77777777" w:rsidR="002B461D" w:rsidRPr="002B461D" w:rsidRDefault="002B461D" w:rsidP="002B461D"/>
    <w:sectPr w:rsidR="002B461D" w:rsidRPr="002B461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altName w:val="Cambria"/>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02828D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24"/>
  </w:num>
  <w:num w:numId="14">
    <w:abstractNumId w:val="21"/>
  </w:num>
  <w:num w:numId="15">
    <w:abstractNumId w:val="15"/>
  </w:num>
  <w:num w:numId="16">
    <w:abstractNumId w:val="17"/>
  </w:num>
  <w:num w:numId="17">
    <w:abstractNumId w:val="22"/>
  </w:num>
  <w:num w:numId="18">
    <w:abstractNumId w:val="16"/>
  </w:num>
  <w:num w:numId="19">
    <w:abstractNumId w:val="12"/>
  </w:num>
  <w:num w:numId="20">
    <w:abstractNumId w:val="20"/>
  </w:num>
  <w:num w:numId="21">
    <w:abstractNumId w:val="23"/>
  </w:num>
  <w:num w:numId="22">
    <w:abstractNumId w:val="14"/>
  </w:num>
  <w:num w:numId="23">
    <w:abstractNumId w:val="18"/>
  </w:num>
  <w:num w:numId="24">
    <w:abstractNumId w:val="1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46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3A1"/>
    <w:rsid w:val="00274EDB"/>
    <w:rsid w:val="0027729E"/>
    <w:rsid w:val="002843B2"/>
    <w:rsid w:val="00284ED6"/>
    <w:rsid w:val="00290C5A"/>
    <w:rsid w:val="00290C92"/>
    <w:rsid w:val="0029647A"/>
    <w:rsid w:val="00296504"/>
    <w:rsid w:val="002B461D"/>
    <w:rsid w:val="002B5511"/>
    <w:rsid w:val="002B7ACF"/>
    <w:rsid w:val="002E0643"/>
    <w:rsid w:val="002E392E"/>
    <w:rsid w:val="002E6BBC"/>
    <w:rsid w:val="002F1BA9"/>
    <w:rsid w:val="002F6E74"/>
    <w:rsid w:val="003106B3"/>
    <w:rsid w:val="0031385D"/>
    <w:rsid w:val="003171AB"/>
    <w:rsid w:val="003223B2"/>
    <w:rsid w:val="00322A67"/>
    <w:rsid w:val="003261D2"/>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30C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23B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238"/>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62F"/>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08AC3E"/>
  <w14:defaultImageDpi w14:val="300"/>
  <w15:docId w15:val="{A8FCD7EA-14BB-7249-B761-0BB9B4DD5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461D"/>
    <w:pPr>
      <w:spacing w:after="160" w:line="259" w:lineRule="auto"/>
    </w:p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2B461D"/>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2B461D"/>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2B461D"/>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2B461D"/>
    <w:pPr>
      <w:keepNext/>
      <w:keepLines/>
      <w:spacing w:before="40"/>
      <w:outlineLvl w:val="3"/>
    </w:pPr>
    <w:rPr>
      <w:rFonts w:eastAsiaTheme="majorEastAsia" w:cstheme="majorBidi"/>
      <w:b/>
      <w:bCs/>
      <w:sz w:val="26"/>
    </w:rPr>
  </w:style>
  <w:style w:type="paragraph" w:styleId="Heading5">
    <w:name w:val="heading 5"/>
    <w:aliases w:val="Text"/>
    <w:basedOn w:val="Normal"/>
    <w:next w:val="Normal"/>
    <w:link w:val="Heading5Char"/>
    <w:qFormat/>
    <w:rsid w:val="002743A1"/>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2743A1"/>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2743A1"/>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2743A1"/>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2743A1"/>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unhideWhenUsed/>
    <w:rsid w:val="002B46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461D"/>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2B461D"/>
    <w:rPr>
      <w:rFonts w:eastAsiaTheme="majorEastAsia"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2B461D"/>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2B461D"/>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B461D"/>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B461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cite,8."/>
    <w:basedOn w:val="DefaultParagraphFont"/>
    <w:uiPriority w:val="1"/>
    <w:qFormat/>
    <w:rsid w:val="002B461D"/>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2B461D"/>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2B461D"/>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B461D"/>
    <w:rPr>
      <w:color w:val="auto"/>
      <w:u w:val="none"/>
    </w:rPr>
  </w:style>
  <w:style w:type="paragraph" w:styleId="DocumentMap">
    <w:name w:val="Document Map"/>
    <w:basedOn w:val="Normal"/>
    <w:link w:val="DocumentMapChar"/>
    <w:uiPriority w:val="99"/>
    <w:unhideWhenUsed/>
    <w:rsid w:val="002B461D"/>
    <w:rPr>
      <w:rFonts w:ascii="Lucida Grande" w:hAnsi="Lucida Grande" w:cs="Lucida Grande"/>
    </w:rPr>
  </w:style>
  <w:style w:type="character" w:customStyle="1" w:styleId="DocumentMapChar">
    <w:name w:val="Document Map Char"/>
    <w:basedOn w:val="DefaultParagraphFont"/>
    <w:link w:val="DocumentMap"/>
    <w:uiPriority w:val="99"/>
    <w:rsid w:val="002B461D"/>
    <w:rPr>
      <w:rFonts w:ascii="Lucida Grande" w:hAnsi="Lucida Grande" w:cs="Lucida Grande"/>
    </w:rPr>
  </w:style>
  <w:style w:type="paragraph" w:customStyle="1" w:styleId="textbold">
    <w:name w:val="text bold"/>
    <w:basedOn w:val="Normal"/>
    <w:link w:val="Emphasis"/>
    <w:uiPriority w:val="7"/>
    <w:qFormat/>
    <w:rsid w:val="002B461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apple-converted-space">
    <w:name w:val="apple-converted-space"/>
    <w:basedOn w:val="DefaultParagraphFont"/>
    <w:rsid w:val="002743A1"/>
  </w:style>
  <w:style w:type="character" w:customStyle="1" w:styleId="Heading5Char">
    <w:name w:val="Heading 5 Char"/>
    <w:aliases w:val="Text Char"/>
    <w:basedOn w:val="DefaultParagraphFont"/>
    <w:link w:val="Heading5"/>
    <w:rsid w:val="002743A1"/>
    <w:rPr>
      <w:rFonts w:ascii="Cambria" w:eastAsia="Times New Roman" w:hAnsi="Cambria"/>
      <w:b/>
      <w:bCs/>
      <w:i/>
      <w:iCs/>
      <w:sz w:val="20"/>
      <w:lang w:bidi="en-US"/>
    </w:rPr>
  </w:style>
  <w:style w:type="character" w:customStyle="1" w:styleId="Heading6Char">
    <w:name w:val="Heading 6 Char"/>
    <w:basedOn w:val="DefaultParagraphFont"/>
    <w:link w:val="Heading6"/>
    <w:rsid w:val="002743A1"/>
    <w:rPr>
      <w:rFonts w:ascii="Cambria" w:eastAsia="Times New Roman" w:hAnsi="Cambria"/>
      <w:b/>
      <w:bCs/>
      <w:i/>
      <w:iCs/>
      <w:sz w:val="20"/>
      <w:lang w:bidi="en-US"/>
    </w:rPr>
  </w:style>
  <w:style w:type="character" w:customStyle="1" w:styleId="Heading7Char">
    <w:name w:val="Heading 7 Char"/>
    <w:basedOn w:val="DefaultParagraphFont"/>
    <w:link w:val="Heading7"/>
    <w:rsid w:val="002743A1"/>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2743A1"/>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2743A1"/>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2743A1"/>
    <w:rPr>
      <w:color w:val="605E5C"/>
      <w:shd w:val="clear" w:color="auto" w:fill="E1DFDD"/>
    </w:rPr>
  </w:style>
  <w:style w:type="paragraph" w:styleId="ListParagraph">
    <w:name w:val="List Paragraph"/>
    <w:aliases w:val="6 font"/>
    <w:basedOn w:val="Normal"/>
    <w:uiPriority w:val="99"/>
    <w:unhideWhenUsed/>
    <w:qFormat/>
    <w:rsid w:val="002743A1"/>
    <w:pPr>
      <w:ind w:left="720"/>
      <w:contextualSpacing/>
    </w:pPr>
  </w:style>
  <w:style w:type="paragraph" w:customStyle="1" w:styleId="Emphasis1">
    <w:name w:val="Emphasis1"/>
    <w:basedOn w:val="Normal"/>
    <w:autoRedefine/>
    <w:uiPriority w:val="20"/>
    <w:qFormat/>
    <w:rsid w:val="002743A1"/>
    <w:pPr>
      <w:pBdr>
        <w:top w:val="single" w:sz="4" w:space="1" w:color="auto"/>
        <w:left w:val="single" w:sz="4" w:space="4" w:color="auto"/>
        <w:bottom w:val="single" w:sz="4" w:space="1" w:color="auto"/>
        <w:right w:val="single" w:sz="4" w:space="4" w:color="auto"/>
      </w:pBdr>
      <w:ind w:left="720"/>
      <w:jc w:val="both"/>
    </w:pPr>
    <w:rPr>
      <w:rFonts w:eastAsiaTheme="minorHAnsi" w:cstheme="minorBidi"/>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2743A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customStyle="1" w:styleId="underline">
    <w:name w:val="underline"/>
    <w:basedOn w:val="DefaultParagraphFont"/>
    <w:qFormat/>
    <w:rsid w:val="002743A1"/>
    <w:rPr>
      <w:u w:val="single"/>
    </w:rPr>
  </w:style>
  <w:style w:type="paragraph" w:styleId="Title">
    <w:name w:val="Title"/>
    <w:aliases w:val="Cites and Cards,UNDERLINE,Bold Underlined,title,Block Heading,Read This"/>
    <w:basedOn w:val="Normal"/>
    <w:next w:val="Normal"/>
    <w:link w:val="TitleChar"/>
    <w:uiPriority w:val="6"/>
    <w:qFormat/>
    <w:rsid w:val="002743A1"/>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2743A1"/>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2743A1"/>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2743A1"/>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2743A1"/>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2743A1"/>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2743A1"/>
    <w:rPr>
      <w:rFonts w:ascii="Tahoma" w:hAnsi="Tahoma" w:cs="Tahoma"/>
      <w:szCs w:val="16"/>
    </w:rPr>
  </w:style>
  <w:style w:type="character" w:customStyle="1" w:styleId="BalloonTextChar">
    <w:name w:val="Balloon Text Char"/>
    <w:basedOn w:val="DefaultParagraphFont"/>
    <w:link w:val="BalloonText"/>
    <w:uiPriority w:val="99"/>
    <w:rsid w:val="002743A1"/>
    <w:rPr>
      <w:rFonts w:ascii="Tahoma" w:hAnsi="Tahoma" w:cs="Tahoma"/>
      <w:szCs w:val="16"/>
    </w:rPr>
  </w:style>
  <w:style w:type="paragraph" w:styleId="Header">
    <w:name w:val="header"/>
    <w:basedOn w:val="Normal"/>
    <w:link w:val="HeaderChar"/>
    <w:uiPriority w:val="99"/>
    <w:unhideWhenUsed/>
    <w:qFormat/>
    <w:rsid w:val="002743A1"/>
    <w:pPr>
      <w:tabs>
        <w:tab w:val="center" w:pos="4680"/>
        <w:tab w:val="right" w:pos="9360"/>
      </w:tabs>
    </w:pPr>
  </w:style>
  <w:style w:type="character" w:customStyle="1" w:styleId="HeaderChar">
    <w:name w:val="Header Char"/>
    <w:basedOn w:val="DefaultParagraphFont"/>
    <w:link w:val="Header"/>
    <w:uiPriority w:val="99"/>
    <w:rsid w:val="002743A1"/>
  </w:style>
  <w:style w:type="paragraph" w:styleId="Footer">
    <w:name w:val="footer"/>
    <w:basedOn w:val="Normal"/>
    <w:link w:val="FooterChar"/>
    <w:uiPriority w:val="99"/>
    <w:unhideWhenUsed/>
    <w:rsid w:val="002743A1"/>
    <w:pPr>
      <w:tabs>
        <w:tab w:val="center" w:pos="4680"/>
        <w:tab w:val="right" w:pos="9360"/>
      </w:tabs>
    </w:pPr>
  </w:style>
  <w:style w:type="character" w:customStyle="1" w:styleId="FooterChar">
    <w:name w:val="Footer Char"/>
    <w:basedOn w:val="DefaultParagraphFont"/>
    <w:link w:val="Footer"/>
    <w:uiPriority w:val="99"/>
    <w:rsid w:val="002743A1"/>
  </w:style>
  <w:style w:type="character" w:customStyle="1" w:styleId="m4841727538114946087gmail-styleunderline">
    <w:name w:val="m_4841727538114946087gmail-styleunderline"/>
    <w:basedOn w:val="DefaultParagraphFont"/>
    <w:rsid w:val="002743A1"/>
  </w:style>
  <w:style w:type="paragraph" w:customStyle="1" w:styleId="Analytic">
    <w:name w:val="Analytic"/>
    <w:basedOn w:val="Normal"/>
    <w:link w:val="AnalyticChar"/>
    <w:autoRedefine/>
    <w:rsid w:val="002743A1"/>
    <w:rPr>
      <w:b/>
      <w:sz w:val="24"/>
    </w:rPr>
  </w:style>
  <w:style w:type="paragraph" w:customStyle="1" w:styleId="BreakTag">
    <w:name w:val="Break Tag"/>
    <w:basedOn w:val="Normal"/>
    <w:autoRedefine/>
    <w:uiPriority w:val="4"/>
    <w:qFormat/>
    <w:rsid w:val="002743A1"/>
    <w:pPr>
      <w:spacing w:before="240"/>
    </w:pPr>
    <w:rPr>
      <w:b/>
      <w:sz w:val="26"/>
    </w:rPr>
  </w:style>
  <w:style w:type="paragraph" w:customStyle="1" w:styleId="BreakBlock">
    <w:name w:val="Break Block"/>
    <w:basedOn w:val="Normal"/>
    <w:link w:val="BreakBlockChar"/>
    <w:autoRedefine/>
    <w:qFormat/>
    <w:rsid w:val="002743A1"/>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2743A1"/>
    <w:rPr>
      <w:rFonts w:ascii="Arial Bold" w:hAnsi="Arial Bold"/>
      <w:b/>
      <w:caps/>
      <w:sz w:val="32"/>
      <w:u w:val="single"/>
    </w:rPr>
  </w:style>
  <w:style w:type="character" w:customStyle="1" w:styleId="Mention1">
    <w:name w:val="Mention1"/>
    <w:basedOn w:val="DefaultParagraphFont"/>
    <w:uiPriority w:val="99"/>
    <w:semiHidden/>
    <w:unhideWhenUsed/>
    <w:rsid w:val="002743A1"/>
    <w:rPr>
      <w:color w:val="2B579A"/>
      <w:shd w:val="clear" w:color="auto" w:fill="E6E6E6"/>
    </w:rPr>
  </w:style>
  <w:style w:type="character" w:customStyle="1" w:styleId="UnresolvedMention1">
    <w:name w:val="Unresolved Mention1"/>
    <w:basedOn w:val="DefaultParagraphFont"/>
    <w:uiPriority w:val="99"/>
    <w:unhideWhenUsed/>
    <w:rsid w:val="002743A1"/>
    <w:rPr>
      <w:color w:val="808080"/>
      <w:shd w:val="clear" w:color="auto" w:fill="E6E6E6"/>
    </w:rPr>
  </w:style>
  <w:style w:type="paragraph" w:customStyle="1" w:styleId="evidencetext">
    <w:name w:val="evidence text"/>
    <w:basedOn w:val="Normal"/>
    <w:link w:val="evidencetextChar1"/>
    <w:qFormat/>
    <w:rsid w:val="002743A1"/>
    <w:pPr>
      <w:ind w:left="432" w:right="432"/>
    </w:pPr>
    <w:rPr>
      <w:color w:val="000000"/>
      <w:lang w:val="x-none" w:eastAsia="x-none"/>
    </w:rPr>
  </w:style>
  <w:style w:type="character" w:customStyle="1" w:styleId="evidencetextChar1">
    <w:name w:val="evidence text Char1"/>
    <w:link w:val="evidencetext"/>
    <w:rsid w:val="002743A1"/>
    <w:rPr>
      <w:color w:val="000000"/>
      <w:lang w:val="x-none" w:eastAsia="x-none"/>
    </w:rPr>
  </w:style>
  <w:style w:type="character" w:customStyle="1" w:styleId="Author-Date">
    <w:name w:val="Author-Date"/>
    <w:qFormat/>
    <w:rsid w:val="002743A1"/>
    <w:rPr>
      <w:b/>
      <w:sz w:val="24"/>
    </w:rPr>
  </w:style>
  <w:style w:type="paragraph" w:customStyle="1" w:styleId="Nothing">
    <w:name w:val="Nothing"/>
    <w:link w:val="NothingChar"/>
    <w:qFormat/>
    <w:rsid w:val="002743A1"/>
    <w:pPr>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2743A1"/>
    <w:rPr>
      <w:rFonts w:eastAsia="Times New Roman"/>
      <w:u w:val="single"/>
    </w:rPr>
  </w:style>
  <w:style w:type="character" w:customStyle="1" w:styleId="Style4Char">
    <w:name w:val="Style4 Char"/>
    <w:link w:val="Style4"/>
    <w:rsid w:val="002743A1"/>
    <w:rPr>
      <w:rFonts w:eastAsia="Times New Roman"/>
      <w:u w:val="single"/>
    </w:rPr>
  </w:style>
  <w:style w:type="character" w:customStyle="1" w:styleId="cardChar">
    <w:name w:val="card Char"/>
    <w:aliases w:val="Bold Cite Char Char,Speed Cite Char"/>
    <w:basedOn w:val="DefaultParagraphFont"/>
    <w:rsid w:val="002743A1"/>
    <w:rPr>
      <w:rFonts w:ascii="Calibri" w:hAnsi="Calibri" w:cs="Calibri"/>
      <w:u w:val="single"/>
    </w:rPr>
  </w:style>
  <w:style w:type="character" w:customStyle="1" w:styleId="term">
    <w:name w:val="term"/>
    <w:basedOn w:val="DefaultParagraphFont"/>
    <w:rsid w:val="002743A1"/>
  </w:style>
  <w:style w:type="character" w:customStyle="1" w:styleId="Style1Char">
    <w:name w:val="Style1 Char"/>
    <w:rsid w:val="002743A1"/>
    <w:rPr>
      <w:rFonts w:ascii="Times New Roman" w:eastAsia="SimSun" w:hAnsi="Times New Roman" w:cs="Times New Roman"/>
      <w:sz w:val="20"/>
      <w:szCs w:val="24"/>
      <w:u w:val="single"/>
      <w:lang w:eastAsia="zh-CN"/>
    </w:rPr>
  </w:style>
  <w:style w:type="character" w:customStyle="1" w:styleId="Styleunderline11pt">
    <w:name w:val="Style underline + 11 pt"/>
    <w:rsid w:val="002743A1"/>
    <w:rPr>
      <w:rFonts w:ascii="Times New Roman" w:hAnsi="Times New Roman"/>
      <w:sz w:val="20"/>
      <w:u w:val="single"/>
    </w:rPr>
  </w:style>
  <w:style w:type="paragraph" w:customStyle="1" w:styleId="Stylecard11pt">
    <w:name w:val="Style card + 11 pt"/>
    <w:basedOn w:val="Normal"/>
    <w:link w:val="Stylecard11ptChar"/>
    <w:qFormat/>
    <w:rsid w:val="002743A1"/>
    <w:pPr>
      <w:ind w:left="288" w:right="288"/>
    </w:pPr>
    <w:rPr>
      <w:rFonts w:eastAsia="SimSun"/>
      <w:lang w:eastAsia="zh-CN"/>
    </w:rPr>
  </w:style>
  <w:style w:type="character" w:customStyle="1" w:styleId="Stylecard11ptChar">
    <w:name w:val="Style card + 11 pt Char"/>
    <w:link w:val="Stylecard11pt"/>
    <w:rsid w:val="002743A1"/>
    <w:rPr>
      <w:rFonts w:eastAsia="SimSun"/>
      <w:lang w:eastAsia="zh-CN"/>
    </w:rPr>
  </w:style>
  <w:style w:type="paragraph" w:customStyle="1" w:styleId="Minimize">
    <w:name w:val="Minimize"/>
    <w:basedOn w:val="Normal"/>
    <w:next w:val="Normal"/>
    <w:link w:val="MinimizeChar"/>
    <w:qFormat/>
    <w:rsid w:val="002743A1"/>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2743A1"/>
    <w:rPr>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2743A1"/>
    <w:rPr>
      <w:rFonts w:ascii="Arial" w:eastAsiaTheme="minorHAnsi" w:hAnsi="Arial" w:cs="Arial"/>
      <w:u w:val="single"/>
    </w:rPr>
  </w:style>
  <w:style w:type="paragraph" w:customStyle="1" w:styleId="cardtext">
    <w:name w:val="card text"/>
    <w:basedOn w:val="Normal"/>
    <w:link w:val="cardtextChar"/>
    <w:qFormat/>
    <w:rsid w:val="002743A1"/>
    <w:pPr>
      <w:ind w:left="288" w:right="288"/>
    </w:pPr>
  </w:style>
  <w:style w:type="character" w:customStyle="1" w:styleId="cardtextChar">
    <w:name w:val="card text Char"/>
    <w:basedOn w:val="DefaultParagraphFont"/>
    <w:link w:val="cardtext"/>
    <w:rsid w:val="002743A1"/>
  </w:style>
  <w:style w:type="character" w:customStyle="1" w:styleId="byline">
    <w:name w:val="byline"/>
    <w:basedOn w:val="DefaultParagraphFont"/>
    <w:rsid w:val="002743A1"/>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2743A1"/>
    <w:rPr>
      <w:rFonts w:ascii="Arial" w:hAnsi="Arial"/>
      <w:b/>
      <w:sz w:val="24"/>
      <w:szCs w:val="22"/>
      <w:u w:val="single"/>
    </w:rPr>
  </w:style>
  <w:style w:type="paragraph" w:customStyle="1" w:styleId="StyleStyle411pt">
    <w:name w:val="Style Style4 + 11 pt"/>
    <w:basedOn w:val="Normal"/>
    <w:link w:val="StyleStyle411ptChar"/>
    <w:qFormat/>
    <w:rsid w:val="002743A1"/>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2743A1"/>
    <w:rPr>
      <w:rFonts w:eastAsia="Times New Roman"/>
      <w:u w:val="single"/>
    </w:rPr>
  </w:style>
  <w:style w:type="character" w:customStyle="1" w:styleId="Style11ptUnderline">
    <w:name w:val="Style 11 pt Underline"/>
    <w:rsid w:val="002743A1"/>
    <w:rPr>
      <w:sz w:val="20"/>
      <w:u w:val="single"/>
    </w:rPr>
  </w:style>
  <w:style w:type="character" w:customStyle="1" w:styleId="Style11ptBoldUnderline">
    <w:name w:val="Style 11 pt Bold Underline"/>
    <w:rsid w:val="002743A1"/>
    <w:rPr>
      <w:b/>
      <w:bCs/>
      <w:sz w:val="20"/>
      <w:u w:val="single"/>
    </w:rPr>
  </w:style>
  <w:style w:type="character" w:customStyle="1" w:styleId="Style11pt">
    <w:name w:val="Style 11 pt"/>
    <w:rsid w:val="002743A1"/>
    <w:rPr>
      <w:sz w:val="20"/>
    </w:rPr>
  </w:style>
  <w:style w:type="paragraph" w:customStyle="1" w:styleId="StyleStyle411ptBold">
    <w:name w:val="Style Style4 + 11 pt Bold"/>
    <w:basedOn w:val="Normal"/>
    <w:link w:val="StyleStyle411ptBoldChar"/>
    <w:qFormat/>
    <w:rsid w:val="002743A1"/>
    <w:rPr>
      <w:rFonts w:eastAsia="Times New Roman"/>
      <w:b/>
      <w:bCs/>
      <w:u w:val="single"/>
    </w:rPr>
  </w:style>
  <w:style w:type="character" w:customStyle="1" w:styleId="StyleStyle411ptBoldChar">
    <w:name w:val="Style Style4 + 11 pt Bold Char"/>
    <w:basedOn w:val="DefaultParagraphFont"/>
    <w:link w:val="StyleStyle411ptBold"/>
    <w:rsid w:val="002743A1"/>
    <w:rPr>
      <w:rFonts w:eastAsia="Times New Roman"/>
      <w:b/>
      <w:bCs/>
      <w:u w:val="single"/>
    </w:rPr>
  </w:style>
  <w:style w:type="paragraph" w:customStyle="1" w:styleId="BlockTitle">
    <w:name w:val="Block Title"/>
    <w:basedOn w:val="Normal"/>
    <w:next w:val="Normal"/>
    <w:qFormat/>
    <w:rsid w:val="002743A1"/>
    <w:pPr>
      <w:spacing w:after="120"/>
      <w:jc w:val="center"/>
      <w:outlineLvl w:val="0"/>
    </w:pPr>
    <w:rPr>
      <w:rFonts w:eastAsia="Times New Roman"/>
      <w:b/>
      <w:sz w:val="32"/>
      <w:szCs w:val="20"/>
      <w:u w:val="single"/>
    </w:rPr>
  </w:style>
  <w:style w:type="character" w:customStyle="1" w:styleId="Emphasis2">
    <w:name w:val="Emphasis2"/>
    <w:basedOn w:val="DefaultParagraphFont"/>
    <w:rsid w:val="002743A1"/>
    <w:rPr>
      <w:rFonts w:ascii="Franklin Gothic Heavy" w:hAnsi="Franklin Gothic Heavy"/>
      <w:iCs/>
      <w:u w:val="single"/>
    </w:rPr>
  </w:style>
  <w:style w:type="paragraph" w:customStyle="1" w:styleId="Cards">
    <w:name w:val="Cards"/>
    <w:basedOn w:val="Normal"/>
    <w:link w:val="CardsChar1"/>
    <w:qFormat/>
    <w:rsid w:val="002743A1"/>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2743A1"/>
    <w:rPr>
      <w:rFonts w:ascii="Times New Roman" w:eastAsia="Times New Roman" w:hAnsi="Times New Roman" w:cs="Times New Roman"/>
      <w:sz w:val="20"/>
      <w:szCs w:val="24"/>
    </w:rPr>
  </w:style>
  <w:style w:type="character" w:customStyle="1" w:styleId="pmterms1">
    <w:name w:val="pmterms1"/>
    <w:basedOn w:val="DefaultParagraphFont"/>
    <w:rsid w:val="002743A1"/>
  </w:style>
  <w:style w:type="character" w:customStyle="1" w:styleId="hilite1">
    <w:name w:val="hilite1"/>
    <w:basedOn w:val="DefaultParagraphFont"/>
    <w:rsid w:val="002743A1"/>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2743A1"/>
    <w:pPr>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2743A1"/>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2743A1"/>
    <w:rPr>
      <w:rFonts w:eastAsia="Times New Roman"/>
      <w:b/>
      <w:szCs w:val="20"/>
    </w:rPr>
  </w:style>
  <w:style w:type="character" w:customStyle="1" w:styleId="NormaltagChar">
    <w:name w:val="Normal tag Char"/>
    <w:basedOn w:val="DefaultParagraphFont"/>
    <w:link w:val="Normaltag"/>
    <w:uiPriority w:val="99"/>
    <w:locked/>
    <w:rsid w:val="002743A1"/>
    <w:rPr>
      <w:rFonts w:eastAsia="Times New Roman"/>
      <w:b/>
      <w:szCs w:val="20"/>
    </w:rPr>
  </w:style>
  <w:style w:type="character" w:customStyle="1" w:styleId="DebateUnderline">
    <w:name w:val="Debate Underline"/>
    <w:qFormat/>
    <w:rsid w:val="002743A1"/>
    <w:rPr>
      <w:rFonts w:ascii="Times New Roman" w:hAnsi="Times New Roman"/>
      <w:sz w:val="20"/>
      <w:szCs w:val="24"/>
      <w:u w:val="thick"/>
    </w:rPr>
  </w:style>
  <w:style w:type="character" w:customStyle="1" w:styleId="blue">
    <w:name w:val="blue"/>
    <w:basedOn w:val="DefaultParagraphFont"/>
    <w:rsid w:val="002743A1"/>
    <w:rPr>
      <w:rFonts w:cs="Times New Roman"/>
    </w:rPr>
  </w:style>
  <w:style w:type="paragraph" w:customStyle="1" w:styleId="cites">
    <w:name w:val="cites"/>
    <w:link w:val="Heading1Char3"/>
    <w:autoRedefine/>
    <w:qFormat/>
    <w:rsid w:val="002743A1"/>
    <w:pPr>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2743A1"/>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2743A1"/>
    <w:pPr>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2743A1"/>
    <w:rPr>
      <w:rFonts w:ascii="Times New Roman" w:eastAsia="Malgun Gothic" w:hAnsi="Times New Roman" w:cs="Times New Roman"/>
      <w:sz w:val="12"/>
      <w:szCs w:val="24"/>
    </w:rPr>
  </w:style>
  <w:style w:type="character" w:customStyle="1" w:styleId="CitesChar2">
    <w:name w:val="Cites Char2"/>
    <w:link w:val="Cites0"/>
    <w:rsid w:val="002743A1"/>
    <w:rPr>
      <w:rFonts w:eastAsia="Times New Roman" w:cs="Times New Roman"/>
      <w:b/>
      <w:bCs/>
      <w:sz w:val="20"/>
      <w:szCs w:val="20"/>
    </w:rPr>
  </w:style>
  <w:style w:type="paragraph" w:customStyle="1" w:styleId="BlockTitle2">
    <w:name w:val="Block Title2"/>
    <w:basedOn w:val="Normal"/>
    <w:next w:val="Normal"/>
    <w:qFormat/>
    <w:rsid w:val="002743A1"/>
    <w:pPr>
      <w:spacing w:after="240"/>
      <w:jc w:val="center"/>
    </w:pPr>
    <w:rPr>
      <w:rFonts w:eastAsia="Times New Roman"/>
      <w:b/>
      <w:sz w:val="32"/>
      <w:u w:val="single"/>
      <w:lang w:bidi="en-US"/>
    </w:rPr>
  </w:style>
  <w:style w:type="paragraph" w:styleId="TOC1">
    <w:name w:val="toc 1"/>
    <w:basedOn w:val="Normal"/>
    <w:next w:val="Normal"/>
    <w:autoRedefine/>
    <w:uiPriority w:val="39"/>
    <w:rsid w:val="002743A1"/>
    <w:pPr>
      <w:spacing w:before="120" w:after="120"/>
    </w:pPr>
    <w:rPr>
      <w:rFonts w:eastAsia="Times New Roman"/>
      <w:b/>
      <w:u w:val="single"/>
      <w:lang w:bidi="en-US"/>
    </w:rPr>
  </w:style>
  <w:style w:type="paragraph" w:styleId="TOC9">
    <w:name w:val="toc 9"/>
    <w:basedOn w:val="Normal"/>
    <w:next w:val="Normal"/>
    <w:autoRedefine/>
    <w:rsid w:val="002743A1"/>
    <w:pPr>
      <w:ind w:left="1600"/>
    </w:pPr>
    <w:rPr>
      <w:rFonts w:eastAsia="Times New Roman"/>
      <w:sz w:val="20"/>
      <w:lang w:bidi="en-US"/>
    </w:rPr>
  </w:style>
  <w:style w:type="paragraph" w:customStyle="1" w:styleId="TxBrp1">
    <w:name w:val="TxBr_p1"/>
    <w:basedOn w:val="Normal"/>
    <w:qFormat/>
    <w:rsid w:val="002743A1"/>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2743A1"/>
    <w:pPr>
      <w:spacing w:before="100" w:beforeAutospacing="1" w:after="100" w:afterAutospacing="1"/>
    </w:pPr>
    <w:rPr>
      <w:rFonts w:eastAsia="Times New Roman"/>
      <w:lang w:bidi="en-US"/>
    </w:rPr>
  </w:style>
  <w:style w:type="paragraph" w:customStyle="1" w:styleId="fullstory">
    <w:name w:val="fullstory"/>
    <w:basedOn w:val="Normal"/>
    <w:qFormat/>
    <w:rsid w:val="002743A1"/>
    <w:pPr>
      <w:spacing w:before="100" w:beforeAutospacing="1" w:after="100" w:afterAutospacing="1"/>
    </w:pPr>
    <w:rPr>
      <w:rFonts w:eastAsia="Times New Roman"/>
      <w:lang w:bidi="en-US"/>
    </w:rPr>
  </w:style>
  <w:style w:type="character" w:customStyle="1" w:styleId="standardcontent">
    <w:name w:val="standardcontent"/>
    <w:basedOn w:val="DefaultParagraphFont"/>
    <w:rsid w:val="002743A1"/>
  </w:style>
  <w:style w:type="paragraph" w:customStyle="1" w:styleId="hat">
    <w:name w:val="hat"/>
    <w:basedOn w:val="Normal"/>
    <w:next w:val="Normal"/>
    <w:link w:val="hatChar"/>
    <w:qFormat/>
    <w:rsid w:val="002743A1"/>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2743A1"/>
  </w:style>
  <w:style w:type="paragraph" w:customStyle="1" w:styleId="HotRouteChar">
    <w:name w:val="Hot Route! Char"/>
    <w:basedOn w:val="Normal"/>
    <w:qFormat/>
    <w:rsid w:val="002743A1"/>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2743A1"/>
    <w:rPr>
      <w:rFonts w:cs="Times New Roman"/>
      <w:b/>
      <w:bCs/>
    </w:rPr>
  </w:style>
  <w:style w:type="paragraph" w:customStyle="1" w:styleId="Default">
    <w:name w:val="Default"/>
    <w:qFormat/>
    <w:rsid w:val="002743A1"/>
    <w:pPr>
      <w:autoSpaceDE w:val="0"/>
      <w:autoSpaceDN w:val="0"/>
      <w:adjustRightInd w:val="0"/>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2743A1"/>
    <w:rPr>
      <w:rFonts w:ascii="Cambria" w:hAnsi="Cambria" w:cs="Times New Roman"/>
      <w:b/>
      <w:bCs/>
      <w:sz w:val="26"/>
      <w:szCs w:val="26"/>
    </w:rPr>
  </w:style>
  <w:style w:type="character" w:customStyle="1" w:styleId="UnderliningChar">
    <w:name w:val="Underlining Char"/>
    <w:basedOn w:val="DefaultParagraphFont"/>
    <w:link w:val="Underlining"/>
    <w:rsid w:val="002743A1"/>
    <w:rPr>
      <w:rFonts w:ascii="Arial Narrow" w:hAnsi="Arial Narrow" w:cs="Times New Roman"/>
      <w:u w:val="single"/>
    </w:rPr>
  </w:style>
  <w:style w:type="character" w:customStyle="1" w:styleId="CardCharChar1">
    <w:name w:val="Card Char Char1"/>
    <w:basedOn w:val="DefaultParagraphFont"/>
    <w:rsid w:val="002743A1"/>
    <w:rPr>
      <w:rFonts w:cs="Times New Roman"/>
      <w:b/>
      <w:bCs/>
      <w:sz w:val="28"/>
      <w:szCs w:val="28"/>
    </w:rPr>
  </w:style>
  <w:style w:type="paragraph" w:customStyle="1" w:styleId="Cites0">
    <w:name w:val="Cites"/>
    <w:basedOn w:val="Normal"/>
    <w:link w:val="CitesChar2"/>
    <w:qFormat/>
    <w:rsid w:val="002743A1"/>
    <w:pPr>
      <w:widowControl w:val="0"/>
      <w:autoSpaceDE w:val="0"/>
      <w:autoSpaceDN w:val="0"/>
      <w:adjustRightInd w:val="0"/>
      <w:jc w:val="both"/>
      <w:outlineLvl w:val="2"/>
    </w:pPr>
    <w:rPr>
      <w:rFonts w:eastAsia="Times New Roman" w:cs="Times New Roman"/>
      <w:b/>
      <w:bCs/>
      <w:sz w:val="20"/>
      <w:szCs w:val="20"/>
    </w:rPr>
  </w:style>
  <w:style w:type="character" w:customStyle="1" w:styleId="CitesChar">
    <w:name w:val="Cites Char"/>
    <w:locked/>
    <w:rsid w:val="002743A1"/>
    <w:rPr>
      <w:rFonts w:ascii="Times New Roman" w:eastAsia="Calibri" w:hAnsi="Times New Roman" w:cs="Times New Roman"/>
      <w:sz w:val="24"/>
      <w:szCs w:val="24"/>
    </w:rPr>
  </w:style>
  <w:style w:type="character" w:customStyle="1" w:styleId="hit">
    <w:name w:val="hit"/>
    <w:basedOn w:val="DefaultParagraphFont"/>
    <w:rsid w:val="002743A1"/>
    <w:rPr>
      <w:rFonts w:cs="Times New Roman"/>
    </w:rPr>
  </w:style>
  <w:style w:type="paragraph" w:customStyle="1" w:styleId="SmallFont">
    <w:name w:val="Small Font"/>
    <w:basedOn w:val="Normal"/>
    <w:link w:val="SmallFontChar"/>
    <w:qFormat/>
    <w:rsid w:val="002743A1"/>
    <w:pPr>
      <w:spacing w:after="200"/>
      <w:jc w:val="both"/>
    </w:pPr>
    <w:rPr>
      <w:rFonts w:eastAsia="Calibri"/>
      <w:szCs w:val="18"/>
    </w:rPr>
  </w:style>
  <w:style w:type="character" w:customStyle="1" w:styleId="SmallFontChar">
    <w:name w:val="Small Font Char"/>
    <w:basedOn w:val="DefaultParagraphFont"/>
    <w:link w:val="SmallFont"/>
    <w:locked/>
    <w:rsid w:val="002743A1"/>
    <w:rPr>
      <w:rFonts w:eastAsia="Calibri"/>
      <w:szCs w:val="18"/>
    </w:rPr>
  </w:style>
  <w:style w:type="character" w:customStyle="1" w:styleId="CircleChar1">
    <w:name w:val="Circle Char1"/>
    <w:basedOn w:val="DefaultParagraphFont"/>
    <w:rsid w:val="002743A1"/>
    <w:rPr>
      <w:rFonts w:cs="Times New Roman"/>
      <w:b/>
      <w:i/>
      <w:sz w:val="18"/>
      <w:szCs w:val="18"/>
      <w:u w:val="single"/>
      <w:lang w:val="en-US" w:eastAsia="en-US" w:bidi="ar-SA"/>
    </w:rPr>
  </w:style>
  <w:style w:type="paragraph" w:styleId="BodyText">
    <w:name w:val="Body Text"/>
    <w:basedOn w:val="Normal"/>
    <w:link w:val="BodyTextChar"/>
    <w:uiPriority w:val="99"/>
    <w:unhideWhenUsed/>
    <w:rsid w:val="002743A1"/>
    <w:pPr>
      <w:spacing w:after="120"/>
    </w:pPr>
  </w:style>
  <w:style w:type="character" w:customStyle="1" w:styleId="BodyTextChar">
    <w:name w:val="Body Text Char"/>
    <w:basedOn w:val="DefaultParagraphFont"/>
    <w:link w:val="BodyText"/>
    <w:uiPriority w:val="99"/>
    <w:rsid w:val="002743A1"/>
  </w:style>
  <w:style w:type="character" w:customStyle="1" w:styleId="verdana">
    <w:name w:val="verdana"/>
    <w:basedOn w:val="DefaultParagraphFont"/>
    <w:rsid w:val="002743A1"/>
  </w:style>
  <w:style w:type="character" w:customStyle="1" w:styleId="CardsChar1">
    <w:name w:val="Cards Char1"/>
    <w:link w:val="Cards"/>
    <w:rsid w:val="002743A1"/>
    <w:rPr>
      <w:rFonts w:eastAsia="Times New Roman" w:cs="Times New Roman"/>
      <w:sz w:val="20"/>
      <w:szCs w:val="20"/>
    </w:rPr>
  </w:style>
  <w:style w:type="paragraph" w:customStyle="1" w:styleId="BlockHeadings">
    <w:name w:val="Block Headings"/>
    <w:basedOn w:val="Normal"/>
    <w:link w:val="BlockHeadingsChar"/>
    <w:qFormat/>
    <w:rsid w:val="002743A1"/>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2743A1"/>
    <w:rPr>
      <w:rFonts w:eastAsia="Times New Roman" w:cs="Times New Roman"/>
      <w:b/>
      <w:sz w:val="20"/>
      <w:szCs w:val="20"/>
    </w:rPr>
  </w:style>
  <w:style w:type="paragraph" w:customStyle="1" w:styleId="loose">
    <w:name w:val="loose"/>
    <w:basedOn w:val="Normal"/>
    <w:qFormat/>
    <w:rsid w:val="002743A1"/>
    <w:pPr>
      <w:spacing w:before="210"/>
    </w:pPr>
    <w:rPr>
      <w:rFonts w:eastAsia="Times New Roman"/>
      <w:lang w:eastAsia="zh-CN" w:bidi="he-IL"/>
    </w:rPr>
  </w:style>
  <w:style w:type="character" w:customStyle="1" w:styleId="hit1">
    <w:name w:val="hit1"/>
    <w:basedOn w:val="DefaultParagraphFont"/>
    <w:rsid w:val="002743A1"/>
    <w:rPr>
      <w:b/>
      <w:bCs/>
      <w:color w:val="CC0033"/>
    </w:rPr>
  </w:style>
  <w:style w:type="character" w:customStyle="1" w:styleId="upper">
    <w:name w:val="upper"/>
    <w:basedOn w:val="DefaultParagraphFont"/>
    <w:rsid w:val="002743A1"/>
  </w:style>
  <w:style w:type="character" w:customStyle="1" w:styleId="Author">
    <w:name w:val="Author"/>
    <w:aliases w:val="Style Date"/>
    <w:basedOn w:val="DefaultParagraphFont"/>
    <w:qFormat/>
    <w:rsid w:val="002743A1"/>
    <w:rPr>
      <w:b/>
      <w:sz w:val="24"/>
    </w:rPr>
  </w:style>
  <w:style w:type="character" w:customStyle="1" w:styleId="SmallFont7pt">
    <w:name w:val="Small Font (7 pt)"/>
    <w:basedOn w:val="DefaultParagraphFont"/>
    <w:rsid w:val="002743A1"/>
    <w:rPr>
      <w:sz w:val="14"/>
    </w:rPr>
  </w:style>
  <w:style w:type="paragraph" w:customStyle="1" w:styleId="UnderlinedText">
    <w:name w:val="Underlined Text"/>
    <w:basedOn w:val="Normal"/>
    <w:qFormat/>
    <w:rsid w:val="002743A1"/>
    <w:rPr>
      <w:rFonts w:eastAsia="Times New Roman"/>
      <w:b/>
      <w:szCs w:val="20"/>
    </w:rPr>
  </w:style>
  <w:style w:type="character" w:customStyle="1" w:styleId="SmallText-New">
    <w:name w:val="Small Text - New"/>
    <w:basedOn w:val="DefaultParagraphFont"/>
    <w:rsid w:val="002743A1"/>
    <w:rPr>
      <w:rFonts w:ascii="Arial Narrow" w:hAnsi="Arial Narrow"/>
      <w:sz w:val="14"/>
    </w:rPr>
  </w:style>
  <w:style w:type="paragraph" w:customStyle="1" w:styleId="Smalltext">
    <w:name w:val="Small text"/>
    <w:aliases w:val="Quote1,Quote11"/>
    <w:basedOn w:val="Normal"/>
    <w:link w:val="SmalltextChar"/>
    <w:qFormat/>
    <w:rsid w:val="002743A1"/>
    <w:rPr>
      <w:rFonts w:ascii="Arial Narrow" w:eastAsia="Times New Roman" w:hAnsi="Arial Narrow"/>
    </w:rPr>
  </w:style>
  <w:style w:type="character" w:customStyle="1" w:styleId="Underlined-New">
    <w:name w:val="Underlined - New"/>
    <w:basedOn w:val="DefaultParagraphFont"/>
    <w:rsid w:val="002743A1"/>
    <w:rPr>
      <w:rFonts w:ascii="Arial Narrow" w:hAnsi="Arial Narrow"/>
      <w:sz w:val="16"/>
      <w:u w:val="single"/>
    </w:rPr>
  </w:style>
  <w:style w:type="paragraph" w:styleId="TOC2">
    <w:name w:val="toc 2"/>
    <w:basedOn w:val="Normal"/>
    <w:next w:val="Normal"/>
    <w:autoRedefine/>
    <w:uiPriority w:val="39"/>
    <w:rsid w:val="002743A1"/>
    <w:pPr>
      <w:ind w:left="200"/>
    </w:pPr>
    <w:rPr>
      <w:rFonts w:eastAsia="Times New Roman"/>
      <w:sz w:val="20"/>
      <w:lang w:bidi="en-US"/>
    </w:rPr>
  </w:style>
  <w:style w:type="paragraph" w:styleId="Caption">
    <w:name w:val="caption"/>
    <w:basedOn w:val="Normal"/>
    <w:next w:val="Normal"/>
    <w:qFormat/>
    <w:rsid w:val="002743A1"/>
    <w:rPr>
      <w:rFonts w:eastAsia="Times New Roman"/>
      <w:b/>
      <w:bCs/>
      <w:sz w:val="18"/>
      <w:szCs w:val="18"/>
      <w:lang w:bidi="en-US"/>
    </w:rPr>
  </w:style>
  <w:style w:type="paragraph" w:styleId="TOCHeading">
    <w:name w:val="TOC Heading"/>
    <w:basedOn w:val="Heading1"/>
    <w:next w:val="Normal"/>
    <w:uiPriority w:val="39"/>
    <w:qFormat/>
    <w:rsid w:val="002743A1"/>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2743A1"/>
    <w:rPr>
      <w:rFonts w:ascii="Arial Narrow" w:hAnsi="Arial Narrow"/>
      <w:dstrike w:val="0"/>
      <w:sz w:val="20"/>
      <w:bdr w:val="single" w:sz="2" w:space="0" w:color="auto"/>
      <w:vertAlign w:val="baseline"/>
    </w:rPr>
  </w:style>
  <w:style w:type="character" w:customStyle="1" w:styleId="style65">
    <w:name w:val="style65"/>
    <w:basedOn w:val="DefaultParagraphFont"/>
    <w:rsid w:val="002743A1"/>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2743A1"/>
    <w:rPr>
      <w:rFonts w:cs="Arial"/>
      <w:bCs/>
      <w:szCs w:val="26"/>
      <w:u w:val="single"/>
      <w:lang w:val="en-US" w:eastAsia="en-US" w:bidi="ar-SA"/>
    </w:rPr>
  </w:style>
  <w:style w:type="character" w:customStyle="1" w:styleId="qlabel">
    <w:name w:val="q_label"/>
    <w:basedOn w:val="DefaultParagraphFont"/>
    <w:rsid w:val="002743A1"/>
  </w:style>
  <w:style w:type="character" w:customStyle="1" w:styleId="alabel">
    <w:name w:val="a_label"/>
    <w:basedOn w:val="DefaultParagraphFont"/>
    <w:rsid w:val="002743A1"/>
  </w:style>
  <w:style w:type="character" w:customStyle="1" w:styleId="Style1Char1">
    <w:name w:val="Style1 Char1"/>
    <w:basedOn w:val="DefaultParagraphFont"/>
    <w:rsid w:val="002743A1"/>
    <w:rPr>
      <w:rFonts w:eastAsia="SimSun"/>
      <w:sz w:val="20"/>
      <w:szCs w:val="24"/>
      <w:u w:val="single"/>
      <w:lang w:val="en-US" w:eastAsia="zh-CN" w:bidi="ar-SA"/>
    </w:rPr>
  </w:style>
  <w:style w:type="character" w:customStyle="1" w:styleId="UnderlineCharChar">
    <w:name w:val="Underline Char Char"/>
    <w:basedOn w:val="DefaultParagraphFont"/>
    <w:rsid w:val="002743A1"/>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2743A1"/>
    <w:rPr>
      <w:rFonts w:eastAsia="MS Mincho"/>
      <w:b/>
      <w:u w:val="single"/>
      <w:lang w:val="en-US" w:eastAsia="en-US" w:bidi="ar-SA"/>
    </w:rPr>
  </w:style>
  <w:style w:type="character" w:customStyle="1" w:styleId="CardTextChar0">
    <w:name w:val="Card Text Char"/>
    <w:basedOn w:val="DefaultParagraphFont"/>
    <w:rsid w:val="002743A1"/>
    <w:rPr>
      <w:rFonts w:ascii="Times New Roman" w:eastAsia="Times New Roman" w:hAnsi="Times New Roman" w:cs="Times New Roman"/>
      <w:szCs w:val="24"/>
    </w:rPr>
  </w:style>
  <w:style w:type="character" w:customStyle="1" w:styleId="reduce2">
    <w:name w:val="reduce2"/>
    <w:basedOn w:val="DefaultParagraphFont"/>
    <w:rsid w:val="002743A1"/>
    <w:rPr>
      <w:rFonts w:ascii="Arial" w:hAnsi="Arial" w:cs="Arial"/>
      <w:color w:val="000000"/>
      <w:sz w:val="10"/>
      <w:szCs w:val="22"/>
    </w:rPr>
  </w:style>
  <w:style w:type="paragraph" w:customStyle="1" w:styleId="BoldUnderline">
    <w:name w:val="BoldUnderline"/>
    <w:link w:val="BoldUnderlineChar"/>
    <w:uiPriority w:val="99"/>
    <w:qFormat/>
    <w:rsid w:val="002743A1"/>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2743A1"/>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2743A1"/>
    <w:rPr>
      <w:rFonts w:cs="Arial"/>
      <w:bCs/>
      <w:szCs w:val="26"/>
      <w:u w:val="single"/>
      <w:lang w:val="en-US" w:eastAsia="en-US" w:bidi="ar-SA"/>
    </w:rPr>
  </w:style>
  <w:style w:type="paragraph" w:customStyle="1" w:styleId="evidencetextChar">
    <w:name w:val="evidence text Char"/>
    <w:basedOn w:val="Normal"/>
    <w:qFormat/>
    <w:rsid w:val="002743A1"/>
    <w:pPr>
      <w:ind w:left="1728" w:right="1008"/>
    </w:pPr>
    <w:rPr>
      <w:rFonts w:eastAsia="Times New Roman"/>
      <w:color w:val="000000"/>
      <w:sz w:val="18"/>
    </w:rPr>
  </w:style>
  <w:style w:type="character" w:customStyle="1" w:styleId="underline2">
    <w:name w:val="underline2"/>
    <w:basedOn w:val="DefaultParagraphFont"/>
    <w:rsid w:val="002743A1"/>
    <w:rPr>
      <w:u w:val="single"/>
    </w:rPr>
  </w:style>
  <w:style w:type="character" w:customStyle="1" w:styleId="Style11ptUnderlineBorderSinglesolidlineAuto05pt">
    <w:name w:val="Style 11 pt Underline Border: : (Single solid line Auto  0.5 pt..."/>
    <w:rsid w:val="002743A1"/>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2743A1"/>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2743A1"/>
    <w:rPr>
      <w:rFonts w:eastAsia="Times New Roman" w:cs="Times New Roman"/>
      <w:u w:val="single"/>
      <w:bdr w:val="single" w:sz="4" w:space="0" w:color="auto"/>
    </w:rPr>
  </w:style>
  <w:style w:type="character" w:customStyle="1" w:styleId="UnderlineChar4Char">
    <w:name w:val="Underline Char4 Char"/>
    <w:basedOn w:val="DefaultParagraphFont"/>
    <w:link w:val="UnderlineChar4"/>
    <w:rsid w:val="002743A1"/>
    <w:rPr>
      <w:u w:val="single"/>
    </w:rPr>
  </w:style>
  <w:style w:type="paragraph" w:customStyle="1" w:styleId="UnderlineChar4">
    <w:name w:val="Underline Char4"/>
    <w:basedOn w:val="Normal"/>
    <w:link w:val="UnderlineChar4Char"/>
    <w:qFormat/>
    <w:rsid w:val="002743A1"/>
    <w:rPr>
      <w:u w:val="single"/>
    </w:rPr>
  </w:style>
  <w:style w:type="character" w:customStyle="1" w:styleId="BoldandUnderlineChar3Char2">
    <w:name w:val="Bold and Underline Char3 Char2"/>
    <w:basedOn w:val="DefaultParagraphFont"/>
    <w:link w:val="BoldandUnderlineChar3"/>
    <w:rsid w:val="002743A1"/>
    <w:rPr>
      <w:b/>
      <w:u w:val="single"/>
    </w:rPr>
  </w:style>
  <w:style w:type="paragraph" w:customStyle="1" w:styleId="BoldandUnderlineChar3">
    <w:name w:val="Bold and Underline Char3"/>
    <w:basedOn w:val="Normal"/>
    <w:link w:val="BoldandUnderlineChar3Char2"/>
    <w:qFormat/>
    <w:rsid w:val="002743A1"/>
    <w:rPr>
      <w:b/>
      <w:u w:val="single"/>
    </w:rPr>
  </w:style>
  <w:style w:type="paragraph" w:customStyle="1" w:styleId="StyleUnderlineChar11pt">
    <w:name w:val="Style Underline Char + 11 pt"/>
    <w:basedOn w:val="Normal"/>
    <w:link w:val="StyleUnderlineChar11ptChar"/>
    <w:qFormat/>
    <w:rsid w:val="002743A1"/>
    <w:rPr>
      <w:rFonts w:eastAsia="Times New Roman"/>
      <w:u w:val="single"/>
    </w:rPr>
  </w:style>
  <w:style w:type="character" w:customStyle="1" w:styleId="StyleUnderlineChar11ptChar">
    <w:name w:val="Style Underline Char + 11 pt Char"/>
    <w:basedOn w:val="DefaultParagraphFont"/>
    <w:link w:val="StyleUnderlineChar11pt"/>
    <w:rsid w:val="002743A1"/>
    <w:rPr>
      <w:rFonts w:eastAsia="Times New Roman"/>
      <w:u w:val="single"/>
    </w:rPr>
  </w:style>
  <w:style w:type="paragraph" w:customStyle="1" w:styleId="StyleUnderlineChar11ptBold">
    <w:name w:val="Style Underline Char + 11 pt Bold"/>
    <w:basedOn w:val="Normal"/>
    <w:link w:val="StyleUnderlineChar11ptBoldChar"/>
    <w:qFormat/>
    <w:rsid w:val="002743A1"/>
    <w:rPr>
      <w:rFonts w:eastAsia="Times New Roman"/>
      <w:b/>
      <w:bCs/>
      <w:u w:val="single"/>
    </w:rPr>
  </w:style>
  <w:style w:type="character" w:customStyle="1" w:styleId="StyleUnderlineChar11ptBoldChar">
    <w:name w:val="Style Underline Char + 11 pt Bold Char"/>
    <w:basedOn w:val="DefaultParagraphFont"/>
    <w:link w:val="StyleUnderlineChar11ptBold"/>
    <w:rsid w:val="002743A1"/>
    <w:rPr>
      <w:rFonts w:eastAsia="Times New Roman"/>
      <w:b/>
      <w:bCs/>
      <w:u w:val="single"/>
    </w:rPr>
  </w:style>
  <w:style w:type="character" w:customStyle="1" w:styleId="inside-head">
    <w:name w:val="inside-head"/>
    <w:basedOn w:val="DefaultParagraphFont"/>
    <w:rsid w:val="002743A1"/>
  </w:style>
  <w:style w:type="paragraph" w:customStyle="1" w:styleId="Style3">
    <w:name w:val="Style3"/>
    <w:basedOn w:val="Normal"/>
    <w:link w:val="Style3Char"/>
    <w:qFormat/>
    <w:rsid w:val="002743A1"/>
    <w:rPr>
      <w:rFonts w:ascii="Arial Narrow" w:eastAsia="Times New Roman" w:hAnsi="Arial Narrow"/>
      <w:b/>
    </w:rPr>
  </w:style>
  <w:style w:type="character" w:customStyle="1" w:styleId="Style3Char">
    <w:name w:val="Style3 Char"/>
    <w:basedOn w:val="DefaultParagraphFont"/>
    <w:link w:val="Style3"/>
    <w:rsid w:val="002743A1"/>
    <w:rPr>
      <w:rFonts w:ascii="Arial Narrow" w:eastAsia="Times New Roman" w:hAnsi="Arial Narrow"/>
      <w:b/>
    </w:rPr>
  </w:style>
  <w:style w:type="character" w:customStyle="1" w:styleId="7TimesNewRoman">
    <w:name w:val="7 Times New Roman"/>
    <w:rsid w:val="002743A1"/>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2743A1"/>
  </w:style>
  <w:style w:type="character" w:customStyle="1" w:styleId="officialsbureau">
    <w:name w:val="official_s_bureau"/>
    <w:basedOn w:val="DefaultParagraphFont"/>
    <w:rsid w:val="002743A1"/>
  </w:style>
  <w:style w:type="paragraph" w:customStyle="1" w:styleId="Stylecard11ptUnderline">
    <w:name w:val="Style card + 11 pt Underline"/>
    <w:basedOn w:val="Normal"/>
    <w:link w:val="Stylecard11ptUnderlineChar"/>
    <w:qFormat/>
    <w:rsid w:val="002743A1"/>
    <w:pPr>
      <w:ind w:left="288" w:right="288"/>
    </w:pPr>
    <w:rPr>
      <w:rFonts w:eastAsia="SimSun"/>
      <w:u w:val="single"/>
      <w:lang w:eastAsia="zh-CN"/>
    </w:rPr>
  </w:style>
  <w:style w:type="character" w:customStyle="1" w:styleId="Stylecard11ptUnderlineChar">
    <w:name w:val="Style card + 11 pt Underline Char"/>
    <w:link w:val="Stylecard11ptUnderline"/>
    <w:rsid w:val="002743A1"/>
    <w:rPr>
      <w:rFonts w:eastAsia="SimSun"/>
      <w:u w:val="single"/>
      <w:lang w:eastAsia="zh-CN"/>
    </w:rPr>
  </w:style>
  <w:style w:type="paragraph" w:customStyle="1" w:styleId="Stylecard11ptBoldUnderline">
    <w:name w:val="Style card + 11 pt Bold Underline"/>
    <w:basedOn w:val="Normal"/>
    <w:link w:val="Stylecard11ptBoldUnderlineChar"/>
    <w:qFormat/>
    <w:rsid w:val="002743A1"/>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2743A1"/>
    <w:rPr>
      <w:rFonts w:eastAsia="SimSun"/>
      <w:b/>
      <w:bCs/>
      <w:u w:val="single"/>
      <w:lang w:eastAsia="zh-CN"/>
    </w:rPr>
  </w:style>
  <w:style w:type="character" w:customStyle="1" w:styleId="StyleStyle11ptBoldUnderlineBorderSinglesolidlineAuto">
    <w:name w:val="Style Style 11 pt Bold Underline Border: : (Single solid line Auto ..."/>
    <w:basedOn w:val="DefaultParagraphFont"/>
    <w:rsid w:val="002743A1"/>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2743A1"/>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2743A1"/>
    <w:rPr>
      <w:rFonts w:ascii="Calibri" w:eastAsia="SimSun" w:hAnsi="Calibri" w:cs="Calibri"/>
      <w:u w:val="single"/>
      <w:lang w:eastAsia="zh-CN"/>
    </w:rPr>
  </w:style>
  <w:style w:type="paragraph" w:styleId="HTMLPreformatted">
    <w:name w:val="HTML Preformatted"/>
    <w:basedOn w:val="Normal"/>
    <w:link w:val="HTMLPreformattedChar"/>
    <w:rsid w:val="002743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2743A1"/>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2743A1"/>
    <w:rPr>
      <w:u w:val="single"/>
    </w:rPr>
  </w:style>
  <w:style w:type="character" w:customStyle="1" w:styleId="StyleUnderlining11ptChar">
    <w:name w:val="Style Underlining + 11 pt Char"/>
    <w:basedOn w:val="DefaultParagraphFont"/>
    <w:link w:val="StyleUnderlining11pt"/>
    <w:rsid w:val="002743A1"/>
    <w:rPr>
      <w:u w:val="single"/>
    </w:rPr>
  </w:style>
  <w:style w:type="paragraph" w:customStyle="1" w:styleId="StyleCardText9pt">
    <w:name w:val="Style Card Text + 9 pt"/>
    <w:basedOn w:val="Normal"/>
    <w:link w:val="StyleCardText9ptChar"/>
    <w:qFormat/>
    <w:rsid w:val="002743A1"/>
    <w:pPr>
      <w:spacing w:after="200"/>
      <w:contextualSpacing/>
    </w:pPr>
    <w:rPr>
      <w:rFonts w:eastAsia="Calibri"/>
    </w:rPr>
  </w:style>
  <w:style w:type="character" w:customStyle="1" w:styleId="StyleCardText9ptChar">
    <w:name w:val="Style Card Text + 9 pt Char"/>
    <w:basedOn w:val="DefaultParagraphFont"/>
    <w:link w:val="StyleCardText9pt"/>
    <w:rsid w:val="002743A1"/>
    <w:rPr>
      <w:rFonts w:eastAsia="Calibri"/>
    </w:rPr>
  </w:style>
  <w:style w:type="paragraph" w:styleId="Quote">
    <w:name w:val="Quote"/>
    <w:basedOn w:val="Normal"/>
    <w:next w:val="Normal"/>
    <w:link w:val="QuoteChar"/>
    <w:uiPriority w:val="29"/>
    <w:qFormat/>
    <w:rsid w:val="002743A1"/>
    <w:pPr>
      <w:widowControl w:val="0"/>
    </w:pPr>
    <w:rPr>
      <w:rFonts w:eastAsia="Times New Roman"/>
      <w:iCs/>
      <w:color w:val="000000"/>
      <w:lang w:bidi="en-US"/>
    </w:rPr>
  </w:style>
  <w:style w:type="character" w:customStyle="1" w:styleId="QuoteChar">
    <w:name w:val="Quote Char"/>
    <w:basedOn w:val="DefaultParagraphFont"/>
    <w:link w:val="Quote"/>
    <w:uiPriority w:val="29"/>
    <w:rsid w:val="002743A1"/>
    <w:rPr>
      <w:rFonts w:eastAsia="Times New Roman"/>
      <w:iCs/>
      <w:color w:val="000000"/>
      <w:lang w:bidi="en-US"/>
    </w:rPr>
  </w:style>
  <w:style w:type="paragraph" w:customStyle="1" w:styleId="Underlining">
    <w:name w:val="Underlining"/>
    <w:basedOn w:val="Normal"/>
    <w:link w:val="UnderliningChar"/>
    <w:qFormat/>
    <w:rsid w:val="002743A1"/>
    <w:rPr>
      <w:rFonts w:ascii="Arial Narrow" w:hAnsi="Arial Narrow" w:cs="Times New Roman"/>
      <w:u w:val="single"/>
    </w:rPr>
  </w:style>
  <w:style w:type="character" w:customStyle="1" w:styleId="ital-inline">
    <w:name w:val="ital-inline"/>
    <w:basedOn w:val="DefaultParagraphFont"/>
    <w:rsid w:val="002743A1"/>
  </w:style>
  <w:style w:type="character" w:customStyle="1" w:styleId="underlineChar">
    <w:name w:val="underline Char"/>
    <w:basedOn w:val="DefaultParagraphFont"/>
    <w:rsid w:val="002743A1"/>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2743A1"/>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2743A1"/>
    <w:rPr>
      <w:sz w:val="20"/>
      <w:u w:val="single"/>
    </w:rPr>
  </w:style>
  <w:style w:type="paragraph" w:styleId="BodyTextIndent2">
    <w:name w:val="Body Text Indent 2"/>
    <w:basedOn w:val="Normal"/>
    <w:link w:val="BodyTextIndent2Char"/>
    <w:unhideWhenUsed/>
    <w:rsid w:val="002743A1"/>
    <w:pPr>
      <w:spacing w:after="120" w:line="480" w:lineRule="auto"/>
      <w:ind w:left="360"/>
    </w:pPr>
  </w:style>
  <w:style w:type="character" w:customStyle="1" w:styleId="BodyTextIndent2Char">
    <w:name w:val="Body Text Indent 2 Char"/>
    <w:basedOn w:val="DefaultParagraphFont"/>
    <w:link w:val="BodyTextIndent2"/>
    <w:rsid w:val="002743A1"/>
  </w:style>
  <w:style w:type="paragraph" w:styleId="BodyTextIndent3">
    <w:name w:val="Body Text Indent 3"/>
    <w:basedOn w:val="Normal"/>
    <w:link w:val="BodyTextIndent3Char"/>
    <w:uiPriority w:val="99"/>
    <w:semiHidden/>
    <w:unhideWhenUsed/>
    <w:rsid w:val="002743A1"/>
    <w:pPr>
      <w:spacing w:after="120"/>
      <w:ind w:left="360"/>
    </w:pPr>
    <w:rPr>
      <w:szCs w:val="16"/>
    </w:rPr>
  </w:style>
  <w:style w:type="character" w:customStyle="1" w:styleId="BodyTextIndent3Char">
    <w:name w:val="Body Text Indent 3 Char"/>
    <w:basedOn w:val="DefaultParagraphFont"/>
    <w:link w:val="BodyTextIndent3"/>
    <w:uiPriority w:val="99"/>
    <w:semiHidden/>
    <w:rsid w:val="002743A1"/>
    <w:rPr>
      <w:szCs w:val="16"/>
    </w:rPr>
  </w:style>
  <w:style w:type="paragraph" w:styleId="BodyText2">
    <w:name w:val="Body Text 2"/>
    <w:basedOn w:val="Normal"/>
    <w:link w:val="BodyText2Char"/>
    <w:unhideWhenUsed/>
    <w:rsid w:val="002743A1"/>
    <w:pPr>
      <w:spacing w:after="120" w:line="480" w:lineRule="auto"/>
    </w:pPr>
  </w:style>
  <w:style w:type="character" w:customStyle="1" w:styleId="BodyText2Char">
    <w:name w:val="Body Text 2 Char"/>
    <w:basedOn w:val="DefaultParagraphFont"/>
    <w:link w:val="BodyText2"/>
    <w:rsid w:val="002743A1"/>
  </w:style>
  <w:style w:type="paragraph" w:styleId="BodyTextIndent">
    <w:name w:val="Body Text Indent"/>
    <w:basedOn w:val="Normal"/>
    <w:link w:val="BodyTextIndentChar"/>
    <w:uiPriority w:val="99"/>
    <w:unhideWhenUsed/>
    <w:rsid w:val="002743A1"/>
    <w:pPr>
      <w:spacing w:after="120"/>
      <w:ind w:left="360"/>
    </w:pPr>
  </w:style>
  <w:style w:type="character" w:customStyle="1" w:styleId="BodyTextIndentChar">
    <w:name w:val="Body Text Indent Char"/>
    <w:basedOn w:val="DefaultParagraphFont"/>
    <w:link w:val="BodyTextIndent"/>
    <w:uiPriority w:val="99"/>
    <w:rsid w:val="002743A1"/>
  </w:style>
  <w:style w:type="paragraph" w:styleId="BodyText3">
    <w:name w:val="Body Text 3"/>
    <w:basedOn w:val="Normal"/>
    <w:link w:val="BodyText3Char"/>
    <w:unhideWhenUsed/>
    <w:rsid w:val="002743A1"/>
    <w:pPr>
      <w:spacing w:after="120"/>
    </w:pPr>
    <w:rPr>
      <w:szCs w:val="16"/>
    </w:rPr>
  </w:style>
  <w:style w:type="character" w:customStyle="1" w:styleId="BodyText3Char">
    <w:name w:val="Body Text 3 Char"/>
    <w:basedOn w:val="DefaultParagraphFont"/>
    <w:link w:val="BodyText3"/>
    <w:rsid w:val="002743A1"/>
    <w:rPr>
      <w:szCs w:val="16"/>
    </w:rPr>
  </w:style>
  <w:style w:type="character" w:customStyle="1" w:styleId="StyleBold">
    <w:name w:val="Style Bold"/>
    <w:basedOn w:val="DefaultParagraphFont"/>
    <w:uiPriority w:val="9"/>
    <w:semiHidden/>
    <w:rsid w:val="002743A1"/>
    <w:rPr>
      <w:b/>
      <w:bCs/>
    </w:rPr>
  </w:style>
  <w:style w:type="character" w:customStyle="1" w:styleId="body-text">
    <w:name w:val="body-text"/>
    <w:basedOn w:val="DefaultParagraphFont"/>
    <w:rsid w:val="002743A1"/>
  </w:style>
  <w:style w:type="paragraph" w:customStyle="1" w:styleId="StyleStyle411ptBoldBorderSinglesolidlineAuto0">
    <w:name w:val="Style Style4 + 11 pt Bold Border: : (Single solid line Auto  0...."/>
    <w:basedOn w:val="Normal"/>
    <w:link w:val="StyleStyle411ptBoldBorderSinglesolidlineAuto0Char"/>
    <w:qFormat/>
    <w:rsid w:val="002743A1"/>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743A1"/>
    <w:rPr>
      <w:rFonts w:eastAsia="Times New Roman"/>
      <w:b/>
      <w:bCs/>
      <w:u w:val="single"/>
      <w:bdr w:val="single" w:sz="4" w:space="0" w:color="auto"/>
    </w:rPr>
  </w:style>
  <w:style w:type="character" w:customStyle="1" w:styleId="BalloonTextChar1">
    <w:name w:val="Balloon Text Char1"/>
    <w:basedOn w:val="DefaultParagraphFont"/>
    <w:uiPriority w:val="99"/>
    <w:rsid w:val="002743A1"/>
    <w:rPr>
      <w:rFonts w:ascii="Tahoma" w:hAnsi="Tahoma" w:cs="Tahoma"/>
      <w:sz w:val="16"/>
      <w:szCs w:val="16"/>
    </w:rPr>
  </w:style>
  <w:style w:type="character" w:customStyle="1" w:styleId="globalcontentbody">
    <w:name w:val="globalcontentbody"/>
    <w:basedOn w:val="DefaultParagraphFont"/>
    <w:rsid w:val="002743A1"/>
  </w:style>
  <w:style w:type="paragraph" w:customStyle="1" w:styleId="StyleStyle112pt">
    <w:name w:val="Style Style1 + 12 pt"/>
    <w:basedOn w:val="Normal"/>
    <w:link w:val="StyleStyle112ptChar"/>
    <w:qFormat/>
    <w:rsid w:val="002743A1"/>
    <w:rPr>
      <w:rFonts w:eastAsia="SimSun"/>
      <w:u w:val="single"/>
      <w:lang w:eastAsia="zh-CN"/>
    </w:rPr>
  </w:style>
  <w:style w:type="character" w:customStyle="1" w:styleId="StyleStyle112ptChar">
    <w:name w:val="Style Style1 + 12 pt Char"/>
    <w:basedOn w:val="DefaultParagraphFont"/>
    <w:link w:val="StyleStyle112pt"/>
    <w:rsid w:val="002743A1"/>
    <w:rPr>
      <w:rFonts w:eastAsia="SimSun"/>
      <w:u w:val="single"/>
      <w:lang w:eastAsia="zh-CN"/>
    </w:rPr>
  </w:style>
  <w:style w:type="paragraph" w:customStyle="1" w:styleId="MinimizedText">
    <w:name w:val="Minimized Text"/>
    <w:basedOn w:val="Normal"/>
    <w:link w:val="MinimizedTextChar"/>
    <w:qFormat/>
    <w:rsid w:val="002743A1"/>
    <w:rPr>
      <w:rFonts w:eastAsia="Times New Roman"/>
    </w:rPr>
  </w:style>
  <w:style w:type="character" w:customStyle="1" w:styleId="MinimizedTextChar">
    <w:name w:val="Minimized Text Char"/>
    <w:basedOn w:val="DefaultParagraphFont"/>
    <w:link w:val="MinimizedText"/>
    <w:rsid w:val="002743A1"/>
    <w:rPr>
      <w:rFonts w:eastAsia="Times New Roman"/>
    </w:rPr>
  </w:style>
  <w:style w:type="character" w:customStyle="1" w:styleId="term1">
    <w:name w:val="term1"/>
    <w:basedOn w:val="DefaultParagraphFont"/>
    <w:rsid w:val="002743A1"/>
    <w:rPr>
      <w:b/>
      <w:bCs/>
    </w:rPr>
  </w:style>
  <w:style w:type="character" w:customStyle="1" w:styleId="Styleterm111ptUnderline">
    <w:name w:val="Style term1 + 11 pt Underline"/>
    <w:basedOn w:val="term1"/>
    <w:rsid w:val="002743A1"/>
    <w:rPr>
      <w:b/>
      <w:bCs/>
      <w:sz w:val="20"/>
      <w:u w:val="single"/>
    </w:rPr>
  </w:style>
  <w:style w:type="paragraph" w:customStyle="1" w:styleId="StyleMinimizedTextArialNarrow10pt">
    <w:name w:val="Style Minimized Text + Arial Narrow 10 pt"/>
    <w:basedOn w:val="MinimizedText"/>
    <w:link w:val="StyleMinimizedTextArialNarrow10ptChar"/>
    <w:qFormat/>
    <w:rsid w:val="002743A1"/>
    <w:rPr>
      <w:sz w:val="20"/>
    </w:rPr>
  </w:style>
  <w:style w:type="character" w:customStyle="1" w:styleId="StyleMinimizedTextArialNarrow10ptChar">
    <w:name w:val="Style Minimized Text + Arial Narrow 10 pt Char"/>
    <w:basedOn w:val="MinimizedTextChar"/>
    <w:link w:val="StyleMinimizedTextArialNarrow10pt"/>
    <w:rsid w:val="002743A1"/>
    <w:rPr>
      <w:rFonts w:eastAsia="Times New Roman"/>
      <w:sz w:val="20"/>
    </w:rPr>
  </w:style>
  <w:style w:type="character" w:customStyle="1" w:styleId="Styleunderline11ptBold">
    <w:name w:val="Style underline + 11 pt Bold"/>
    <w:basedOn w:val="underline"/>
    <w:rsid w:val="002743A1"/>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2743A1"/>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743A1"/>
    <w:rPr>
      <w:rFonts w:eastAsia="Times New Roman"/>
      <w:u w:val="single"/>
      <w:bdr w:val="single" w:sz="4" w:space="0" w:color="auto"/>
    </w:rPr>
  </w:style>
  <w:style w:type="character" w:customStyle="1" w:styleId="Style9pt">
    <w:name w:val="Style 9 pt"/>
    <w:basedOn w:val="DefaultParagraphFont"/>
    <w:rsid w:val="002743A1"/>
    <w:rPr>
      <w:rFonts w:ascii="Times New Roman" w:hAnsi="Times New Roman"/>
      <w:sz w:val="20"/>
    </w:rPr>
  </w:style>
  <w:style w:type="paragraph" w:customStyle="1" w:styleId="StyleStyle49pt3">
    <w:name w:val="Style Style4 + 9 pt3"/>
    <w:basedOn w:val="Style4"/>
    <w:link w:val="StyleStyle49pt3Char"/>
    <w:qFormat/>
    <w:rsid w:val="002743A1"/>
    <w:rPr>
      <w:rFonts w:cs="Times New Roman"/>
    </w:rPr>
  </w:style>
  <w:style w:type="character" w:customStyle="1" w:styleId="StyleStyle49pt3Char">
    <w:name w:val="Style Style4 + 9 pt3 Char"/>
    <w:basedOn w:val="Style4Char"/>
    <w:link w:val="StyleStyle49pt3"/>
    <w:rsid w:val="002743A1"/>
    <w:rPr>
      <w:rFonts w:eastAsia="Times New Roman" w:cs="Times New Roman"/>
      <w:u w:val="single"/>
    </w:rPr>
  </w:style>
  <w:style w:type="paragraph" w:customStyle="1" w:styleId="StyleStyle4Bold">
    <w:name w:val="Style Style4 + Bold"/>
    <w:basedOn w:val="Style4"/>
    <w:link w:val="StyleStyle4BoldChar"/>
    <w:qFormat/>
    <w:rsid w:val="002743A1"/>
    <w:rPr>
      <w:rFonts w:cs="Times New Roman"/>
      <w:b/>
      <w:bCs/>
    </w:rPr>
  </w:style>
  <w:style w:type="character" w:customStyle="1" w:styleId="StyleStyle4BoldChar">
    <w:name w:val="Style Style4 + Bold Char"/>
    <w:basedOn w:val="Style4Char"/>
    <w:link w:val="StyleStyle4Bold"/>
    <w:rsid w:val="002743A1"/>
    <w:rPr>
      <w:rFonts w:eastAsia="Times New Roman" w:cs="Times New Roman"/>
      <w:b/>
      <w:bCs/>
      <w:u w:val="single"/>
    </w:rPr>
  </w:style>
  <w:style w:type="character" w:customStyle="1" w:styleId="CharChar11">
    <w:name w:val="Char Char11"/>
    <w:basedOn w:val="DefaultParagraphFont"/>
    <w:rsid w:val="002743A1"/>
    <w:rPr>
      <w:rFonts w:cs="Arial"/>
      <w:bCs/>
      <w:szCs w:val="26"/>
      <w:u w:val="single"/>
      <w:lang w:val="en-US" w:eastAsia="en-US" w:bidi="ar-SA"/>
    </w:rPr>
  </w:style>
  <w:style w:type="character" w:customStyle="1" w:styleId="authorbio">
    <w:name w:val="authorbio"/>
    <w:basedOn w:val="DefaultParagraphFont"/>
    <w:rsid w:val="002743A1"/>
  </w:style>
  <w:style w:type="character" w:customStyle="1" w:styleId="a">
    <w:name w:val="a"/>
    <w:basedOn w:val="DefaultParagraphFont"/>
    <w:rsid w:val="002743A1"/>
  </w:style>
  <w:style w:type="character" w:customStyle="1" w:styleId="StyleStyleUnderline411pt">
    <w:name w:val="Style Style Underline4 + 11 pt"/>
    <w:basedOn w:val="DefaultParagraphFont"/>
    <w:rsid w:val="002743A1"/>
    <w:rPr>
      <w:sz w:val="20"/>
      <w:u w:val="single"/>
    </w:rPr>
  </w:style>
  <w:style w:type="character" w:customStyle="1" w:styleId="StyleStyleUnderline411ptBold">
    <w:name w:val="Style Style Underline4 + 11 pt Bold"/>
    <w:basedOn w:val="DefaultParagraphFont"/>
    <w:rsid w:val="002743A1"/>
    <w:rPr>
      <w:b/>
      <w:bCs/>
      <w:sz w:val="20"/>
      <w:u w:val="single"/>
    </w:rPr>
  </w:style>
  <w:style w:type="character" w:customStyle="1" w:styleId="StyleStyleUnderline311pt">
    <w:name w:val="Style Style Underline3 + 11 pt"/>
    <w:basedOn w:val="DefaultParagraphFont"/>
    <w:rsid w:val="002743A1"/>
    <w:rPr>
      <w:sz w:val="20"/>
      <w:u w:val="single"/>
    </w:rPr>
  </w:style>
  <w:style w:type="character" w:customStyle="1" w:styleId="StyleStyleUnderline311ptBold">
    <w:name w:val="Style Style Underline3 + 11 pt Bold"/>
    <w:basedOn w:val="DefaultParagraphFont"/>
    <w:rsid w:val="002743A1"/>
    <w:rPr>
      <w:b/>
      <w:bCs/>
      <w:sz w:val="20"/>
      <w:u w:val="single"/>
    </w:rPr>
  </w:style>
  <w:style w:type="character" w:customStyle="1" w:styleId="StyleUnderline3">
    <w:name w:val="Style Underline3"/>
    <w:basedOn w:val="DefaultParagraphFont"/>
    <w:rsid w:val="002743A1"/>
    <w:rPr>
      <w:u w:val="single"/>
    </w:rPr>
  </w:style>
  <w:style w:type="paragraph" w:customStyle="1" w:styleId="StyleStyle111ptBorderSinglesolidlineAuto05ptL">
    <w:name w:val="Style Style1 + 11 pt Border: : (Single solid line Auto  0.5 pt L..."/>
    <w:link w:val="StyleStyle111ptBorderSinglesolidlineAuto05ptLChar"/>
    <w:qFormat/>
    <w:rsid w:val="002743A1"/>
    <w:pPr>
      <w:spacing w:after="160" w:line="259" w:lineRule="auto"/>
    </w:pPr>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2743A1"/>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2743A1"/>
    <w:rPr>
      <w:u w:val="single"/>
    </w:rPr>
  </w:style>
  <w:style w:type="character" w:customStyle="1" w:styleId="NothingChar">
    <w:name w:val="Nothing Char"/>
    <w:basedOn w:val="DefaultParagraphFont"/>
    <w:link w:val="Nothing"/>
    <w:rsid w:val="002743A1"/>
    <w:rPr>
      <w:rFonts w:ascii="Times New Roman" w:eastAsia="Times New Roman" w:hAnsi="Times New Roman" w:cs="Times New Roman"/>
      <w:sz w:val="20"/>
      <w:szCs w:val="24"/>
    </w:rPr>
  </w:style>
  <w:style w:type="character" w:customStyle="1" w:styleId="CardsFont12pt0">
    <w:name w:val="Cards + Font 12pt"/>
    <w:basedOn w:val="DefaultParagraphFont"/>
    <w:rsid w:val="002743A1"/>
    <w:rPr>
      <w:rFonts w:ascii="Times New Roman" w:eastAsia="Calibri" w:hAnsi="Times New Roman" w:cs="Times New Roman"/>
      <w:sz w:val="24"/>
      <w:szCs w:val="20"/>
      <w:u w:val="single"/>
    </w:rPr>
  </w:style>
  <w:style w:type="character" w:customStyle="1" w:styleId="SmallTextChar0">
    <w:name w:val="Small Text Char"/>
    <w:basedOn w:val="CardTextChar0"/>
    <w:rsid w:val="002743A1"/>
    <w:rPr>
      <w:rFonts w:ascii="Times New Roman" w:eastAsia="MS Mincho" w:hAnsi="Times New Roman" w:cs="Times New Roman"/>
      <w:sz w:val="15"/>
      <w:szCs w:val="24"/>
      <w:lang w:eastAsia="ja-JP"/>
    </w:rPr>
  </w:style>
  <w:style w:type="paragraph" w:customStyle="1" w:styleId="Circled">
    <w:name w:val="Circled"/>
    <w:link w:val="CircledChar"/>
    <w:qFormat/>
    <w:rsid w:val="002743A1"/>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2743A1"/>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2743A1"/>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2743A1"/>
  </w:style>
  <w:style w:type="character" w:customStyle="1" w:styleId="part-of-speech">
    <w:name w:val="part-of-speech"/>
    <w:basedOn w:val="DefaultParagraphFont"/>
    <w:rsid w:val="002743A1"/>
  </w:style>
  <w:style w:type="character" w:customStyle="1" w:styleId="sep">
    <w:name w:val="sep"/>
    <w:basedOn w:val="DefaultParagraphFont"/>
    <w:rsid w:val="002743A1"/>
  </w:style>
  <w:style w:type="character" w:customStyle="1" w:styleId="pron">
    <w:name w:val="pron"/>
    <w:basedOn w:val="DefaultParagraphFont"/>
    <w:rsid w:val="002743A1"/>
  </w:style>
  <w:style w:type="paragraph" w:customStyle="1" w:styleId="StyleStyle4LatinTimesNewRomanAsianSimSun">
    <w:name w:val="Style Style4 + (Latin) Times New Roman (Asian) SimSun"/>
    <w:basedOn w:val="Normal"/>
    <w:link w:val="StyleStyle4LatinTimesNewRomanAsianSimSunChar"/>
    <w:qFormat/>
    <w:rsid w:val="002743A1"/>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2743A1"/>
    <w:rPr>
      <w:rFonts w:eastAsia="SimSu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743A1"/>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2743A1"/>
    <w:rPr>
      <w:rFonts w:eastAsia="SimSun"/>
      <w:b/>
      <w:bCs/>
      <w:u w:val="single"/>
    </w:rPr>
  </w:style>
  <w:style w:type="character" w:customStyle="1" w:styleId="CharChar3">
    <w:name w:val="Char Char3"/>
    <w:basedOn w:val="DefaultParagraphFont"/>
    <w:rsid w:val="002743A1"/>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2743A1"/>
    <w:rPr>
      <w:bCs/>
      <w:szCs w:val="26"/>
      <w:u w:val="single"/>
    </w:rPr>
  </w:style>
  <w:style w:type="paragraph" w:styleId="Subtitle">
    <w:name w:val="Subtitle"/>
    <w:aliases w:val="Underlined card text"/>
    <w:basedOn w:val="Normal"/>
    <w:next w:val="Normal"/>
    <w:link w:val="SubtitleChar"/>
    <w:uiPriority w:val="99"/>
    <w:qFormat/>
    <w:rsid w:val="002743A1"/>
    <w:pPr>
      <w:spacing w:after="60"/>
      <w:outlineLvl w:val="1"/>
    </w:pPr>
    <w:rPr>
      <w:bCs/>
      <w:szCs w:val="26"/>
      <w:u w:val="single"/>
    </w:rPr>
  </w:style>
  <w:style w:type="character" w:customStyle="1" w:styleId="SubtitleChar1">
    <w:name w:val="Subtitle Char1"/>
    <w:aliases w:val="Underlined card text Char1"/>
    <w:basedOn w:val="DefaultParagraphFont"/>
    <w:rsid w:val="002743A1"/>
    <w:rPr>
      <w:rFonts w:asciiTheme="minorHAnsi" w:hAnsiTheme="minorHAnsi" w:cstheme="minorBidi"/>
      <w:color w:val="5A5A5A" w:themeColor="text1" w:themeTint="A5"/>
      <w:spacing w:val="15"/>
    </w:rPr>
  </w:style>
  <w:style w:type="paragraph" w:customStyle="1" w:styleId="StyleStyle411pt1">
    <w:name w:val="Style Style4 + 11 pt1"/>
    <w:basedOn w:val="Style4"/>
    <w:link w:val="StyleStyle411pt1Char"/>
    <w:qFormat/>
    <w:rsid w:val="002743A1"/>
    <w:rPr>
      <w:rFonts w:cs="Times New Roman"/>
    </w:rPr>
  </w:style>
  <w:style w:type="character" w:customStyle="1" w:styleId="StyleStyle411pt1Char">
    <w:name w:val="Style Style4 + 11 pt1 Char"/>
    <w:basedOn w:val="Style4Char"/>
    <w:link w:val="StyleStyle411pt1"/>
    <w:rsid w:val="002743A1"/>
    <w:rPr>
      <w:rFonts w:eastAsia="Times New Roman" w:cs="Times New Roman"/>
      <w:u w:val="single"/>
    </w:rPr>
  </w:style>
  <w:style w:type="character" w:customStyle="1" w:styleId="BoldandUnderlineCharChar2">
    <w:name w:val="Bold and Underline Char Char2"/>
    <w:basedOn w:val="DefaultParagraphFont"/>
    <w:rsid w:val="002743A1"/>
    <w:rPr>
      <w:b/>
      <w:u w:val="single"/>
      <w:lang w:val="en-US" w:eastAsia="en-US" w:bidi="ar-SA"/>
    </w:rPr>
  </w:style>
  <w:style w:type="character" w:customStyle="1" w:styleId="StyleUnderlineCharChar111pt">
    <w:name w:val="Style Underline Char Char1 + 11 pt"/>
    <w:basedOn w:val="DefaultParagraphFont"/>
    <w:rsid w:val="002743A1"/>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2743A1"/>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2743A1"/>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2743A1"/>
    <w:rPr>
      <w:sz w:val="22"/>
      <w:u w:val="single"/>
    </w:rPr>
  </w:style>
  <w:style w:type="paragraph" w:customStyle="1" w:styleId="StyleMinimizedTextArialNarrow9pt">
    <w:name w:val="Style Minimized Text + Arial Narrow 9 pt"/>
    <w:basedOn w:val="Normal"/>
    <w:link w:val="StyleMinimizedTextArialNarrow9ptChar"/>
    <w:qFormat/>
    <w:rsid w:val="002743A1"/>
    <w:rPr>
      <w:rFonts w:eastAsia="Times New Roman"/>
    </w:rPr>
  </w:style>
  <w:style w:type="character" w:customStyle="1" w:styleId="StyleMinimizedTextArialNarrow9ptChar">
    <w:name w:val="Style Minimized Text + Arial Narrow 9 pt Char"/>
    <w:basedOn w:val="DefaultParagraphFont"/>
    <w:link w:val="StyleMinimizedTextArialNarrow9pt"/>
    <w:rsid w:val="002743A1"/>
    <w:rPr>
      <w:rFonts w:eastAsia="Times New Roman"/>
    </w:rPr>
  </w:style>
  <w:style w:type="paragraph" w:customStyle="1" w:styleId="StyleBoldandUnderlineChar11ptNotBold">
    <w:name w:val="Style Bold and Underline Char + 11 pt Not Bold"/>
    <w:link w:val="StyleBoldandUnderlineChar11ptNotBoldChar"/>
    <w:qFormat/>
    <w:rsid w:val="002743A1"/>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2743A1"/>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2743A1"/>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2743A1"/>
    <w:pPr>
      <w:spacing w:after="160" w:line="259" w:lineRule="auto"/>
    </w:pPr>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2743A1"/>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2743A1"/>
    <w:rPr>
      <w:b w:val="0"/>
      <w:bCs/>
      <w:sz w:val="20"/>
      <w:u w:val="single"/>
      <w:lang w:val="en-US" w:eastAsia="en-US" w:bidi="ar-SA"/>
    </w:rPr>
  </w:style>
  <w:style w:type="character" w:customStyle="1" w:styleId="Styleunderline9pt">
    <w:name w:val="Style underline + 9 pt"/>
    <w:basedOn w:val="underline"/>
    <w:rsid w:val="002743A1"/>
    <w:rPr>
      <w:rFonts w:ascii="Times New Roman" w:hAnsi="Times New Roman" w:cs="Times New Roman"/>
      <w:b/>
      <w:sz w:val="20"/>
      <w:u w:val="single"/>
    </w:rPr>
  </w:style>
  <w:style w:type="character" w:customStyle="1" w:styleId="StyleTimesNewRoman9pt">
    <w:name w:val="Style Times New Roman 9 pt"/>
    <w:basedOn w:val="DefaultParagraphFont"/>
    <w:rsid w:val="002743A1"/>
    <w:rPr>
      <w:rFonts w:ascii="Times New Roman" w:hAnsi="Times New Roman"/>
      <w:sz w:val="20"/>
    </w:rPr>
  </w:style>
  <w:style w:type="character" w:customStyle="1" w:styleId="Styleunderline9pt1">
    <w:name w:val="Style underline + 9 pt1"/>
    <w:basedOn w:val="underline"/>
    <w:rsid w:val="002743A1"/>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2743A1"/>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2743A1"/>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2743A1"/>
    <w:rPr>
      <w:b/>
      <w:bCs/>
      <w:noProof w:val="0"/>
      <w:sz w:val="20"/>
      <w:u w:val="single"/>
      <w:lang w:val="en-US" w:eastAsia="en-US" w:bidi="ar-SA"/>
    </w:rPr>
  </w:style>
  <w:style w:type="character" w:customStyle="1" w:styleId="Hyperlink23">
    <w:name w:val="Hyperlink23"/>
    <w:basedOn w:val="DefaultParagraphFont"/>
    <w:rsid w:val="002743A1"/>
    <w:rPr>
      <w:color w:val="3300CC"/>
      <w:u w:val="single"/>
    </w:rPr>
  </w:style>
  <w:style w:type="paragraph" w:customStyle="1" w:styleId="cardCharChar">
    <w:name w:val="card Char Char"/>
    <w:basedOn w:val="Normal"/>
    <w:link w:val="cardCharCharChar"/>
    <w:qFormat/>
    <w:rsid w:val="002743A1"/>
    <w:pPr>
      <w:ind w:left="288" w:right="288"/>
    </w:pPr>
    <w:rPr>
      <w:rFonts w:eastAsia="Times New Roman"/>
      <w:szCs w:val="20"/>
    </w:rPr>
  </w:style>
  <w:style w:type="character" w:customStyle="1" w:styleId="cardCharCharChar">
    <w:name w:val="card Char Char Char"/>
    <w:basedOn w:val="DefaultParagraphFont"/>
    <w:link w:val="cardCharChar"/>
    <w:rsid w:val="002743A1"/>
    <w:rPr>
      <w:rFonts w:eastAsia="Times New Roman"/>
      <w:szCs w:val="20"/>
    </w:rPr>
  </w:style>
  <w:style w:type="character" w:customStyle="1" w:styleId="StyleunderlineArialNarrow9ptBold">
    <w:name w:val="Style underline + Arial Narrow 9 pt Bold"/>
    <w:basedOn w:val="underline"/>
    <w:rsid w:val="002743A1"/>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2743A1"/>
  </w:style>
  <w:style w:type="character" w:customStyle="1" w:styleId="StylecardCharCharArialNarrow9ptChar">
    <w:name w:val="Style card Char Char + Arial Narrow 9 pt Char"/>
    <w:basedOn w:val="cardCharCharChar"/>
    <w:link w:val="StylecardCharCharArialNarrow9pt"/>
    <w:rsid w:val="002743A1"/>
    <w:rPr>
      <w:rFonts w:eastAsia="Times New Roman"/>
      <w:szCs w:val="20"/>
    </w:rPr>
  </w:style>
  <w:style w:type="character" w:customStyle="1" w:styleId="UnderlineCharCharChar">
    <w:name w:val="Underline Char Char Char"/>
    <w:basedOn w:val="DefaultParagraphFont"/>
    <w:rsid w:val="002743A1"/>
    <w:rPr>
      <w:noProof w:val="0"/>
      <w:u w:val="single"/>
      <w:lang w:val="en-US" w:eastAsia="en-US" w:bidi="ar-SA"/>
    </w:rPr>
  </w:style>
  <w:style w:type="character" w:customStyle="1" w:styleId="CardTextChar1">
    <w:name w:val="Card Text Char1"/>
    <w:basedOn w:val="DefaultParagraphFont"/>
    <w:rsid w:val="002743A1"/>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2743A1"/>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2743A1"/>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2743A1"/>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2743A1"/>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2743A1"/>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2743A1"/>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2743A1"/>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2743A1"/>
    <w:rPr>
      <w:rFonts w:eastAsia="Times New Roman"/>
    </w:rPr>
  </w:style>
  <w:style w:type="character" w:customStyle="1" w:styleId="TextsmallChar">
    <w:name w:val="Textsmall Char"/>
    <w:basedOn w:val="DefaultParagraphFont"/>
    <w:link w:val="Textsmall"/>
    <w:rsid w:val="002743A1"/>
    <w:rPr>
      <w:rFonts w:eastAsia="Times New Roman"/>
    </w:rPr>
  </w:style>
  <w:style w:type="character" w:customStyle="1" w:styleId="CharChar111">
    <w:name w:val="Char Char111"/>
    <w:basedOn w:val="DefaultParagraphFont"/>
    <w:rsid w:val="002743A1"/>
    <w:rPr>
      <w:rFonts w:cs="Arial"/>
      <w:bCs/>
      <w:szCs w:val="26"/>
      <w:u w:val="single"/>
      <w:lang w:val="en-US" w:eastAsia="en-US" w:bidi="ar-SA"/>
    </w:rPr>
  </w:style>
  <w:style w:type="character" w:customStyle="1" w:styleId="UnderlineBold">
    <w:name w:val="Underline + Bold"/>
    <w:uiPriority w:val="1"/>
    <w:qFormat/>
    <w:rsid w:val="002743A1"/>
    <w:rPr>
      <w:b/>
      <w:sz w:val="20"/>
      <w:u w:val="single"/>
    </w:rPr>
  </w:style>
  <w:style w:type="paragraph" w:customStyle="1" w:styleId="cardtextsmall">
    <w:name w:val="card text small"/>
    <w:basedOn w:val="Normal"/>
    <w:qFormat/>
    <w:rsid w:val="002743A1"/>
    <w:rPr>
      <w:rFonts w:ascii="Arial Narrow" w:eastAsia="Times New Roman" w:hAnsi="Arial Narrow"/>
    </w:rPr>
  </w:style>
  <w:style w:type="character" w:customStyle="1" w:styleId="AUnterdline">
    <w:name w:val="AUnterdline"/>
    <w:rsid w:val="002743A1"/>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2743A1"/>
    <w:rPr>
      <w:rFonts w:ascii="Times New Roman" w:hAnsi="Times New Roman"/>
      <w:b/>
      <w:bCs/>
      <w:sz w:val="20"/>
      <w:u w:val="single"/>
      <w:bdr w:val="single" w:sz="4" w:space="0" w:color="auto"/>
    </w:rPr>
  </w:style>
  <w:style w:type="character" w:customStyle="1" w:styleId="highlightedsearchterm">
    <w:name w:val="highlightedsearchterm"/>
    <w:rsid w:val="002743A1"/>
  </w:style>
  <w:style w:type="character" w:customStyle="1" w:styleId="StyleUnderline1">
    <w:name w:val="Style Underline1"/>
    <w:basedOn w:val="DefaultParagraphFont"/>
    <w:rsid w:val="002743A1"/>
    <w:rPr>
      <w:rFonts w:ascii="Times New Roman" w:hAnsi="Times New Roman"/>
      <w:sz w:val="20"/>
      <w:u w:val="single"/>
    </w:rPr>
  </w:style>
  <w:style w:type="paragraph" w:customStyle="1" w:styleId="CardIndented">
    <w:name w:val="Card (Indented)"/>
    <w:basedOn w:val="Normal"/>
    <w:link w:val="CardIndentedChar"/>
    <w:qFormat/>
    <w:rsid w:val="002743A1"/>
    <w:pPr>
      <w:ind w:left="288"/>
    </w:pPr>
  </w:style>
  <w:style w:type="paragraph" w:customStyle="1" w:styleId="StyleStyle49pt10">
    <w:name w:val="Style Style4 + 9 pt10"/>
    <w:basedOn w:val="Style4"/>
    <w:link w:val="StyleStyle49pt10Char"/>
    <w:qFormat/>
    <w:rsid w:val="002743A1"/>
    <w:rPr>
      <w:rFonts w:cs="Times New Roman"/>
    </w:rPr>
  </w:style>
  <w:style w:type="character" w:customStyle="1" w:styleId="StyleStyle49pt10Char">
    <w:name w:val="Style Style4 + 9 pt10 Char"/>
    <w:basedOn w:val="Style4Char"/>
    <w:link w:val="StyleStyle49pt10"/>
    <w:rsid w:val="002743A1"/>
    <w:rPr>
      <w:rFonts w:eastAsia="Times New Roman" w:cs="Times New Roman"/>
      <w:u w:val="single"/>
    </w:rPr>
  </w:style>
  <w:style w:type="paragraph" w:customStyle="1" w:styleId="StyleStyle49ptBold7">
    <w:name w:val="Style Style4 + 9 pt Bold7"/>
    <w:basedOn w:val="Style4"/>
    <w:link w:val="StyleStyle49ptBold7Char"/>
    <w:qFormat/>
    <w:rsid w:val="002743A1"/>
    <w:rPr>
      <w:rFonts w:cs="Times New Roman"/>
      <w:b/>
      <w:bCs/>
    </w:rPr>
  </w:style>
  <w:style w:type="character" w:customStyle="1" w:styleId="StyleStyle49ptBold7Char">
    <w:name w:val="Style Style4 + 9 pt Bold7 Char"/>
    <w:link w:val="StyleStyle49ptBold7"/>
    <w:rsid w:val="002743A1"/>
    <w:rPr>
      <w:rFonts w:eastAsia="Times New Roman" w:cs="Times New Roman"/>
      <w:b/>
      <w:bCs/>
      <w:u w:val="single"/>
    </w:rPr>
  </w:style>
  <w:style w:type="paragraph" w:customStyle="1" w:styleId="NormalUnderline">
    <w:name w:val="Normal Underline"/>
    <w:basedOn w:val="Normal"/>
    <w:link w:val="NormalUnderlineChar"/>
    <w:qFormat/>
    <w:rsid w:val="002743A1"/>
    <w:pPr>
      <w:ind w:left="288"/>
    </w:pPr>
    <w:rPr>
      <w:rFonts w:eastAsia="Times New Roman"/>
      <w:u w:val="single"/>
    </w:rPr>
  </w:style>
  <w:style w:type="character" w:customStyle="1" w:styleId="NormalUnderlineChar">
    <w:name w:val="Normal Underline Char"/>
    <w:link w:val="NormalUnderline"/>
    <w:rsid w:val="002743A1"/>
    <w:rPr>
      <w:rFonts w:eastAsia="Times New Roman"/>
      <w:u w:val="single"/>
    </w:rPr>
  </w:style>
  <w:style w:type="character" w:customStyle="1" w:styleId="DontRead">
    <w:name w:val="Don't Read"/>
    <w:qFormat/>
    <w:rsid w:val="002743A1"/>
    <w:rPr>
      <w:rFonts w:ascii="Times New Roman" w:hAnsi="Times New Roman"/>
      <w:sz w:val="16"/>
    </w:rPr>
  </w:style>
  <w:style w:type="paragraph" w:customStyle="1" w:styleId="Underlinestyle">
    <w:name w:val="Underline style"/>
    <w:basedOn w:val="Normal"/>
    <w:qFormat/>
    <w:rsid w:val="002743A1"/>
    <w:rPr>
      <w:rFonts w:eastAsia="Times New Roman"/>
      <w:u w:val="single"/>
    </w:rPr>
  </w:style>
  <w:style w:type="character" w:customStyle="1" w:styleId="Style11ptUnderline3">
    <w:name w:val="Style 11 pt Underline3"/>
    <w:rsid w:val="002743A1"/>
    <w:rPr>
      <w:sz w:val="20"/>
      <w:u w:val="single"/>
    </w:rPr>
  </w:style>
  <w:style w:type="character" w:customStyle="1" w:styleId="27">
    <w:name w:val="27"/>
    <w:rsid w:val="002743A1"/>
    <w:rPr>
      <w:rFonts w:cs="Arial"/>
      <w:bCs/>
      <w:sz w:val="20"/>
      <w:u w:val="single"/>
      <w:lang w:val="en-US" w:eastAsia="en-US" w:bidi="ar-SA"/>
    </w:rPr>
  </w:style>
  <w:style w:type="character" w:customStyle="1" w:styleId="2">
    <w:name w:val="2"/>
    <w:rsid w:val="002743A1"/>
    <w:rPr>
      <w:rFonts w:cs="Arial"/>
      <w:bCs/>
      <w:sz w:val="20"/>
      <w:u w:val="single"/>
      <w:lang w:val="en-US" w:eastAsia="en-US" w:bidi="ar-SA"/>
    </w:rPr>
  </w:style>
  <w:style w:type="character" w:customStyle="1" w:styleId="Style9ptUnderline11">
    <w:name w:val="Style 9 pt Underline11"/>
    <w:basedOn w:val="DefaultParagraphFont"/>
    <w:rsid w:val="002743A1"/>
    <w:rPr>
      <w:sz w:val="20"/>
      <w:u w:val="single"/>
    </w:rPr>
  </w:style>
  <w:style w:type="character" w:customStyle="1" w:styleId="Style9ptBoldUnderline5">
    <w:name w:val="Style 9 pt Bold Underline5"/>
    <w:basedOn w:val="DefaultParagraphFont"/>
    <w:rsid w:val="002743A1"/>
    <w:rPr>
      <w:b/>
      <w:bCs/>
      <w:sz w:val="20"/>
      <w:u w:val="single"/>
    </w:rPr>
  </w:style>
  <w:style w:type="character" w:customStyle="1" w:styleId="CharChar114">
    <w:name w:val="Char Char114"/>
    <w:basedOn w:val="DefaultParagraphFont"/>
    <w:rsid w:val="002743A1"/>
    <w:rPr>
      <w:rFonts w:cs="Arial"/>
      <w:bCs/>
      <w:szCs w:val="26"/>
      <w:u w:val="single"/>
      <w:lang w:val="en-US" w:eastAsia="en-US" w:bidi="ar-SA"/>
    </w:rPr>
  </w:style>
  <w:style w:type="character" w:customStyle="1" w:styleId="CharChar113">
    <w:name w:val="Char Char113"/>
    <w:basedOn w:val="DefaultParagraphFont"/>
    <w:rsid w:val="002743A1"/>
    <w:rPr>
      <w:rFonts w:cs="Arial"/>
      <w:bCs/>
      <w:szCs w:val="26"/>
      <w:u w:val="single"/>
      <w:lang w:val="en-US" w:eastAsia="en-US" w:bidi="ar-SA"/>
    </w:rPr>
  </w:style>
  <w:style w:type="character" w:customStyle="1" w:styleId="CharChar112">
    <w:name w:val="Char Char112"/>
    <w:basedOn w:val="DefaultParagraphFont"/>
    <w:rsid w:val="002743A1"/>
    <w:rPr>
      <w:rFonts w:cs="Arial"/>
      <w:bCs/>
      <w:szCs w:val="26"/>
      <w:u w:val="single"/>
      <w:lang w:val="en-US" w:eastAsia="en-US" w:bidi="ar-SA"/>
    </w:rPr>
  </w:style>
  <w:style w:type="character" w:customStyle="1" w:styleId="ssl0">
    <w:name w:val="ss_l0"/>
    <w:basedOn w:val="DefaultParagraphFont"/>
    <w:rsid w:val="002743A1"/>
  </w:style>
  <w:style w:type="paragraph" w:styleId="CommentText">
    <w:name w:val="annotation text"/>
    <w:basedOn w:val="Normal"/>
    <w:link w:val="CommentTextChar"/>
    <w:uiPriority w:val="99"/>
    <w:rsid w:val="002743A1"/>
    <w:rPr>
      <w:szCs w:val="20"/>
    </w:rPr>
  </w:style>
  <w:style w:type="character" w:customStyle="1" w:styleId="CommentTextChar">
    <w:name w:val="Comment Text Char"/>
    <w:basedOn w:val="DefaultParagraphFont"/>
    <w:link w:val="CommentText"/>
    <w:uiPriority w:val="99"/>
    <w:rsid w:val="002743A1"/>
    <w:rPr>
      <w:szCs w:val="20"/>
    </w:rPr>
  </w:style>
  <w:style w:type="character" w:customStyle="1" w:styleId="CommentSubjectChar">
    <w:name w:val="Comment Subject Char"/>
    <w:basedOn w:val="CommentTextChar"/>
    <w:link w:val="CommentSubject"/>
    <w:rsid w:val="002743A1"/>
    <w:rPr>
      <w:rFonts w:ascii="Times New Roman" w:hAnsi="Times New Roman" w:cs="Times New Roman"/>
      <w:b/>
      <w:bCs/>
      <w:szCs w:val="20"/>
    </w:rPr>
  </w:style>
  <w:style w:type="paragraph" w:styleId="CommentSubject">
    <w:name w:val="annotation subject"/>
    <w:basedOn w:val="CommentText"/>
    <w:next w:val="CommentText"/>
    <w:link w:val="CommentSubjectChar"/>
    <w:rsid w:val="002743A1"/>
    <w:rPr>
      <w:rFonts w:ascii="Times New Roman" w:hAnsi="Times New Roman" w:cs="Times New Roman"/>
      <w:b/>
      <w:bCs/>
    </w:rPr>
  </w:style>
  <w:style w:type="character" w:customStyle="1" w:styleId="CommentSubjectChar1">
    <w:name w:val="Comment Subject Char1"/>
    <w:basedOn w:val="CommentTextChar"/>
    <w:uiPriority w:val="99"/>
    <w:semiHidden/>
    <w:rsid w:val="002743A1"/>
    <w:rPr>
      <w:b/>
      <w:bCs/>
      <w:szCs w:val="20"/>
    </w:rPr>
  </w:style>
  <w:style w:type="paragraph" w:customStyle="1" w:styleId="WW-Default1">
    <w:name w:val="WW-Default1"/>
    <w:basedOn w:val="Normal"/>
    <w:qFormat/>
    <w:rsid w:val="002743A1"/>
    <w:pPr>
      <w:suppressAutoHyphens/>
    </w:pPr>
    <w:rPr>
      <w:rFonts w:eastAsia="Times New Roman"/>
      <w:b/>
      <w:bCs/>
      <w:szCs w:val="20"/>
      <w:lang w:eastAsia="ar-SA"/>
    </w:rPr>
  </w:style>
  <w:style w:type="paragraph" w:customStyle="1" w:styleId="Normal1">
    <w:name w:val="Normal1"/>
    <w:basedOn w:val="BodyText"/>
    <w:qFormat/>
    <w:rsid w:val="002743A1"/>
  </w:style>
  <w:style w:type="character" w:customStyle="1" w:styleId="zoomme">
    <w:name w:val="zoomme"/>
    <w:basedOn w:val="DefaultParagraphFont"/>
    <w:rsid w:val="002743A1"/>
  </w:style>
  <w:style w:type="character" w:customStyle="1" w:styleId="Date1">
    <w:name w:val="Date1"/>
    <w:basedOn w:val="DefaultParagraphFont"/>
    <w:rsid w:val="002743A1"/>
  </w:style>
  <w:style w:type="character" w:customStyle="1" w:styleId="classauthor">
    <w:name w:val="class=&quot;author&quot;"/>
    <w:basedOn w:val="DefaultParagraphFont"/>
    <w:rsid w:val="002743A1"/>
  </w:style>
  <w:style w:type="paragraph" w:customStyle="1" w:styleId="CardStyle">
    <w:name w:val="Card Style"/>
    <w:basedOn w:val="Normal"/>
    <w:link w:val="CardStyleChar"/>
    <w:qFormat/>
    <w:rsid w:val="002743A1"/>
    <w:rPr>
      <w:rFonts w:eastAsia="Times New Roman"/>
    </w:rPr>
  </w:style>
  <w:style w:type="character" w:customStyle="1" w:styleId="CharCharChar">
    <w:name w:val="Char Char Char"/>
    <w:basedOn w:val="DefaultParagraphFont"/>
    <w:rsid w:val="002743A1"/>
    <w:rPr>
      <w:rFonts w:cs="Arial"/>
      <w:bCs/>
      <w:szCs w:val="26"/>
      <w:u w:val="single"/>
      <w:lang w:val="en-US" w:eastAsia="en-US" w:bidi="ar-SA"/>
    </w:rPr>
  </w:style>
  <w:style w:type="character" w:customStyle="1" w:styleId="BoldUnderlineChar0">
    <w:name w:val="Bold Underline Char"/>
    <w:rsid w:val="002743A1"/>
    <w:rPr>
      <w:rFonts w:ascii="Times New Roman" w:eastAsia="Times New Roman" w:hAnsi="Times New Roman"/>
      <w:b/>
      <w:bCs/>
      <w:szCs w:val="24"/>
      <w:u w:val="single"/>
    </w:rPr>
  </w:style>
  <w:style w:type="character" w:customStyle="1" w:styleId="texto1">
    <w:name w:val="texto1"/>
    <w:rsid w:val="002743A1"/>
  </w:style>
  <w:style w:type="character" w:customStyle="1" w:styleId="apple-style-span">
    <w:name w:val="apple-style-span"/>
    <w:rsid w:val="002743A1"/>
  </w:style>
  <w:style w:type="paragraph" w:customStyle="1" w:styleId="citenon-bold">
    <w:name w:val="cite non-bold"/>
    <w:basedOn w:val="Normal"/>
    <w:link w:val="citenon-boldChar"/>
    <w:qFormat/>
    <w:rsid w:val="002743A1"/>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743A1"/>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2743A1"/>
    <w:rPr>
      <w:rFonts w:eastAsia="Times New Roman" w:cs="Arial"/>
      <w:b/>
      <w:sz w:val="24"/>
      <w:szCs w:val="28"/>
    </w:rPr>
  </w:style>
  <w:style w:type="paragraph" w:customStyle="1" w:styleId="Style23">
    <w:name w:val="Style23"/>
    <w:basedOn w:val="Normal"/>
    <w:uiPriority w:val="99"/>
    <w:qFormat/>
    <w:rsid w:val="002743A1"/>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2743A1"/>
    <w:rPr>
      <w:rFonts w:eastAsia="Times New Roman"/>
      <w:lang w:bidi="en-US"/>
    </w:rPr>
  </w:style>
  <w:style w:type="character" w:customStyle="1" w:styleId="gray">
    <w:name w:val="gray"/>
    <w:basedOn w:val="DefaultParagraphFont"/>
    <w:rsid w:val="002743A1"/>
  </w:style>
  <w:style w:type="paragraph" w:customStyle="1" w:styleId="Tagtemplate">
    <w:name w:val="Tagtemplate"/>
    <w:basedOn w:val="Normal"/>
    <w:link w:val="TagtemplateChar"/>
    <w:autoRedefine/>
    <w:qFormat/>
    <w:rsid w:val="002743A1"/>
    <w:pPr>
      <w:keepNext/>
      <w:keepLines/>
    </w:pPr>
    <w:rPr>
      <w:rFonts w:eastAsia="Calibri"/>
      <w:b/>
    </w:rPr>
  </w:style>
  <w:style w:type="character" w:customStyle="1" w:styleId="TagtemplateChar">
    <w:name w:val="Tagtemplate Char"/>
    <w:basedOn w:val="DefaultParagraphFont"/>
    <w:link w:val="Tagtemplate"/>
    <w:rsid w:val="002743A1"/>
    <w:rPr>
      <w:rFonts w:eastAsia="Calibri"/>
      <w:b/>
    </w:rPr>
  </w:style>
  <w:style w:type="character" w:customStyle="1" w:styleId="Styleunderline11ptBorderSinglesolidlineAuto05p">
    <w:name w:val="Style underline + 11 pt Border: : (Single solid line Auto  0.5 p..."/>
    <w:rsid w:val="002743A1"/>
    <w:rPr>
      <w:sz w:val="20"/>
      <w:u w:val="single"/>
      <w:bdr w:val="single" w:sz="4" w:space="0" w:color="auto"/>
    </w:rPr>
  </w:style>
  <w:style w:type="paragraph" w:customStyle="1" w:styleId="Citation-FirstLine">
    <w:name w:val="Citation - First Line"/>
    <w:basedOn w:val="Normal"/>
    <w:next w:val="Normal"/>
    <w:autoRedefine/>
    <w:qFormat/>
    <w:rsid w:val="002743A1"/>
    <w:pPr>
      <w:spacing w:line="240" w:lineRule="atLeast"/>
      <w:jc w:val="both"/>
    </w:pPr>
    <w:rPr>
      <w:rFonts w:ascii="Book Antiqua" w:eastAsia="Times New Roman" w:hAnsi="Book Antiqua"/>
    </w:rPr>
  </w:style>
  <w:style w:type="character" w:customStyle="1" w:styleId="CardText-Underlined">
    <w:name w:val="Card Text - Underlined"/>
    <w:rsid w:val="002743A1"/>
    <w:rPr>
      <w:b/>
      <w:sz w:val="20"/>
      <w:u w:val="single"/>
    </w:rPr>
  </w:style>
  <w:style w:type="paragraph" w:customStyle="1" w:styleId="Citation-Complete">
    <w:name w:val="Citation - Complete"/>
    <w:basedOn w:val="Normal"/>
    <w:next w:val="Normal"/>
    <w:link w:val="Citation-CompleteChar"/>
    <w:autoRedefine/>
    <w:qFormat/>
    <w:rsid w:val="002743A1"/>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2743A1"/>
    <w:rPr>
      <w:rFonts w:ascii="Book Antiqua" w:eastAsia="Times New Roman" w:hAnsi="Book Antiqua"/>
    </w:rPr>
  </w:style>
  <w:style w:type="character" w:customStyle="1" w:styleId="MicroTextChar">
    <w:name w:val="MicroText Char"/>
    <w:link w:val="MicroText"/>
    <w:rsid w:val="002743A1"/>
    <w:rPr>
      <w:rFonts w:ascii="Arial Narrow" w:hAnsi="Arial Narrow"/>
      <w:sz w:val="12"/>
    </w:rPr>
  </w:style>
  <w:style w:type="paragraph" w:customStyle="1" w:styleId="TagCite">
    <w:name w:val="Tag/Cite"/>
    <w:basedOn w:val="Normal"/>
    <w:qFormat/>
    <w:rsid w:val="002743A1"/>
    <w:rPr>
      <w:rFonts w:eastAsia="Times New Roman"/>
      <w:b/>
    </w:rPr>
  </w:style>
  <w:style w:type="character" w:customStyle="1" w:styleId="Style11ptItalicUnderline">
    <w:name w:val="Style 11 pt Italic Underline"/>
    <w:basedOn w:val="DefaultParagraphFont"/>
    <w:rsid w:val="002743A1"/>
    <w:rPr>
      <w:i/>
      <w:iCs/>
      <w:sz w:val="20"/>
      <w:u w:val="single"/>
    </w:rPr>
  </w:style>
  <w:style w:type="character" w:customStyle="1" w:styleId="Style11ptItalic">
    <w:name w:val="Style 11 pt Italic"/>
    <w:basedOn w:val="DefaultParagraphFont"/>
    <w:rsid w:val="002743A1"/>
    <w:rPr>
      <w:rFonts w:ascii="Times New Roman" w:hAnsi="Times New Roman"/>
      <w:i/>
      <w:iCs/>
      <w:sz w:val="20"/>
    </w:rPr>
  </w:style>
  <w:style w:type="character" w:customStyle="1" w:styleId="BoldandUnderlineChar">
    <w:name w:val="Bold and Underline Char"/>
    <w:basedOn w:val="DefaultParagraphFont"/>
    <w:link w:val="BoldandUnderline"/>
    <w:locked/>
    <w:rsid w:val="002743A1"/>
    <w:rPr>
      <w:b/>
      <w:u w:val="single"/>
    </w:rPr>
  </w:style>
  <w:style w:type="paragraph" w:customStyle="1" w:styleId="BoldandUnderline">
    <w:name w:val="Bold and Underline"/>
    <w:basedOn w:val="Normal"/>
    <w:link w:val="BoldandUnderlineChar"/>
    <w:qFormat/>
    <w:rsid w:val="002743A1"/>
    <w:rPr>
      <w:b/>
      <w:u w:val="single"/>
    </w:rPr>
  </w:style>
  <w:style w:type="character" w:customStyle="1" w:styleId="hdr">
    <w:name w:val="hdr"/>
    <w:basedOn w:val="DefaultParagraphFont"/>
    <w:rsid w:val="002743A1"/>
  </w:style>
  <w:style w:type="paragraph" w:customStyle="1" w:styleId="StyleStyle49ptBold3">
    <w:name w:val="Style Style4 + 9 pt Bold3"/>
    <w:basedOn w:val="Style4"/>
    <w:link w:val="StyleStyle49ptBold3Char"/>
    <w:qFormat/>
    <w:rsid w:val="002743A1"/>
    <w:rPr>
      <w:rFonts w:cs="Times New Roman"/>
      <w:b/>
      <w:bCs/>
    </w:rPr>
  </w:style>
  <w:style w:type="character" w:customStyle="1" w:styleId="StyleStyle49ptBold3Char">
    <w:name w:val="Style Style4 + 9 pt Bold3 Char"/>
    <w:basedOn w:val="Style4Char"/>
    <w:link w:val="StyleStyle49ptBold3"/>
    <w:rsid w:val="002743A1"/>
    <w:rPr>
      <w:rFonts w:eastAsia="Times New Roman" w:cs="Times New Roman"/>
      <w:b/>
      <w:bCs/>
      <w:u w:val="single"/>
    </w:rPr>
  </w:style>
  <w:style w:type="character" w:customStyle="1" w:styleId="Style9ptUnderline6">
    <w:name w:val="Style 9 pt Underline6"/>
    <w:basedOn w:val="DefaultParagraphFont"/>
    <w:rsid w:val="002743A1"/>
    <w:rPr>
      <w:sz w:val="20"/>
      <w:u w:val="single"/>
    </w:rPr>
  </w:style>
  <w:style w:type="character" w:customStyle="1" w:styleId="ct-with-fmlt">
    <w:name w:val="ct-with-fmlt"/>
    <w:basedOn w:val="DefaultParagraphFont"/>
    <w:rsid w:val="002743A1"/>
  </w:style>
  <w:style w:type="paragraph" w:customStyle="1" w:styleId="TagText">
    <w:name w:val="TagText"/>
    <w:basedOn w:val="Normal"/>
    <w:uiPriority w:val="99"/>
    <w:qFormat/>
    <w:rsid w:val="002743A1"/>
    <w:rPr>
      <w:b/>
    </w:rPr>
  </w:style>
  <w:style w:type="paragraph" w:customStyle="1" w:styleId="StyleStyle49pt">
    <w:name w:val="Style Style4 + 9 pt"/>
    <w:basedOn w:val="Normal"/>
    <w:link w:val="StyleStyle49ptChar"/>
    <w:qFormat/>
    <w:rsid w:val="002743A1"/>
    <w:rPr>
      <w:rFonts w:eastAsia="Times New Roman"/>
      <w:u w:val="single"/>
    </w:rPr>
  </w:style>
  <w:style w:type="character" w:customStyle="1" w:styleId="StyleStyle49ptChar">
    <w:name w:val="Style Style4 + 9 pt Char"/>
    <w:basedOn w:val="DefaultParagraphFont"/>
    <w:link w:val="StyleStyle49pt"/>
    <w:rsid w:val="002743A1"/>
    <w:rPr>
      <w:rFonts w:eastAsia="Times New Roman"/>
      <w:u w:val="single"/>
    </w:rPr>
  </w:style>
  <w:style w:type="paragraph" w:customStyle="1" w:styleId="StyleStyle49ptBold">
    <w:name w:val="Style Style4 + 9 pt Bold"/>
    <w:basedOn w:val="Normal"/>
    <w:link w:val="StyleStyle49ptBoldChar"/>
    <w:qFormat/>
    <w:rsid w:val="002743A1"/>
    <w:rPr>
      <w:rFonts w:eastAsia="Times New Roman"/>
      <w:b/>
      <w:bCs/>
      <w:u w:val="single"/>
    </w:rPr>
  </w:style>
  <w:style w:type="character" w:customStyle="1" w:styleId="StyleStyle49ptBoldChar">
    <w:name w:val="Style Style4 + 9 pt Bold Char"/>
    <w:basedOn w:val="DefaultParagraphFont"/>
    <w:link w:val="StyleStyle49ptBold"/>
    <w:rsid w:val="002743A1"/>
    <w:rPr>
      <w:rFonts w:eastAsia="Times New Roman"/>
      <w:b/>
      <w:bCs/>
      <w:u w:val="single"/>
    </w:rPr>
  </w:style>
  <w:style w:type="paragraph" w:customStyle="1" w:styleId="StyleStyle49ptBoldItalic">
    <w:name w:val="Style Style4 + 9 pt Bold Italic"/>
    <w:basedOn w:val="Normal"/>
    <w:link w:val="StyleStyle49ptBoldItalicChar"/>
    <w:qFormat/>
    <w:rsid w:val="002743A1"/>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2743A1"/>
    <w:rPr>
      <w:rFonts w:eastAsia="Times New Roman"/>
      <w:b/>
      <w:bCs/>
      <w:i/>
      <w:iCs/>
      <w:u w:val="single"/>
    </w:rPr>
  </w:style>
  <w:style w:type="paragraph" w:customStyle="1" w:styleId="StyleUnderlined11ptBold">
    <w:name w:val="Style Underlined + 11 pt Bold"/>
    <w:link w:val="StyleUnderlined11ptBoldChar"/>
    <w:qFormat/>
    <w:rsid w:val="002743A1"/>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2743A1"/>
    <w:rPr>
      <w:rFonts w:ascii="Arial" w:eastAsia="Times New Roman" w:hAnsi="Arial" w:cs="Arial"/>
      <w:b/>
      <w:bCs/>
      <w:szCs w:val="24"/>
      <w:u w:val="single"/>
    </w:rPr>
  </w:style>
  <w:style w:type="paragraph" w:customStyle="1" w:styleId="StyleUnderlined11pt">
    <w:name w:val="Style Underlined + 11 pt"/>
    <w:link w:val="StyleUnderlined11ptChar"/>
    <w:qFormat/>
    <w:rsid w:val="002743A1"/>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2743A1"/>
    <w:rPr>
      <w:rFonts w:ascii="Arial" w:eastAsia="Times New Roman" w:hAnsi="Arial" w:cs="Arial"/>
      <w:szCs w:val="24"/>
      <w:u w:val="single"/>
    </w:rPr>
  </w:style>
  <w:style w:type="character" w:customStyle="1" w:styleId="newscontent">
    <w:name w:val="newscontent"/>
    <w:rsid w:val="002743A1"/>
  </w:style>
  <w:style w:type="character" w:customStyle="1" w:styleId="StyleUnderlinePatternClearYellow">
    <w:name w:val="Style Underline Pattern: Clear (Yellow)"/>
    <w:basedOn w:val="DefaultParagraphFont"/>
    <w:rsid w:val="002743A1"/>
    <w:rPr>
      <w:u w:val="single"/>
      <w:shd w:val="clear" w:color="auto" w:fill="00FF00"/>
    </w:rPr>
  </w:style>
  <w:style w:type="paragraph" w:customStyle="1" w:styleId="StyleUnderlineChar11pt3">
    <w:name w:val="Style Underline Char + 11 pt3"/>
    <w:link w:val="StyleUnderlineChar11pt3Char"/>
    <w:qFormat/>
    <w:rsid w:val="002743A1"/>
    <w:pPr>
      <w:spacing w:after="160" w:line="259" w:lineRule="auto"/>
    </w:pPr>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2743A1"/>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2743A1"/>
    <w:rPr>
      <w:b w:val="0"/>
      <w:bCs/>
      <w:u w:val="single"/>
    </w:rPr>
  </w:style>
  <w:style w:type="character" w:customStyle="1" w:styleId="date-display-single">
    <w:name w:val="date-display-single"/>
    <w:basedOn w:val="DefaultParagraphFont"/>
    <w:rsid w:val="002743A1"/>
  </w:style>
  <w:style w:type="character" w:customStyle="1" w:styleId="CommentTextChar1">
    <w:name w:val="Comment Text Char1"/>
    <w:basedOn w:val="DefaultParagraphFont"/>
    <w:uiPriority w:val="99"/>
    <w:rsid w:val="002743A1"/>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2743A1"/>
    <w:rPr>
      <w:rFonts w:ascii="Times New Roman" w:hAnsi="Times New Roman" w:cs="Times New Roman"/>
      <w:sz w:val="20"/>
    </w:rPr>
  </w:style>
  <w:style w:type="paragraph" w:customStyle="1" w:styleId="Cite2">
    <w:name w:val="Cite 2"/>
    <w:basedOn w:val="Normal"/>
    <w:qFormat/>
    <w:rsid w:val="002743A1"/>
    <w:rPr>
      <w:rFonts w:eastAsia="MS Mincho"/>
      <w:b/>
      <w:u w:val="single"/>
    </w:rPr>
  </w:style>
  <w:style w:type="character" w:customStyle="1" w:styleId="StyleunderlineBold">
    <w:name w:val="Style underline + Bold"/>
    <w:basedOn w:val="underline"/>
    <w:rsid w:val="002743A1"/>
    <w:rPr>
      <w:rFonts w:ascii="Times New Roman" w:hAnsi="Times New Roman" w:cs="Times New Roman"/>
      <w:bCs/>
      <w:sz w:val="20"/>
      <w:u w:val="single"/>
    </w:rPr>
  </w:style>
  <w:style w:type="paragraph" w:customStyle="1" w:styleId="cards0">
    <w:name w:val="cards"/>
    <w:basedOn w:val="Cites0"/>
    <w:qFormat/>
    <w:rsid w:val="002743A1"/>
    <w:pPr>
      <w:widowControl/>
      <w:jc w:val="left"/>
    </w:pPr>
    <w:rPr>
      <w:szCs w:val="22"/>
    </w:rPr>
  </w:style>
  <w:style w:type="character" w:customStyle="1" w:styleId="Style10ptUnderline">
    <w:name w:val="Style 10 pt Underline"/>
    <w:basedOn w:val="DefaultParagraphFont"/>
    <w:rsid w:val="002743A1"/>
    <w:rPr>
      <w:sz w:val="20"/>
      <w:u w:val="single"/>
    </w:rPr>
  </w:style>
  <w:style w:type="character" w:styleId="HTMLCite">
    <w:name w:val="HTML Cite"/>
    <w:uiPriority w:val="99"/>
    <w:rsid w:val="002743A1"/>
    <w:rPr>
      <w:i/>
      <w:iCs/>
    </w:rPr>
  </w:style>
  <w:style w:type="character" w:customStyle="1" w:styleId="slug-pub-date">
    <w:name w:val="slug-pub-date"/>
    <w:basedOn w:val="DefaultParagraphFont"/>
    <w:rsid w:val="002743A1"/>
  </w:style>
  <w:style w:type="character" w:customStyle="1" w:styleId="slug-vol">
    <w:name w:val="slug-vol"/>
    <w:basedOn w:val="DefaultParagraphFont"/>
    <w:rsid w:val="002743A1"/>
  </w:style>
  <w:style w:type="character" w:customStyle="1" w:styleId="slug-issue">
    <w:name w:val="slug-issue"/>
    <w:basedOn w:val="DefaultParagraphFont"/>
    <w:rsid w:val="002743A1"/>
  </w:style>
  <w:style w:type="character" w:customStyle="1" w:styleId="slug-pages">
    <w:name w:val="slug-pages"/>
    <w:basedOn w:val="DefaultParagraphFont"/>
    <w:rsid w:val="002743A1"/>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2743A1"/>
    <w:rPr>
      <w:b/>
      <w:bCs/>
      <w:strike w:val="0"/>
      <w:dstrike w:val="0"/>
      <w:sz w:val="24"/>
      <w:u w:val="none"/>
      <w:effect w:val="none"/>
    </w:rPr>
  </w:style>
  <w:style w:type="paragraph" w:customStyle="1" w:styleId="Tag2">
    <w:name w:val="Tag2"/>
    <w:basedOn w:val="Normal"/>
    <w:autoRedefine/>
    <w:qFormat/>
    <w:rsid w:val="002743A1"/>
    <w:pPr>
      <w:spacing w:before="120"/>
    </w:pPr>
    <w:rPr>
      <w:b/>
      <w:sz w:val="26"/>
    </w:rPr>
  </w:style>
  <w:style w:type="character" w:customStyle="1" w:styleId="tagchar">
    <w:name w:val="tagchar"/>
    <w:basedOn w:val="DefaultParagraphFont"/>
    <w:rsid w:val="002743A1"/>
  </w:style>
  <w:style w:type="paragraph" w:customStyle="1" w:styleId="NormalText">
    <w:name w:val="Normal Text"/>
    <w:basedOn w:val="Normal"/>
    <w:link w:val="NormalTextChar"/>
    <w:autoRedefine/>
    <w:qFormat/>
    <w:rsid w:val="002743A1"/>
    <w:pPr>
      <w:jc w:val="both"/>
    </w:pPr>
    <w:rPr>
      <w:rFonts w:eastAsia="Times New Roman"/>
      <w:szCs w:val="26"/>
    </w:rPr>
  </w:style>
  <w:style w:type="character" w:customStyle="1" w:styleId="pmterms11">
    <w:name w:val="pmterms11"/>
    <w:basedOn w:val="DefaultParagraphFont"/>
    <w:rsid w:val="002743A1"/>
    <w:rPr>
      <w:b/>
      <w:bCs/>
      <w:i w:val="0"/>
      <w:iCs w:val="0"/>
      <w:color w:val="000000"/>
    </w:rPr>
  </w:style>
  <w:style w:type="character" w:customStyle="1" w:styleId="StyleUnderlineChar9ptBold">
    <w:name w:val="Style Underline Char + 9 pt Bold"/>
    <w:basedOn w:val="DefaultParagraphFont"/>
    <w:rsid w:val="002743A1"/>
    <w:rPr>
      <w:rFonts w:ascii="Times New Roman" w:hAnsi="Times New Roman"/>
      <w:b/>
      <w:bCs/>
      <w:sz w:val="20"/>
      <w:u w:val="single"/>
      <w:lang w:val="en-US" w:eastAsia="en-US" w:bidi="ar-SA"/>
    </w:rPr>
  </w:style>
  <w:style w:type="character" w:customStyle="1" w:styleId="Style8pt">
    <w:name w:val="Style 8 pt"/>
    <w:basedOn w:val="DefaultParagraphFont"/>
    <w:rsid w:val="002743A1"/>
    <w:rPr>
      <w:sz w:val="20"/>
    </w:rPr>
  </w:style>
  <w:style w:type="character" w:customStyle="1" w:styleId="UnderlineChar5Char">
    <w:name w:val="Underline Char5 Char"/>
    <w:basedOn w:val="DefaultParagraphFont"/>
    <w:rsid w:val="002743A1"/>
    <w:rPr>
      <w:szCs w:val="24"/>
      <w:u w:val="single"/>
      <w:lang w:val="en-US" w:eastAsia="en-US" w:bidi="ar-SA"/>
    </w:rPr>
  </w:style>
  <w:style w:type="character" w:customStyle="1" w:styleId="BoldandUnderlineChar2Char1">
    <w:name w:val="Bold and Underline Char2 Char1"/>
    <w:basedOn w:val="DefaultParagraphFont"/>
    <w:rsid w:val="002743A1"/>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743A1"/>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743A1"/>
    <w:rPr>
      <w:szCs w:val="24"/>
      <w:u w:val="single"/>
      <w:lang w:val="en-US" w:eastAsia="en-US" w:bidi="ar-SA"/>
    </w:rPr>
  </w:style>
  <w:style w:type="paragraph" w:customStyle="1" w:styleId="Language">
    <w:name w:val="Language"/>
    <w:basedOn w:val="Normal"/>
    <w:link w:val="LanguageChar"/>
    <w:qFormat/>
    <w:rsid w:val="002743A1"/>
    <w:rPr>
      <w:rFonts w:eastAsia="Times New Roman"/>
      <w:strike/>
      <w:szCs w:val="20"/>
    </w:rPr>
  </w:style>
  <w:style w:type="character" w:customStyle="1" w:styleId="LanguageChar">
    <w:name w:val="Language Char"/>
    <w:basedOn w:val="DefaultParagraphFont"/>
    <w:link w:val="Language"/>
    <w:rsid w:val="002743A1"/>
    <w:rPr>
      <w:rFonts w:eastAsia="Times New Roman"/>
      <w:strike/>
      <w:szCs w:val="20"/>
    </w:rPr>
  </w:style>
  <w:style w:type="paragraph" w:customStyle="1" w:styleId="UnderlineChar3">
    <w:name w:val="Underline Char3"/>
    <w:basedOn w:val="Normal"/>
    <w:link w:val="UnderlineChar3Char"/>
    <w:qFormat/>
    <w:rsid w:val="002743A1"/>
    <w:rPr>
      <w:rFonts w:eastAsia="Times New Roman"/>
      <w:u w:val="single"/>
    </w:rPr>
  </w:style>
  <w:style w:type="character" w:customStyle="1" w:styleId="UnderlineChar3Char">
    <w:name w:val="Underline Char3 Char"/>
    <w:basedOn w:val="DefaultParagraphFont"/>
    <w:link w:val="UnderlineChar3"/>
    <w:rsid w:val="002743A1"/>
    <w:rPr>
      <w:rFonts w:eastAsia="Times New Roman"/>
      <w:u w:val="single"/>
    </w:rPr>
  </w:style>
  <w:style w:type="paragraph" w:customStyle="1" w:styleId="BoldandUnderlineChar3Char">
    <w:name w:val="Bold and Underline Char3 Char"/>
    <w:basedOn w:val="Normal"/>
    <w:link w:val="BoldandUnderlineChar3CharChar"/>
    <w:qFormat/>
    <w:rsid w:val="002743A1"/>
    <w:rPr>
      <w:rFonts w:eastAsia="Times New Roman"/>
      <w:b/>
      <w:u w:val="single"/>
    </w:rPr>
  </w:style>
  <w:style w:type="character" w:customStyle="1" w:styleId="BoldandUnderlineChar3CharChar">
    <w:name w:val="Bold and Underline Char3 Char Char"/>
    <w:basedOn w:val="DefaultParagraphFont"/>
    <w:link w:val="BoldandUnderlineChar3Char"/>
    <w:rsid w:val="002743A1"/>
    <w:rPr>
      <w:rFonts w:eastAsia="Times New Roman"/>
      <w:b/>
      <w:u w:val="single"/>
    </w:rPr>
  </w:style>
  <w:style w:type="character" w:customStyle="1" w:styleId="UnderlineChar1">
    <w:name w:val="Underline Char1"/>
    <w:basedOn w:val="DefaultParagraphFont"/>
    <w:rsid w:val="002743A1"/>
    <w:rPr>
      <w:szCs w:val="24"/>
      <w:u w:val="single"/>
      <w:lang w:val="en-US" w:eastAsia="en-US" w:bidi="ar-SA"/>
    </w:rPr>
  </w:style>
  <w:style w:type="character" w:customStyle="1" w:styleId="BoldandUnderlineChar1Char2Char">
    <w:name w:val="Bold and Underline Char1 Char2 Char"/>
    <w:basedOn w:val="DefaultParagraphFont"/>
    <w:rsid w:val="002743A1"/>
    <w:rPr>
      <w:b/>
      <w:szCs w:val="24"/>
      <w:u w:val="single"/>
      <w:lang w:val="en-US" w:eastAsia="en-US" w:bidi="ar-SA"/>
    </w:rPr>
  </w:style>
  <w:style w:type="character" w:customStyle="1" w:styleId="SmalltextChar">
    <w:name w:val="Small text Char"/>
    <w:aliases w:val="Quote1 Char1"/>
    <w:link w:val="Smalltext"/>
    <w:rsid w:val="002743A1"/>
    <w:rPr>
      <w:rFonts w:ascii="Arial Narrow" w:eastAsia="Times New Roman" w:hAnsi="Arial Narrow"/>
    </w:rPr>
  </w:style>
  <w:style w:type="paragraph" w:customStyle="1" w:styleId="HotRoute">
    <w:name w:val="Hot Route"/>
    <w:basedOn w:val="Normal"/>
    <w:link w:val="HotRouteChar0"/>
    <w:qFormat/>
    <w:rsid w:val="002743A1"/>
    <w:pPr>
      <w:ind w:left="144"/>
    </w:pPr>
    <w:rPr>
      <w:rFonts w:eastAsia="Times New Roman"/>
    </w:rPr>
  </w:style>
  <w:style w:type="paragraph" w:customStyle="1" w:styleId="Cardstyle0">
    <w:name w:val="Cardstyle"/>
    <w:basedOn w:val="Normal"/>
    <w:next w:val="Normal"/>
    <w:qFormat/>
    <w:rsid w:val="002743A1"/>
    <w:rPr>
      <w:rFonts w:eastAsia="Times New Roman"/>
    </w:rPr>
  </w:style>
  <w:style w:type="character" w:customStyle="1" w:styleId="Style12ptBoldUnderline1">
    <w:name w:val="Style 12 pt Bold Underline1"/>
    <w:basedOn w:val="DefaultParagraphFont"/>
    <w:rsid w:val="002743A1"/>
    <w:rPr>
      <w:b/>
      <w:bCs/>
      <w:sz w:val="24"/>
      <w:u w:val="single"/>
    </w:rPr>
  </w:style>
  <w:style w:type="character" w:customStyle="1" w:styleId="StyleEmphasisArial12ptBoldNotItalic">
    <w:name w:val="Style Emphasis + Arial 12 pt Bold Not Italic"/>
    <w:basedOn w:val="Emphasis"/>
    <w:rsid w:val="002743A1"/>
    <w:rPr>
      <w:rFonts w:ascii="Arial" w:hAnsi="Arial" w:cs="Times New Roman"/>
      <w:b w:val="0"/>
      <w:bCs/>
      <w:i/>
      <w:iCs/>
      <w:sz w:val="24"/>
      <w:u w:val="single"/>
      <w:bdr w:val="single" w:sz="8" w:space="0" w:color="auto"/>
    </w:rPr>
  </w:style>
  <w:style w:type="character" w:customStyle="1" w:styleId="DebateHighlighted">
    <w:name w:val="Debate Highlighted"/>
    <w:qFormat/>
    <w:rsid w:val="002743A1"/>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2743A1"/>
    <w:rPr>
      <w:rFonts w:ascii="SimSun" w:eastAsia="SimSun" w:hAnsi="SimSun"/>
      <w:sz w:val="15"/>
      <w:lang w:eastAsia="zh-CN"/>
    </w:rPr>
  </w:style>
  <w:style w:type="paragraph" w:customStyle="1" w:styleId="UnreadText">
    <w:name w:val="Unread Text"/>
    <w:basedOn w:val="Normal"/>
    <w:next w:val="Normal"/>
    <w:link w:val="UnreadTextChar"/>
    <w:autoRedefine/>
    <w:qFormat/>
    <w:rsid w:val="002743A1"/>
    <w:pPr>
      <w:ind w:left="360"/>
    </w:pPr>
    <w:rPr>
      <w:rFonts w:ascii="SimSun" w:eastAsia="SimSun" w:hAnsi="SimSun"/>
      <w:sz w:val="15"/>
      <w:lang w:eastAsia="zh-CN"/>
    </w:rPr>
  </w:style>
  <w:style w:type="paragraph" w:customStyle="1" w:styleId="AuthorDate">
    <w:name w:val="AuthorDate"/>
    <w:next w:val="Normal"/>
    <w:link w:val="AuthorDateChar"/>
    <w:qFormat/>
    <w:rsid w:val="002743A1"/>
    <w:pPr>
      <w:widowControl w:val="0"/>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2743A1"/>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2743A1"/>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2743A1"/>
    <w:rPr>
      <w:rFonts w:ascii="Times New Roman" w:hAnsi="Times New Roman"/>
      <w:sz w:val="20"/>
      <w:u w:val="single"/>
      <w:bdr w:val="none" w:sz="0" w:space="0" w:color="auto"/>
      <w:shd w:val="clear" w:color="auto" w:fill="C0C0C0"/>
    </w:rPr>
  </w:style>
  <w:style w:type="character" w:customStyle="1" w:styleId="smallChar">
    <w:name w:val="small Char"/>
    <w:rsid w:val="002743A1"/>
    <w:rPr>
      <w:rFonts w:ascii="Calibri" w:eastAsia="Calibri" w:hAnsi="Calibri" w:cs="Calibri"/>
      <w:sz w:val="16"/>
      <w:szCs w:val="20"/>
      <w:lang w:val="x-none" w:eastAsia="x-none"/>
    </w:rPr>
  </w:style>
  <w:style w:type="paragraph" w:customStyle="1" w:styleId="HotRoute0">
    <w:name w:val="Hot Route!"/>
    <w:basedOn w:val="Normal"/>
    <w:qFormat/>
    <w:rsid w:val="002743A1"/>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2743A1"/>
    <w:rPr>
      <w:rFonts w:ascii="Times New Roman" w:hAnsi="Times New Roman" w:cs="Times New Roman"/>
      <w:sz w:val="16"/>
      <w:szCs w:val="16"/>
    </w:rPr>
  </w:style>
  <w:style w:type="character" w:customStyle="1" w:styleId="BodyText2Char1">
    <w:name w:val="Body Text 2 Char1"/>
    <w:basedOn w:val="DefaultParagraphFont"/>
    <w:semiHidden/>
    <w:rsid w:val="002743A1"/>
    <w:rPr>
      <w:rFonts w:ascii="Times New Roman" w:hAnsi="Times New Roman" w:cs="Times New Roman"/>
      <w:sz w:val="20"/>
    </w:rPr>
  </w:style>
  <w:style w:type="character" w:customStyle="1" w:styleId="Heading2Char1CharCharCharCharCharC">
    <w:name w:val="Heading 2 Char1 Char Char Char Char Char C"/>
    <w:rsid w:val="002743A1"/>
    <w:rPr>
      <w:rFonts w:cs="Arial"/>
      <w:b/>
      <w:bCs/>
      <w:iCs/>
      <w:sz w:val="24"/>
      <w:szCs w:val="28"/>
      <w:lang w:val="en-US" w:eastAsia="en-US" w:bidi="ar-SA"/>
    </w:rPr>
  </w:style>
  <w:style w:type="character" w:customStyle="1" w:styleId="underline1">
    <w:name w:val="underline1"/>
    <w:basedOn w:val="DefaultParagraphFont"/>
    <w:rsid w:val="002743A1"/>
    <w:rPr>
      <w:u w:val="single"/>
    </w:rPr>
  </w:style>
  <w:style w:type="character" w:customStyle="1" w:styleId="author0">
    <w:name w:val="author"/>
    <w:basedOn w:val="DefaultParagraphFont"/>
    <w:rsid w:val="002743A1"/>
    <w:rPr>
      <w:rFonts w:ascii="Times New Roman" w:hAnsi="Times New Roman"/>
      <w:b/>
      <w:sz w:val="24"/>
    </w:rPr>
  </w:style>
  <w:style w:type="character" w:customStyle="1" w:styleId="FontStyle291">
    <w:name w:val="Font Style291"/>
    <w:basedOn w:val="DefaultParagraphFont"/>
    <w:uiPriority w:val="99"/>
    <w:rsid w:val="002743A1"/>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2743A1"/>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2743A1"/>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2743A1"/>
    <w:rPr>
      <w:rFonts w:eastAsia="Times New Roman"/>
    </w:rPr>
  </w:style>
  <w:style w:type="paragraph" w:customStyle="1" w:styleId="Cards1">
    <w:name w:val="Cards1"/>
    <w:basedOn w:val="Normal"/>
    <w:link w:val="Cards1Char"/>
    <w:qFormat/>
    <w:rsid w:val="002743A1"/>
    <w:pPr>
      <w:ind w:left="288"/>
    </w:pPr>
    <w:rPr>
      <w:rFonts w:eastAsia="Times New Roman"/>
      <w:u w:val="single"/>
    </w:rPr>
  </w:style>
  <w:style w:type="character" w:customStyle="1" w:styleId="Cards1Char">
    <w:name w:val="Cards1 Char"/>
    <w:basedOn w:val="DefaultParagraphFont"/>
    <w:link w:val="Cards1"/>
    <w:rsid w:val="002743A1"/>
    <w:rPr>
      <w:rFonts w:eastAsia="Times New Roman"/>
      <w:u w:val="single"/>
    </w:rPr>
  </w:style>
  <w:style w:type="paragraph" w:customStyle="1" w:styleId="StyleCardTextTimesNewRoman11ptUnderline">
    <w:name w:val="Style Card Text + Times New Roman 11 pt Underline"/>
    <w:link w:val="StyleCardTextTimesNewRoman11ptUnderlineChar"/>
    <w:qFormat/>
    <w:rsid w:val="002743A1"/>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2743A1"/>
    <w:rPr>
      <w:rFonts w:ascii="Arial" w:eastAsia="Calibri" w:hAnsi="Arial" w:cs="Arial"/>
      <w:u w:val="single"/>
    </w:rPr>
  </w:style>
  <w:style w:type="character" w:customStyle="1" w:styleId="EmphasizeThis">
    <w:name w:val="EmphasizeThis"/>
    <w:rsid w:val="002743A1"/>
    <w:rPr>
      <w:rFonts w:ascii="Georgia" w:hAnsi="Georgia"/>
      <w:b/>
      <w:iCs/>
      <w:sz w:val="24"/>
      <w:u w:val="thick"/>
    </w:rPr>
  </w:style>
  <w:style w:type="paragraph" w:customStyle="1" w:styleId="Stylecard8pt">
    <w:name w:val="Style card + 8 pt"/>
    <w:basedOn w:val="Normal"/>
    <w:link w:val="Stylecard8ptChar"/>
    <w:qFormat/>
    <w:rsid w:val="002743A1"/>
    <w:pPr>
      <w:ind w:left="288" w:right="288"/>
    </w:pPr>
    <w:rPr>
      <w:rFonts w:cs="Calibri"/>
      <w:color w:val="000000"/>
      <w:u w:val="single"/>
      <w:lang w:eastAsia="ar-SA"/>
    </w:rPr>
  </w:style>
  <w:style w:type="character" w:customStyle="1" w:styleId="Stylecard8ptChar">
    <w:name w:val="Style card + 8 pt Char"/>
    <w:basedOn w:val="cardChar"/>
    <w:link w:val="Stylecard8pt"/>
    <w:rsid w:val="002743A1"/>
    <w:rPr>
      <w:rFonts w:ascii="Calibri" w:hAnsi="Calibri" w:cs="Calibri"/>
      <w:color w:val="000000"/>
      <w:u w:val="single"/>
      <w:lang w:eastAsia="ar-SA"/>
    </w:rPr>
  </w:style>
  <w:style w:type="character" w:customStyle="1" w:styleId="bhl">
    <w:name w:val="bhl"/>
    <w:basedOn w:val="DefaultParagraphFont"/>
    <w:rsid w:val="002743A1"/>
  </w:style>
  <w:style w:type="paragraph" w:customStyle="1" w:styleId="TagGA11">
    <w:name w:val="Tag GA 11"/>
    <w:basedOn w:val="TOC1"/>
    <w:qFormat/>
    <w:rsid w:val="002743A1"/>
    <w:pPr>
      <w:spacing w:before="0" w:after="160"/>
    </w:pPr>
    <w:rPr>
      <w:rFonts w:eastAsia="Calibri"/>
      <w:u w:val="none"/>
      <w:lang w:bidi="ar-SA"/>
    </w:rPr>
  </w:style>
  <w:style w:type="paragraph" w:customStyle="1" w:styleId="CiteCard">
    <w:name w:val="Cite/Card"/>
    <w:basedOn w:val="TOC2"/>
    <w:qFormat/>
    <w:rsid w:val="002743A1"/>
    <w:pPr>
      <w:tabs>
        <w:tab w:val="left" w:pos="4360"/>
      </w:tabs>
      <w:ind w:left="220"/>
    </w:pPr>
    <w:rPr>
      <w:rFonts w:eastAsia="Calibri"/>
      <w:sz w:val="22"/>
      <w:lang w:bidi="ar-SA"/>
    </w:rPr>
  </w:style>
  <w:style w:type="character" w:customStyle="1" w:styleId="CardTextUnderlinedChar">
    <w:name w:val="Card Text Underlined Char"/>
    <w:basedOn w:val="DefaultParagraphFont"/>
    <w:rsid w:val="002743A1"/>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2743A1"/>
    <w:rPr>
      <w:sz w:val="16"/>
      <w:szCs w:val="16"/>
    </w:rPr>
  </w:style>
  <w:style w:type="character" w:customStyle="1" w:styleId="DocumentMapChar1">
    <w:name w:val="Document Map Char1"/>
    <w:basedOn w:val="DefaultParagraphFont"/>
    <w:uiPriority w:val="99"/>
    <w:rsid w:val="002743A1"/>
    <w:rPr>
      <w:rFonts w:ascii="Tahoma" w:hAnsi="Tahoma" w:cs="Tahoma"/>
      <w:sz w:val="16"/>
      <w:szCs w:val="16"/>
    </w:rPr>
  </w:style>
  <w:style w:type="character" w:customStyle="1" w:styleId="addmd">
    <w:name w:val="addmd"/>
    <w:basedOn w:val="DefaultParagraphFont"/>
    <w:rsid w:val="002743A1"/>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2743A1"/>
    <w:rPr>
      <w:rFonts w:ascii="Arial" w:hAnsi="Arial"/>
      <w:b/>
      <w:sz w:val="26"/>
    </w:rPr>
  </w:style>
  <w:style w:type="paragraph" w:styleId="FootnoteText">
    <w:name w:val="footnote text"/>
    <w:basedOn w:val="Normal"/>
    <w:link w:val="FootnoteTextChar"/>
    <w:unhideWhenUsed/>
    <w:rsid w:val="002743A1"/>
    <w:rPr>
      <w:rFonts w:eastAsia="Calibri"/>
      <w:szCs w:val="20"/>
      <w:lang w:eastAsia="zh-CN"/>
    </w:rPr>
  </w:style>
  <w:style w:type="character" w:customStyle="1" w:styleId="FootnoteTextChar">
    <w:name w:val="Footnote Text Char"/>
    <w:basedOn w:val="DefaultParagraphFont"/>
    <w:link w:val="FootnoteText"/>
    <w:rsid w:val="002743A1"/>
    <w:rPr>
      <w:rFonts w:eastAsia="Calibri"/>
      <w:szCs w:val="20"/>
      <w:lang w:eastAsia="zh-CN"/>
    </w:rPr>
  </w:style>
  <w:style w:type="character" w:customStyle="1" w:styleId="UnderlinedTextCharChar">
    <w:name w:val="Underlined Text Char Char"/>
    <w:basedOn w:val="DefaultParagraphFont"/>
    <w:rsid w:val="002743A1"/>
    <w:rPr>
      <w:rFonts w:cs="Arial"/>
      <w:bCs/>
      <w:noProof w:val="0"/>
      <w:szCs w:val="26"/>
      <w:u w:val="single"/>
      <w:lang w:val="en-US" w:eastAsia="en-US" w:bidi="ar-SA"/>
    </w:rPr>
  </w:style>
  <w:style w:type="character" w:customStyle="1" w:styleId="StyleTimesNewRoman12ptBold">
    <w:name w:val="Style Times New Roman 12 pt Bold"/>
    <w:rsid w:val="002743A1"/>
    <w:rPr>
      <w:b/>
      <w:bCs/>
      <w:sz w:val="24"/>
    </w:rPr>
  </w:style>
  <w:style w:type="character" w:customStyle="1" w:styleId="CardText1Char">
    <w:name w:val="Card Text 1 Char"/>
    <w:rsid w:val="002743A1"/>
    <w:rPr>
      <w:rFonts w:ascii="Georgia" w:hAnsi="Georgia"/>
      <w:color w:val="000000"/>
      <w:sz w:val="22"/>
      <w:szCs w:val="22"/>
      <w:u w:val="single"/>
    </w:rPr>
  </w:style>
  <w:style w:type="character" w:customStyle="1" w:styleId="BoldUnderlining">
    <w:name w:val="Bold Underlining"/>
    <w:rsid w:val="002743A1"/>
    <w:rPr>
      <w:u w:val="single"/>
    </w:rPr>
  </w:style>
  <w:style w:type="character" w:customStyle="1" w:styleId="Intemphasis">
    <w:name w:val="Intemphasis"/>
    <w:uiPriority w:val="1"/>
    <w:qFormat/>
    <w:rsid w:val="002743A1"/>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2743A1"/>
    <w:pPr>
      <w:ind w:left="288" w:right="288"/>
    </w:pPr>
    <w:rPr>
      <w:szCs w:val="16"/>
    </w:rPr>
  </w:style>
  <w:style w:type="character" w:customStyle="1" w:styleId="cardtextChar2">
    <w:name w:val="cardtext Char"/>
    <w:basedOn w:val="DefaultParagraphFont"/>
    <w:link w:val="cardtext0"/>
    <w:rsid w:val="002743A1"/>
    <w:rPr>
      <w:szCs w:val="16"/>
    </w:rPr>
  </w:style>
  <w:style w:type="character" w:customStyle="1" w:styleId="BoldUnderlineChar1">
    <w:name w:val="BoldUnderline Char1"/>
    <w:rsid w:val="002743A1"/>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2743A1"/>
    <w:pPr>
      <w:spacing w:after="200"/>
      <w:contextualSpacing/>
    </w:pPr>
    <w:rPr>
      <w:rFonts w:eastAsia="Calibri"/>
      <w:u w:val="single"/>
    </w:rPr>
  </w:style>
  <w:style w:type="character" w:customStyle="1" w:styleId="UnderlinedCardTextChar">
    <w:name w:val="Underlined Card Text Char"/>
    <w:link w:val="UnderlinedCardText"/>
    <w:rsid w:val="002743A1"/>
    <w:rPr>
      <w:rFonts w:eastAsia="Calibri"/>
      <w:u w:val="single"/>
    </w:rPr>
  </w:style>
  <w:style w:type="character" w:customStyle="1" w:styleId="Hyperlink6">
    <w:name w:val="Hyperlink6"/>
    <w:basedOn w:val="DefaultParagraphFont"/>
    <w:rsid w:val="002743A1"/>
    <w:rPr>
      <w:color w:val="3300CC"/>
      <w:u w:val="single"/>
    </w:rPr>
  </w:style>
  <w:style w:type="paragraph" w:customStyle="1" w:styleId="Tag12">
    <w:name w:val="Tag12"/>
    <w:basedOn w:val="Normal"/>
    <w:qFormat/>
    <w:rsid w:val="002743A1"/>
    <w:pPr>
      <w:contextualSpacing/>
    </w:pPr>
    <w:rPr>
      <w:rFonts w:eastAsia="Cambria"/>
      <w:b/>
    </w:rPr>
  </w:style>
  <w:style w:type="paragraph" w:customStyle="1" w:styleId="Shrink8">
    <w:name w:val="Shrink8"/>
    <w:basedOn w:val="Normal"/>
    <w:qFormat/>
    <w:rsid w:val="002743A1"/>
    <w:rPr>
      <w:rFonts w:eastAsia="Cambria"/>
    </w:rPr>
  </w:style>
  <w:style w:type="character" w:customStyle="1" w:styleId="highlight2">
    <w:name w:val="highlight2"/>
    <w:rsid w:val="002743A1"/>
    <w:rPr>
      <w:rFonts w:ascii="Arial" w:hAnsi="Arial"/>
      <w:b/>
      <w:sz w:val="19"/>
      <w:u w:val="thick"/>
      <w:bdr w:val="none" w:sz="0" w:space="0" w:color="auto"/>
      <w:shd w:val="clear" w:color="auto" w:fill="auto"/>
    </w:rPr>
  </w:style>
  <w:style w:type="character" w:customStyle="1" w:styleId="citation">
    <w:name w:val="citation"/>
    <w:basedOn w:val="DefaultParagraphFont"/>
    <w:rsid w:val="002743A1"/>
  </w:style>
  <w:style w:type="paragraph" w:customStyle="1" w:styleId="UnderlineText">
    <w:name w:val="Underline Text"/>
    <w:basedOn w:val="Normal"/>
    <w:link w:val="UnderlineTextChar"/>
    <w:qFormat/>
    <w:rsid w:val="002743A1"/>
    <w:pPr>
      <w:ind w:left="288"/>
    </w:pPr>
    <w:rPr>
      <w:rFonts w:eastAsia="Times New Roman"/>
      <w:u w:val="single"/>
    </w:rPr>
  </w:style>
  <w:style w:type="character" w:customStyle="1" w:styleId="UnderlineTextChar">
    <w:name w:val="Underline Text Char"/>
    <w:basedOn w:val="DefaultParagraphFont"/>
    <w:link w:val="UnderlineText"/>
    <w:rsid w:val="002743A1"/>
    <w:rPr>
      <w:rFonts w:eastAsia="Times New Roman"/>
      <w:u w:val="single"/>
    </w:rPr>
  </w:style>
  <w:style w:type="character" w:customStyle="1" w:styleId="il">
    <w:name w:val="il"/>
    <w:basedOn w:val="DefaultParagraphFont"/>
    <w:rsid w:val="002743A1"/>
  </w:style>
  <w:style w:type="character" w:customStyle="1" w:styleId="commentstext">
    <w:name w:val="comments_text"/>
    <w:uiPriority w:val="99"/>
    <w:rsid w:val="002743A1"/>
    <w:rPr>
      <w:rFonts w:cs="Times New Roman"/>
    </w:rPr>
  </w:style>
  <w:style w:type="paragraph" w:customStyle="1" w:styleId="Heading42">
    <w:name w:val="Heading 42"/>
    <w:basedOn w:val="Normal"/>
    <w:qFormat/>
    <w:rsid w:val="002743A1"/>
    <w:rPr>
      <w:rFonts w:eastAsia="Times New Roman"/>
    </w:rPr>
  </w:style>
  <w:style w:type="paragraph" w:customStyle="1" w:styleId="DebateNormal">
    <w:name w:val="DebateNormal"/>
    <w:basedOn w:val="Normal"/>
    <w:link w:val="DebateNormalChar"/>
    <w:qFormat/>
    <w:rsid w:val="002743A1"/>
    <w:pPr>
      <w:spacing w:line="276" w:lineRule="auto"/>
    </w:pPr>
    <w:rPr>
      <w:rFonts w:eastAsia="Calibri"/>
      <w:szCs w:val="20"/>
    </w:rPr>
  </w:style>
  <w:style w:type="character" w:customStyle="1" w:styleId="DebateNormalChar">
    <w:name w:val="DebateNormal Char"/>
    <w:basedOn w:val="DefaultParagraphFont"/>
    <w:link w:val="DebateNormal"/>
    <w:rsid w:val="002743A1"/>
    <w:rPr>
      <w:rFonts w:eastAsia="Calibri"/>
      <w:szCs w:val="20"/>
    </w:rPr>
  </w:style>
  <w:style w:type="paragraph" w:customStyle="1" w:styleId="DebateEmphasis">
    <w:name w:val="DebateEmphasis"/>
    <w:basedOn w:val="Normal"/>
    <w:link w:val="DebateEmphasisChar"/>
    <w:qFormat/>
    <w:rsid w:val="002743A1"/>
    <w:pPr>
      <w:spacing w:line="276" w:lineRule="auto"/>
    </w:pPr>
    <w:rPr>
      <w:rFonts w:eastAsia="Calibri"/>
      <w:b/>
      <w:szCs w:val="20"/>
      <w:u w:val="single"/>
    </w:rPr>
  </w:style>
  <w:style w:type="character" w:customStyle="1" w:styleId="DebateEmphasisChar">
    <w:name w:val="DebateEmphasis Char"/>
    <w:basedOn w:val="DefaultParagraphFont"/>
    <w:link w:val="DebateEmphasis"/>
    <w:rsid w:val="002743A1"/>
    <w:rPr>
      <w:rFonts w:eastAsia="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2743A1"/>
    <w:rPr>
      <w:rFonts w:ascii="Times New Roman" w:eastAsia="Cambria" w:hAnsi="Times New Roman" w:cs="Times New Roman"/>
      <w:sz w:val="20"/>
      <w:szCs w:val="22"/>
    </w:rPr>
  </w:style>
  <w:style w:type="paragraph" w:customStyle="1" w:styleId="NormalCite">
    <w:name w:val="NormalCite"/>
    <w:link w:val="NormalCiteChar"/>
    <w:qFormat/>
    <w:rsid w:val="002743A1"/>
    <w:rPr>
      <w:rFonts w:ascii="Times New Roman" w:eastAsiaTheme="minorHAnsi" w:hAnsi="Times New Roman" w:cs="Times New Roman"/>
      <w:sz w:val="18"/>
    </w:rPr>
  </w:style>
  <w:style w:type="character" w:customStyle="1" w:styleId="NormalCiteChar">
    <w:name w:val="NormalCite Char"/>
    <w:basedOn w:val="DefaultParagraphFont"/>
    <w:link w:val="NormalCite"/>
    <w:rsid w:val="002743A1"/>
    <w:rPr>
      <w:rFonts w:ascii="Times New Roman" w:eastAsiaTheme="minorHAnsi" w:hAnsi="Times New Roman" w:cs="Times New Roman"/>
      <w:sz w:val="18"/>
    </w:rPr>
  </w:style>
  <w:style w:type="character" w:customStyle="1" w:styleId="articletext">
    <w:name w:val="articletext"/>
    <w:basedOn w:val="DefaultParagraphFont"/>
    <w:rsid w:val="002743A1"/>
  </w:style>
  <w:style w:type="character" w:customStyle="1" w:styleId="grey10">
    <w:name w:val="grey10"/>
    <w:basedOn w:val="DefaultParagraphFont"/>
    <w:rsid w:val="002743A1"/>
  </w:style>
  <w:style w:type="character" w:customStyle="1" w:styleId="navy13bd">
    <w:name w:val="navy13bd"/>
    <w:basedOn w:val="DefaultParagraphFont"/>
    <w:rsid w:val="002743A1"/>
  </w:style>
  <w:style w:type="character" w:customStyle="1" w:styleId="Style9ptUnderline2">
    <w:name w:val="Style 9 pt Underline2"/>
    <w:basedOn w:val="DefaultParagraphFont"/>
    <w:rsid w:val="002743A1"/>
    <w:rPr>
      <w:sz w:val="20"/>
      <w:u w:val="single"/>
    </w:rPr>
  </w:style>
  <w:style w:type="character" w:customStyle="1" w:styleId="Style9ptBoldUnderline1">
    <w:name w:val="Style 9 pt Bold Underline1"/>
    <w:basedOn w:val="DefaultParagraphFont"/>
    <w:rsid w:val="002743A1"/>
    <w:rPr>
      <w:b/>
      <w:bCs/>
      <w:sz w:val="20"/>
      <w:u w:val="single"/>
    </w:rPr>
  </w:style>
  <w:style w:type="character" w:customStyle="1" w:styleId="TagsCharChar">
    <w:name w:val="Tags Char Char"/>
    <w:basedOn w:val="DefaultParagraphFont"/>
    <w:rsid w:val="002743A1"/>
    <w:rPr>
      <w:rFonts w:eastAsia="SimSun"/>
      <w:b/>
      <w:sz w:val="24"/>
      <w:lang w:val="en-US" w:eastAsia="zh-CN" w:bidi="ar-SA"/>
    </w:rPr>
  </w:style>
  <w:style w:type="paragraph" w:customStyle="1" w:styleId="cardCharCharCharChar">
    <w:name w:val="card Char Char Char Char"/>
    <w:basedOn w:val="Normal"/>
    <w:qFormat/>
    <w:rsid w:val="002743A1"/>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2743A1"/>
    <w:rPr>
      <w:rFonts w:ascii="Times" w:eastAsia="Times New Roman" w:hAnsi="Times"/>
    </w:rPr>
  </w:style>
  <w:style w:type="paragraph" w:customStyle="1" w:styleId="CARD0">
    <w:name w:val="CARD"/>
    <w:basedOn w:val="Normal"/>
    <w:link w:val="CARDChar1"/>
    <w:qFormat/>
    <w:rsid w:val="002743A1"/>
    <w:rPr>
      <w:rFonts w:eastAsia="Times New Roman"/>
      <w:u w:val="single"/>
    </w:rPr>
  </w:style>
  <w:style w:type="character" w:customStyle="1" w:styleId="CARDChar1">
    <w:name w:val="CARD Char"/>
    <w:basedOn w:val="DefaultParagraphFont"/>
    <w:link w:val="CARD0"/>
    <w:rsid w:val="002743A1"/>
    <w:rPr>
      <w:rFonts w:eastAsia="Times New Roman"/>
      <w:u w:val="single"/>
    </w:rPr>
  </w:style>
  <w:style w:type="paragraph" w:customStyle="1" w:styleId="Normal2">
    <w:name w:val="Normal2"/>
    <w:basedOn w:val="Normal"/>
    <w:qFormat/>
    <w:rsid w:val="002743A1"/>
    <w:rPr>
      <w:rFonts w:eastAsia="Times New Roman"/>
    </w:rPr>
  </w:style>
  <w:style w:type="character" w:customStyle="1" w:styleId="Style11ptThickunderline">
    <w:name w:val="Style 11 pt Thick underline"/>
    <w:rsid w:val="002743A1"/>
    <w:rPr>
      <w:rFonts w:ascii="Times New Roman" w:hAnsi="Times New Roman"/>
      <w:sz w:val="20"/>
      <w:u w:val="single"/>
    </w:rPr>
  </w:style>
  <w:style w:type="character" w:customStyle="1" w:styleId="Style11ptBoldThickunderline">
    <w:name w:val="Style 11 pt Bold Thick underline"/>
    <w:rsid w:val="002743A1"/>
    <w:rPr>
      <w:rFonts w:ascii="Times New Roman" w:hAnsi="Times New Roman"/>
      <w:b/>
      <w:bCs/>
      <w:sz w:val="20"/>
      <w:u w:val="single"/>
    </w:rPr>
  </w:style>
  <w:style w:type="character" w:styleId="FootnoteReference">
    <w:name w:val="footnote reference"/>
    <w:unhideWhenUsed/>
    <w:rsid w:val="002743A1"/>
    <w:rPr>
      <w:vertAlign w:val="superscript"/>
    </w:rPr>
  </w:style>
  <w:style w:type="character" w:customStyle="1" w:styleId="CharChar5">
    <w:name w:val="Char Char5"/>
    <w:rsid w:val="002743A1"/>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2743A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2743A1"/>
    <w:rPr>
      <w:rFonts w:eastAsia="Times New Roman"/>
      <w:szCs w:val="20"/>
      <w:u w:val="thick"/>
    </w:rPr>
  </w:style>
  <w:style w:type="paragraph" w:customStyle="1" w:styleId="StyleUnderlineBoldIndent11pt">
    <w:name w:val="Style Underline + Bold Indent + 11 pt"/>
    <w:basedOn w:val="UnderlineBoldIndent"/>
    <w:link w:val="StyleUnderlineBoldIndent11ptChar"/>
    <w:qFormat/>
    <w:rsid w:val="002743A1"/>
    <w:rPr>
      <w:u w:val="single"/>
    </w:rPr>
  </w:style>
  <w:style w:type="character" w:customStyle="1" w:styleId="StyleUnderlineBoldIndent11ptChar">
    <w:name w:val="Style Underline + Bold Indent + 11 pt Char"/>
    <w:link w:val="StyleUnderlineBoldIndent11pt"/>
    <w:rsid w:val="002743A1"/>
    <w:rPr>
      <w:rFonts w:eastAsia="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2743A1"/>
    <w:rPr>
      <w:b/>
      <w:bCs/>
      <w:u w:val="single"/>
    </w:rPr>
  </w:style>
  <w:style w:type="character" w:customStyle="1" w:styleId="StyleUnderlineBoldIndent11ptBoldChar">
    <w:name w:val="Style Underline + Bold Indent + 11 pt Bold Char"/>
    <w:link w:val="StyleUnderlineBoldIndent11ptBold"/>
    <w:rsid w:val="002743A1"/>
    <w:rPr>
      <w:rFonts w:eastAsia="Times New Roman"/>
      <w:b/>
      <w:bCs/>
      <w:szCs w:val="20"/>
      <w:u w:val="single"/>
    </w:rPr>
  </w:style>
  <w:style w:type="paragraph" w:customStyle="1" w:styleId="Normal20pt">
    <w:name w:val="Normal  + 20 pt"/>
    <w:basedOn w:val="Normal"/>
    <w:uiPriority w:val="6"/>
    <w:qFormat/>
    <w:rsid w:val="002743A1"/>
    <w:rPr>
      <w:bCs/>
      <w:u w:val="single"/>
    </w:rPr>
  </w:style>
  <w:style w:type="character" w:customStyle="1" w:styleId="StyleStyle4CharTimesNewRoman11pt">
    <w:name w:val="Style Style4 Char + Times New Roman 11 pt"/>
    <w:basedOn w:val="DefaultParagraphFont"/>
    <w:rsid w:val="002743A1"/>
    <w:rPr>
      <w:rFonts w:ascii="Times New Roman" w:hAnsi="Times New Roman"/>
      <w:sz w:val="20"/>
      <w:szCs w:val="24"/>
      <w:u w:val="single"/>
      <w:lang w:val="en-US" w:eastAsia="en-US" w:bidi="ar-SA"/>
    </w:rPr>
  </w:style>
  <w:style w:type="paragraph" w:customStyle="1" w:styleId="author-name">
    <w:name w:val="author-name"/>
    <w:basedOn w:val="Normal"/>
    <w:qFormat/>
    <w:rsid w:val="002743A1"/>
    <w:pPr>
      <w:spacing w:before="100" w:beforeAutospacing="1" w:after="100" w:afterAutospacing="1"/>
    </w:pPr>
    <w:rPr>
      <w:rFonts w:eastAsia="Times New Roman"/>
    </w:rPr>
  </w:style>
  <w:style w:type="paragraph" w:customStyle="1" w:styleId="author-credentials">
    <w:name w:val="author-credentials"/>
    <w:basedOn w:val="Normal"/>
    <w:rsid w:val="002743A1"/>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2743A1"/>
    <w:rPr>
      <w:rFonts w:ascii="Consolas" w:hAnsi="Consolas" w:cs="Consolas"/>
      <w:sz w:val="20"/>
      <w:szCs w:val="20"/>
    </w:rPr>
  </w:style>
  <w:style w:type="character" w:customStyle="1" w:styleId="StyleStyle4CharTimesNewRoman11ptBold">
    <w:name w:val="Style Style4 Char + Times New Roman 11 pt Bold"/>
    <w:basedOn w:val="DefaultParagraphFont"/>
    <w:rsid w:val="002743A1"/>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2743A1"/>
    <w:rPr>
      <w:rFonts w:ascii="Times New Roman" w:hAnsi="Times New Roman"/>
      <w:i/>
      <w:iCs/>
      <w:sz w:val="20"/>
      <w:szCs w:val="24"/>
      <w:u w:val="single"/>
      <w:lang w:val="en-US" w:eastAsia="en-US" w:bidi="ar-SA"/>
    </w:rPr>
  </w:style>
  <w:style w:type="character" w:customStyle="1" w:styleId="headline">
    <w:name w:val="headline"/>
    <w:basedOn w:val="DefaultParagraphFont"/>
    <w:rsid w:val="002743A1"/>
  </w:style>
  <w:style w:type="character" w:customStyle="1" w:styleId="CharChar4">
    <w:name w:val="Char Char4"/>
    <w:basedOn w:val="DefaultParagraphFont"/>
    <w:rsid w:val="002743A1"/>
    <w:rPr>
      <w:rFonts w:cs="Arial"/>
      <w:b/>
      <w:bCs/>
      <w:iCs/>
      <w:szCs w:val="28"/>
      <w:lang w:val="en-US" w:eastAsia="en-US" w:bidi="ar-SA"/>
    </w:rPr>
  </w:style>
  <w:style w:type="character" w:customStyle="1" w:styleId="yshortcuts">
    <w:name w:val="yshortcuts"/>
    <w:basedOn w:val="DefaultParagraphFont"/>
    <w:rsid w:val="002743A1"/>
  </w:style>
  <w:style w:type="character" w:customStyle="1" w:styleId="HotRouteChar0">
    <w:name w:val="Hot Route Char"/>
    <w:link w:val="HotRoute"/>
    <w:rsid w:val="002743A1"/>
    <w:rPr>
      <w:rFonts w:eastAsia="Times New Roman"/>
    </w:rPr>
  </w:style>
  <w:style w:type="paragraph" w:styleId="PlainText">
    <w:name w:val="Plain Text"/>
    <w:basedOn w:val="Normal"/>
    <w:link w:val="PlainTextChar"/>
    <w:rsid w:val="002743A1"/>
    <w:rPr>
      <w:rFonts w:ascii="Courier New" w:eastAsia="Times New Roman" w:hAnsi="Courier New" w:cs="Courier New"/>
      <w:szCs w:val="20"/>
    </w:rPr>
  </w:style>
  <w:style w:type="character" w:customStyle="1" w:styleId="PlainTextChar">
    <w:name w:val="Plain Text Char"/>
    <w:basedOn w:val="DefaultParagraphFont"/>
    <w:link w:val="PlainText"/>
    <w:rsid w:val="002743A1"/>
    <w:rPr>
      <w:rFonts w:ascii="Courier New" w:eastAsia="Times New Roman" w:hAnsi="Courier New" w:cs="Courier New"/>
      <w:szCs w:val="20"/>
    </w:rPr>
  </w:style>
  <w:style w:type="character" w:customStyle="1" w:styleId="senselabelstart">
    <w:name w:val="sense_label start"/>
    <w:basedOn w:val="DefaultParagraphFont"/>
    <w:rsid w:val="002743A1"/>
  </w:style>
  <w:style w:type="character" w:customStyle="1" w:styleId="sensecontent">
    <w:name w:val="sense_content"/>
    <w:basedOn w:val="DefaultParagraphFont"/>
    <w:rsid w:val="002743A1"/>
  </w:style>
  <w:style w:type="character" w:customStyle="1" w:styleId="vi">
    <w:name w:val="vi"/>
    <w:basedOn w:val="DefaultParagraphFont"/>
    <w:rsid w:val="002743A1"/>
  </w:style>
  <w:style w:type="character" w:customStyle="1" w:styleId="italic">
    <w:name w:val="italic"/>
    <w:basedOn w:val="DefaultParagraphFont"/>
    <w:rsid w:val="002743A1"/>
  </w:style>
  <w:style w:type="paragraph" w:customStyle="1" w:styleId="Microtext0">
    <w:name w:val="Microtext"/>
    <w:basedOn w:val="Normal"/>
    <w:next w:val="Normal"/>
    <w:link w:val="MicrotextChar0"/>
    <w:qFormat/>
    <w:rsid w:val="002743A1"/>
    <w:rPr>
      <w:sz w:val="12"/>
    </w:rPr>
  </w:style>
  <w:style w:type="character" w:customStyle="1" w:styleId="MicrotextChar0">
    <w:name w:val="Microtext Char"/>
    <w:link w:val="Microtext0"/>
    <w:rsid w:val="002743A1"/>
    <w:rPr>
      <w:sz w:val="12"/>
    </w:rPr>
  </w:style>
  <w:style w:type="character" w:customStyle="1" w:styleId="st">
    <w:name w:val="st"/>
    <w:basedOn w:val="DefaultParagraphFont"/>
    <w:rsid w:val="002743A1"/>
  </w:style>
  <w:style w:type="paragraph" w:customStyle="1" w:styleId="Style6">
    <w:name w:val="Style6"/>
    <w:basedOn w:val="Normal"/>
    <w:link w:val="Style6Char"/>
    <w:autoRedefine/>
    <w:qFormat/>
    <w:rsid w:val="002743A1"/>
    <w:rPr>
      <w:b/>
    </w:rPr>
  </w:style>
  <w:style w:type="character" w:customStyle="1" w:styleId="Style6Char">
    <w:name w:val="Style6 Char"/>
    <w:basedOn w:val="DefaultParagraphFont"/>
    <w:link w:val="Style6"/>
    <w:rsid w:val="002743A1"/>
    <w:rPr>
      <w:b/>
    </w:rPr>
  </w:style>
  <w:style w:type="paragraph" w:customStyle="1" w:styleId="Style11">
    <w:name w:val="Style11"/>
    <w:basedOn w:val="Normal"/>
    <w:link w:val="Style11Char"/>
    <w:qFormat/>
    <w:rsid w:val="002743A1"/>
    <w:rPr>
      <w:rFonts w:eastAsia="Times New Roman"/>
      <w:b/>
      <w:szCs w:val="20"/>
      <w:u w:val="thick"/>
    </w:rPr>
  </w:style>
  <w:style w:type="paragraph" w:customStyle="1" w:styleId="Style12">
    <w:name w:val="Style12"/>
    <w:basedOn w:val="Normal"/>
    <w:link w:val="Style12Char"/>
    <w:qFormat/>
    <w:rsid w:val="002743A1"/>
    <w:rPr>
      <w:rFonts w:eastAsia="Times New Roman"/>
      <w:b/>
      <w:u w:val="thick"/>
    </w:rPr>
  </w:style>
  <w:style w:type="character" w:customStyle="1" w:styleId="Style11Char">
    <w:name w:val="Style11 Char"/>
    <w:basedOn w:val="DefaultParagraphFont"/>
    <w:link w:val="Style11"/>
    <w:rsid w:val="002743A1"/>
    <w:rPr>
      <w:rFonts w:eastAsia="Times New Roman"/>
      <w:b/>
      <w:szCs w:val="20"/>
      <w:u w:val="thick"/>
    </w:rPr>
  </w:style>
  <w:style w:type="character" w:customStyle="1" w:styleId="Style12Char">
    <w:name w:val="Style12 Char"/>
    <w:basedOn w:val="DefaultParagraphFont"/>
    <w:link w:val="Style12"/>
    <w:rsid w:val="002743A1"/>
    <w:rPr>
      <w:rFonts w:eastAsia="Times New Roman"/>
      <w:b/>
      <w:u w:val="thick"/>
    </w:rPr>
  </w:style>
  <w:style w:type="character" w:customStyle="1" w:styleId="caps-label">
    <w:name w:val="caps-label"/>
    <w:basedOn w:val="DefaultParagraphFont"/>
    <w:rsid w:val="002743A1"/>
  </w:style>
  <w:style w:type="character" w:customStyle="1" w:styleId="wikiexternallink">
    <w:name w:val="wikiexternallink"/>
    <w:basedOn w:val="DefaultParagraphFont"/>
    <w:rsid w:val="002743A1"/>
  </w:style>
  <w:style w:type="character" w:customStyle="1" w:styleId="wikigeneratedlinkcontent">
    <w:name w:val="wikigeneratedlinkcontent"/>
    <w:basedOn w:val="DefaultParagraphFont"/>
    <w:rsid w:val="002743A1"/>
  </w:style>
  <w:style w:type="character" w:customStyle="1" w:styleId="ShrinkChar">
    <w:name w:val="Shrink Char"/>
    <w:link w:val="Shrink"/>
    <w:locked/>
    <w:rsid w:val="002743A1"/>
    <w:rPr>
      <w:rFonts w:ascii="Garamond" w:eastAsia="Times New Roman" w:hAnsi="Garamond"/>
      <w:sz w:val="12"/>
    </w:rPr>
  </w:style>
  <w:style w:type="paragraph" w:customStyle="1" w:styleId="Shrink">
    <w:name w:val="Shrink"/>
    <w:link w:val="ShrinkChar"/>
    <w:qFormat/>
    <w:rsid w:val="002743A1"/>
    <w:pPr>
      <w:ind w:left="288" w:right="288"/>
    </w:pPr>
    <w:rPr>
      <w:rFonts w:ascii="Garamond" w:eastAsia="Times New Roman" w:hAnsi="Garamond"/>
      <w:sz w:val="12"/>
    </w:rPr>
  </w:style>
  <w:style w:type="character" w:customStyle="1" w:styleId="aqj">
    <w:name w:val="aqj"/>
    <w:basedOn w:val="DefaultParagraphFont"/>
    <w:rsid w:val="002743A1"/>
  </w:style>
  <w:style w:type="character" w:customStyle="1" w:styleId="StyleStyleBoldUnderlineIntenseEmphasisUnderlineapple-style-s">
    <w:name w:val="Style Style Bold UnderlineIntense EmphasisUnderlineapple-style-s..."/>
    <w:basedOn w:val="DefaultParagraphFont"/>
    <w:rsid w:val="002743A1"/>
    <w:rPr>
      <w:b w:val="0"/>
      <w:bCs w:val="0"/>
      <w:sz w:val="22"/>
      <w:u w:val="single"/>
      <w:bdr w:val="none" w:sz="0" w:space="0" w:color="auto"/>
    </w:rPr>
  </w:style>
  <w:style w:type="paragraph" w:customStyle="1" w:styleId="blocktitle0">
    <w:name w:val="block title"/>
    <w:basedOn w:val="Normal"/>
    <w:link w:val="blocktitleChar"/>
    <w:autoRedefine/>
    <w:qFormat/>
    <w:rsid w:val="002743A1"/>
    <w:pPr>
      <w:spacing w:after="240"/>
      <w:jc w:val="center"/>
      <w:outlineLvl w:val="0"/>
    </w:pPr>
    <w:rPr>
      <w:rFonts w:eastAsia="Calibri"/>
      <w:b/>
      <w:caps/>
      <w:sz w:val="28"/>
      <w:szCs w:val="28"/>
      <w:lang w:val="es-ES"/>
    </w:rPr>
  </w:style>
  <w:style w:type="character" w:customStyle="1" w:styleId="Boxed">
    <w:name w:val="Boxed"/>
    <w:qFormat/>
    <w:rsid w:val="002743A1"/>
    <w:rPr>
      <w:rFonts w:ascii="Times New Roman" w:hAnsi="Times New Roman"/>
      <w:sz w:val="20"/>
      <w:bdr w:val="single" w:sz="6" w:space="0" w:color="auto"/>
    </w:rPr>
  </w:style>
  <w:style w:type="character" w:customStyle="1" w:styleId="UnderlineCard">
    <w:name w:val="Underline Card"/>
    <w:uiPriority w:val="6"/>
    <w:qFormat/>
    <w:rsid w:val="002743A1"/>
    <w:rPr>
      <w:rFonts w:ascii="Arial" w:hAnsi="Arial"/>
      <w:b w:val="0"/>
      <w:bCs/>
      <w:sz w:val="20"/>
      <w:u w:val="single"/>
    </w:rPr>
  </w:style>
  <w:style w:type="character" w:customStyle="1" w:styleId="story-author">
    <w:name w:val="story-author"/>
    <w:basedOn w:val="DefaultParagraphFont"/>
    <w:rsid w:val="002743A1"/>
  </w:style>
  <w:style w:type="paragraph" w:customStyle="1" w:styleId="type">
    <w:name w:val="type"/>
    <w:basedOn w:val="Normal"/>
    <w:qFormat/>
    <w:rsid w:val="002743A1"/>
    <w:pPr>
      <w:spacing w:before="100" w:beforeAutospacing="1" w:after="100" w:afterAutospacing="1"/>
    </w:pPr>
    <w:rPr>
      <w:rFonts w:eastAsia="Times New Roman"/>
    </w:rPr>
  </w:style>
  <w:style w:type="character" w:customStyle="1" w:styleId="institution">
    <w:name w:val="institution"/>
    <w:basedOn w:val="DefaultParagraphFont"/>
    <w:rsid w:val="002743A1"/>
  </w:style>
  <w:style w:type="character" w:customStyle="1" w:styleId="abodyblack3">
    <w:name w:val="abodyblack3"/>
    <w:basedOn w:val="DefaultParagraphFont"/>
    <w:rsid w:val="002743A1"/>
  </w:style>
  <w:style w:type="paragraph" w:customStyle="1" w:styleId="UnderlineChar2CharChar">
    <w:name w:val="Underline Char2 Char Char"/>
    <w:basedOn w:val="Normal"/>
    <w:link w:val="UnderlineChar2CharCharChar"/>
    <w:qFormat/>
    <w:rsid w:val="002743A1"/>
    <w:rPr>
      <w:rFonts w:eastAsia="MS Mincho"/>
      <w:szCs w:val="20"/>
      <w:u w:val="single"/>
    </w:rPr>
  </w:style>
  <w:style w:type="character" w:customStyle="1" w:styleId="UnderlineChar2CharCharChar">
    <w:name w:val="Underline Char2 Char Char Char"/>
    <w:link w:val="UnderlineChar2CharChar"/>
    <w:rsid w:val="002743A1"/>
    <w:rPr>
      <w:rFonts w:eastAsia="MS Mincho"/>
      <w:szCs w:val="20"/>
      <w:u w:val="single"/>
    </w:rPr>
  </w:style>
  <w:style w:type="character" w:customStyle="1" w:styleId="CharacterStyle1">
    <w:name w:val="Character Style 1"/>
    <w:rsid w:val="002743A1"/>
    <w:rPr>
      <w:sz w:val="20"/>
      <w:szCs w:val="20"/>
    </w:rPr>
  </w:style>
  <w:style w:type="character" w:customStyle="1" w:styleId="FontStyle177">
    <w:name w:val="Font Style177"/>
    <w:basedOn w:val="DefaultParagraphFont"/>
    <w:uiPriority w:val="99"/>
    <w:rsid w:val="002743A1"/>
    <w:rPr>
      <w:rFonts w:ascii="Times New Roman" w:hAnsi="Times New Roman" w:cs="Times New Roman"/>
      <w:sz w:val="20"/>
      <w:szCs w:val="20"/>
    </w:rPr>
  </w:style>
  <w:style w:type="character" w:customStyle="1" w:styleId="FontStyle173">
    <w:name w:val="Font Style173"/>
    <w:basedOn w:val="DefaultParagraphFont"/>
    <w:uiPriority w:val="99"/>
    <w:rsid w:val="002743A1"/>
    <w:rPr>
      <w:rFonts w:ascii="Times New Roman" w:hAnsi="Times New Roman" w:cs="Times New Roman"/>
      <w:sz w:val="14"/>
      <w:szCs w:val="14"/>
    </w:rPr>
  </w:style>
  <w:style w:type="character" w:customStyle="1" w:styleId="FontStyle151">
    <w:name w:val="Font Style151"/>
    <w:basedOn w:val="DefaultParagraphFont"/>
    <w:uiPriority w:val="99"/>
    <w:rsid w:val="002743A1"/>
    <w:rPr>
      <w:rFonts w:ascii="Arial Narrow" w:hAnsi="Arial Narrow" w:cs="Arial Narrow"/>
      <w:b/>
      <w:bCs/>
      <w:sz w:val="12"/>
      <w:szCs w:val="12"/>
    </w:rPr>
  </w:style>
  <w:style w:type="character" w:customStyle="1" w:styleId="FontStyle156">
    <w:name w:val="Font Style156"/>
    <w:basedOn w:val="DefaultParagraphFont"/>
    <w:uiPriority w:val="99"/>
    <w:rsid w:val="002743A1"/>
    <w:rPr>
      <w:rFonts w:ascii="Arial Narrow" w:hAnsi="Arial Narrow" w:cs="Arial Narrow"/>
      <w:sz w:val="8"/>
      <w:szCs w:val="8"/>
    </w:rPr>
  </w:style>
  <w:style w:type="character" w:customStyle="1" w:styleId="FontStyle160">
    <w:name w:val="Font Style160"/>
    <w:basedOn w:val="DefaultParagraphFont"/>
    <w:uiPriority w:val="99"/>
    <w:rsid w:val="002743A1"/>
    <w:rPr>
      <w:rFonts w:ascii="Times New Roman" w:hAnsi="Times New Roman" w:cs="Times New Roman"/>
      <w:b/>
      <w:bCs/>
      <w:sz w:val="20"/>
      <w:szCs w:val="20"/>
    </w:rPr>
  </w:style>
  <w:style w:type="character" w:customStyle="1" w:styleId="FontStyle178">
    <w:name w:val="Font Style178"/>
    <w:basedOn w:val="DefaultParagraphFont"/>
    <w:uiPriority w:val="99"/>
    <w:rsid w:val="002743A1"/>
    <w:rPr>
      <w:rFonts w:ascii="Times New Roman" w:hAnsi="Times New Roman" w:cs="Times New Roman"/>
      <w:sz w:val="18"/>
      <w:szCs w:val="18"/>
    </w:rPr>
  </w:style>
  <w:style w:type="paragraph" w:customStyle="1" w:styleId="Style14">
    <w:name w:val="Style14"/>
    <w:basedOn w:val="Normal"/>
    <w:uiPriority w:val="99"/>
    <w:qFormat/>
    <w:rsid w:val="002743A1"/>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2743A1"/>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2743A1"/>
    <w:rPr>
      <w:rFonts w:ascii="Times New Roman" w:hAnsi="Times New Roman" w:cs="Times New Roman"/>
      <w:sz w:val="12"/>
      <w:szCs w:val="12"/>
    </w:rPr>
  </w:style>
  <w:style w:type="paragraph" w:customStyle="1" w:styleId="Style9">
    <w:name w:val="Style9"/>
    <w:basedOn w:val="Normal"/>
    <w:uiPriority w:val="99"/>
    <w:qFormat/>
    <w:rsid w:val="002743A1"/>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2743A1"/>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2743A1"/>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2743A1"/>
    <w:rPr>
      <w:rFonts w:ascii="Times New Roman" w:hAnsi="Times New Roman" w:cs="Times New Roman"/>
      <w:sz w:val="16"/>
      <w:szCs w:val="16"/>
    </w:rPr>
  </w:style>
  <w:style w:type="character" w:customStyle="1" w:styleId="f">
    <w:name w:val="f"/>
    <w:basedOn w:val="DefaultParagraphFont"/>
    <w:rsid w:val="002743A1"/>
  </w:style>
  <w:style w:type="character" w:customStyle="1" w:styleId="TagsChar2">
    <w:name w:val="Tags Char2"/>
    <w:rsid w:val="002743A1"/>
    <w:rPr>
      <w:b/>
      <w:sz w:val="24"/>
    </w:rPr>
  </w:style>
  <w:style w:type="paragraph" w:customStyle="1" w:styleId="CardsFont6ptChar">
    <w:name w:val="Cards + Font: 6 pt Char"/>
    <w:basedOn w:val="Normal"/>
    <w:link w:val="CardsFont6ptCharChar"/>
    <w:qFormat/>
    <w:rsid w:val="002743A1"/>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2743A1"/>
    <w:rPr>
      <w:rFonts w:eastAsia="Times New Roman"/>
      <w:sz w:val="12"/>
    </w:rPr>
  </w:style>
  <w:style w:type="character" w:customStyle="1" w:styleId="FontStyle172">
    <w:name w:val="Font Style172"/>
    <w:basedOn w:val="DefaultParagraphFont"/>
    <w:uiPriority w:val="99"/>
    <w:rsid w:val="002743A1"/>
    <w:rPr>
      <w:rFonts w:ascii="Times New Roman" w:hAnsi="Times New Roman" w:cs="Times New Roman"/>
      <w:b/>
      <w:bCs/>
      <w:sz w:val="16"/>
      <w:szCs w:val="16"/>
    </w:rPr>
  </w:style>
  <w:style w:type="paragraph" w:customStyle="1" w:styleId="Style18">
    <w:name w:val="Style18"/>
    <w:basedOn w:val="Normal"/>
    <w:uiPriority w:val="99"/>
    <w:qFormat/>
    <w:rsid w:val="002743A1"/>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2743A1"/>
    <w:rPr>
      <w:rFonts w:ascii="Times New Roman" w:hAnsi="Times New Roman" w:cs="Times New Roman"/>
      <w:i/>
      <w:iCs/>
      <w:sz w:val="16"/>
      <w:szCs w:val="16"/>
    </w:rPr>
  </w:style>
  <w:style w:type="character" w:customStyle="1" w:styleId="FontStyle162">
    <w:name w:val="Font Style162"/>
    <w:basedOn w:val="DefaultParagraphFont"/>
    <w:uiPriority w:val="99"/>
    <w:rsid w:val="002743A1"/>
    <w:rPr>
      <w:rFonts w:ascii="Times New Roman" w:hAnsi="Times New Roman" w:cs="Times New Roman"/>
      <w:b/>
      <w:bCs/>
      <w:sz w:val="18"/>
      <w:szCs w:val="18"/>
    </w:rPr>
  </w:style>
  <w:style w:type="character" w:customStyle="1" w:styleId="FontStyle167">
    <w:name w:val="Font Style167"/>
    <w:basedOn w:val="DefaultParagraphFont"/>
    <w:uiPriority w:val="99"/>
    <w:rsid w:val="002743A1"/>
    <w:rPr>
      <w:rFonts w:ascii="Times New Roman" w:hAnsi="Times New Roman" w:cs="Times New Roman"/>
      <w:sz w:val="10"/>
      <w:szCs w:val="10"/>
    </w:rPr>
  </w:style>
  <w:style w:type="character" w:customStyle="1" w:styleId="FontStyle174">
    <w:name w:val="Font Style174"/>
    <w:basedOn w:val="DefaultParagraphFont"/>
    <w:uiPriority w:val="99"/>
    <w:rsid w:val="002743A1"/>
    <w:rPr>
      <w:rFonts w:ascii="Arial Narrow" w:hAnsi="Arial Narrow" w:cs="Arial Narrow"/>
      <w:b/>
      <w:bCs/>
      <w:sz w:val="18"/>
      <w:szCs w:val="18"/>
    </w:rPr>
  </w:style>
  <w:style w:type="paragraph" w:customStyle="1" w:styleId="Style47">
    <w:name w:val="Style47"/>
    <w:basedOn w:val="Normal"/>
    <w:uiPriority w:val="99"/>
    <w:qFormat/>
    <w:rsid w:val="002743A1"/>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2743A1"/>
    <w:rPr>
      <w:rFonts w:ascii="Times New Roman" w:hAnsi="Times New Roman" w:cs="Times New Roman"/>
      <w:sz w:val="12"/>
      <w:szCs w:val="12"/>
    </w:rPr>
  </w:style>
  <w:style w:type="paragraph" w:customStyle="1" w:styleId="Style24">
    <w:name w:val="Style24"/>
    <w:basedOn w:val="Normal"/>
    <w:uiPriority w:val="99"/>
    <w:qFormat/>
    <w:rsid w:val="002743A1"/>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2743A1"/>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2743A1"/>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2743A1"/>
    <w:rPr>
      <w:rFonts w:ascii="Times New Roman" w:hAnsi="Times New Roman" w:cs="Times New Roman"/>
      <w:b/>
      <w:bCs/>
      <w:sz w:val="18"/>
      <w:szCs w:val="18"/>
    </w:rPr>
  </w:style>
  <w:style w:type="paragraph" w:customStyle="1" w:styleId="Style21">
    <w:name w:val="Style21"/>
    <w:basedOn w:val="Normal"/>
    <w:uiPriority w:val="99"/>
    <w:qFormat/>
    <w:rsid w:val="002743A1"/>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2743A1"/>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2743A1"/>
    <w:rPr>
      <w:rFonts w:ascii="Calibri" w:hAnsi="Calibri"/>
      <w:sz w:val="20"/>
      <w:szCs w:val="20"/>
    </w:rPr>
  </w:style>
  <w:style w:type="paragraph" w:customStyle="1" w:styleId="Standard">
    <w:name w:val="Standard"/>
    <w:qFormat/>
    <w:rsid w:val="002743A1"/>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2743A1"/>
    <w:rPr>
      <w:color w:val="000000"/>
      <w:sz w:val="32"/>
      <w:szCs w:val="32"/>
    </w:rPr>
  </w:style>
  <w:style w:type="paragraph" w:customStyle="1" w:styleId="Cardnon-underlined">
    <w:name w:val="Card non-underlined"/>
    <w:basedOn w:val="Normal"/>
    <w:link w:val="Cardnon-underlinedChar"/>
    <w:autoRedefine/>
    <w:uiPriority w:val="99"/>
    <w:qFormat/>
    <w:rsid w:val="002743A1"/>
    <w:rPr>
      <w:rFonts w:eastAsia="Times New Roman"/>
      <w:szCs w:val="20"/>
    </w:rPr>
  </w:style>
  <w:style w:type="character" w:customStyle="1" w:styleId="Cardnon-underlinedChar">
    <w:name w:val="Card non-underlined Char"/>
    <w:basedOn w:val="DefaultParagraphFont"/>
    <w:link w:val="Cardnon-underlined"/>
    <w:uiPriority w:val="99"/>
    <w:rsid w:val="002743A1"/>
    <w:rPr>
      <w:rFonts w:eastAsia="Times New Roman"/>
      <w:szCs w:val="20"/>
    </w:rPr>
  </w:style>
  <w:style w:type="numbering" w:customStyle="1" w:styleId="NoList1">
    <w:name w:val="No List1"/>
    <w:next w:val="NoList"/>
    <w:semiHidden/>
    <w:unhideWhenUsed/>
    <w:rsid w:val="002743A1"/>
  </w:style>
  <w:style w:type="character" w:customStyle="1" w:styleId="TitleChar2">
    <w:name w:val="Title Char2"/>
    <w:basedOn w:val="DefaultParagraphFont"/>
    <w:uiPriority w:val="10"/>
    <w:qFormat/>
    <w:locked/>
    <w:rsid w:val="002743A1"/>
    <w:rPr>
      <w:b/>
      <w:bCs/>
      <w:u w:val="single"/>
    </w:rPr>
  </w:style>
  <w:style w:type="paragraph" w:styleId="TOC3">
    <w:name w:val="toc 3"/>
    <w:basedOn w:val="Normal"/>
    <w:next w:val="Normal"/>
    <w:autoRedefine/>
    <w:rsid w:val="002743A1"/>
    <w:pPr>
      <w:ind w:left="400"/>
    </w:pPr>
    <w:rPr>
      <w:rFonts w:eastAsia="Times New Roman"/>
      <w:szCs w:val="20"/>
    </w:rPr>
  </w:style>
  <w:style w:type="paragraph" w:styleId="TOC4">
    <w:name w:val="toc 4"/>
    <w:basedOn w:val="Normal"/>
    <w:next w:val="Normal"/>
    <w:autoRedefine/>
    <w:rsid w:val="002743A1"/>
    <w:pPr>
      <w:ind w:left="600"/>
    </w:pPr>
    <w:rPr>
      <w:rFonts w:eastAsia="Times New Roman"/>
      <w:szCs w:val="20"/>
    </w:rPr>
  </w:style>
  <w:style w:type="paragraph" w:styleId="TOC5">
    <w:name w:val="toc 5"/>
    <w:basedOn w:val="Normal"/>
    <w:next w:val="Normal"/>
    <w:autoRedefine/>
    <w:rsid w:val="002743A1"/>
    <w:pPr>
      <w:ind w:left="800"/>
    </w:pPr>
    <w:rPr>
      <w:rFonts w:eastAsia="Times New Roman"/>
      <w:szCs w:val="20"/>
    </w:rPr>
  </w:style>
  <w:style w:type="paragraph" w:styleId="TOC6">
    <w:name w:val="toc 6"/>
    <w:basedOn w:val="Normal"/>
    <w:next w:val="Normal"/>
    <w:autoRedefine/>
    <w:rsid w:val="002743A1"/>
    <w:pPr>
      <w:ind w:left="1000"/>
    </w:pPr>
    <w:rPr>
      <w:rFonts w:eastAsia="Times New Roman"/>
      <w:szCs w:val="20"/>
    </w:rPr>
  </w:style>
  <w:style w:type="paragraph" w:styleId="TOC7">
    <w:name w:val="toc 7"/>
    <w:basedOn w:val="Normal"/>
    <w:next w:val="Normal"/>
    <w:autoRedefine/>
    <w:rsid w:val="002743A1"/>
    <w:pPr>
      <w:ind w:left="1200"/>
    </w:pPr>
    <w:rPr>
      <w:rFonts w:eastAsia="Times New Roman"/>
      <w:szCs w:val="20"/>
    </w:rPr>
  </w:style>
  <w:style w:type="paragraph" w:styleId="TOC8">
    <w:name w:val="toc 8"/>
    <w:basedOn w:val="Normal"/>
    <w:next w:val="Normal"/>
    <w:autoRedefine/>
    <w:rsid w:val="002743A1"/>
    <w:pPr>
      <w:ind w:left="1400"/>
    </w:pPr>
    <w:rPr>
      <w:rFonts w:eastAsia="Times New Roman"/>
      <w:szCs w:val="20"/>
    </w:rPr>
  </w:style>
  <w:style w:type="character" w:customStyle="1" w:styleId="allocatoragentsleft">
    <w:name w:val="al_locatoragentsleft"/>
    <w:basedOn w:val="DefaultParagraphFont"/>
    <w:rsid w:val="002743A1"/>
  </w:style>
  <w:style w:type="character" w:styleId="HTMLTypewriter">
    <w:name w:val="HTML Typewriter"/>
    <w:basedOn w:val="DefaultParagraphFont"/>
    <w:unhideWhenUsed/>
    <w:rsid w:val="002743A1"/>
    <w:rPr>
      <w:rFonts w:ascii="Courier New" w:eastAsia="Times New Roman" w:hAnsi="Courier New" w:cs="Courier New"/>
      <w:sz w:val="20"/>
      <w:szCs w:val="20"/>
    </w:rPr>
  </w:style>
  <w:style w:type="character" w:customStyle="1" w:styleId="caps">
    <w:name w:val="caps"/>
    <w:basedOn w:val="DefaultParagraphFont"/>
    <w:rsid w:val="002743A1"/>
  </w:style>
  <w:style w:type="character" w:customStyle="1" w:styleId="UnderlinesCharChar">
    <w:name w:val="Underlines Char Char"/>
    <w:basedOn w:val="DefaultParagraphFont"/>
    <w:rsid w:val="002743A1"/>
    <w:rPr>
      <w:rFonts w:cs="Arial"/>
      <w:b/>
      <w:bCs/>
      <w:noProof w:val="0"/>
      <w:sz w:val="22"/>
      <w:szCs w:val="26"/>
      <w:u w:val="single"/>
      <w:lang w:val="en-US" w:eastAsia="en-US" w:bidi="ar-SA"/>
    </w:rPr>
  </w:style>
  <w:style w:type="paragraph" w:customStyle="1" w:styleId="Carding">
    <w:name w:val="Carding"/>
    <w:basedOn w:val="Normal"/>
    <w:uiPriority w:val="99"/>
    <w:qFormat/>
    <w:rsid w:val="002743A1"/>
    <w:rPr>
      <w:rFonts w:eastAsia="Times New Roman"/>
      <w:sz w:val="18"/>
    </w:rPr>
  </w:style>
  <w:style w:type="character" w:customStyle="1" w:styleId="aunderline">
    <w:name w:val="aunderline"/>
    <w:basedOn w:val="DefaultParagraphFont"/>
    <w:rsid w:val="002743A1"/>
    <w:rPr>
      <w:rFonts w:ascii="Times New Roman" w:hAnsi="Times New Roman"/>
      <w:sz w:val="20"/>
      <w:szCs w:val="24"/>
      <w:u w:val="thick"/>
    </w:rPr>
  </w:style>
  <w:style w:type="character" w:customStyle="1" w:styleId="tagChar1">
    <w:name w:val="tag Char1"/>
    <w:basedOn w:val="DefaultParagraphFont"/>
    <w:rsid w:val="002743A1"/>
    <w:rPr>
      <w:b/>
      <w:noProof w:val="0"/>
      <w:sz w:val="24"/>
      <w:lang w:val="en-US" w:eastAsia="en-US" w:bidi="ar-SA"/>
    </w:rPr>
  </w:style>
  <w:style w:type="character" w:customStyle="1" w:styleId="tagChar2">
    <w:name w:val="tag Char2"/>
    <w:basedOn w:val="DefaultParagraphFont"/>
    <w:qFormat/>
    <w:rsid w:val="002743A1"/>
    <w:rPr>
      <w:b/>
      <w:noProof w:val="0"/>
      <w:sz w:val="24"/>
      <w:lang w:val="en-US" w:eastAsia="en-US" w:bidi="ar-SA"/>
    </w:rPr>
  </w:style>
  <w:style w:type="character" w:customStyle="1" w:styleId="Taggin-New">
    <w:name w:val="Taggin - New"/>
    <w:basedOn w:val="DefaultParagraphFont"/>
    <w:rsid w:val="002743A1"/>
    <w:rPr>
      <w:rFonts w:ascii="Arial Narrow" w:hAnsi="Arial Narrow"/>
      <w:b/>
      <w:sz w:val="22"/>
    </w:rPr>
  </w:style>
  <w:style w:type="character" w:customStyle="1" w:styleId="Boxing-New">
    <w:name w:val="Boxing - New"/>
    <w:basedOn w:val="DefaultParagraphFont"/>
    <w:rsid w:val="002743A1"/>
    <w:rPr>
      <w:rFonts w:ascii="Arial Narrow" w:hAnsi="Arial Narrow"/>
      <w:sz w:val="16"/>
      <w:u w:val="none"/>
      <w:bdr w:val="single" w:sz="4" w:space="0" w:color="auto"/>
    </w:rPr>
  </w:style>
  <w:style w:type="character" w:customStyle="1" w:styleId="ilad">
    <w:name w:val="il_ad"/>
    <w:rsid w:val="002743A1"/>
  </w:style>
  <w:style w:type="paragraph" w:customStyle="1" w:styleId="CardsHighlighted">
    <w:name w:val="Cards Highlighted"/>
    <w:next w:val="Normal"/>
    <w:link w:val="CardsHighlightedChar"/>
    <w:qFormat/>
    <w:rsid w:val="002743A1"/>
    <w:pPr>
      <w:shd w:val="clear" w:color="auto" w:fill="00FFFF"/>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2743A1"/>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2743A1"/>
    <w:rPr>
      <w:rFonts w:ascii="Garamond" w:hAnsi="Garamond"/>
      <w:sz w:val="22"/>
      <w:szCs w:val="24"/>
      <w:u w:val="single"/>
      <w:lang w:val="en-US" w:eastAsia="en-US" w:bidi="ar-SA"/>
    </w:rPr>
  </w:style>
  <w:style w:type="paragraph" w:customStyle="1" w:styleId="Style2">
    <w:name w:val="Style2"/>
    <w:basedOn w:val="Heading4"/>
    <w:qFormat/>
    <w:rsid w:val="002743A1"/>
    <w:pPr>
      <w:spacing w:before="0"/>
    </w:pPr>
    <w:rPr>
      <w:rFonts w:eastAsia="Times New Roman" w:cs="Times New Roman"/>
      <w:iCs/>
      <w:caps/>
      <w:szCs w:val="20"/>
    </w:rPr>
  </w:style>
  <w:style w:type="character" w:customStyle="1" w:styleId="pagetitle">
    <w:name w:val="pagetitle"/>
    <w:basedOn w:val="DefaultParagraphFont"/>
    <w:rsid w:val="002743A1"/>
  </w:style>
  <w:style w:type="paragraph" w:customStyle="1" w:styleId="text">
    <w:name w:val="text"/>
    <w:basedOn w:val="Normal"/>
    <w:uiPriority w:val="99"/>
    <w:qFormat/>
    <w:rsid w:val="002743A1"/>
    <w:pPr>
      <w:spacing w:before="100" w:beforeAutospacing="1" w:after="100" w:afterAutospacing="1"/>
    </w:pPr>
    <w:rPr>
      <w:rFonts w:eastAsia="Times New Roman"/>
    </w:rPr>
  </w:style>
  <w:style w:type="character" w:customStyle="1" w:styleId="StyleUnderlineCharChar9ptBold1">
    <w:name w:val="Style Underline Char Char + 9 pt Bold1"/>
    <w:rsid w:val="002743A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743A1"/>
    <w:rPr>
      <w:rFonts w:ascii="Times New Roman" w:hAnsi="Times New Roman"/>
      <w:sz w:val="20"/>
      <w:szCs w:val="24"/>
      <w:u w:val="single"/>
      <w:lang w:val="en-US" w:eastAsia="en-US" w:bidi="ar-SA"/>
    </w:rPr>
  </w:style>
  <w:style w:type="character" w:customStyle="1" w:styleId="Style9ptBoldUnderline">
    <w:name w:val="Style 9 pt Bold Underline"/>
    <w:rsid w:val="002743A1"/>
    <w:rPr>
      <w:b/>
      <w:bCs/>
      <w:sz w:val="20"/>
      <w:u w:val="single"/>
    </w:rPr>
  </w:style>
  <w:style w:type="paragraph" w:customStyle="1" w:styleId="StyleUnderline9pt0">
    <w:name w:val="Style Underline + 9 pt"/>
    <w:link w:val="StyleUnderline9ptChar"/>
    <w:qFormat/>
    <w:rsid w:val="002743A1"/>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2743A1"/>
    <w:rPr>
      <w:rFonts w:ascii="Arial" w:eastAsia="Times New Roman" w:hAnsi="Arial" w:cs="Times New Roman"/>
      <w:szCs w:val="20"/>
      <w:u w:val="single"/>
    </w:rPr>
  </w:style>
  <w:style w:type="character" w:customStyle="1" w:styleId="StyleUnderlineChar1Bold">
    <w:name w:val="Style Underline Char1 + Bold"/>
    <w:rsid w:val="002743A1"/>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2743A1"/>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2743A1"/>
    <w:rPr>
      <w:rFonts w:ascii="Calibri" w:hAnsi="Calibri" w:cs="Calibri"/>
      <w:kern w:val="32"/>
      <w:szCs w:val="20"/>
      <w:u w:val="single"/>
      <w:lang w:eastAsia="ar-SA"/>
    </w:rPr>
  </w:style>
  <w:style w:type="character" w:customStyle="1" w:styleId="TagsCharCharChar">
    <w:name w:val="Tags Char Char Char"/>
    <w:basedOn w:val="DefaultParagraphFont"/>
    <w:rsid w:val="002743A1"/>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2743A1"/>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2743A1"/>
    <w:rPr>
      <w:color w:val="000000"/>
      <w:sz w:val="20"/>
      <w:u w:val="single"/>
    </w:rPr>
  </w:style>
  <w:style w:type="character" w:customStyle="1" w:styleId="Style11ptBlack">
    <w:name w:val="Style 11 pt Black"/>
    <w:basedOn w:val="DefaultParagraphFont"/>
    <w:rsid w:val="002743A1"/>
    <w:rPr>
      <w:color w:val="000000"/>
      <w:sz w:val="20"/>
    </w:rPr>
  </w:style>
  <w:style w:type="character" w:customStyle="1" w:styleId="StyleUnderlineCharTimesBold">
    <w:name w:val="Style Underline Char + Times Bold"/>
    <w:basedOn w:val="DefaultParagraphFont"/>
    <w:rsid w:val="002743A1"/>
    <w:rPr>
      <w:rFonts w:ascii="Times" w:hAnsi="Times"/>
      <w:b w:val="0"/>
      <w:bCs/>
      <w:sz w:val="20"/>
      <w:u w:val="single"/>
    </w:rPr>
  </w:style>
  <w:style w:type="character" w:customStyle="1" w:styleId="blubigktbiz">
    <w:name w:val="blubigktbiz"/>
    <w:rsid w:val="002743A1"/>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743A1"/>
  </w:style>
  <w:style w:type="character" w:customStyle="1" w:styleId="StyleevidencetextBorderSinglesolidlineAuto05ptLChar">
    <w:name w:val="Style evidence text + Border: : (Single solid line Auto  0.5 pt L... Char"/>
    <w:link w:val="StyleevidencetextBorderSinglesolidlineAuto05ptL"/>
    <w:rsid w:val="002743A1"/>
    <w:rPr>
      <w:color w:val="000000"/>
      <w:lang w:val="x-none" w:eastAsia="x-none"/>
    </w:rPr>
  </w:style>
  <w:style w:type="character" w:customStyle="1" w:styleId="Style4CharChar">
    <w:name w:val="Style4 Char Char"/>
    <w:basedOn w:val="DefaultParagraphFont"/>
    <w:rsid w:val="002743A1"/>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2743A1"/>
    <w:rPr>
      <w:rFonts w:ascii="Times New Roman" w:hAnsi="Times New Roman" w:cs="Times New Roman"/>
      <w:sz w:val="16"/>
      <w:szCs w:val="16"/>
    </w:rPr>
  </w:style>
  <w:style w:type="character" w:customStyle="1" w:styleId="StyleEmphasisArial12ptBold">
    <w:name w:val="Style Emphasis + Arial 12 pt Bold"/>
    <w:rsid w:val="002743A1"/>
    <w:rPr>
      <w:rFonts w:ascii="Arial" w:hAnsi="Arial"/>
      <w:b/>
      <w:bCs/>
      <w:i/>
      <w:iCs/>
      <w:sz w:val="24"/>
    </w:rPr>
  </w:style>
  <w:style w:type="character" w:customStyle="1" w:styleId="super">
    <w:name w:val="super"/>
    <w:rsid w:val="002743A1"/>
  </w:style>
  <w:style w:type="character" w:customStyle="1" w:styleId="text30">
    <w:name w:val="text30"/>
    <w:rsid w:val="002743A1"/>
  </w:style>
  <w:style w:type="character" w:customStyle="1" w:styleId="uppercase">
    <w:name w:val="uppercase"/>
    <w:rsid w:val="002743A1"/>
  </w:style>
  <w:style w:type="character" w:customStyle="1" w:styleId="bodytext0">
    <w:name w:val="bodytext"/>
    <w:rsid w:val="002743A1"/>
  </w:style>
  <w:style w:type="character" w:customStyle="1" w:styleId="entry-title">
    <w:name w:val="entry-title"/>
    <w:rsid w:val="002743A1"/>
  </w:style>
  <w:style w:type="character" w:customStyle="1" w:styleId="BodyTextIndentChar1">
    <w:name w:val="Body Text Indent Char1"/>
    <w:basedOn w:val="DefaultParagraphFont"/>
    <w:uiPriority w:val="99"/>
    <w:semiHidden/>
    <w:rsid w:val="002743A1"/>
    <w:rPr>
      <w:rFonts w:ascii="Times New Roman" w:hAnsi="Times New Roman" w:cs="Times New Roman"/>
      <w:sz w:val="20"/>
    </w:rPr>
  </w:style>
  <w:style w:type="character" w:customStyle="1" w:styleId="Style6pt">
    <w:name w:val="Style 6 pt"/>
    <w:basedOn w:val="DefaultParagraphFont"/>
    <w:qFormat/>
    <w:rsid w:val="002743A1"/>
    <w:rPr>
      <w:sz w:val="12"/>
    </w:rPr>
  </w:style>
  <w:style w:type="character" w:customStyle="1" w:styleId="CiteCharCharCharCharCharChar">
    <w:name w:val="Cite Char Char Char Char Char Char"/>
    <w:basedOn w:val="DefaultParagraphFont"/>
    <w:rsid w:val="002743A1"/>
    <w:rPr>
      <w:b/>
      <w:noProof w:val="0"/>
      <w:sz w:val="22"/>
      <w:szCs w:val="24"/>
      <w:u w:val="single"/>
      <w:lang w:val="en-US" w:eastAsia="en-US" w:bidi="ar-SA"/>
    </w:rPr>
  </w:style>
  <w:style w:type="character" w:customStyle="1" w:styleId="mainbody1">
    <w:name w:val="mainbody1"/>
    <w:basedOn w:val="DefaultParagraphFont"/>
    <w:rsid w:val="002743A1"/>
    <w:rPr>
      <w:rFonts w:ascii="Verdana" w:hAnsi="Verdana" w:hint="default"/>
      <w:color w:val="000000"/>
      <w:sz w:val="22"/>
      <w:szCs w:val="22"/>
    </w:rPr>
  </w:style>
  <w:style w:type="character" w:customStyle="1" w:styleId="ssl4">
    <w:name w:val="ss_l4"/>
    <w:basedOn w:val="DefaultParagraphFont"/>
    <w:rsid w:val="002743A1"/>
  </w:style>
  <w:style w:type="paragraph" w:customStyle="1" w:styleId="StyleNormalWeb11ptUnderline">
    <w:name w:val="Style Normal (Web) + 11 pt Underline"/>
    <w:basedOn w:val="NormalWeb"/>
    <w:link w:val="StyleNormalWeb11ptUnderlineChar"/>
    <w:qFormat/>
    <w:rsid w:val="002743A1"/>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2743A1"/>
    <w:rPr>
      <w:rFonts w:eastAsia="Calibri"/>
      <w:u w:val="single"/>
    </w:rPr>
  </w:style>
  <w:style w:type="character" w:customStyle="1" w:styleId="cit-first-element">
    <w:name w:val="cit-first-element"/>
    <w:basedOn w:val="DefaultParagraphFont"/>
    <w:rsid w:val="002743A1"/>
  </w:style>
  <w:style w:type="character" w:customStyle="1" w:styleId="title1">
    <w:name w:val="title1"/>
    <w:basedOn w:val="DefaultParagraphFont"/>
    <w:rsid w:val="002743A1"/>
  </w:style>
  <w:style w:type="character" w:customStyle="1" w:styleId="StyleThickunderline1">
    <w:name w:val="Style Thick underline1"/>
    <w:basedOn w:val="DefaultParagraphFont"/>
    <w:rsid w:val="002743A1"/>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2743A1"/>
    <w:rPr>
      <w:rFonts w:ascii="Georgia" w:hAnsi="Georgia"/>
    </w:rPr>
  </w:style>
  <w:style w:type="character" w:customStyle="1" w:styleId="FooterChar1">
    <w:name w:val="Footer Char1"/>
    <w:basedOn w:val="DefaultParagraphFont"/>
    <w:uiPriority w:val="99"/>
    <w:semiHidden/>
    <w:rsid w:val="002743A1"/>
    <w:rPr>
      <w:rFonts w:ascii="Georgia" w:hAnsi="Georgia"/>
    </w:rPr>
  </w:style>
  <w:style w:type="character" w:customStyle="1" w:styleId="AnalyticChar">
    <w:name w:val="Analytic Char"/>
    <w:basedOn w:val="DefaultParagraphFont"/>
    <w:link w:val="Analytic"/>
    <w:rsid w:val="002743A1"/>
    <w:rPr>
      <w:b/>
      <w:sz w:val="24"/>
    </w:rPr>
  </w:style>
  <w:style w:type="character" w:customStyle="1" w:styleId="UnderlineBold0">
    <w:name w:val="Underline Bold"/>
    <w:uiPriority w:val="6"/>
    <w:qFormat/>
    <w:rsid w:val="002743A1"/>
    <w:rPr>
      <w:b/>
      <w:sz w:val="20"/>
      <w:u w:val="single"/>
    </w:rPr>
  </w:style>
  <w:style w:type="paragraph" w:customStyle="1" w:styleId="Underline20">
    <w:name w:val="Underline2"/>
    <w:basedOn w:val="Normal"/>
    <w:link w:val="Underline2Char"/>
    <w:autoRedefine/>
    <w:uiPriority w:val="4"/>
    <w:qFormat/>
    <w:rsid w:val="002743A1"/>
    <w:rPr>
      <w:b/>
      <w:u w:val="single"/>
    </w:rPr>
  </w:style>
  <w:style w:type="character" w:customStyle="1" w:styleId="Underline2Char">
    <w:name w:val="Underline2 Char"/>
    <w:basedOn w:val="DefaultParagraphFont"/>
    <w:link w:val="Underline20"/>
    <w:uiPriority w:val="4"/>
    <w:rsid w:val="002743A1"/>
    <w:rPr>
      <w:b/>
      <w:u w:val="single"/>
    </w:rPr>
  </w:style>
  <w:style w:type="character" w:customStyle="1" w:styleId="NormalTextChar">
    <w:name w:val="Normal Text Char"/>
    <w:link w:val="NormalText"/>
    <w:rsid w:val="002743A1"/>
    <w:rPr>
      <w:rFonts w:eastAsia="Times New Roman"/>
      <w:szCs w:val="26"/>
    </w:rPr>
  </w:style>
  <w:style w:type="paragraph" w:customStyle="1" w:styleId="TableParagraph">
    <w:name w:val="Table Paragraph"/>
    <w:basedOn w:val="Normal"/>
    <w:uiPriority w:val="1"/>
    <w:qFormat/>
    <w:rsid w:val="002743A1"/>
    <w:pPr>
      <w:widowControl w:val="0"/>
    </w:pPr>
  </w:style>
  <w:style w:type="character" w:customStyle="1" w:styleId="UnderlineChar0">
    <w:name w:val="UnderlineChar"/>
    <w:rsid w:val="002743A1"/>
    <w:rPr>
      <w:sz w:val="24"/>
      <w:u w:val="single"/>
      <w:shd w:val="clear" w:color="auto" w:fill="auto"/>
    </w:rPr>
  </w:style>
  <w:style w:type="character" w:customStyle="1" w:styleId="foreground">
    <w:name w:val="foreground"/>
    <w:basedOn w:val="DefaultParagraphFont"/>
    <w:rsid w:val="002743A1"/>
  </w:style>
  <w:style w:type="paragraph" w:customStyle="1" w:styleId="StyleCircled11pt">
    <w:name w:val="Style Circled + 11 pt"/>
    <w:basedOn w:val="Normal"/>
    <w:link w:val="StyleCircled11ptChar"/>
    <w:qFormat/>
    <w:rsid w:val="002743A1"/>
    <w:rPr>
      <w:rFonts w:eastAsia="Times New Roman"/>
      <w:b/>
      <w:bCs/>
      <w:sz w:val="20"/>
      <w:u w:val="single"/>
    </w:rPr>
  </w:style>
  <w:style w:type="character" w:customStyle="1" w:styleId="StyleCircled11ptChar">
    <w:name w:val="Style Circled + 11 pt Char"/>
    <w:link w:val="StyleCircled11pt"/>
    <w:rsid w:val="002743A1"/>
    <w:rPr>
      <w:rFonts w:eastAsia="Times New Roman"/>
      <w:b/>
      <w:bCs/>
      <w:sz w:val="20"/>
      <w:u w:val="single"/>
    </w:rPr>
  </w:style>
  <w:style w:type="paragraph" w:customStyle="1" w:styleId="StyleUnunderlined10ptThickunderline">
    <w:name w:val="Style Ununderlined + 10 pt Thick underline"/>
    <w:basedOn w:val="Normal"/>
    <w:link w:val="StyleUnunderlined10ptThickunderlineChar"/>
    <w:rsid w:val="002743A1"/>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2743A1"/>
    <w:rPr>
      <w:rFonts w:ascii="Times" w:eastAsia="Times New Roman" w:hAnsi="Times"/>
      <w:sz w:val="20"/>
      <w:szCs w:val="28"/>
      <w:u w:val="single"/>
    </w:rPr>
  </w:style>
  <w:style w:type="paragraph" w:customStyle="1" w:styleId="cite20">
    <w:name w:val="cite2"/>
    <w:basedOn w:val="Normal"/>
    <w:uiPriority w:val="99"/>
    <w:qFormat/>
    <w:rsid w:val="002743A1"/>
    <w:rPr>
      <w:rFonts w:eastAsia="Times New Roman"/>
      <w:color w:val="000000"/>
      <w:sz w:val="20"/>
      <w:szCs w:val="20"/>
    </w:rPr>
  </w:style>
  <w:style w:type="character" w:customStyle="1" w:styleId="postby">
    <w:name w:val="post_by"/>
    <w:basedOn w:val="DefaultParagraphFont"/>
    <w:rsid w:val="002743A1"/>
  </w:style>
  <w:style w:type="character" w:customStyle="1" w:styleId="Style11ptBorderSinglesolidlineAuto05ptLinewidth">
    <w:name w:val="Style 11 pt Border: : (Single solid line Auto  0.5 pt Line width)"/>
    <w:rsid w:val="002743A1"/>
    <w:rPr>
      <w:sz w:val="20"/>
      <w:bdr w:val="single" w:sz="4" w:space="0" w:color="auto" w:frame="1"/>
    </w:rPr>
  </w:style>
  <w:style w:type="character" w:customStyle="1" w:styleId="StyleUnderlineChar9ptBorderSinglesolidlineAuto0">
    <w:name w:val="Style Underline Char + 9 pt Border: : (Single solid line Auto  0..."/>
    <w:rsid w:val="002743A1"/>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743A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743A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743A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743A1"/>
    <w:rPr>
      <w:sz w:val="20"/>
      <w:szCs w:val="24"/>
      <w:u w:val="single"/>
      <w:bdr w:val="single" w:sz="4" w:space="0" w:color="auto"/>
      <w:lang w:val="en-US" w:eastAsia="en-US" w:bidi="ar-SA"/>
    </w:rPr>
  </w:style>
  <w:style w:type="character" w:customStyle="1" w:styleId="StyleLatinGaramondUnderline">
    <w:name w:val="Style (Latin) Garamond Underline"/>
    <w:rsid w:val="002743A1"/>
    <w:rPr>
      <w:rFonts w:ascii="Times New Roman" w:hAnsi="Times New Roman"/>
      <w:sz w:val="20"/>
      <w:u w:val="single"/>
    </w:rPr>
  </w:style>
  <w:style w:type="character" w:customStyle="1" w:styleId="StyleLatinGaramond">
    <w:name w:val="Style (Latin) Garamond"/>
    <w:rsid w:val="002743A1"/>
    <w:rPr>
      <w:rFonts w:ascii="Times New Roman" w:hAnsi="Times New Roman"/>
      <w:sz w:val="20"/>
    </w:rPr>
  </w:style>
  <w:style w:type="character" w:customStyle="1" w:styleId="styletimesnewroman12ptbold0">
    <w:name w:val="styletimesnewroman12ptbold"/>
    <w:basedOn w:val="DefaultParagraphFont"/>
    <w:rsid w:val="002743A1"/>
  </w:style>
  <w:style w:type="character" w:customStyle="1" w:styleId="CharCharCharCharChar">
    <w:name w:val="Char Char Char Char Char"/>
    <w:aliases w:val="Char Char Char Char,Char Char Char Char Char Char Char1,Heading 2 Char1 Char Char Char Char Char Char"/>
    <w:basedOn w:val="DefaultParagraphFont"/>
    <w:rsid w:val="002743A1"/>
    <w:rPr>
      <w:rFonts w:cs="Arial"/>
      <w:b/>
      <w:bCs/>
      <w:iCs/>
      <w:sz w:val="24"/>
      <w:szCs w:val="28"/>
      <w:lang w:val="en-US" w:eastAsia="en-US" w:bidi="ar-SA"/>
    </w:rPr>
  </w:style>
  <w:style w:type="character" w:customStyle="1" w:styleId="mainheading">
    <w:name w:val="mainheading"/>
    <w:basedOn w:val="DefaultParagraphFont"/>
    <w:rsid w:val="002743A1"/>
  </w:style>
  <w:style w:type="paragraph" w:customStyle="1" w:styleId="BoldandUnderlineChar2CharChar">
    <w:name w:val="Bold and Underline Char2 Char Char"/>
    <w:basedOn w:val="Normal"/>
    <w:link w:val="BoldandUnderlineChar2CharCharChar"/>
    <w:qFormat/>
    <w:rsid w:val="002743A1"/>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2743A1"/>
    <w:rPr>
      <w:rFonts w:eastAsia="Times New Roman"/>
      <w:b/>
      <w:u w:val="single"/>
    </w:rPr>
  </w:style>
  <w:style w:type="character" w:customStyle="1" w:styleId="StyleUnderlineChar9ptChar">
    <w:name w:val="Style Underline Char + 9 pt Char"/>
    <w:basedOn w:val="UnderlineCharChar"/>
    <w:rsid w:val="002743A1"/>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2743A1"/>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2743A1"/>
    <w:rPr>
      <w:sz w:val="16"/>
    </w:rPr>
  </w:style>
  <w:style w:type="paragraph" w:customStyle="1" w:styleId="Reduce8pt">
    <w:name w:val="Reduce 8pt"/>
    <w:basedOn w:val="Normal"/>
    <w:link w:val="Reduce8ptCharChar"/>
    <w:qFormat/>
    <w:rsid w:val="002743A1"/>
    <w:pPr>
      <w:autoSpaceDE w:val="0"/>
      <w:autoSpaceDN w:val="0"/>
      <w:adjustRightInd w:val="0"/>
      <w:jc w:val="both"/>
    </w:pPr>
    <w:rPr>
      <w:sz w:val="16"/>
    </w:rPr>
  </w:style>
  <w:style w:type="paragraph" w:styleId="List">
    <w:name w:val="List"/>
    <w:basedOn w:val="Normal"/>
    <w:uiPriority w:val="99"/>
    <w:unhideWhenUsed/>
    <w:rsid w:val="002743A1"/>
    <w:pPr>
      <w:contextualSpacing/>
    </w:pPr>
    <w:rPr>
      <w:rFonts w:eastAsia="Calibri"/>
    </w:rPr>
  </w:style>
  <w:style w:type="character" w:customStyle="1" w:styleId="CardIndentedChar">
    <w:name w:val="Card (Indented) Char"/>
    <w:link w:val="CardIndented"/>
    <w:locked/>
    <w:rsid w:val="002743A1"/>
  </w:style>
  <w:style w:type="character" w:customStyle="1" w:styleId="citenon-boldChar">
    <w:name w:val="cite non-bold Char"/>
    <w:basedOn w:val="DefaultParagraphFont"/>
    <w:link w:val="citenon-bold"/>
    <w:locked/>
    <w:rsid w:val="002743A1"/>
    <w:rPr>
      <w:rFonts w:ascii="Garamond" w:eastAsia="Times New Roman" w:hAnsi="Garamond"/>
      <w:szCs w:val="20"/>
    </w:rPr>
  </w:style>
  <w:style w:type="character" w:customStyle="1" w:styleId="boldciteChar4">
    <w:name w:val="bold cite Char4"/>
    <w:link w:val="boldcite"/>
    <w:locked/>
    <w:rsid w:val="002743A1"/>
    <w:rPr>
      <w:rFonts w:eastAsia="Times New Roman" w:cs="Times New Roman"/>
      <w:b/>
      <w:color w:val="000000"/>
      <w:sz w:val="20"/>
      <w:u w:val="thick" w:color="000000"/>
    </w:rPr>
  </w:style>
  <w:style w:type="paragraph" w:customStyle="1" w:styleId="boldcite">
    <w:name w:val="bold cite"/>
    <w:basedOn w:val="Normal"/>
    <w:link w:val="boldciteChar4"/>
    <w:qFormat/>
    <w:rsid w:val="002743A1"/>
    <w:rPr>
      <w:rFonts w:eastAsia="Times New Roman" w:cs="Times New Roman"/>
      <w:b/>
      <w:color w:val="000000"/>
      <w:sz w:val="20"/>
      <w:u w:val="thick" w:color="000000"/>
    </w:rPr>
  </w:style>
  <w:style w:type="paragraph" w:customStyle="1" w:styleId="Style7">
    <w:name w:val="Style7"/>
    <w:basedOn w:val="Normal"/>
    <w:uiPriority w:val="99"/>
    <w:qFormat/>
    <w:rsid w:val="002743A1"/>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2743A1"/>
    <w:rPr>
      <w:rFonts w:eastAsia="Calibri"/>
      <w:b/>
    </w:rPr>
  </w:style>
  <w:style w:type="character" w:customStyle="1" w:styleId="HeadingsBaseChar">
    <w:name w:val="Headings Base Char"/>
    <w:basedOn w:val="DefaultParagraphFont"/>
    <w:link w:val="HeadingsBase"/>
    <w:locked/>
    <w:rsid w:val="002743A1"/>
    <w:rPr>
      <w:rFonts w:ascii="Times New Roman" w:hAnsi="Times New Roman" w:cs="Times New Roman"/>
      <w:b/>
      <w:sz w:val="32"/>
    </w:rPr>
  </w:style>
  <w:style w:type="paragraph" w:customStyle="1" w:styleId="HeadingsBase">
    <w:name w:val="Headings Base"/>
    <w:basedOn w:val="Normal"/>
    <w:link w:val="HeadingsBaseChar"/>
    <w:qFormat/>
    <w:rsid w:val="002743A1"/>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2743A1"/>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2743A1"/>
    <w:pPr>
      <w:spacing w:line="480" w:lineRule="auto"/>
      <w:ind w:firstLine="720"/>
    </w:pPr>
    <w:rPr>
      <w:rFonts w:eastAsia="Calibri"/>
    </w:rPr>
  </w:style>
  <w:style w:type="paragraph" w:customStyle="1" w:styleId="SchoolBlockQuote">
    <w:name w:val="School Block Quote"/>
    <w:basedOn w:val="SchoolPaper"/>
    <w:qFormat/>
    <w:rsid w:val="002743A1"/>
  </w:style>
  <w:style w:type="paragraph" w:customStyle="1" w:styleId="SchoolWorksCited">
    <w:name w:val="School Works Cited"/>
    <w:basedOn w:val="SchoolPaper"/>
    <w:qFormat/>
    <w:rsid w:val="002743A1"/>
  </w:style>
  <w:style w:type="paragraph" w:customStyle="1" w:styleId="BlockQuote">
    <w:name w:val="Block Quote"/>
    <w:basedOn w:val="Normal"/>
    <w:qFormat/>
    <w:rsid w:val="002743A1"/>
    <w:pPr>
      <w:ind w:left="720" w:right="720"/>
    </w:pPr>
    <w:rPr>
      <w:rFonts w:eastAsia="Calibri"/>
    </w:rPr>
  </w:style>
  <w:style w:type="paragraph" w:customStyle="1" w:styleId="PaperBody">
    <w:name w:val="Paper Body"/>
    <w:basedOn w:val="Normal"/>
    <w:qFormat/>
    <w:rsid w:val="002743A1"/>
    <w:pPr>
      <w:spacing w:line="480" w:lineRule="auto"/>
      <w:ind w:firstLine="720"/>
    </w:pPr>
    <w:rPr>
      <w:rFonts w:eastAsia="Calibri"/>
    </w:rPr>
  </w:style>
  <w:style w:type="paragraph" w:customStyle="1" w:styleId="PaperCitation">
    <w:name w:val="Paper Citation"/>
    <w:basedOn w:val="Normal"/>
    <w:qFormat/>
    <w:rsid w:val="002743A1"/>
    <w:pPr>
      <w:spacing w:line="480" w:lineRule="auto"/>
      <w:ind w:left="720" w:hanging="720"/>
    </w:pPr>
    <w:rPr>
      <w:rFonts w:eastAsia="Calibri"/>
    </w:rPr>
  </w:style>
  <w:style w:type="character" w:customStyle="1" w:styleId="hatChar">
    <w:name w:val="hat Char"/>
    <w:basedOn w:val="DefaultParagraphFont"/>
    <w:link w:val="hat"/>
    <w:locked/>
    <w:rsid w:val="002743A1"/>
    <w:rPr>
      <w:rFonts w:eastAsia="Times New Roman"/>
      <w:b/>
      <w:bCs/>
      <w:sz w:val="32"/>
      <w:u w:val="single"/>
      <w:lang w:bidi="en-US"/>
    </w:rPr>
  </w:style>
  <w:style w:type="paragraph" w:customStyle="1" w:styleId="WW-Default">
    <w:name w:val="WW-Default"/>
    <w:qFormat/>
    <w:rsid w:val="002743A1"/>
    <w:pPr>
      <w:suppressAutoHyphens/>
    </w:pPr>
    <w:rPr>
      <w:rFonts w:ascii="Georgia" w:eastAsia="Calibri" w:hAnsi="Georgia" w:cs="Calibri"/>
      <w:lang w:eastAsia="ar-SA"/>
    </w:rPr>
  </w:style>
  <w:style w:type="paragraph" w:customStyle="1" w:styleId="B-TagCite">
    <w:name w:val="B-TagCite"/>
    <w:qFormat/>
    <w:rsid w:val="002743A1"/>
    <w:pPr>
      <w:keepNext/>
      <w:widowControl w:val="0"/>
      <w:tabs>
        <w:tab w:val="num" w:pos="0"/>
      </w:tabs>
      <w:suppressAutoHyphens/>
    </w:pPr>
    <w:rPr>
      <w:rFonts w:ascii="Garamond" w:eastAsia="MS Gothic" w:hAnsi="Garamond" w:cs="Times New Roman"/>
      <w:b/>
      <w:sz w:val="24"/>
      <w:szCs w:val="24"/>
      <w:lang w:eastAsia="ar-SA"/>
    </w:rPr>
  </w:style>
  <w:style w:type="character" w:customStyle="1" w:styleId="AuthorChar">
    <w:name w:val="Author Char"/>
    <w:basedOn w:val="DefaultParagraphFont"/>
    <w:locked/>
    <w:rsid w:val="002743A1"/>
    <w:rPr>
      <w:rFonts w:ascii="Times New Roman" w:hAnsi="Times New Roman" w:cs="Times New Roman"/>
      <w:b/>
      <w:sz w:val="20"/>
    </w:rPr>
  </w:style>
  <w:style w:type="paragraph" w:customStyle="1" w:styleId="MicroText">
    <w:name w:val="MicroText"/>
    <w:basedOn w:val="Normal"/>
    <w:next w:val="Normal"/>
    <w:link w:val="MicroTextChar"/>
    <w:qFormat/>
    <w:rsid w:val="002743A1"/>
    <w:rPr>
      <w:rFonts w:ascii="Arial Narrow" w:hAnsi="Arial Narrow"/>
      <w:sz w:val="12"/>
    </w:rPr>
  </w:style>
  <w:style w:type="character" w:customStyle="1" w:styleId="Footnote2Char">
    <w:name w:val="Footnote2 Char"/>
    <w:link w:val="Footnote2"/>
    <w:locked/>
    <w:rsid w:val="002743A1"/>
  </w:style>
  <w:style w:type="paragraph" w:customStyle="1" w:styleId="Footnote2">
    <w:name w:val="Footnote2"/>
    <w:basedOn w:val="Normal"/>
    <w:next w:val="Normal"/>
    <w:link w:val="Footnote2Char"/>
    <w:autoRedefine/>
    <w:qFormat/>
    <w:rsid w:val="002743A1"/>
    <w:pPr>
      <w:spacing w:after="120" w:line="480" w:lineRule="auto"/>
    </w:pPr>
  </w:style>
  <w:style w:type="paragraph" w:customStyle="1" w:styleId="indent">
    <w:name w:val="indent"/>
    <w:basedOn w:val="Normal"/>
    <w:qFormat/>
    <w:rsid w:val="002743A1"/>
    <w:pPr>
      <w:spacing w:before="100" w:beforeAutospacing="1" w:after="100" w:afterAutospacing="1"/>
    </w:pPr>
    <w:rPr>
      <w:rFonts w:eastAsia="Times New Roman"/>
    </w:rPr>
  </w:style>
  <w:style w:type="paragraph" w:customStyle="1" w:styleId="PageHeaderLine1">
    <w:name w:val="PageHeaderLine1"/>
    <w:basedOn w:val="Normal"/>
    <w:qFormat/>
    <w:rsid w:val="002743A1"/>
    <w:pPr>
      <w:tabs>
        <w:tab w:val="right" w:pos="10800"/>
      </w:tabs>
    </w:pPr>
    <w:rPr>
      <w:rFonts w:eastAsia="Calibri"/>
      <w:b/>
    </w:rPr>
  </w:style>
  <w:style w:type="paragraph" w:customStyle="1" w:styleId="PageHeaderLine2">
    <w:name w:val="PageHeaderLine2"/>
    <w:basedOn w:val="Normal"/>
    <w:next w:val="Normal"/>
    <w:link w:val="PageHeaderLine2Char"/>
    <w:qFormat/>
    <w:rsid w:val="002743A1"/>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2743A1"/>
    <w:rPr>
      <w:rFonts w:ascii="Times New Roman" w:hAnsi="Times New Roman" w:cs="Times New Roman"/>
      <w:sz w:val="20"/>
    </w:rPr>
  </w:style>
  <w:style w:type="paragraph" w:customStyle="1" w:styleId="CardText1">
    <w:name w:val="CardText"/>
    <w:basedOn w:val="Normal"/>
    <w:link w:val="CardTextChar3"/>
    <w:qFormat/>
    <w:rsid w:val="002743A1"/>
    <w:pPr>
      <w:ind w:left="288"/>
    </w:pPr>
    <w:rPr>
      <w:rFonts w:ascii="Times New Roman" w:hAnsi="Times New Roman" w:cs="Times New Roman"/>
      <w:sz w:val="20"/>
    </w:rPr>
  </w:style>
  <w:style w:type="character" w:customStyle="1" w:styleId="stylestylebold12pt">
    <w:name w:val="stylestylebold12pt"/>
    <w:basedOn w:val="DefaultParagraphFont"/>
    <w:rsid w:val="002743A1"/>
  </w:style>
  <w:style w:type="character" w:customStyle="1" w:styleId="styleboldunderline">
    <w:name w:val="styleboldunderline"/>
    <w:basedOn w:val="DefaultParagraphFont"/>
    <w:rsid w:val="002743A1"/>
  </w:style>
  <w:style w:type="character" w:customStyle="1" w:styleId="box">
    <w:name w:val="box"/>
    <w:basedOn w:val="DefaultParagraphFont"/>
    <w:rsid w:val="002743A1"/>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2743A1"/>
    <w:rPr>
      <w:rFonts w:ascii="Arial Narrow" w:hAnsi="Arial Narrow" w:cs="Arial Narrow" w:hint="default"/>
      <w:sz w:val="18"/>
      <w:szCs w:val="18"/>
    </w:rPr>
  </w:style>
  <w:style w:type="character" w:customStyle="1" w:styleId="FontStyle14">
    <w:name w:val="Font Style14"/>
    <w:basedOn w:val="DefaultParagraphFont"/>
    <w:uiPriority w:val="99"/>
    <w:rsid w:val="002743A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743A1"/>
    <w:rPr>
      <w:rFonts w:ascii="Arial Narrow" w:hAnsi="Arial Narrow" w:cs="Arial Narrow" w:hint="default"/>
      <w:b/>
      <w:bCs/>
      <w:sz w:val="10"/>
      <w:szCs w:val="10"/>
    </w:rPr>
  </w:style>
  <w:style w:type="character" w:customStyle="1" w:styleId="CardTagandCiteChar">
    <w:name w:val="Card Tag and Cite Char"/>
    <w:basedOn w:val="DefaultParagraphFont"/>
    <w:rsid w:val="002743A1"/>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2743A1"/>
    <w:rPr>
      <w:rFonts w:ascii="Arial Narrow" w:hAnsi="Arial Narrow"/>
      <w:b/>
      <w:color w:val="000000"/>
      <w:sz w:val="22"/>
      <w:szCs w:val="22"/>
      <w:u w:val="single"/>
    </w:rPr>
  </w:style>
  <w:style w:type="character" w:customStyle="1" w:styleId="SmallText0">
    <w:name w:val="SmallText"/>
    <w:rsid w:val="002743A1"/>
    <w:rPr>
      <w:color w:val="000000"/>
    </w:rPr>
  </w:style>
  <w:style w:type="character" w:customStyle="1" w:styleId="CitesChar1">
    <w:name w:val="Cites Char1"/>
    <w:basedOn w:val="DefaultParagraphFont"/>
    <w:rsid w:val="002743A1"/>
    <w:rPr>
      <w:b/>
      <w:bCs w:val="0"/>
      <w:szCs w:val="24"/>
      <w:u w:val="single"/>
      <w:lang w:val="en-US" w:eastAsia="en-US" w:bidi="ar-SA"/>
    </w:rPr>
  </w:style>
  <w:style w:type="character" w:customStyle="1" w:styleId="CardUnderlinedChar">
    <w:name w:val="Card Underlined Char"/>
    <w:basedOn w:val="DefaultParagraphFont"/>
    <w:rsid w:val="002743A1"/>
    <w:rPr>
      <w:rFonts w:ascii="Arial Narrow" w:hAnsi="Arial Narrow" w:hint="default"/>
      <w:sz w:val="22"/>
      <w:szCs w:val="24"/>
      <w:u w:val="single"/>
      <w:lang w:val="en-US" w:eastAsia="en-US" w:bidi="ar-SA"/>
    </w:rPr>
  </w:style>
  <w:style w:type="character" w:customStyle="1" w:styleId="underline3">
    <w:name w:val="underline3"/>
    <w:basedOn w:val="underline2"/>
    <w:rsid w:val="002743A1"/>
    <w:rPr>
      <w:rFonts w:ascii="Arial" w:hAnsi="Arial"/>
      <w:sz w:val="18"/>
      <w:u w:val="single"/>
      <w:bdr w:val="none" w:sz="0" w:space="0" w:color="auto" w:frame="1"/>
      <w:shd w:val="clear" w:color="auto" w:fill="FFFF00"/>
    </w:rPr>
  </w:style>
  <w:style w:type="character" w:customStyle="1" w:styleId="menu">
    <w:name w:val="menu"/>
    <w:basedOn w:val="DefaultParagraphFont"/>
    <w:rsid w:val="002743A1"/>
  </w:style>
  <w:style w:type="character" w:customStyle="1" w:styleId="itxtrst">
    <w:name w:val="itxtrst"/>
    <w:rsid w:val="002743A1"/>
  </w:style>
  <w:style w:type="character" w:customStyle="1" w:styleId="A-Underlining">
    <w:name w:val="A-Underlining"/>
    <w:basedOn w:val="DefaultParagraphFont"/>
    <w:rsid w:val="002743A1"/>
    <w:rPr>
      <w:rFonts w:ascii="Garamond" w:hAnsi="Garamond" w:hint="default"/>
      <w:color w:val="auto"/>
      <w:sz w:val="24"/>
      <w:u w:val="single"/>
    </w:rPr>
  </w:style>
  <w:style w:type="character" w:customStyle="1" w:styleId="StyleUnderlineBold0">
    <w:name w:val="Style Underline + Bold"/>
    <w:rsid w:val="002743A1"/>
    <w:rPr>
      <w:b/>
      <w:bCs/>
      <w:u w:val="single"/>
    </w:rPr>
  </w:style>
  <w:style w:type="character" w:customStyle="1" w:styleId="Underline-Highlighted">
    <w:name w:val="Underline-Highlighted"/>
    <w:uiPriority w:val="1"/>
    <w:qFormat/>
    <w:rsid w:val="002743A1"/>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2743A1"/>
  </w:style>
  <w:style w:type="character" w:customStyle="1" w:styleId="newsmain">
    <w:name w:val="news_main"/>
    <w:basedOn w:val="DefaultParagraphFont"/>
    <w:rsid w:val="002743A1"/>
  </w:style>
  <w:style w:type="character" w:customStyle="1" w:styleId="vitstoryheadline">
    <w:name w:val="vitstoryheadline"/>
    <w:rsid w:val="002743A1"/>
  </w:style>
  <w:style w:type="character" w:customStyle="1" w:styleId="AuthorDate0">
    <w:name w:val="Author Date"/>
    <w:rsid w:val="002743A1"/>
    <w:rPr>
      <w:b/>
      <w:bCs w:val="0"/>
      <w:sz w:val="24"/>
      <w:u w:val="thick"/>
    </w:rPr>
  </w:style>
  <w:style w:type="character" w:customStyle="1" w:styleId="red">
    <w:name w:val="red"/>
    <w:basedOn w:val="DefaultParagraphFont"/>
    <w:rsid w:val="002743A1"/>
  </w:style>
  <w:style w:type="character" w:customStyle="1" w:styleId="at">
    <w:name w:val="at"/>
    <w:rsid w:val="002743A1"/>
  </w:style>
  <w:style w:type="character" w:customStyle="1" w:styleId="org">
    <w:name w:val="org"/>
    <w:rsid w:val="002743A1"/>
  </w:style>
  <w:style w:type="character" w:customStyle="1" w:styleId="pnumber">
    <w:name w:val="pnumber"/>
    <w:rsid w:val="002743A1"/>
  </w:style>
  <w:style w:type="character" w:customStyle="1" w:styleId="ital">
    <w:name w:val="ital"/>
    <w:rsid w:val="002743A1"/>
  </w:style>
  <w:style w:type="character" w:customStyle="1" w:styleId="orgdiv">
    <w:name w:val="orgdiv"/>
    <w:rsid w:val="002743A1"/>
  </w:style>
  <w:style w:type="character" w:customStyle="1" w:styleId="orgname">
    <w:name w:val="orgname"/>
    <w:rsid w:val="002743A1"/>
  </w:style>
  <w:style w:type="character" w:customStyle="1" w:styleId="city">
    <w:name w:val="city"/>
    <w:rsid w:val="002743A1"/>
  </w:style>
  <w:style w:type="character" w:customStyle="1" w:styleId="state">
    <w:name w:val="state"/>
    <w:rsid w:val="002743A1"/>
  </w:style>
  <w:style w:type="character" w:customStyle="1" w:styleId="country">
    <w:name w:val="country"/>
    <w:rsid w:val="002743A1"/>
  </w:style>
  <w:style w:type="character" w:customStyle="1" w:styleId="articletitle">
    <w:name w:val="articletitle"/>
    <w:rsid w:val="002743A1"/>
    <w:rPr>
      <w:rFonts w:ascii="Times New Roman" w:hAnsi="Times New Roman" w:cs="Times New Roman" w:hint="default"/>
    </w:rPr>
  </w:style>
  <w:style w:type="character" w:customStyle="1" w:styleId="6pointChar">
    <w:name w:val="6 point Char"/>
    <w:rsid w:val="002743A1"/>
    <w:rPr>
      <w:rFonts w:ascii="Times New Roman" w:hAnsi="Times New Roman" w:cs="Times New Roman" w:hint="default"/>
      <w:sz w:val="12"/>
      <w:lang w:val="en-US" w:eastAsia="en-US"/>
    </w:rPr>
  </w:style>
  <w:style w:type="character" w:customStyle="1" w:styleId="StyleThickunderline">
    <w:name w:val="Style Thick underline"/>
    <w:qFormat/>
    <w:rsid w:val="002743A1"/>
    <w:rPr>
      <w:u w:val="thick"/>
    </w:rPr>
  </w:style>
  <w:style w:type="character" w:customStyle="1" w:styleId="Box0">
    <w:name w:val="Box!"/>
    <w:rsid w:val="002743A1"/>
    <w:rPr>
      <w:rFonts w:ascii="Garamond" w:hAnsi="Garamond" w:hint="default"/>
      <w:sz w:val="24"/>
      <w:u w:val="single"/>
      <w:bdr w:val="single" w:sz="4" w:space="0" w:color="auto" w:frame="1"/>
    </w:rPr>
  </w:style>
  <w:style w:type="character" w:customStyle="1" w:styleId="citechar">
    <w:name w:val="citechar"/>
    <w:basedOn w:val="DefaultParagraphFont"/>
    <w:rsid w:val="002743A1"/>
  </w:style>
  <w:style w:type="character" w:customStyle="1" w:styleId="underlinechar2">
    <w:name w:val="underlinechar"/>
    <w:basedOn w:val="DefaultParagraphFont"/>
    <w:rsid w:val="002743A1"/>
  </w:style>
  <w:style w:type="character" w:customStyle="1" w:styleId="CardUnderlineChar">
    <w:name w:val="Card Underline Char"/>
    <w:rsid w:val="002743A1"/>
    <w:rPr>
      <w:szCs w:val="24"/>
      <w:u w:val="single"/>
      <w:lang w:val="en-US" w:eastAsia="en-US" w:bidi="ar-SA"/>
    </w:rPr>
  </w:style>
  <w:style w:type="character" w:customStyle="1" w:styleId="tagciteChar">
    <w:name w:val="tag/cite Char"/>
    <w:basedOn w:val="DefaultParagraphFont"/>
    <w:rsid w:val="002743A1"/>
    <w:rPr>
      <w:b/>
      <w:bCs w:val="0"/>
      <w:sz w:val="24"/>
      <w:lang w:val="en-US" w:eastAsia="en-US" w:bidi="ar-SA"/>
    </w:rPr>
  </w:style>
  <w:style w:type="character" w:customStyle="1" w:styleId="8pointChar">
    <w:name w:val="8 point Char"/>
    <w:basedOn w:val="DefaultParagraphFont"/>
    <w:rsid w:val="002743A1"/>
    <w:rPr>
      <w:sz w:val="16"/>
      <w:lang w:val="en-US" w:eastAsia="en-US" w:bidi="ar-SA"/>
    </w:rPr>
  </w:style>
  <w:style w:type="character" w:customStyle="1" w:styleId="BoldText12pt">
    <w:name w:val="Bold Text 12 pt"/>
    <w:rsid w:val="002743A1"/>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2743A1"/>
  </w:style>
  <w:style w:type="table" w:styleId="TableGrid">
    <w:name w:val="Table Grid"/>
    <w:basedOn w:val="TableNormal"/>
    <w:rsid w:val="002743A1"/>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2743A1"/>
    <w:rPr>
      <w:b/>
      <w:bCs w:val="0"/>
      <w:sz w:val="24"/>
      <w:lang w:val="en-US" w:eastAsia="en-US" w:bidi="ar-SA"/>
    </w:rPr>
  </w:style>
  <w:style w:type="character" w:customStyle="1" w:styleId="Mention11">
    <w:name w:val="Mention11"/>
    <w:basedOn w:val="DefaultParagraphFont"/>
    <w:uiPriority w:val="99"/>
    <w:semiHidden/>
    <w:unhideWhenUsed/>
    <w:rsid w:val="002743A1"/>
    <w:rPr>
      <w:color w:val="2B579A"/>
      <w:shd w:val="clear" w:color="auto" w:fill="E6E6E6"/>
    </w:rPr>
  </w:style>
  <w:style w:type="paragraph" w:customStyle="1" w:styleId="Emphasize">
    <w:name w:val="Emphasize"/>
    <w:basedOn w:val="Normal"/>
    <w:uiPriority w:val="7"/>
    <w:qFormat/>
    <w:rsid w:val="002743A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2743A1"/>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2743A1"/>
  </w:style>
  <w:style w:type="character" w:customStyle="1" w:styleId="Heading3Char2">
    <w:name w:val="Heading 3 Char2"/>
    <w:aliases w:val="Heading 3 Char Char Char4, Char Char1, Char Char Char4"/>
    <w:basedOn w:val="DefaultParagraphFont"/>
    <w:rsid w:val="002743A1"/>
    <w:rPr>
      <w:rFonts w:cs="Arial"/>
      <w:bCs/>
      <w:szCs w:val="26"/>
      <w:u w:val="single"/>
      <w:lang w:val="en-US" w:eastAsia="en-US" w:bidi="ar-SA"/>
    </w:rPr>
  </w:style>
  <w:style w:type="character" w:customStyle="1" w:styleId="Mention2">
    <w:name w:val="Mention2"/>
    <w:basedOn w:val="DefaultParagraphFont"/>
    <w:uiPriority w:val="99"/>
    <w:semiHidden/>
    <w:unhideWhenUsed/>
    <w:rsid w:val="002743A1"/>
    <w:rPr>
      <w:color w:val="2B579A"/>
      <w:shd w:val="clear" w:color="auto" w:fill="E6E6E6"/>
    </w:rPr>
  </w:style>
  <w:style w:type="paragraph" w:customStyle="1" w:styleId="FlashTag">
    <w:name w:val="FlashTag"/>
    <w:basedOn w:val="Normal"/>
    <w:link w:val="FlashTagChar"/>
    <w:autoRedefine/>
    <w:uiPriority w:val="4"/>
    <w:qFormat/>
    <w:rsid w:val="002743A1"/>
    <w:rPr>
      <w:rFonts w:asciiTheme="majorHAnsi" w:hAnsiTheme="majorHAnsi"/>
      <w:b/>
      <w:sz w:val="28"/>
    </w:rPr>
  </w:style>
  <w:style w:type="character" w:customStyle="1" w:styleId="FlashTagChar">
    <w:name w:val="FlashTag Char"/>
    <w:basedOn w:val="DefaultParagraphFont"/>
    <w:link w:val="FlashTag"/>
    <w:uiPriority w:val="4"/>
    <w:rsid w:val="002743A1"/>
    <w:rPr>
      <w:rFonts w:asciiTheme="majorHAnsi" w:hAnsiTheme="majorHAnsi"/>
      <w:b/>
      <w:sz w:val="28"/>
    </w:rPr>
  </w:style>
  <w:style w:type="paragraph" w:customStyle="1" w:styleId="Warrant">
    <w:name w:val="Warrant"/>
    <w:autoRedefine/>
    <w:uiPriority w:val="4"/>
    <w:qFormat/>
    <w:rsid w:val="002743A1"/>
    <w:pPr>
      <w:spacing w:after="160" w:line="259" w:lineRule="auto"/>
      <w:ind w:left="720"/>
    </w:pPr>
    <w:rPr>
      <w:rFonts w:eastAsiaTheme="minorHAnsi" w:cs="Arial"/>
    </w:rPr>
  </w:style>
  <w:style w:type="character" w:customStyle="1" w:styleId="m-8793234324905335251gmail-style13ptbold">
    <w:name w:val="m_-8793234324905335251gmail-style13ptbold"/>
    <w:basedOn w:val="DefaultParagraphFont"/>
    <w:rsid w:val="002743A1"/>
  </w:style>
  <w:style w:type="character" w:customStyle="1" w:styleId="m3965771245576658108gmail-styleunderline">
    <w:name w:val="m_3965771245576658108gmail-styleunderline"/>
    <w:basedOn w:val="DefaultParagraphFont"/>
    <w:rsid w:val="002743A1"/>
  </w:style>
  <w:style w:type="paragraph" w:customStyle="1" w:styleId="Header1">
    <w:name w:val="Header1"/>
    <w:aliases w:val="Header Char Char,Header Char Char Char Char Char Char Char Cha,Header Char2,Header Char1 Char,Char Char Char Cha"/>
    <w:basedOn w:val="Normal"/>
    <w:qFormat/>
    <w:rsid w:val="002743A1"/>
    <w:pPr>
      <w:tabs>
        <w:tab w:val="center" w:pos="4680"/>
        <w:tab w:val="right" w:pos="9360"/>
      </w:tabs>
    </w:pPr>
  </w:style>
  <w:style w:type="character" w:customStyle="1" w:styleId="EndnoteTextChar">
    <w:name w:val="Endnote Text Char"/>
    <w:basedOn w:val="DefaultParagraphFont"/>
    <w:link w:val="EndnoteText"/>
    <w:locked/>
    <w:rsid w:val="002743A1"/>
    <w:rPr>
      <w:rFonts w:ascii="Georgia" w:eastAsia="Times New Roman" w:hAnsi="Georgia"/>
      <w:szCs w:val="20"/>
    </w:rPr>
  </w:style>
  <w:style w:type="paragraph" w:styleId="EndnoteText">
    <w:name w:val="endnote text"/>
    <w:basedOn w:val="Normal"/>
    <w:link w:val="EndnoteTextChar"/>
    <w:unhideWhenUsed/>
    <w:rsid w:val="002743A1"/>
    <w:rPr>
      <w:rFonts w:ascii="Georgia" w:eastAsia="Times New Roman" w:hAnsi="Georgia"/>
      <w:szCs w:val="20"/>
    </w:rPr>
  </w:style>
  <w:style w:type="character" w:customStyle="1" w:styleId="EndnoteTextChar1">
    <w:name w:val="Endnote Text Char1"/>
    <w:basedOn w:val="DefaultParagraphFont"/>
    <w:semiHidden/>
    <w:rsid w:val="002743A1"/>
    <w:rPr>
      <w:sz w:val="20"/>
      <w:szCs w:val="20"/>
    </w:rPr>
  </w:style>
  <w:style w:type="character" w:customStyle="1" w:styleId="DateChar">
    <w:name w:val="Date Char"/>
    <w:aliases w:val="date Char"/>
    <w:basedOn w:val="DefaultParagraphFont"/>
    <w:link w:val="Date"/>
    <w:uiPriority w:val="99"/>
    <w:locked/>
    <w:rsid w:val="002743A1"/>
    <w:rPr>
      <w:rFonts w:ascii="Georgia" w:eastAsia="Times New Roman" w:hAnsi="Georgia"/>
    </w:rPr>
  </w:style>
  <w:style w:type="paragraph" w:styleId="Date">
    <w:name w:val="Date"/>
    <w:aliases w:val="date"/>
    <w:basedOn w:val="Normal"/>
    <w:next w:val="Normal"/>
    <w:link w:val="DateChar"/>
    <w:uiPriority w:val="99"/>
    <w:unhideWhenUsed/>
    <w:rsid w:val="002743A1"/>
    <w:rPr>
      <w:rFonts w:ascii="Georgia" w:eastAsia="Times New Roman" w:hAnsi="Georgia"/>
    </w:rPr>
  </w:style>
  <w:style w:type="character" w:customStyle="1" w:styleId="DateChar1">
    <w:name w:val="Date Char1"/>
    <w:basedOn w:val="DefaultParagraphFont"/>
    <w:uiPriority w:val="99"/>
    <w:semiHidden/>
    <w:rsid w:val="002743A1"/>
  </w:style>
  <w:style w:type="character" w:customStyle="1" w:styleId="BodyTextFirstIndentChar">
    <w:name w:val="Body Text First Indent Char"/>
    <w:basedOn w:val="BodyTextChar"/>
    <w:link w:val="BodyTextFirstIndent"/>
    <w:locked/>
    <w:rsid w:val="002743A1"/>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2743A1"/>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2743A1"/>
  </w:style>
  <w:style w:type="character" w:customStyle="1" w:styleId="BodyTextIndent2Char1">
    <w:name w:val="Body Text Indent 2 Char1"/>
    <w:basedOn w:val="DefaultParagraphFont"/>
    <w:semiHidden/>
    <w:rsid w:val="002743A1"/>
    <w:rPr>
      <w:rFonts w:ascii="Calibri" w:hAnsi="Calibri" w:cs="Calibri"/>
    </w:rPr>
  </w:style>
  <w:style w:type="character" w:customStyle="1" w:styleId="PlainTextChar1">
    <w:name w:val="Plain Text Char1"/>
    <w:basedOn w:val="DefaultParagraphFont"/>
    <w:semiHidden/>
    <w:rsid w:val="002743A1"/>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ca Char"/>
    <w:link w:val="NoSpacing"/>
    <w:uiPriority w:val="1"/>
    <w:qFormat/>
    <w:locked/>
    <w:rsid w:val="002743A1"/>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2743A1"/>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2743A1"/>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2743A1"/>
    <w:rPr>
      <w:rFonts w:ascii="Calibri" w:hAnsi="Calibri" w:cs="Calibri"/>
      <w:i/>
      <w:iCs/>
      <w:color w:val="000000" w:themeColor="text1"/>
    </w:rPr>
  </w:style>
  <w:style w:type="paragraph" w:customStyle="1" w:styleId="CiteSpacing">
    <w:name w:val="Cite Spacing"/>
    <w:basedOn w:val="Normal"/>
    <w:uiPriority w:val="4"/>
    <w:qFormat/>
    <w:rsid w:val="002743A1"/>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2743A1"/>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2743A1"/>
    <w:rPr>
      <w:rFonts w:eastAsia="Calibri"/>
      <w:b/>
    </w:rPr>
  </w:style>
  <w:style w:type="paragraph" w:customStyle="1" w:styleId="Heading2-Bold">
    <w:name w:val="Heading 2 - Bold"/>
    <w:basedOn w:val="Normal"/>
    <w:autoRedefine/>
    <w:uiPriority w:val="99"/>
    <w:qFormat/>
    <w:rsid w:val="002743A1"/>
    <w:rPr>
      <w:rFonts w:ascii="Garamond" w:eastAsia="Calibri" w:hAnsi="Garamond"/>
      <w:b/>
    </w:rPr>
  </w:style>
  <w:style w:type="paragraph" w:customStyle="1" w:styleId="tag">
    <w:name w:val="%tag"/>
    <w:basedOn w:val="Normal"/>
    <w:next w:val="Normal"/>
    <w:uiPriority w:val="99"/>
    <w:qFormat/>
    <w:rsid w:val="002743A1"/>
    <w:rPr>
      <w:rFonts w:ascii="Garamond" w:eastAsia="Calibri" w:hAnsi="Garamond"/>
      <w:bCs/>
      <w:sz w:val="18"/>
    </w:rPr>
  </w:style>
  <w:style w:type="character" w:customStyle="1" w:styleId="Style2Char">
    <w:name w:val="Style 2 Char"/>
    <w:link w:val="Style20"/>
    <w:uiPriority w:val="99"/>
    <w:locked/>
    <w:rsid w:val="002743A1"/>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2743A1"/>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2743A1"/>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2743A1"/>
    <w:rPr>
      <w:rFonts w:ascii="Garamond" w:eastAsia="Times New Roman" w:hAnsi="Garamond"/>
      <w:szCs w:val="20"/>
      <w:u w:val="single"/>
      <w:lang w:val="x-none" w:eastAsia="x-none"/>
    </w:rPr>
  </w:style>
  <w:style w:type="character" w:customStyle="1" w:styleId="textsmallChar0">
    <w:name w:val="textsmall Char"/>
    <w:link w:val="textsmall0"/>
    <w:locked/>
    <w:rsid w:val="002743A1"/>
    <w:rPr>
      <w:rFonts w:ascii="Georgia" w:eastAsia="Times New Roman" w:hAnsi="Georgia"/>
      <w:sz w:val="18"/>
      <w:szCs w:val="20"/>
      <w:lang w:val="x-none" w:eastAsia="x-none"/>
    </w:rPr>
  </w:style>
  <w:style w:type="paragraph" w:customStyle="1" w:styleId="textsmall0">
    <w:name w:val="textsmall"/>
    <w:basedOn w:val="Normal"/>
    <w:link w:val="textsmallChar0"/>
    <w:qFormat/>
    <w:rsid w:val="002743A1"/>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2743A1"/>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2743A1"/>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2743A1"/>
    <w:rPr>
      <w:rFonts w:ascii="Arial" w:eastAsia="Times New Roman" w:hAnsi="Arial" w:cs="Arial"/>
      <w:sz w:val="12"/>
    </w:rPr>
  </w:style>
  <w:style w:type="paragraph" w:customStyle="1" w:styleId="Micro">
    <w:name w:val="Micro"/>
    <w:basedOn w:val="Normal"/>
    <w:next w:val="Normal"/>
    <w:link w:val="MicroChar"/>
    <w:qFormat/>
    <w:rsid w:val="002743A1"/>
    <w:rPr>
      <w:rFonts w:ascii="Arial" w:eastAsia="Times New Roman" w:hAnsi="Arial" w:cs="Arial"/>
      <w:sz w:val="12"/>
    </w:rPr>
  </w:style>
  <w:style w:type="character" w:customStyle="1" w:styleId="CardNotUnderlinedChar1">
    <w:name w:val="Card Not Underlined Char1"/>
    <w:link w:val="CardNotUnderlined"/>
    <w:locked/>
    <w:rsid w:val="002743A1"/>
    <w:rPr>
      <w:rFonts w:ascii="Bell MT" w:eastAsia="Calibri" w:hAnsi="Bell MT"/>
      <w:szCs w:val="20"/>
    </w:rPr>
  </w:style>
  <w:style w:type="paragraph" w:customStyle="1" w:styleId="CardNotUnderlined">
    <w:name w:val="Card Not Underlined"/>
    <w:basedOn w:val="Normal"/>
    <w:link w:val="CardNotUnderlinedChar1"/>
    <w:autoRedefine/>
    <w:qFormat/>
    <w:rsid w:val="002743A1"/>
    <w:rPr>
      <w:rFonts w:ascii="Bell MT" w:eastAsia="Calibri" w:hAnsi="Bell MT"/>
      <w:szCs w:val="20"/>
    </w:rPr>
  </w:style>
  <w:style w:type="paragraph" w:customStyle="1" w:styleId="h-lead">
    <w:name w:val="h-lead"/>
    <w:basedOn w:val="Normal"/>
    <w:uiPriority w:val="99"/>
    <w:qFormat/>
    <w:rsid w:val="002743A1"/>
    <w:pPr>
      <w:spacing w:before="100" w:beforeAutospacing="1" w:after="100" w:afterAutospacing="1"/>
    </w:pPr>
    <w:rPr>
      <w:rFonts w:eastAsia="Times New Roman"/>
      <w:sz w:val="24"/>
    </w:rPr>
  </w:style>
  <w:style w:type="paragraph" w:customStyle="1" w:styleId="intro">
    <w:name w:val="intro"/>
    <w:basedOn w:val="Normal"/>
    <w:uiPriority w:val="99"/>
    <w:qFormat/>
    <w:rsid w:val="002743A1"/>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2743A1"/>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2743A1"/>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2743A1"/>
    <w:pPr>
      <w:keepNext w:val="0"/>
      <w:keepLines w:val="0"/>
      <w:pageBreakBefore w:val="0"/>
      <w:widowControl w:val="0"/>
      <w:spacing w:before="60" w:after="60"/>
      <w:jc w:val="left"/>
    </w:pPr>
    <w:rPr>
      <w:rFonts w:ascii="Bell MT" w:eastAsia="Times New Roman" w:hAnsi="Bell MT" w:cs="Times New Roman"/>
      <w:bCs w:val="0"/>
      <w:sz w:val="22"/>
      <w:szCs w:val="28"/>
      <w:u w:val="none"/>
    </w:rPr>
  </w:style>
  <w:style w:type="paragraph" w:customStyle="1" w:styleId="F4-NormalText">
    <w:name w:val="F4 - Normal Text"/>
    <w:basedOn w:val="Normal"/>
    <w:uiPriority w:val="99"/>
    <w:qFormat/>
    <w:rsid w:val="002743A1"/>
    <w:rPr>
      <w:rFonts w:eastAsia="Calibri"/>
    </w:rPr>
  </w:style>
  <w:style w:type="paragraph" w:customStyle="1" w:styleId="F3-TagAuthor">
    <w:name w:val="F3 - Tag/Author"/>
    <w:basedOn w:val="Normal"/>
    <w:uiPriority w:val="99"/>
    <w:qFormat/>
    <w:rsid w:val="002743A1"/>
    <w:rPr>
      <w:rFonts w:eastAsia="Times New Roman"/>
      <w:b/>
    </w:rPr>
  </w:style>
  <w:style w:type="paragraph" w:customStyle="1" w:styleId="F5-UnderlineNormal">
    <w:name w:val="F5 - Underline Normal"/>
    <w:basedOn w:val="Normal"/>
    <w:uiPriority w:val="99"/>
    <w:qFormat/>
    <w:rsid w:val="002743A1"/>
    <w:rPr>
      <w:rFonts w:eastAsia="Calibri"/>
      <w:u w:val="single"/>
    </w:rPr>
  </w:style>
  <w:style w:type="paragraph" w:customStyle="1" w:styleId="Brief-PrimarySource">
    <w:name w:val="Brief - Primary Source"/>
    <w:basedOn w:val="Normal"/>
    <w:uiPriority w:val="99"/>
    <w:qFormat/>
    <w:rsid w:val="002743A1"/>
    <w:rPr>
      <w:rFonts w:eastAsia="Times New Roman"/>
      <w:b/>
      <w:sz w:val="24"/>
      <w:u w:val="single"/>
    </w:rPr>
  </w:style>
  <w:style w:type="paragraph" w:customStyle="1" w:styleId="Brief-Underline">
    <w:name w:val="Brief - Underline"/>
    <w:basedOn w:val="Normal"/>
    <w:uiPriority w:val="99"/>
    <w:qFormat/>
    <w:rsid w:val="002743A1"/>
    <w:rPr>
      <w:rFonts w:eastAsia="Times New Roman"/>
      <w:u w:val="single"/>
    </w:rPr>
  </w:style>
  <w:style w:type="paragraph" w:customStyle="1" w:styleId="Brief">
    <w:name w:val="Brief"/>
    <w:basedOn w:val="Brief-PrimarySource"/>
    <w:uiPriority w:val="99"/>
    <w:qFormat/>
    <w:rsid w:val="002743A1"/>
    <w:rPr>
      <w:b w:val="0"/>
    </w:rPr>
  </w:style>
  <w:style w:type="paragraph" w:customStyle="1" w:styleId="CM2">
    <w:name w:val="CM2"/>
    <w:basedOn w:val="Normal"/>
    <w:next w:val="Normal"/>
    <w:uiPriority w:val="99"/>
    <w:qFormat/>
    <w:rsid w:val="002743A1"/>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2743A1"/>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2743A1"/>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2743A1"/>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2743A1"/>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2743A1"/>
    <w:pPr>
      <w:widowControl w:val="0"/>
      <w:spacing w:line="276" w:lineRule="atLeast"/>
    </w:pPr>
    <w:rPr>
      <w:color w:val="auto"/>
    </w:rPr>
  </w:style>
  <w:style w:type="paragraph" w:customStyle="1" w:styleId="CM34">
    <w:name w:val="CM34"/>
    <w:basedOn w:val="Default"/>
    <w:next w:val="Default"/>
    <w:uiPriority w:val="99"/>
    <w:qFormat/>
    <w:rsid w:val="002743A1"/>
    <w:pPr>
      <w:widowControl w:val="0"/>
    </w:pPr>
    <w:rPr>
      <w:color w:val="auto"/>
    </w:rPr>
  </w:style>
  <w:style w:type="paragraph" w:customStyle="1" w:styleId="CM56">
    <w:name w:val="CM56"/>
    <w:basedOn w:val="Default"/>
    <w:next w:val="Default"/>
    <w:uiPriority w:val="99"/>
    <w:qFormat/>
    <w:rsid w:val="002743A1"/>
    <w:pPr>
      <w:widowControl w:val="0"/>
    </w:pPr>
    <w:rPr>
      <w:rFonts w:eastAsia="Calibri"/>
      <w:color w:val="auto"/>
    </w:rPr>
  </w:style>
  <w:style w:type="paragraph" w:customStyle="1" w:styleId="CM58">
    <w:name w:val="CM58"/>
    <w:basedOn w:val="Default"/>
    <w:next w:val="Default"/>
    <w:uiPriority w:val="99"/>
    <w:qFormat/>
    <w:rsid w:val="002743A1"/>
    <w:pPr>
      <w:widowControl w:val="0"/>
    </w:pPr>
    <w:rPr>
      <w:rFonts w:eastAsia="Calibri"/>
      <w:color w:val="auto"/>
    </w:rPr>
  </w:style>
  <w:style w:type="paragraph" w:customStyle="1" w:styleId="CM57">
    <w:name w:val="CM57"/>
    <w:basedOn w:val="Default"/>
    <w:next w:val="Default"/>
    <w:uiPriority w:val="99"/>
    <w:qFormat/>
    <w:rsid w:val="002743A1"/>
    <w:pPr>
      <w:widowControl w:val="0"/>
    </w:pPr>
    <w:rPr>
      <w:rFonts w:eastAsia="Calibri"/>
      <w:color w:val="auto"/>
    </w:rPr>
  </w:style>
  <w:style w:type="paragraph" w:customStyle="1" w:styleId="CM1">
    <w:name w:val="CM1"/>
    <w:basedOn w:val="Default"/>
    <w:next w:val="Default"/>
    <w:uiPriority w:val="99"/>
    <w:qFormat/>
    <w:rsid w:val="002743A1"/>
    <w:pPr>
      <w:widowControl w:val="0"/>
    </w:pPr>
    <w:rPr>
      <w:rFonts w:eastAsia="Calibri"/>
      <w:color w:val="auto"/>
    </w:rPr>
  </w:style>
  <w:style w:type="paragraph" w:customStyle="1" w:styleId="CM49">
    <w:name w:val="CM49"/>
    <w:basedOn w:val="Default"/>
    <w:next w:val="Default"/>
    <w:uiPriority w:val="99"/>
    <w:qFormat/>
    <w:rsid w:val="002743A1"/>
    <w:pPr>
      <w:widowControl w:val="0"/>
    </w:pPr>
    <w:rPr>
      <w:rFonts w:eastAsia="Calibri"/>
      <w:color w:val="auto"/>
    </w:rPr>
  </w:style>
  <w:style w:type="paragraph" w:customStyle="1" w:styleId="CM41">
    <w:name w:val="CM41"/>
    <w:basedOn w:val="Default"/>
    <w:next w:val="Default"/>
    <w:uiPriority w:val="99"/>
    <w:qFormat/>
    <w:rsid w:val="002743A1"/>
    <w:pPr>
      <w:widowControl w:val="0"/>
    </w:pPr>
    <w:rPr>
      <w:rFonts w:eastAsia="Calibri"/>
      <w:color w:val="auto"/>
    </w:rPr>
  </w:style>
  <w:style w:type="paragraph" w:customStyle="1" w:styleId="3rdOrderPara">
    <w:name w:val="3rd Order Para"/>
    <w:basedOn w:val="Default"/>
    <w:next w:val="Default"/>
    <w:rsid w:val="002743A1"/>
    <w:pPr>
      <w:widowControl w:val="0"/>
    </w:pPr>
    <w:rPr>
      <w:rFonts w:eastAsia="Calibri"/>
      <w:color w:val="auto"/>
    </w:rPr>
  </w:style>
  <w:style w:type="paragraph" w:customStyle="1" w:styleId="2ndOrderPara">
    <w:name w:val="2nd Order Para"/>
    <w:basedOn w:val="Default"/>
    <w:next w:val="Default"/>
    <w:rsid w:val="002743A1"/>
    <w:pPr>
      <w:widowControl w:val="0"/>
    </w:pPr>
    <w:rPr>
      <w:rFonts w:eastAsia="Calibri"/>
      <w:color w:val="auto"/>
    </w:rPr>
  </w:style>
  <w:style w:type="paragraph" w:customStyle="1" w:styleId="Normal-SIGN2">
    <w:name w:val="Normal-SIGN2"/>
    <w:basedOn w:val="Default"/>
    <w:next w:val="Default"/>
    <w:qFormat/>
    <w:rsid w:val="002743A1"/>
    <w:pPr>
      <w:widowControl w:val="0"/>
    </w:pPr>
    <w:rPr>
      <w:rFonts w:eastAsia="Calibri"/>
      <w:color w:val="auto"/>
    </w:rPr>
  </w:style>
  <w:style w:type="paragraph" w:customStyle="1" w:styleId="Normal-SIGN1">
    <w:name w:val="Normal-SIGN1"/>
    <w:basedOn w:val="Default"/>
    <w:next w:val="Default"/>
    <w:uiPriority w:val="99"/>
    <w:qFormat/>
    <w:rsid w:val="002743A1"/>
    <w:pPr>
      <w:widowControl w:val="0"/>
    </w:pPr>
    <w:rPr>
      <w:rFonts w:eastAsia="Calibri"/>
      <w:color w:val="auto"/>
    </w:rPr>
  </w:style>
  <w:style w:type="paragraph" w:customStyle="1" w:styleId="CM3">
    <w:name w:val="CM3"/>
    <w:basedOn w:val="Default"/>
    <w:next w:val="Default"/>
    <w:uiPriority w:val="99"/>
    <w:qFormat/>
    <w:rsid w:val="002743A1"/>
    <w:pPr>
      <w:widowControl w:val="0"/>
      <w:spacing w:line="553" w:lineRule="atLeast"/>
    </w:pPr>
    <w:rPr>
      <w:rFonts w:eastAsia="Calibri"/>
      <w:color w:val="auto"/>
    </w:rPr>
  </w:style>
  <w:style w:type="paragraph" w:customStyle="1" w:styleId="CM33">
    <w:name w:val="CM33"/>
    <w:basedOn w:val="Default"/>
    <w:next w:val="Default"/>
    <w:uiPriority w:val="99"/>
    <w:qFormat/>
    <w:rsid w:val="002743A1"/>
    <w:pPr>
      <w:widowControl w:val="0"/>
    </w:pPr>
    <w:rPr>
      <w:rFonts w:eastAsia="Calibri"/>
      <w:color w:val="auto"/>
    </w:rPr>
  </w:style>
  <w:style w:type="paragraph" w:customStyle="1" w:styleId="CM37">
    <w:name w:val="CM37"/>
    <w:basedOn w:val="Default"/>
    <w:next w:val="Default"/>
    <w:uiPriority w:val="99"/>
    <w:qFormat/>
    <w:rsid w:val="002743A1"/>
    <w:pPr>
      <w:widowControl w:val="0"/>
    </w:pPr>
    <w:rPr>
      <w:rFonts w:eastAsia="Calibri"/>
      <w:color w:val="auto"/>
    </w:rPr>
  </w:style>
  <w:style w:type="paragraph" w:customStyle="1" w:styleId="CM7">
    <w:name w:val="CM7"/>
    <w:basedOn w:val="Default"/>
    <w:next w:val="Default"/>
    <w:uiPriority w:val="99"/>
    <w:qFormat/>
    <w:rsid w:val="002743A1"/>
    <w:pPr>
      <w:widowControl w:val="0"/>
      <w:spacing w:line="553" w:lineRule="atLeast"/>
    </w:pPr>
    <w:rPr>
      <w:rFonts w:eastAsia="Calibri"/>
      <w:color w:val="auto"/>
    </w:rPr>
  </w:style>
  <w:style w:type="paragraph" w:customStyle="1" w:styleId="Brief-SecondarySource">
    <w:name w:val="Brief - Secondary Source"/>
    <w:basedOn w:val="Normal"/>
    <w:qFormat/>
    <w:rsid w:val="002743A1"/>
    <w:rPr>
      <w:rFonts w:eastAsia="Times New Roman"/>
      <w:sz w:val="14"/>
      <w:szCs w:val="20"/>
    </w:rPr>
  </w:style>
  <w:style w:type="paragraph" w:customStyle="1" w:styleId="Brief-Card">
    <w:name w:val="Brief - Card"/>
    <w:basedOn w:val="Normal"/>
    <w:uiPriority w:val="99"/>
    <w:qFormat/>
    <w:rsid w:val="002743A1"/>
    <w:rPr>
      <w:rFonts w:eastAsia="Times New Roman"/>
    </w:rPr>
  </w:style>
  <w:style w:type="paragraph" w:customStyle="1" w:styleId="Pa2">
    <w:name w:val="Pa2"/>
    <w:basedOn w:val="Default"/>
    <w:next w:val="Default"/>
    <w:uiPriority w:val="99"/>
    <w:qFormat/>
    <w:rsid w:val="002743A1"/>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2743A1"/>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2743A1"/>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2743A1"/>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2743A1"/>
    <w:pPr>
      <w:widowControl w:val="0"/>
    </w:pPr>
    <w:rPr>
      <w:rFonts w:ascii="Arial Black" w:hAnsi="Arial Black"/>
      <w:color w:val="auto"/>
    </w:rPr>
  </w:style>
  <w:style w:type="paragraph" w:customStyle="1" w:styleId="Cover1">
    <w:name w:val="Cover 1"/>
    <w:basedOn w:val="Normal"/>
    <w:next w:val="Normal"/>
    <w:uiPriority w:val="99"/>
    <w:qFormat/>
    <w:rsid w:val="002743A1"/>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2743A1"/>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2743A1"/>
    <w:pPr>
      <w:widowControl w:val="0"/>
    </w:pPr>
    <w:rPr>
      <w:color w:val="auto"/>
    </w:rPr>
  </w:style>
  <w:style w:type="paragraph" w:customStyle="1" w:styleId="Pa11">
    <w:name w:val="Pa11"/>
    <w:basedOn w:val="Normal"/>
    <w:next w:val="Normal"/>
    <w:uiPriority w:val="99"/>
    <w:qFormat/>
    <w:rsid w:val="002743A1"/>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2743A1"/>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2743A1"/>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2743A1"/>
    <w:pPr>
      <w:widowControl w:val="0"/>
    </w:pPr>
    <w:rPr>
      <w:rFonts w:eastAsia="Calibri"/>
      <w:color w:val="auto"/>
    </w:rPr>
  </w:style>
  <w:style w:type="paragraph" w:customStyle="1" w:styleId="CM5">
    <w:name w:val="CM5"/>
    <w:basedOn w:val="Default"/>
    <w:next w:val="Default"/>
    <w:qFormat/>
    <w:rsid w:val="002743A1"/>
    <w:pPr>
      <w:widowControl w:val="0"/>
      <w:spacing w:line="553" w:lineRule="atLeast"/>
    </w:pPr>
    <w:rPr>
      <w:rFonts w:eastAsia="Calibri"/>
      <w:color w:val="auto"/>
    </w:rPr>
  </w:style>
  <w:style w:type="paragraph" w:customStyle="1" w:styleId="CM28">
    <w:name w:val="CM28"/>
    <w:basedOn w:val="Default"/>
    <w:next w:val="Default"/>
    <w:uiPriority w:val="99"/>
    <w:qFormat/>
    <w:rsid w:val="002743A1"/>
    <w:pPr>
      <w:widowControl w:val="0"/>
    </w:pPr>
    <w:rPr>
      <w:rFonts w:eastAsia="Calibri"/>
      <w:color w:val="auto"/>
    </w:rPr>
  </w:style>
  <w:style w:type="paragraph" w:customStyle="1" w:styleId="CM8">
    <w:name w:val="CM8"/>
    <w:basedOn w:val="Default"/>
    <w:next w:val="Default"/>
    <w:uiPriority w:val="99"/>
    <w:qFormat/>
    <w:rsid w:val="002743A1"/>
    <w:pPr>
      <w:widowControl w:val="0"/>
    </w:pPr>
    <w:rPr>
      <w:rFonts w:eastAsia="Calibri"/>
      <w:color w:val="auto"/>
    </w:rPr>
  </w:style>
  <w:style w:type="paragraph" w:customStyle="1" w:styleId="CM6">
    <w:name w:val="CM6"/>
    <w:basedOn w:val="Default"/>
    <w:next w:val="Default"/>
    <w:uiPriority w:val="99"/>
    <w:qFormat/>
    <w:rsid w:val="002743A1"/>
    <w:pPr>
      <w:widowControl w:val="0"/>
      <w:spacing w:line="553" w:lineRule="atLeast"/>
    </w:pPr>
    <w:rPr>
      <w:rFonts w:eastAsia="Calibri"/>
      <w:color w:val="auto"/>
    </w:rPr>
  </w:style>
  <w:style w:type="paragraph" w:customStyle="1" w:styleId="CM22">
    <w:name w:val="CM22"/>
    <w:basedOn w:val="Default"/>
    <w:next w:val="Default"/>
    <w:uiPriority w:val="99"/>
    <w:qFormat/>
    <w:rsid w:val="002743A1"/>
    <w:pPr>
      <w:widowControl w:val="0"/>
    </w:pPr>
    <w:rPr>
      <w:rFonts w:eastAsia="Calibri"/>
      <w:color w:val="auto"/>
    </w:rPr>
  </w:style>
  <w:style w:type="paragraph" w:customStyle="1" w:styleId="DoubleUnderlined">
    <w:name w:val="Double Underlined"/>
    <w:basedOn w:val="Heading2"/>
    <w:autoRedefine/>
    <w:uiPriority w:val="99"/>
    <w:qFormat/>
    <w:rsid w:val="002743A1"/>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2743A1"/>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2743A1"/>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2743A1"/>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2743A1"/>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2743A1"/>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2743A1"/>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2743A1"/>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2743A1"/>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2743A1"/>
  </w:style>
  <w:style w:type="paragraph" w:customStyle="1" w:styleId="StyleUnderliningTimesNewRomanBoldNounderlineKernat16">
    <w:name w:val="Style Underlining + Times New Roman Bold No underline Kern at 16..."/>
    <w:basedOn w:val="Normal"/>
    <w:uiPriority w:val="99"/>
    <w:qFormat/>
    <w:rsid w:val="002743A1"/>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743A1"/>
    <w:rPr>
      <w:rFonts w:eastAsia="Times New Roman"/>
      <w:b/>
      <w:bCs/>
      <w:kern w:val="32"/>
      <w:sz w:val="32"/>
      <w:szCs w:val="32"/>
    </w:rPr>
  </w:style>
  <w:style w:type="paragraph" w:customStyle="1" w:styleId="StyleBoldUnderliningKernat16pt">
    <w:name w:val="Style Bold Underlining + Kern at 16 pt"/>
    <w:uiPriority w:val="99"/>
    <w:qFormat/>
    <w:rsid w:val="002743A1"/>
    <w:pPr>
      <w:widowControl w:val="0"/>
      <w:tabs>
        <w:tab w:val="left" w:pos="8820"/>
      </w:tabs>
      <w:autoSpaceDE w:val="0"/>
      <w:autoSpaceDN w:val="0"/>
      <w:spacing w:before="100" w:after="100"/>
    </w:pPr>
    <w:rPr>
      <w:rFonts w:ascii="Times New Roman" w:eastAsia="Times New Roman" w:hAnsi="Times New Roman" w:cstheme="minorBidi"/>
      <w:b/>
      <w:bCs/>
      <w:kern w:val="32"/>
      <w:sz w:val="32"/>
      <w:szCs w:val="32"/>
      <w:u w:val="single"/>
      <w:lang w:val="en-GB" w:eastAsia="x-none"/>
    </w:rPr>
  </w:style>
  <w:style w:type="paragraph" w:customStyle="1" w:styleId="boldy">
    <w:name w:val="boldy"/>
    <w:basedOn w:val="Heading2"/>
    <w:uiPriority w:val="99"/>
    <w:qFormat/>
    <w:rsid w:val="002743A1"/>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2743A1"/>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2743A1"/>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743A1"/>
    <w:pPr>
      <w:ind w:left="400"/>
    </w:pPr>
    <w:rPr>
      <w:rFonts w:eastAsia="Times New Roman"/>
      <w:szCs w:val="20"/>
    </w:rPr>
  </w:style>
  <w:style w:type="paragraph" w:customStyle="1" w:styleId="Paste">
    <w:name w:val="Paste"/>
    <w:basedOn w:val="Normal"/>
    <w:qFormat/>
    <w:rsid w:val="002743A1"/>
    <w:rPr>
      <w:rFonts w:ascii="Arial Narrow" w:eastAsia="Times New Roman" w:hAnsi="Arial Narrow"/>
      <w:szCs w:val="20"/>
      <w:lang w:val="x-none" w:eastAsia="x-none"/>
    </w:rPr>
  </w:style>
  <w:style w:type="character" w:customStyle="1" w:styleId="UnderlineStyleChar">
    <w:name w:val="Underline Style Char"/>
    <w:link w:val="UnderlineStyle0"/>
    <w:locked/>
    <w:rsid w:val="002743A1"/>
    <w:rPr>
      <w:rFonts w:ascii="Georgia" w:eastAsia="Times New Roman" w:hAnsi="Georgia"/>
      <w:b/>
      <w:u w:val="single"/>
    </w:rPr>
  </w:style>
  <w:style w:type="paragraph" w:customStyle="1" w:styleId="UnderlineStyle0">
    <w:name w:val="Underline Style"/>
    <w:basedOn w:val="Normal"/>
    <w:link w:val="UnderlineStyleChar"/>
    <w:qFormat/>
    <w:rsid w:val="002743A1"/>
    <w:rPr>
      <w:rFonts w:ascii="Georgia" w:eastAsia="Times New Roman" w:hAnsi="Georgia"/>
      <w:b/>
      <w:u w:val="single"/>
    </w:rPr>
  </w:style>
  <w:style w:type="paragraph" w:customStyle="1" w:styleId="Normalization">
    <w:name w:val="Normalization"/>
    <w:basedOn w:val="Normal"/>
    <w:uiPriority w:val="99"/>
    <w:qFormat/>
    <w:rsid w:val="002743A1"/>
    <w:rPr>
      <w:rFonts w:eastAsia="Times New Roman"/>
      <w:sz w:val="18"/>
    </w:rPr>
  </w:style>
  <w:style w:type="paragraph" w:customStyle="1" w:styleId="BreifTitle">
    <w:name w:val="Breif Title"/>
    <w:basedOn w:val="Normal"/>
    <w:autoRedefine/>
    <w:uiPriority w:val="99"/>
    <w:qFormat/>
    <w:rsid w:val="002743A1"/>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2743A1"/>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2743A1"/>
    <w:pPr>
      <w:spacing w:before="0" w:after="0"/>
      <w:jc w:val="center"/>
      <w:outlineLvl w:val="0"/>
    </w:pPr>
    <w:rPr>
      <w:sz w:val="32"/>
      <w:szCs w:val="32"/>
      <w:lang w:bidi="ar-SA"/>
    </w:rPr>
  </w:style>
  <w:style w:type="paragraph" w:customStyle="1" w:styleId="Tagandcite">
    <w:name w:val="Tag and cite"/>
    <w:basedOn w:val="Normal"/>
    <w:autoRedefine/>
    <w:uiPriority w:val="99"/>
    <w:qFormat/>
    <w:rsid w:val="002743A1"/>
    <w:rPr>
      <w:rFonts w:eastAsia="Times New Roman"/>
      <w:color w:val="333333"/>
    </w:rPr>
  </w:style>
  <w:style w:type="paragraph" w:customStyle="1" w:styleId="StyleTagandCiteFranklinGothicDemi">
    <w:name w:val="Style Tag and Cite + Franklin Gothic Demi"/>
    <w:basedOn w:val="Normal"/>
    <w:autoRedefine/>
    <w:uiPriority w:val="99"/>
    <w:qFormat/>
    <w:rsid w:val="002743A1"/>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2743A1"/>
    <w:rPr>
      <w:bCs/>
    </w:rPr>
  </w:style>
  <w:style w:type="paragraph" w:customStyle="1" w:styleId="tagCharCharCharCharCharCharChar">
    <w:name w:val="tag Char Char Char Char Char Char Char"/>
    <w:basedOn w:val="Normal"/>
    <w:uiPriority w:val="99"/>
    <w:qFormat/>
    <w:rsid w:val="002743A1"/>
    <w:rPr>
      <w:rFonts w:eastAsia="Times New Roman"/>
      <w:b/>
      <w:sz w:val="24"/>
      <w:szCs w:val="20"/>
    </w:rPr>
  </w:style>
  <w:style w:type="paragraph" w:customStyle="1" w:styleId="title-bold-medium">
    <w:name w:val="title-bold-medium"/>
    <w:basedOn w:val="Normal"/>
    <w:uiPriority w:val="99"/>
    <w:qFormat/>
    <w:rsid w:val="002743A1"/>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2743A1"/>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2743A1"/>
    <w:rPr>
      <w:rFonts w:ascii="Arial Narrow" w:eastAsia="Times New Roman" w:hAnsi="Arial Narrow"/>
      <w:b/>
      <w:sz w:val="24"/>
    </w:rPr>
  </w:style>
  <w:style w:type="paragraph" w:customStyle="1" w:styleId="BLOCKTITLE1">
    <w:name w:val="BLOCK TITLE"/>
    <w:basedOn w:val="Heading1"/>
    <w:uiPriority w:val="99"/>
    <w:qFormat/>
    <w:rsid w:val="002743A1"/>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2743A1"/>
    <w:pPr>
      <w:widowControl w:val="0"/>
      <w:autoSpaceDE w:val="0"/>
      <w:autoSpaceDN w:val="0"/>
      <w:adjustRightInd w:val="0"/>
    </w:pPr>
    <w:rPr>
      <w:sz w:val="24"/>
      <w:szCs w:val="20"/>
    </w:rPr>
  </w:style>
  <w:style w:type="paragraph" w:customStyle="1" w:styleId="BriefTitle1">
    <w:name w:val="Brief Title 1"/>
    <w:basedOn w:val="Normal"/>
    <w:uiPriority w:val="99"/>
    <w:qFormat/>
    <w:rsid w:val="002743A1"/>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2743A1"/>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2743A1"/>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2743A1"/>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2743A1"/>
    <w:pPr>
      <w:spacing w:before="100" w:beforeAutospacing="1" w:after="100" w:afterAutospacing="1"/>
    </w:pPr>
    <w:rPr>
      <w:rFonts w:eastAsia="Times New Roman"/>
    </w:rPr>
  </w:style>
  <w:style w:type="paragraph" w:customStyle="1" w:styleId="ToRead">
    <w:name w:val="To Read"/>
    <w:basedOn w:val="Normal"/>
    <w:uiPriority w:val="99"/>
    <w:qFormat/>
    <w:rsid w:val="002743A1"/>
    <w:pPr>
      <w:ind w:left="720"/>
    </w:pPr>
    <w:rPr>
      <w:rFonts w:ascii="Verdana" w:eastAsia="Times New Roman" w:hAnsi="Verdana"/>
      <w:b/>
      <w:u w:val="single"/>
    </w:rPr>
  </w:style>
  <w:style w:type="paragraph" w:customStyle="1" w:styleId="Style1">
    <w:name w:val="Style 1"/>
    <w:basedOn w:val="Normal"/>
    <w:uiPriority w:val="99"/>
    <w:qFormat/>
    <w:rsid w:val="002743A1"/>
    <w:pPr>
      <w:widowControl w:val="0"/>
      <w:ind w:firstLine="216"/>
    </w:pPr>
    <w:rPr>
      <w:rFonts w:eastAsia="Times New Roman"/>
      <w:noProof/>
      <w:color w:val="000000"/>
      <w:szCs w:val="20"/>
    </w:rPr>
  </w:style>
  <w:style w:type="paragraph" w:customStyle="1" w:styleId="Style40">
    <w:name w:val="Style 4"/>
    <w:basedOn w:val="Normal"/>
    <w:uiPriority w:val="99"/>
    <w:qFormat/>
    <w:rsid w:val="002743A1"/>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2743A1"/>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2743A1"/>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2743A1"/>
    <w:pPr>
      <w:ind w:left="1660"/>
    </w:pPr>
  </w:style>
  <w:style w:type="paragraph" w:customStyle="1" w:styleId="PageNumber1">
    <w:name w:val="Page Number1"/>
    <w:basedOn w:val="Normal"/>
    <w:next w:val="Normal"/>
    <w:uiPriority w:val="99"/>
    <w:qFormat/>
    <w:rsid w:val="002743A1"/>
    <w:rPr>
      <w:rFonts w:eastAsia="Times New Roman"/>
    </w:rPr>
  </w:style>
  <w:style w:type="paragraph" w:customStyle="1" w:styleId="Card1">
    <w:name w:val="Card1"/>
    <w:uiPriority w:val="99"/>
    <w:qFormat/>
    <w:rsid w:val="002743A1"/>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2743A1"/>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2743A1"/>
    <w:pPr>
      <w:ind w:left="288" w:right="288"/>
    </w:pPr>
    <w:rPr>
      <w:rFonts w:eastAsia="Times New Roman"/>
    </w:rPr>
  </w:style>
  <w:style w:type="paragraph" w:customStyle="1" w:styleId="CaseListNormal">
    <w:name w:val="Case List Normal"/>
    <w:basedOn w:val="Normal"/>
    <w:uiPriority w:val="99"/>
    <w:qFormat/>
    <w:rsid w:val="002743A1"/>
    <w:rPr>
      <w:rFonts w:ascii="Times" w:eastAsia="Times New Roman" w:hAnsi="Times"/>
      <w:szCs w:val="26"/>
    </w:rPr>
  </w:style>
  <w:style w:type="paragraph" w:customStyle="1" w:styleId="Body">
    <w:name w:val="Body"/>
    <w:basedOn w:val="Normal"/>
    <w:uiPriority w:val="99"/>
    <w:qFormat/>
    <w:rsid w:val="002743A1"/>
    <w:pPr>
      <w:outlineLvl w:val="3"/>
    </w:pPr>
    <w:rPr>
      <w:rFonts w:eastAsia="Times New Roman"/>
      <w:szCs w:val="20"/>
    </w:rPr>
  </w:style>
  <w:style w:type="paragraph" w:customStyle="1" w:styleId="3text">
    <w:name w:val="3text"/>
    <w:basedOn w:val="Normal"/>
    <w:uiPriority w:val="99"/>
    <w:qFormat/>
    <w:rsid w:val="002743A1"/>
    <w:pPr>
      <w:spacing w:before="100" w:beforeAutospacing="1" w:after="100" w:afterAutospacing="1"/>
    </w:pPr>
    <w:rPr>
      <w:rFonts w:eastAsia="Times New Roman"/>
      <w:sz w:val="24"/>
    </w:rPr>
  </w:style>
  <w:style w:type="paragraph" w:customStyle="1" w:styleId="TimesNewRoman12">
    <w:name w:val="TimesNewRoman12"/>
    <w:uiPriority w:val="99"/>
    <w:qFormat/>
    <w:rsid w:val="002743A1"/>
    <w:pPr>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2743A1"/>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2743A1"/>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2743A1"/>
    <w:rPr>
      <w:rFonts w:eastAsia="Times New Roman"/>
      <w:color w:val="000000"/>
      <w:sz w:val="18"/>
    </w:rPr>
  </w:style>
  <w:style w:type="paragraph" w:customStyle="1" w:styleId="text1">
    <w:name w:val="text1"/>
    <w:basedOn w:val="Normal"/>
    <w:autoRedefine/>
    <w:uiPriority w:val="99"/>
    <w:qFormat/>
    <w:rsid w:val="002743A1"/>
    <w:rPr>
      <w:rFonts w:eastAsia="Times New Roman"/>
      <w:szCs w:val="20"/>
    </w:rPr>
  </w:style>
  <w:style w:type="paragraph" w:customStyle="1" w:styleId="RepeatBlockHeading">
    <w:name w:val="Repeat Block Heading"/>
    <w:basedOn w:val="Normal"/>
    <w:autoRedefine/>
    <w:uiPriority w:val="99"/>
    <w:qFormat/>
    <w:rsid w:val="002743A1"/>
    <w:pPr>
      <w:jc w:val="center"/>
    </w:pPr>
    <w:rPr>
      <w:rFonts w:eastAsia="Times New Roman"/>
      <w:b/>
      <w:smallCaps/>
      <w:color w:val="000000"/>
      <w:sz w:val="24"/>
      <w:u w:val="thick"/>
    </w:rPr>
  </w:style>
  <w:style w:type="paragraph" w:customStyle="1" w:styleId="story-headline">
    <w:name w:val="story-headline"/>
    <w:basedOn w:val="Normal"/>
    <w:uiPriority w:val="99"/>
    <w:qFormat/>
    <w:rsid w:val="002743A1"/>
    <w:pPr>
      <w:spacing w:before="72" w:after="72"/>
    </w:pPr>
    <w:rPr>
      <w:rFonts w:eastAsia="Times New Roman"/>
      <w:b/>
      <w:bCs/>
      <w:sz w:val="26"/>
      <w:szCs w:val="26"/>
    </w:rPr>
  </w:style>
  <w:style w:type="paragraph" w:customStyle="1" w:styleId="story-body">
    <w:name w:val="story-body"/>
    <w:basedOn w:val="Normal"/>
    <w:uiPriority w:val="99"/>
    <w:qFormat/>
    <w:rsid w:val="002743A1"/>
    <w:pPr>
      <w:spacing w:before="100" w:beforeAutospacing="1" w:after="100" w:afterAutospacing="1"/>
    </w:pPr>
    <w:rPr>
      <w:rFonts w:eastAsia="Times New Roman"/>
    </w:rPr>
  </w:style>
  <w:style w:type="paragraph" w:customStyle="1" w:styleId="story-dateline">
    <w:name w:val="story-dateline"/>
    <w:basedOn w:val="Normal"/>
    <w:uiPriority w:val="99"/>
    <w:qFormat/>
    <w:rsid w:val="002743A1"/>
    <w:rPr>
      <w:rFonts w:eastAsia="Times New Roman"/>
      <w:b/>
      <w:bCs/>
    </w:rPr>
  </w:style>
  <w:style w:type="paragraph" w:customStyle="1" w:styleId="TextofCards">
    <w:name w:val="Text of Cards"/>
    <w:basedOn w:val="Normal"/>
    <w:uiPriority w:val="99"/>
    <w:qFormat/>
    <w:rsid w:val="002743A1"/>
    <w:rPr>
      <w:rFonts w:eastAsia="Times New Roman"/>
      <w:color w:val="000000"/>
      <w:spacing w:val="6"/>
      <w:szCs w:val="23"/>
    </w:rPr>
  </w:style>
  <w:style w:type="paragraph" w:customStyle="1" w:styleId="Corpotesto">
    <w:name w:val="Corpo testo"/>
    <w:basedOn w:val="Normal"/>
    <w:uiPriority w:val="99"/>
    <w:qFormat/>
    <w:rsid w:val="002743A1"/>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2743A1"/>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2743A1"/>
    <w:rPr>
      <w:rFonts w:asciiTheme="minorHAnsi" w:eastAsia="Times New Roman" w:hAnsiTheme="minorHAnsi" w:cs="Calibri"/>
      <w:b/>
      <w:bCs/>
      <w:sz w:val="24"/>
      <w:szCs w:val="24"/>
    </w:rPr>
  </w:style>
  <w:style w:type="paragraph" w:customStyle="1" w:styleId="inside-copy">
    <w:name w:val="inside-copy"/>
    <w:basedOn w:val="Normal"/>
    <w:uiPriority w:val="99"/>
    <w:qFormat/>
    <w:rsid w:val="002743A1"/>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2743A1"/>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2743A1"/>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2743A1"/>
    <w:rPr>
      <w:rFonts w:ascii="Arial" w:hAnsi="Arial"/>
      <w:b w:val="0"/>
      <w:caps w:val="0"/>
      <w:sz w:val="20"/>
    </w:rPr>
  </w:style>
  <w:style w:type="paragraph" w:customStyle="1" w:styleId="ProjectTitleLine">
    <w:name w:val="Project Title Line"/>
    <w:basedOn w:val="Normal"/>
    <w:next w:val="Normal"/>
    <w:autoRedefine/>
    <w:uiPriority w:val="99"/>
    <w:qFormat/>
    <w:rsid w:val="002743A1"/>
    <w:pPr>
      <w:jc w:val="center"/>
    </w:pPr>
    <w:rPr>
      <w:rFonts w:eastAsia="Times New Roman"/>
      <w:caps/>
      <w:szCs w:val="20"/>
    </w:rPr>
  </w:style>
  <w:style w:type="paragraph" w:customStyle="1" w:styleId="LanguageStrike">
    <w:name w:val="Language Strike"/>
    <w:basedOn w:val="Normal"/>
    <w:next w:val="Normal"/>
    <w:uiPriority w:val="99"/>
    <w:qFormat/>
    <w:rsid w:val="002743A1"/>
    <w:rPr>
      <w:rFonts w:ascii="Arial Narrow" w:eastAsia="Times New Roman" w:hAnsi="Arial Narrow"/>
      <w:strike/>
    </w:rPr>
  </w:style>
  <w:style w:type="paragraph" w:customStyle="1" w:styleId="NormalVerdana">
    <w:name w:val="Normal + Verdana"/>
    <w:aliases w:val="10 pt,White,Normal + Arial"/>
    <w:basedOn w:val="Normal"/>
    <w:uiPriority w:val="99"/>
    <w:qFormat/>
    <w:rsid w:val="002743A1"/>
    <w:rPr>
      <w:rFonts w:eastAsia="Times New Roman"/>
      <w:szCs w:val="20"/>
      <w:u w:val="single"/>
    </w:rPr>
  </w:style>
  <w:style w:type="paragraph" w:customStyle="1" w:styleId="Normal10pt">
    <w:name w:val="Normal + 10 pt"/>
    <w:basedOn w:val="Normal"/>
    <w:uiPriority w:val="99"/>
    <w:qFormat/>
    <w:rsid w:val="002743A1"/>
    <w:rPr>
      <w:rFonts w:eastAsia="Times New Roman"/>
      <w:szCs w:val="20"/>
    </w:rPr>
  </w:style>
  <w:style w:type="paragraph" w:customStyle="1" w:styleId="cardChar1Char">
    <w:name w:val="card Char1 Char"/>
    <w:basedOn w:val="Normal"/>
    <w:uiPriority w:val="99"/>
    <w:qFormat/>
    <w:rsid w:val="002743A1"/>
    <w:pPr>
      <w:ind w:left="288" w:right="288"/>
    </w:pPr>
    <w:rPr>
      <w:rFonts w:eastAsia="Times New Roman"/>
      <w:szCs w:val="20"/>
    </w:rPr>
  </w:style>
  <w:style w:type="paragraph" w:customStyle="1" w:styleId="CM12">
    <w:name w:val="CM12"/>
    <w:basedOn w:val="Default"/>
    <w:next w:val="Default"/>
    <w:uiPriority w:val="99"/>
    <w:qFormat/>
    <w:rsid w:val="002743A1"/>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2743A1"/>
    <w:pPr>
      <w:widowControl w:val="0"/>
      <w:spacing w:after="480"/>
    </w:pPr>
    <w:rPr>
      <w:rFonts w:ascii="Granjon LT Std" w:hAnsi="Granjon LT Std"/>
      <w:color w:val="auto"/>
    </w:rPr>
  </w:style>
  <w:style w:type="paragraph" w:customStyle="1" w:styleId="CM10">
    <w:name w:val="CM10"/>
    <w:basedOn w:val="Default"/>
    <w:next w:val="Default"/>
    <w:uiPriority w:val="99"/>
    <w:qFormat/>
    <w:rsid w:val="002743A1"/>
    <w:pPr>
      <w:widowControl w:val="0"/>
      <w:spacing w:line="320" w:lineRule="atLeast"/>
    </w:pPr>
    <w:rPr>
      <w:rFonts w:ascii="Granjon LT Std" w:hAnsi="Granjon LT Std"/>
      <w:color w:val="auto"/>
    </w:rPr>
  </w:style>
  <w:style w:type="paragraph" w:customStyle="1" w:styleId="bold">
    <w:name w:val="bold"/>
    <w:basedOn w:val="Normal"/>
    <w:uiPriority w:val="99"/>
    <w:qFormat/>
    <w:rsid w:val="002743A1"/>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2743A1"/>
    <w:rPr>
      <w:rFonts w:ascii="Arial Narrow" w:eastAsia="Times New Roman" w:hAnsi="Arial Narrow"/>
      <w:strike/>
      <w:szCs w:val="20"/>
    </w:rPr>
  </w:style>
  <w:style w:type="paragraph" w:customStyle="1" w:styleId="textbodyblack">
    <w:name w:val="textbodyblack"/>
    <w:basedOn w:val="Normal"/>
    <w:uiPriority w:val="99"/>
    <w:qFormat/>
    <w:rsid w:val="002743A1"/>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2743A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2743A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2743A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2743A1"/>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2743A1"/>
    <w:rPr>
      <w:rFonts w:ascii="Georgia" w:eastAsia="Times New Roman" w:hAnsi="Georgia"/>
      <w:b/>
      <w:bCs/>
      <w:szCs w:val="16"/>
      <w:u w:val="single"/>
    </w:rPr>
  </w:style>
  <w:style w:type="paragraph" w:customStyle="1" w:styleId="CiteCorrected">
    <w:name w:val="Cite Corrected"/>
    <w:basedOn w:val="Normal"/>
    <w:link w:val="CiteCorrectedChar"/>
    <w:qFormat/>
    <w:rsid w:val="002743A1"/>
    <w:rPr>
      <w:rFonts w:ascii="Georgia" w:eastAsia="Times New Roman" w:hAnsi="Georgia"/>
      <w:b/>
      <w:bCs/>
      <w:szCs w:val="16"/>
      <w:u w:val="single"/>
    </w:rPr>
  </w:style>
  <w:style w:type="paragraph" w:customStyle="1" w:styleId="CardText2">
    <w:name w:val="Card Text 2"/>
    <w:basedOn w:val="CardText10"/>
    <w:link w:val="CardText2Char"/>
    <w:qFormat/>
    <w:rsid w:val="002743A1"/>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rPr>
  </w:style>
  <w:style w:type="paragraph" w:customStyle="1" w:styleId="StyleLeft02">
    <w:name w:val="Style Left:  0.2&quot;"/>
    <w:basedOn w:val="Normal"/>
    <w:uiPriority w:val="99"/>
    <w:qFormat/>
    <w:rsid w:val="002743A1"/>
    <w:pPr>
      <w:ind w:left="288"/>
    </w:pPr>
    <w:rPr>
      <w:rFonts w:eastAsia="SimSun"/>
      <w:szCs w:val="20"/>
      <w:lang w:eastAsia="zh-CN"/>
    </w:rPr>
  </w:style>
  <w:style w:type="paragraph" w:customStyle="1" w:styleId="story-body-text">
    <w:name w:val="story-body-text"/>
    <w:basedOn w:val="Normal"/>
    <w:uiPriority w:val="99"/>
    <w:qFormat/>
    <w:rsid w:val="002743A1"/>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2743A1"/>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2743A1"/>
    <w:rPr>
      <w:u w:val="single"/>
    </w:rPr>
  </w:style>
  <w:style w:type="paragraph" w:customStyle="1" w:styleId="StyleCardText11ptUnderline">
    <w:name w:val="Style Card Text + 11 pt Underline"/>
    <w:link w:val="StyleCardText11ptUnderlineChar"/>
    <w:qFormat/>
    <w:rsid w:val="002743A1"/>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2743A1"/>
    <w:rPr>
      <w:rFonts w:ascii="Georgia" w:hAnsi="Georgia"/>
      <w:sz w:val="16"/>
    </w:rPr>
  </w:style>
  <w:style w:type="paragraph" w:customStyle="1" w:styleId="StyleMinimizedText11pt">
    <w:name w:val="Style Minimized Text + 11 pt"/>
    <w:basedOn w:val="Normal"/>
    <w:link w:val="StyleMinimizedText11ptChar"/>
    <w:qFormat/>
    <w:rsid w:val="002743A1"/>
    <w:rPr>
      <w:rFonts w:ascii="Georgia" w:hAnsi="Georgia"/>
      <w:sz w:val="16"/>
    </w:rPr>
  </w:style>
  <w:style w:type="character" w:customStyle="1" w:styleId="StyleMinimizedText11pt1Char">
    <w:name w:val="Style Minimized Text + 11 pt1 Char"/>
    <w:basedOn w:val="DefaultParagraphFont"/>
    <w:link w:val="StyleMinimizedText11pt1"/>
    <w:locked/>
    <w:rsid w:val="002743A1"/>
    <w:rPr>
      <w:rFonts w:ascii="Georgia" w:hAnsi="Georgia"/>
      <w:sz w:val="16"/>
    </w:rPr>
  </w:style>
  <w:style w:type="paragraph" w:customStyle="1" w:styleId="StyleMinimizedText11pt1">
    <w:name w:val="Style Minimized Text + 11 pt1"/>
    <w:basedOn w:val="Normal"/>
    <w:link w:val="StyleMinimizedText11pt1Char"/>
    <w:qFormat/>
    <w:rsid w:val="002743A1"/>
    <w:rPr>
      <w:rFonts w:ascii="Georgia" w:hAnsi="Georgia"/>
      <w:sz w:val="16"/>
    </w:rPr>
  </w:style>
  <w:style w:type="character" w:customStyle="1" w:styleId="Debate-CardSmalltextF2Char">
    <w:name w:val="Debate- Card Small text F2 Char"/>
    <w:link w:val="Debate-CardSmalltextF2"/>
    <w:locked/>
    <w:rsid w:val="002743A1"/>
    <w:rPr>
      <w:rFonts w:ascii="Arial Narrow" w:hAnsi="Arial Narrow"/>
      <w:sz w:val="16"/>
    </w:rPr>
  </w:style>
  <w:style w:type="paragraph" w:customStyle="1" w:styleId="Debate-CardSmalltextF2">
    <w:name w:val="Debate- Card Small text F2"/>
    <w:basedOn w:val="Normal"/>
    <w:next w:val="Normal"/>
    <w:link w:val="Debate-CardSmalltextF2Char"/>
    <w:qFormat/>
    <w:rsid w:val="002743A1"/>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2743A1"/>
    <w:rPr>
      <w:rFonts w:ascii="Arial Narrow" w:hAnsi="Arial Narrow"/>
      <w:b/>
      <w:sz w:val="18"/>
      <w:u w:val="single"/>
    </w:rPr>
  </w:style>
  <w:style w:type="paragraph" w:customStyle="1" w:styleId="Debate-EmphasizedText-F5">
    <w:name w:val="Debate- Emphasized Text- F5"/>
    <w:basedOn w:val="Normal"/>
    <w:link w:val="Debate-EmphasizedText-F5Char"/>
    <w:qFormat/>
    <w:rsid w:val="002743A1"/>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2743A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743A1"/>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2743A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2743A1"/>
    <w:rPr>
      <w:rFonts w:ascii="Times New Roman" w:eastAsia="Times New Roman" w:hAnsi="Times New Roman" w:cs="Calibri"/>
      <w:sz w:val="16"/>
    </w:rPr>
  </w:style>
  <w:style w:type="character" w:customStyle="1" w:styleId="CardStyleChar">
    <w:name w:val="Card Style Char"/>
    <w:link w:val="CardStyle"/>
    <w:locked/>
    <w:rsid w:val="002743A1"/>
    <w:rPr>
      <w:rFonts w:eastAsia="Times New Roman"/>
    </w:rPr>
  </w:style>
  <w:style w:type="paragraph" w:customStyle="1" w:styleId="emactive">
    <w:name w:val="emactive"/>
    <w:basedOn w:val="Normal"/>
    <w:uiPriority w:val="99"/>
    <w:qFormat/>
    <w:rsid w:val="002743A1"/>
    <w:pPr>
      <w:spacing w:before="100" w:beforeAutospacing="1" w:after="100" w:afterAutospacing="1"/>
    </w:pPr>
    <w:rPr>
      <w:rFonts w:eastAsia="Times New Roman"/>
      <w:sz w:val="24"/>
    </w:rPr>
  </w:style>
  <w:style w:type="paragraph" w:customStyle="1" w:styleId="emready">
    <w:name w:val="emready"/>
    <w:basedOn w:val="Normal"/>
    <w:uiPriority w:val="99"/>
    <w:qFormat/>
    <w:rsid w:val="002743A1"/>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2743A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743A1"/>
    <w:rPr>
      <w:rFonts w:ascii="Georgia" w:eastAsia="Times New Roman" w:hAnsi="Georgia" w:cs="Times New Roman"/>
      <w:b/>
      <w:u w:val="single"/>
    </w:rPr>
  </w:style>
  <w:style w:type="character" w:customStyle="1" w:styleId="CardHighlightChar">
    <w:name w:val="Card Highlight Char"/>
    <w:link w:val="CardHighlight"/>
    <w:locked/>
    <w:rsid w:val="002743A1"/>
    <w:rPr>
      <w:rFonts w:eastAsia="Calibri" w:cs="Calibri"/>
      <w:u w:val="single"/>
      <w:shd w:val="clear" w:color="auto" w:fill="66FFFF"/>
    </w:rPr>
  </w:style>
  <w:style w:type="paragraph" w:customStyle="1" w:styleId="CardHighlight">
    <w:name w:val="Card Highlight"/>
    <w:basedOn w:val="Normal"/>
    <w:link w:val="CardHighlightChar"/>
    <w:qFormat/>
    <w:rsid w:val="002743A1"/>
    <w:pPr>
      <w:shd w:val="clear" w:color="auto" w:fill="66FFFF"/>
    </w:pPr>
    <w:rPr>
      <w:rFonts w:eastAsia="Calibri" w:cs="Calibri"/>
      <w:u w:val="single"/>
    </w:rPr>
  </w:style>
  <w:style w:type="character" w:customStyle="1" w:styleId="BlockHeaderHiddenChar">
    <w:name w:val="Block Header Hidden Char"/>
    <w:link w:val="BlockHeaderHidden"/>
    <w:locked/>
    <w:rsid w:val="002743A1"/>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2743A1"/>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743A1"/>
    <w:pPr>
      <w:spacing w:before="100" w:beforeAutospacing="1" w:after="100" w:afterAutospacing="1"/>
    </w:pPr>
    <w:rPr>
      <w:rFonts w:eastAsia="Times New Roman"/>
      <w:sz w:val="24"/>
    </w:rPr>
  </w:style>
  <w:style w:type="paragraph" w:customStyle="1" w:styleId="norma">
    <w:name w:val="norma"/>
    <w:basedOn w:val="Heading3"/>
    <w:uiPriority w:val="99"/>
    <w:qFormat/>
    <w:rsid w:val="002743A1"/>
    <w:rPr>
      <w:rFonts w:eastAsia="MS Gothic" w:cs="Arial"/>
      <w:sz w:val="24"/>
    </w:rPr>
  </w:style>
  <w:style w:type="paragraph" w:customStyle="1" w:styleId="nromal">
    <w:name w:val="nromal"/>
    <w:basedOn w:val="Normal"/>
    <w:uiPriority w:val="99"/>
    <w:qFormat/>
    <w:rsid w:val="002743A1"/>
    <w:pPr>
      <w:keepNext/>
      <w:keepLines/>
      <w:spacing w:before="200"/>
      <w:outlineLvl w:val="3"/>
    </w:pPr>
    <w:rPr>
      <w:rFonts w:eastAsia="Times New Roman" w:cs="Cambria"/>
      <w:b/>
      <w:iCs/>
    </w:rPr>
  </w:style>
  <w:style w:type="paragraph" w:customStyle="1" w:styleId="natural">
    <w:name w:val="natural"/>
    <w:basedOn w:val="Normal"/>
    <w:uiPriority w:val="99"/>
    <w:qFormat/>
    <w:rsid w:val="002743A1"/>
    <w:pPr>
      <w:keepNext/>
      <w:keepLines/>
      <w:spacing w:before="200"/>
      <w:outlineLvl w:val="3"/>
    </w:pPr>
    <w:rPr>
      <w:rFonts w:eastAsia="Times New Roman"/>
      <w:b/>
      <w:iCs/>
    </w:rPr>
  </w:style>
  <w:style w:type="paragraph" w:customStyle="1" w:styleId="nroaml">
    <w:name w:val="nroaml"/>
    <w:basedOn w:val="Normal"/>
    <w:uiPriority w:val="99"/>
    <w:qFormat/>
    <w:rsid w:val="002743A1"/>
    <w:pPr>
      <w:keepNext/>
      <w:keepLines/>
      <w:spacing w:before="200"/>
      <w:outlineLvl w:val="3"/>
    </w:pPr>
    <w:rPr>
      <w:rFonts w:eastAsia="Times New Roman"/>
      <w:b/>
      <w:iCs/>
    </w:rPr>
  </w:style>
  <w:style w:type="paragraph" w:customStyle="1" w:styleId="noraml">
    <w:name w:val="noraml"/>
    <w:basedOn w:val="Normal"/>
    <w:uiPriority w:val="99"/>
    <w:qFormat/>
    <w:rsid w:val="002743A1"/>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2743A1"/>
    <w:rPr>
      <w:rFonts w:ascii="Georgia" w:eastAsia="Calibri" w:hAnsi="Georgia"/>
      <w:sz w:val="16"/>
      <w:szCs w:val="16"/>
    </w:rPr>
  </w:style>
  <w:style w:type="paragraph" w:customStyle="1" w:styleId="SmallSizeParagraph">
    <w:name w:val="Small Size Paragraph"/>
    <w:basedOn w:val="Normal"/>
    <w:link w:val="SmallSizeParagraphChar"/>
    <w:qFormat/>
    <w:rsid w:val="002743A1"/>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2743A1"/>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2743A1"/>
    <w:pPr>
      <w:pBdr>
        <w:top w:val="single" w:sz="4" w:space="0" w:color="auto"/>
        <w:left w:val="single" w:sz="4" w:space="0" w:color="auto"/>
        <w:bottom w:val="single" w:sz="4" w:space="0" w:color="auto"/>
        <w:right w:val="single" w:sz="4" w:space="0" w:color="auto"/>
      </w:pBdr>
    </w:pPr>
    <w:rPr>
      <w:rFonts w:ascii="Georgia" w:eastAsiaTheme="minorEastAsia" w:hAnsi="Georgia"/>
      <w:b/>
      <w:bCs/>
      <w:bdr w:val="single" w:sz="4" w:space="0" w:color="auto" w:frame="1"/>
    </w:rPr>
  </w:style>
  <w:style w:type="character" w:customStyle="1" w:styleId="LanguageEditingChar">
    <w:name w:val="Language Editing Char"/>
    <w:link w:val="LanguageEditing"/>
    <w:locked/>
    <w:rsid w:val="002743A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743A1"/>
    <w:rPr>
      <w:rFonts w:ascii="Times New Roman" w:eastAsia="Times New Roman" w:hAnsi="Times New Roman" w:cs="Times New Roman"/>
      <w:strike/>
      <w:sz w:val="20"/>
    </w:rPr>
  </w:style>
  <w:style w:type="character" w:customStyle="1" w:styleId="CardT1Char">
    <w:name w:val="CardT1 Char"/>
    <w:link w:val="CardT1"/>
    <w:locked/>
    <w:rsid w:val="002743A1"/>
    <w:rPr>
      <w:rFonts w:ascii="Arial" w:eastAsia="Calibri" w:hAnsi="Arial" w:cs="Arial"/>
      <w:kern w:val="2"/>
      <w:sz w:val="14"/>
      <w:szCs w:val="14"/>
      <w:lang w:eastAsia="zh-TW"/>
    </w:rPr>
  </w:style>
  <w:style w:type="paragraph" w:customStyle="1" w:styleId="CardT1">
    <w:name w:val="CardT1"/>
    <w:basedOn w:val="Normal"/>
    <w:link w:val="CardT1Char"/>
    <w:qFormat/>
    <w:rsid w:val="002743A1"/>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2743A1"/>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2743A1"/>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2743A1"/>
    <w:pPr>
      <w:spacing w:before="100" w:beforeAutospacing="1" w:after="100" w:afterAutospacing="1"/>
    </w:pPr>
    <w:rPr>
      <w:rFonts w:eastAsia="Times New Roman"/>
      <w:sz w:val="24"/>
    </w:rPr>
  </w:style>
  <w:style w:type="paragraph" w:customStyle="1" w:styleId="CiteReal">
    <w:name w:val="Cite Real"/>
    <w:basedOn w:val="Normal"/>
    <w:next w:val="Normal"/>
    <w:qFormat/>
    <w:rsid w:val="002743A1"/>
    <w:rPr>
      <w:rFonts w:eastAsia="MS Mincho"/>
      <w:b/>
      <w:sz w:val="24"/>
      <w:u w:val="single"/>
    </w:rPr>
  </w:style>
  <w:style w:type="paragraph" w:customStyle="1" w:styleId="2909F619802848F09E01365C32F34654">
    <w:name w:val="2909F619802848F09E01365C32F34654"/>
    <w:uiPriority w:val="99"/>
    <w:qFormat/>
    <w:rsid w:val="002743A1"/>
    <w:pPr>
      <w:spacing w:after="200" w:line="276" w:lineRule="auto"/>
    </w:pPr>
    <w:rPr>
      <w:rFonts w:eastAsia="Times New Roman" w:cs="Times New Roman"/>
      <w:lang w:eastAsia="ja-JP"/>
    </w:rPr>
  </w:style>
  <w:style w:type="character" w:customStyle="1" w:styleId="UnderlineSChar">
    <w:name w:val="Underline S Char"/>
    <w:link w:val="UnderlineS"/>
    <w:locked/>
    <w:rsid w:val="002743A1"/>
    <w:rPr>
      <w:rFonts w:ascii="Georgia" w:eastAsia="Calibri" w:hAnsi="Georgia"/>
      <w:u w:val="single"/>
      <w:lang w:val="x-none" w:eastAsia="zh-CN"/>
    </w:rPr>
  </w:style>
  <w:style w:type="paragraph" w:customStyle="1" w:styleId="UnderlineS">
    <w:name w:val="Underline S"/>
    <w:basedOn w:val="Normal"/>
    <w:link w:val="UnderlineSChar"/>
    <w:qFormat/>
    <w:rsid w:val="002743A1"/>
    <w:pPr>
      <w:spacing w:after="200"/>
    </w:pPr>
    <w:rPr>
      <w:rFonts w:ascii="Georgia" w:eastAsia="Calibri" w:hAnsi="Georgia"/>
      <w:u w:val="single"/>
      <w:lang w:val="x-none" w:eastAsia="zh-CN"/>
    </w:rPr>
  </w:style>
  <w:style w:type="character" w:customStyle="1" w:styleId="UnunderlinedChar">
    <w:name w:val="Ununderlined Char"/>
    <w:link w:val="Ununderlined"/>
    <w:locked/>
    <w:rsid w:val="002743A1"/>
    <w:rPr>
      <w:rFonts w:ascii="Georgia" w:eastAsia="SimSun" w:hAnsi="Georgia"/>
      <w:sz w:val="12"/>
    </w:rPr>
  </w:style>
  <w:style w:type="paragraph" w:customStyle="1" w:styleId="Ununderlined">
    <w:name w:val="Ununderlined"/>
    <w:basedOn w:val="Normal"/>
    <w:link w:val="UnunderlinedChar"/>
    <w:qFormat/>
    <w:rsid w:val="002743A1"/>
    <w:rPr>
      <w:rFonts w:ascii="Georgia" w:eastAsia="SimSun" w:hAnsi="Georgia"/>
      <w:sz w:val="12"/>
    </w:rPr>
  </w:style>
  <w:style w:type="character" w:customStyle="1" w:styleId="HighlightingChar">
    <w:name w:val="Highlighting Char"/>
    <w:link w:val="Highlighting"/>
    <w:locked/>
    <w:rsid w:val="002743A1"/>
    <w:rPr>
      <w:rFonts w:ascii="Georgia" w:eastAsia="SimSun" w:hAnsi="Georgia"/>
      <w:u w:val="thick"/>
    </w:rPr>
  </w:style>
  <w:style w:type="paragraph" w:customStyle="1" w:styleId="Highlighting">
    <w:name w:val="Highlighting"/>
    <w:basedOn w:val="Normal"/>
    <w:link w:val="HighlightingChar"/>
    <w:autoRedefine/>
    <w:qFormat/>
    <w:rsid w:val="002743A1"/>
    <w:rPr>
      <w:rFonts w:ascii="Georgia" w:eastAsia="SimSun" w:hAnsi="Georgia"/>
      <w:u w:val="thick"/>
    </w:rPr>
  </w:style>
  <w:style w:type="character" w:customStyle="1" w:styleId="CITEChar0">
    <w:name w:val="CITE Char"/>
    <w:link w:val="CITE"/>
    <w:locked/>
    <w:rsid w:val="002743A1"/>
    <w:rPr>
      <w:rFonts w:ascii="Arial" w:eastAsia="Times New Roman" w:hAnsi="Arial" w:cs="Arial"/>
      <w:iCs/>
      <w:smallCaps/>
      <w:sz w:val="20"/>
      <w:szCs w:val="20"/>
      <w:u w:val="double"/>
    </w:rPr>
  </w:style>
  <w:style w:type="paragraph" w:customStyle="1" w:styleId="CITE">
    <w:name w:val="CITE"/>
    <w:basedOn w:val="Heading2"/>
    <w:link w:val="CITEChar0"/>
    <w:autoRedefine/>
    <w:qFormat/>
    <w:rsid w:val="002743A1"/>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2743A1"/>
    <w:pPr>
      <w:spacing w:before="100" w:beforeAutospacing="1" w:after="100" w:afterAutospacing="1"/>
    </w:pPr>
    <w:rPr>
      <w:rFonts w:eastAsia="Times New Roman"/>
      <w:sz w:val="24"/>
      <w:lang w:eastAsia="zh-CN"/>
    </w:rPr>
  </w:style>
  <w:style w:type="paragraph" w:customStyle="1" w:styleId="Analytics">
    <w:name w:val="Analytics"/>
    <w:basedOn w:val="Normal"/>
    <w:rsid w:val="002743A1"/>
    <w:rPr>
      <w:rFonts w:eastAsia="Calibri"/>
      <w:b/>
      <w:sz w:val="24"/>
    </w:rPr>
  </w:style>
  <w:style w:type="paragraph" w:customStyle="1" w:styleId="D345FF3D873148C5AE3FBF3267827368">
    <w:name w:val="D345FF3D873148C5AE3FBF3267827368"/>
    <w:uiPriority w:val="99"/>
    <w:qFormat/>
    <w:rsid w:val="002743A1"/>
    <w:pPr>
      <w:spacing w:after="200" w:line="276" w:lineRule="auto"/>
    </w:pPr>
    <w:rPr>
      <w:rFonts w:eastAsia="Times New Roman" w:cs="Times New Roman"/>
      <w:lang w:eastAsia="ja-JP"/>
    </w:rPr>
  </w:style>
  <w:style w:type="character" w:customStyle="1" w:styleId="NormaltextCharChar">
    <w:name w:val="Normal text Char Char"/>
    <w:link w:val="Normaltext0"/>
    <w:locked/>
    <w:rsid w:val="002743A1"/>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2743A1"/>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2743A1"/>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2743A1"/>
    <w:rPr>
      <w:b/>
      <w:sz w:val="28"/>
    </w:rPr>
  </w:style>
  <w:style w:type="character" w:customStyle="1" w:styleId="SourcenameChar">
    <w:name w:val="Source name Char"/>
    <w:link w:val="Sourcename"/>
    <w:locked/>
    <w:rsid w:val="002743A1"/>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2743A1"/>
    <w:rPr>
      <w:b/>
      <w:bCs/>
      <w:sz w:val="20"/>
    </w:rPr>
  </w:style>
  <w:style w:type="character" w:customStyle="1" w:styleId="underlinedcardChar">
    <w:name w:val="underlined card Char"/>
    <w:link w:val="underlinedcard0"/>
    <w:locked/>
    <w:rsid w:val="002743A1"/>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2743A1"/>
    <w:rPr>
      <w:sz w:val="22"/>
      <w:u w:val="single"/>
    </w:rPr>
  </w:style>
  <w:style w:type="paragraph" w:customStyle="1" w:styleId="FullText">
    <w:name w:val="Full Text"/>
    <w:basedOn w:val="Normal"/>
    <w:uiPriority w:val="99"/>
    <w:qFormat/>
    <w:rsid w:val="002743A1"/>
    <w:rPr>
      <w:rFonts w:eastAsia="Times New Roman"/>
    </w:rPr>
  </w:style>
  <w:style w:type="character" w:customStyle="1" w:styleId="TextUnderlineChar">
    <w:name w:val="Text Underline Char"/>
    <w:link w:val="TextUnderline"/>
    <w:locked/>
    <w:rsid w:val="002743A1"/>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2743A1"/>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2743A1"/>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2743A1"/>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2743A1"/>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2743A1"/>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2743A1"/>
    <w:pPr>
      <w:spacing w:before="240"/>
      <w:outlineLvl w:val="2"/>
    </w:pPr>
    <w:rPr>
      <w:rFonts w:eastAsia="Times New Roman"/>
      <w:b/>
    </w:rPr>
  </w:style>
  <w:style w:type="character" w:customStyle="1" w:styleId="CiteCardChar">
    <w:name w:val="Cite_Card Char"/>
    <w:link w:val="CiteCard0"/>
    <w:locked/>
    <w:rsid w:val="002743A1"/>
    <w:rPr>
      <w:rFonts w:ascii="Times New Roman" w:eastAsia="Times New Roman" w:hAnsi="Times New Roman" w:cs="Arial"/>
      <w:bCs/>
      <w:sz w:val="20"/>
      <w:szCs w:val="20"/>
    </w:rPr>
  </w:style>
  <w:style w:type="paragraph" w:customStyle="1" w:styleId="CiteCard0">
    <w:name w:val="Cite_Card"/>
    <w:link w:val="CiteCardChar"/>
    <w:qFormat/>
    <w:rsid w:val="002743A1"/>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2743A1"/>
    <w:pPr>
      <w:widowControl w:val="0"/>
    </w:pPr>
    <w:rPr>
      <w:rFonts w:eastAsia="MS Mincho"/>
      <w:color w:val="auto"/>
    </w:rPr>
  </w:style>
  <w:style w:type="paragraph" w:customStyle="1" w:styleId="dropcap">
    <w:name w:val="dropcap"/>
    <w:basedOn w:val="Normal"/>
    <w:uiPriority w:val="99"/>
    <w:qFormat/>
    <w:rsid w:val="002743A1"/>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2743A1"/>
    <w:rPr>
      <w:rFonts w:ascii="Georgia" w:eastAsia="Times New Roman" w:hAnsi="Georgia"/>
      <w:u w:val="single"/>
    </w:rPr>
  </w:style>
  <w:style w:type="paragraph" w:customStyle="1" w:styleId="StyleStyle49pt6">
    <w:name w:val="Style Style4 + 9 pt6"/>
    <w:basedOn w:val="Style4"/>
    <w:link w:val="StyleStyle49pt6Char"/>
    <w:qFormat/>
    <w:rsid w:val="002743A1"/>
    <w:rPr>
      <w:rFonts w:ascii="Georgia" w:hAnsi="Georgia"/>
    </w:rPr>
  </w:style>
  <w:style w:type="character" w:customStyle="1" w:styleId="UnderlineCharCharCharCharChar">
    <w:name w:val="Underline Char Char Char Char Char"/>
    <w:link w:val="UnderlineCharCharCharChar"/>
    <w:locked/>
    <w:rsid w:val="002743A1"/>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2743A1"/>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2743A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743A1"/>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743A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743A1"/>
    <w:rPr>
      <w:rFonts w:ascii="Georgia" w:hAnsi="Georgia" w:cs="Calibri"/>
      <w:b/>
      <w:bCs/>
      <w:u w:val="single"/>
    </w:rPr>
  </w:style>
  <w:style w:type="character" w:customStyle="1" w:styleId="DebatenoramlChar">
    <w:name w:val="Debatenoraml Char"/>
    <w:link w:val="Debatenoraml"/>
    <w:locked/>
    <w:rsid w:val="002743A1"/>
    <w:rPr>
      <w:rFonts w:ascii="Times New Roman" w:hAnsi="Times New Roman" w:cs="Times New Roman"/>
    </w:rPr>
  </w:style>
  <w:style w:type="paragraph" w:customStyle="1" w:styleId="Debatenoraml">
    <w:name w:val="Debatenoraml"/>
    <w:basedOn w:val="NoSpacing"/>
    <w:link w:val="DebatenoramlChar"/>
    <w:qFormat/>
    <w:rsid w:val="002743A1"/>
    <w:rPr>
      <w:rFonts w:eastAsiaTheme="minorEastAsia"/>
      <w:sz w:val="22"/>
      <w:szCs w:val="22"/>
    </w:rPr>
  </w:style>
  <w:style w:type="paragraph" w:customStyle="1" w:styleId="SynergyTag">
    <w:name w:val="SynergyTag"/>
    <w:basedOn w:val="Normal"/>
    <w:uiPriority w:val="99"/>
    <w:qFormat/>
    <w:rsid w:val="002743A1"/>
    <w:rPr>
      <w:rFonts w:eastAsia="Calibri"/>
      <w:b/>
    </w:rPr>
  </w:style>
  <w:style w:type="character" w:customStyle="1" w:styleId="QualsChar">
    <w:name w:val="Quals Char"/>
    <w:link w:val="Quals"/>
    <w:locked/>
    <w:rsid w:val="002743A1"/>
    <w:rPr>
      <w:rFonts w:ascii="Georgia" w:eastAsia="Calibri" w:hAnsi="Georgia"/>
      <w:sz w:val="18"/>
    </w:rPr>
  </w:style>
  <w:style w:type="paragraph" w:customStyle="1" w:styleId="Quals">
    <w:name w:val="Quals"/>
    <w:basedOn w:val="Normal"/>
    <w:link w:val="QualsChar"/>
    <w:qFormat/>
    <w:rsid w:val="002743A1"/>
    <w:rPr>
      <w:rFonts w:ascii="Georgia" w:eastAsia="Calibri" w:hAnsi="Georgia"/>
      <w:sz w:val="18"/>
    </w:rPr>
  </w:style>
  <w:style w:type="paragraph" w:customStyle="1" w:styleId="times">
    <w:name w:val="times"/>
    <w:basedOn w:val="Normal"/>
    <w:qFormat/>
    <w:rsid w:val="002743A1"/>
    <w:pPr>
      <w:spacing w:before="100" w:beforeAutospacing="1" w:after="100" w:afterAutospacing="1"/>
    </w:pPr>
    <w:rPr>
      <w:rFonts w:eastAsia="Times New Roman"/>
      <w:sz w:val="24"/>
    </w:rPr>
  </w:style>
  <w:style w:type="paragraph" w:customStyle="1" w:styleId="BodyA">
    <w:name w:val="Body A"/>
    <w:uiPriority w:val="99"/>
    <w:qFormat/>
    <w:rsid w:val="002743A1"/>
    <w:rPr>
      <w:rFonts w:ascii="Helvetica" w:eastAsia="ヒラギノ角ゴ Pro W3" w:hAnsi="Helvetica" w:cs="Times New Roman"/>
      <w:color w:val="000000"/>
      <w:sz w:val="24"/>
      <w:szCs w:val="20"/>
    </w:rPr>
  </w:style>
  <w:style w:type="character" w:customStyle="1" w:styleId="StarredChar">
    <w:name w:val="Starred Char"/>
    <w:link w:val="Starred"/>
    <w:locked/>
    <w:rsid w:val="002743A1"/>
    <w:rPr>
      <w:rFonts w:ascii="Georgia" w:eastAsia="Times New Roman" w:hAnsi="Georgia"/>
      <w:b/>
      <w:caps/>
      <w:szCs w:val="28"/>
      <w:u w:val="single"/>
    </w:rPr>
  </w:style>
  <w:style w:type="paragraph" w:customStyle="1" w:styleId="Starred">
    <w:name w:val="Starred"/>
    <w:basedOn w:val="Normal"/>
    <w:link w:val="StarredChar"/>
    <w:qFormat/>
    <w:rsid w:val="002743A1"/>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2743A1"/>
    <w:rPr>
      <w:rFonts w:ascii="Georgia" w:eastAsia="Times New Roman" w:hAnsi="Georgia"/>
      <w:b/>
      <w:caps/>
      <w:szCs w:val="28"/>
      <w:u w:val="single"/>
    </w:rPr>
  </w:style>
  <w:style w:type="paragraph" w:customStyle="1" w:styleId="NotStarred">
    <w:name w:val="NotStarred"/>
    <w:basedOn w:val="Normal"/>
    <w:link w:val="NotStarredChar"/>
    <w:qFormat/>
    <w:rsid w:val="002743A1"/>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2743A1"/>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2743A1"/>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2743A1"/>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bdr w:val="single" w:sz="4" w:space="0" w:color="auto" w:frame="1"/>
    </w:rPr>
  </w:style>
  <w:style w:type="character" w:customStyle="1" w:styleId="H4TagChar1">
    <w:name w:val="H4 (Tag) Char1"/>
    <w:link w:val="H4Tag"/>
    <w:locked/>
    <w:rsid w:val="002743A1"/>
    <w:rPr>
      <w:rFonts w:ascii="Georgia" w:eastAsia="Calibri" w:hAnsi="Georgia"/>
      <w:b/>
    </w:rPr>
  </w:style>
  <w:style w:type="paragraph" w:customStyle="1" w:styleId="H4Tag">
    <w:name w:val="H4 (Tag)"/>
    <w:basedOn w:val="Normal"/>
    <w:link w:val="H4TagChar1"/>
    <w:qFormat/>
    <w:rsid w:val="002743A1"/>
    <w:rPr>
      <w:rFonts w:ascii="Georgia" w:eastAsia="Calibri" w:hAnsi="Georgia"/>
      <w:b/>
    </w:rPr>
  </w:style>
  <w:style w:type="paragraph" w:customStyle="1" w:styleId="CM25">
    <w:name w:val="CM25"/>
    <w:basedOn w:val="Default"/>
    <w:next w:val="Default"/>
    <w:qFormat/>
    <w:rsid w:val="002743A1"/>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2743A1"/>
    <w:rPr>
      <w:rFonts w:ascii="Georgia" w:hAnsi="Georgia"/>
      <w:b/>
    </w:rPr>
  </w:style>
  <w:style w:type="paragraph" w:customStyle="1" w:styleId="Debate-CardTagandCite-F6">
    <w:name w:val="Debate- Card Tag and Cite- F6"/>
    <w:basedOn w:val="Normal"/>
    <w:link w:val="Debate-CardTagandCite-F6Char"/>
    <w:qFormat/>
    <w:rsid w:val="002743A1"/>
    <w:pPr>
      <w:contextualSpacing/>
    </w:pPr>
    <w:rPr>
      <w:rFonts w:ascii="Georgia" w:hAnsi="Georgia"/>
      <w:b/>
    </w:rPr>
  </w:style>
  <w:style w:type="character" w:customStyle="1" w:styleId="CardtextChar4">
    <w:name w:val="Card text Char"/>
    <w:link w:val="Cardtext3"/>
    <w:locked/>
    <w:rsid w:val="002743A1"/>
    <w:rPr>
      <w:rFonts w:ascii="Arial Narrow" w:hAnsi="Arial Narrow"/>
      <w:u w:val="single"/>
    </w:rPr>
  </w:style>
  <w:style w:type="paragraph" w:customStyle="1" w:styleId="Cardtext3">
    <w:name w:val="Card text"/>
    <w:link w:val="CardtextChar4"/>
    <w:qFormat/>
    <w:rsid w:val="002743A1"/>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2743A1"/>
    <w:rPr>
      <w:rFonts w:ascii="Georgia" w:eastAsia="Times New Roman" w:hAnsi="Georgia"/>
      <w:b/>
      <w:szCs w:val="28"/>
      <w:u w:val="single"/>
    </w:rPr>
  </w:style>
  <w:style w:type="paragraph" w:customStyle="1" w:styleId="NewHeading2">
    <w:name w:val="NewHeading2"/>
    <w:basedOn w:val="Normal"/>
    <w:link w:val="NewHeading2Char"/>
    <w:qFormat/>
    <w:rsid w:val="002743A1"/>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2743A1"/>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2743A1"/>
    <w:rPr>
      <w:rFonts w:eastAsia="Calibri"/>
    </w:rPr>
  </w:style>
  <w:style w:type="paragraph" w:customStyle="1" w:styleId="TagLine">
    <w:name w:val="Tag Line"/>
    <w:basedOn w:val="Normal"/>
    <w:next w:val="FullText"/>
    <w:uiPriority w:val="99"/>
    <w:qFormat/>
    <w:rsid w:val="002743A1"/>
    <w:rPr>
      <w:rFonts w:ascii="Arial Narrow" w:eastAsia="Times New Roman" w:hAnsi="Arial Narrow"/>
      <w:b/>
      <w:sz w:val="28"/>
    </w:rPr>
  </w:style>
  <w:style w:type="paragraph" w:customStyle="1" w:styleId="Card6pt">
    <w:name w:val="Card 6pt"/>
    <w:basedOn w:val="Normal"/>
    <w:uiPriority w:val="99"/>
    <w:qFormat/>
    <w:rsid w:val="002743A1"/>
    <w:pPr>
      <w:ind w:left="288" w:right="288"/>
    </w:pPr>
    <w:rPr>
      <w:rFonts w:eastAsia="Calibri"/>
      <w:color w:val="000000"/>
      <w:sz w:val="12"/>
      <w:szCs w:val="20"/>
    </w:rPr>
  </w:style>
  <w:style w:type="character" w:customStyle="1" w:styleId="FullCiteChar">
    <w:name w:val="Full Cite Char"/>
    <w:link w:val="FullCite"/>
    <w:locked/>
    <w:rsid w:val="002743A1"/>
    <w:rPr>
      <w:rFonts w:ascii="Garamond" w:eastAsia="Calibri" w:hAnsi="Garamond"/>
    </w:rPr>
  </w:style>
  <w:style w:type="paragraph" w:customStyle="1" w:styleId="FullCite">
    <w:name w:val="Full Cite"/>
    <w:basedOn w:val="Normal"/>
    <w:next w:val="Normal"/>
    <w:link w:val="FullCiteChar"/>
    <w:qFormat/>
    <w:rsid w:val="002743A1"/>
    <w:rPr>
      <w:rFonts w:ascii="Garamond" w:eastAsia="Calibri" w:hAnsi="Garamond"/>
    </w:rPr>
  </w:style>
  <w:style w:type="character" w:customStyle="1" w:styleId="StyleCardStyleBlackUnderlineChar">
    <w:name w:val="Style Card Style + Black Underline Char"/>
    <w:link w:val="StyleCardStyleBlackUnderline"/>
    <w:locked/>
    <w:rsid w:val="002743A1"/>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2743A1"/>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2743A1"/>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2743A1"/>
    <w:rPr>
      <w:rFonts w:ascii="Century Gothic" w:eastAsia="Times New Roman" w:hAnsi="Century Gothic"/>
    </w:rPr>
  </w:style>
  <w:style w:type="character" w:customStyle="1" w:styleId="StylecardThickunderlineChar">
    <w:name w:val="Style card + Thick underline Char"/>
    <w:link w:val="StylecardThickunderline"/>
    <w:locked/>
    <w:rsid w:val="002743A1"/>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2743A1"/>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2743A1"/>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2743A1"/>
    <w:pPr>
      <w:ind w:left="288" w:right="288"/>
    </w:pPr>
    <w:rPr>
      <w:rFonts w:ascii="Georgia" w:eastAsia="SimSun" w:hAnsi="Georgia"/>
      <w:b/>
      <w:bCs/>
      <w:u w:val="single"/>
      <w:lang w:eastAsia="zh-CN"/>
    </w:rPr>
  </w:style>
  <w:style w:type="paragraph" w:customStyle="1" w:styleId="CM27">
    <w:name w:val="CM27"/>
    <w:basedOn w:val="Default"/>
    <w:next w:val="Default"/>
    <w:qFormat/>
    <w:rsid w:val="002743A1"/>
    <w:pPr>
      <w:spacing w:after="200" w:line="276" w:lineRule="auto"/>
    </w:pPr>
    <w:rPr>
      <w:rFonts w:eastAsia="Calibri"/>
      <w:color w:val="auto"/>
      <w:sz w:val="22"/>
    </w:rPr>
  </w:style>
  <w:style w:type="paragraph" w:customStyle="1" w:styleId="font-null">
    <w:name w:val="font-null"/>
    <w:basedOn w:val="Normal"/>
    <w:uiPriority w:val="99"/>
    <w:qFormat/>
    <w:rsid w:val="002743A1"/>
    <w:pPr>
      <w:spacing w:before="100" w:beforeAutospacing="1" w:after="100" w:afterAutospacing="1"/>
    </w:pPr>
    <w:rPr>
      <w:rFonts w:eastAsia="Times New Roman"/>
      <w:sz w:val="24"/>
    </w:rPr>
  </w:style>
  <w:style w:type="paragraph" w:customStyle="1" w:styleId="rteindent1">
    <w:name w:val="rteindent1"/>
    <w:basedOn w:val="Normal"/>
    <w:uiPriority w:val="99"/>
    <w:qFormat/>
    <w:rsid w:val="002743A1"/>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2743A1"/>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2743A1"/>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2743A1"/>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2743A1"/>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2743A1"/>
    <w:pPr>
      <w:spacing w:before="100" w:beforeAutospacing="1" w:after="100" w:afterAutospacing="1"/>
    </w:pPr>
    <w:rPr>
      <w:rFonts w:eastAsia="Times New Roman"/>
      <w:sz w:val="24"/>
    </w:rPr>
  </w:style>
  <w:style w:type="paragraph" w:customStyle="1" w:styleId="class">
    <w:name w:val="class"/>
    <w:basedOn w:val="Normal"/>
    <w:uiPriority w:val="99"/>
    <w:qFormat/>
    <w:rsid w:val="002743A1"/>
    <w:pPr>
      <w:spacing w:before="100" w:beforeAutospacing="1" w:after="100" w:afterAutospacing="1"/>
    </w:pPr>
    <w:rPr>
      <w:rFonts w:eastAsia="Times New Roman"/>
      <w:sz w:val="24"/>
    </w:rPr>
  </w:style>
  <w:style w:type="character" w:customStyle="1" w:styleId="blocktitleChar">
    <w:name w:val="block title Char"/>
    <w:link w:val="blocktitle0"/>
    <w:locked/>
    <w:rsid w:val="002743A1"/>
    <w:rPr>
      <w:rFonts w:eastAsia="Calibri"/>
      <w:b/>
      <w:caps/>
      <w:sz w:val="28"/>
      <w:szCs w:val="28"/>
      <w:lang w:val="es-ES"/>
    </w:rPr>
  </w:style>
  <w:style w:type="paragraph" w:customStyle="1" w:styleId="Pa6">
    <w:name w:val="Pa6"/>
    <w:basedOn w:val="Normal"/>
    <w:next w:val="Normal"/>
    <w:uiPriority w:val="99"/>
    <w:qFormat/>
    <w:rsid w:val="002743A1"/>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2743A1"/>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2743A1"/>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2743A1"/>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2743A1"/>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2743A1"/>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2743A1"/>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743A1"/>
    <w:rPr>
      <w:rFonts w:ascii="Georgia" w:eastAsia="SimSun" w:hAnsi="Georgia"/>
      <w:b/>
      <w:bCs/>
    </w:rPr>
  </w:style>
  <w:style w:type="paragraph" w:customStyle="1" w:styleId="summary">
    <w:name w:val="summary"/>
    <w:basedOn w:val="Normal"/>
    <w:uiPriority w:val="99"/>
    <w:qFormat/>
    <w:rsid w:val="002743A1"/>
    <w:pPr>
      <w:spacing w:before="100" w:beforeAutospacing="1" w:after="100" w:afterAutospacing="1"/>
    </w:pPr>
    <w:rPr>
      <w:rFonts w:eastAsia="Times New Roman"/>
      <w:sz w:val="24"/>
    </w:rPr>
  </w:style>
  <w:style w:type="paragraph" w:customStyle="1" w:styleId="Caption2">
    <w:name w:val="Caption2"/>
    <w:basedOn w:val="Normal"/>
    <w:uiPriority w:val="99"/>
    <w:qFormat/>
    <w:rsid w:val="002743A1"/>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2743A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2743A1"/>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2743A1"/>
    <w:pPr>
      <w:jc w:val="center"/>
    </w:pPr>
    <w:rPr>
      <w:rFonts w:ascii="Book Antiqua" w:eastAsia="Times New Roman" w:hAnsi="Book Antiqua"/>
      <w:b/>
      <w:sz w:val="28"/>
    </w:rPr>
  </w:style>
  <w:style w:type="paragraph" w:customStyle="1" w:styleId="Little">
    <w:name w:val="Little"/>
    <w:basedOn w:val="Normal"/>
    <w:next w:val="Normal"/>
    <w:link w:val="LittleChar"/>
    <w:qFormat/>
    <w:rsid w:val="002743A1"/>
    <w:pPr>
      <w:ind w:left="288"/>
    </w:pPr>
    <w:rPr>
      <w:rFonts w:ascii="Garamond" w:eastAsia="Times New Roman" w:hAnsi="Garamond"/>
    </w:rPr>
  </w:style>
  <w:style w:type="paragraph" w:customStyle="1" w:styleId="AAAcard">
    <w:name w:val="AAAcard"/>
    <w:basedOn w:val="Normal"/>
    <w:uiPriority w:val="99"/>
    <w:qFormat/>
    <w:rsid w:val="002743A1"/>
    <w:pPr>
      <w:ind w:left="288" w:right="288"/>
    </w:pPr>
    <w:rPr>
      <w:rFonts w:eastAsia="Times New Roman"/>
    </w:rPr>
  </w:style>
  <w:style w:type="paragraph" w:customStyle="1" w:styleId="Caption3">
    <w:name w:val="Caption3"/>
    <w:basedOn w:val="Normal"/>
    <w:uiPriority w:val="99"/>
    <w:qFormat/>
    <w:rsid w:val="002743A1"/>
    <w:pPr>
      <w:spacing w:before="100" w:beforeAutospacing="1" w:after="100" w:afterAutospacing="1"/>
    </w:pPr>
    <w:rPr>
      <w:rFonts w:eastAsia="Times New Roman"/>
      <w:sz w:val="24"/>
    </w:rPr>
  </w:style>
  <w:style w:type="paragraph" w:customStyle="1" w:styleId="body-12-5">
    <w:name w:val="body-12-5"/>
    <w:basedOn w:val="Normal"/>
    <w:uiPriority w:val="99"/>
    <w:qFormat/>
    <w:rsid w:val="002743A1"/>
    <w:pPr>
      <w:spacing w:before="100" w:beforeAutospacing="1" w:after="100" w:afterAutospacing="1"/>
    </w:pPr>
    <w:rPr>
      <w:rFonts w:eastAsia="Times New Roman"/>
      <w:sz w:val="24"/>
    </w:rPr>
  </w:style>
  <w:style w:type="paragraph" w:customStyle="1" w:styleId="infuse">
    <w:name w:val="infuse"/>
    <w:basedOn w:val="Normal"/>
    <w:uiPriority w:val="99"/>
    <w:qFormat/>
    <w:rsid w:val="002743A1"/>
    <w:pPr>
      <w:spacing w:before="100" w:beforeAutospacing="1" w:after="100" w:afterAutospacing="1"/>
    </w:pPr>
    <w:rPr>
      <w:rFonts w:eastAsia="Times New Roman"/>
      <w:sz w:val="24"/>
    </w:rPr>
  </w:style>
  <w:style w:type="paragraph" w:customStyle="1" w:styleId="fontreg">
    <w:name w:val="font_reg"/>
    <w:basedOn w:val="Normal"/>
    <w:uiPriority w:val="99"/>
    <w:qFormat/>
    <w:rsid w:val="002743A1"/>
    <w:pPr>
      <w:spacing w:before="100" w:beforeAutospacing="1" w:after="100" w:afterAutospacing="1"/>
    </w:pPr>
    <w:rPr>
      <w:rFonts w:eastAsia="Times New Roman"/>
      <w:sz w:val="24"/>
    </w:rPr>
  </w:style>
  <w:style w:type="paragraph" w:customStyle="1" w:styleId="CITEF3">
    <w:name w:val="CITE F3"/>
    <w:uiPriority w:val="99"/>
    <w:qFormat/>
    <w:rsid w:val="002743A1"/>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2743A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743A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743A1"/>
    <w:rPr>
      <w:rFonts w:eastAsia="Calibri" w:cs="Times New Roman"/>
      <w:sz w:val="20"/>
      <w:szCs w:val="20"/>
      <w:u w:val="single"/>
    </w:rPr>
  </w:style>
  <w:style w:type="paragraph" w:customStyle="1" w:styleId="StyleUnderlineTimesNewRoman">
    <w:name w:val="Style Underline + Times New Roman"/>
    <w:link w:val="StyleUnderlineTimesNewRomanChar"/>
    <w:qFormat/>
    <w:rsid w:val="002743A1"/>
    <w:pPr>
      <w:spacing w:after="200"/>
    </w:pPr>
    <w:rPr>
      <w:rFonts w:eastAsia="Calibri" w:cs="Times New Roman"/>
      <w:sz w:val="20"/>
      <w:szCs w:val="20"/>
      <w:u w:val="single"/>
    </w:rPr>
  </w:style>
  <w:style w:type="paragraph" w:customStyle="1" w:styleId="hotroute1">
    <w:name w:val="hot route!"/>
    <w:basedOn w:val="Normal"/>
    <w:qFormat/>
    <w:rsid w:val="002743A1"/>
    <w:pPr>
      <w:ind w:left="144"/>
    </w:pPr>
    <w:rPr>
      <w:rFonts w:ascii="Cambria" w:eastAsia="Calibri" w:hAnsi="Cambria"/>
      <w:sz w:val="24"/>
    </w:rPr>
  </w:style>
  <w:style w:type="paragraph" w:customStyle="1" w:styleId="FreeFormA">
    <w:name w:val="Free Form A"/>
    <w:autoRedefine/>
    <w:uiPriority w:val="99"/>
    <w:qFormat/>
    <w:rsid w:val="002743A1"/>
    <w:pPr>
      <w:spacing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2743A1"/>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2743A1"/>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2743A1"/>
    <w:rPr>
      <w:rFonts w:ascii="Times New Roman" w:eastAsia="Times New Roman" w:hAnsi="Times New Roman" w:cs="Times New Roman"/>
      <w:sz w:val="10"/>
    </w:rPr>
  </w:style>
  <w:style w:type="paragraph" w:customStyle="1" w:styleId="subheader">
    <w:name w:val="subheader"/>
    <w:basedOn w:val="Normal"/>
    <w:uiPriority w:val="99"/>
    <w:qFormat/>
    <w:rsid w:val="002743A1"/>
    <w:pPr>
      <w:spacing w:before="100" w:beforeAutospacing="1" w:after="100" w:afterAutospacing="1"/>
    </w:pPr>
    <w:rPr>
      <w:rFonts w:eastAsia="Times New Roman"/>
      <w:sz w:val="24"/>
    </w:rPr>
  </w:style>
  <w:style w:type="paragraph" w:customStyle="1" w:styleId="firstletter">
    <w:name w:val="firstletter"/>
    <w:basedOn w:val="Normal"/>
    <w:uiPriority w:val="99"/>
    <w:qFormat/>
    <w:rsid w:val="002743A1"/>
    <w:pPr>
      <w:spacing w:before="100" w:beforeAutospacing="1" w:after="100" w:afterAutospacing="1"/>
    </w:pPr>
    <w:rPr>
      <w:rFonts w:eastAsia="Times New Roman"/>
      <w:sz w:val="24"/>
    </w:rPr>
  </w:style>
  <w:style w:type="paragraph" w:customStyle="1" w:styleId="more">
    <w:name w:val="more"/>
    <w:basedOn w:val="Normal"/>
    <w:uiPriority w:val="99"/>
    <w:qFormat/>
    <w:rsid w:val="002743A1"/>
    <w:pPr>
      <w:spacing w:before="100" w:beforeAutospacing="1" w:after="100" w:afterAutospacing="1"/>
    </w:pPr>
    <w:rPr>
      <w:rFonts w:eastAsia="Times New Roman"/>
      <w:sz w:val="24"/>
    </w:rPr>
  </w:style>
  <w:style w:type="paragraph" w:customStyle="1" w:styleId="story">
    <w:name w:val="story"/>
    <w:basedOn w:val="Normal"/>
    <w:uiPriority w:val="99"/>
    <w:qFormat/>
    <w:rsid w:val="002743A1"/>
    <w:pPr>
      <w:spacing w:before="100" w:beforeAutospacing="1" w:after="100" w:afterAutospacing="1"/>
    </w:pPr>
    <w:rPr>
      <w:rFonts w:eastAsia="Times New Roman"/>
      <w:sz w:val="24"/>
    </w:rPr>
  </w:style>
  <w:style w:type="paragraph" w:customStyle="1" w:styleId="H1numbered">
    <w:name w:val="H1 numbered"/>
    <w:basedOn w:val="Normal"/>
    <w:uiPriority w:val="99"/>
    <w:qFormat/>
    <w:rsid w:val="002743A1"/>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2743A1"/>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2743A1"/>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2743A1"/>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2743A1"/>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2743A1"/>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2743A1"/>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2743A1"/>
    <w:pPr>
      <w:widowControl w:val="0"/>
      <w:spacing w:after="63"/>
    </w:pPr>
    <w:rPr>
      <w:rFonts w:ascii="Arial" w:hAnsi="Arial"/>
      <w:color w:val="auto"/>
    </w:rPr>
  </w:style>
  <w:style w:type="paragraph" w:customStyle="1" w:styleId="CM35">
    <w:name w:val="CM35"/>
    <w:basedOn w:val="Default"/>
    <w:next w:val="Default"/>
    <w:uiPriority w:val="99"/>
    <w:qFormat/>
    <w:rsid w:val="002743A1"/>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2743A1"/>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2743A1"/>
    <w:rPr>
      <w:rFonts w:eastAsia="Times New Roman" w:cs="Times New Roman"/>
      <w:sz w:val="20"/>
      <w:szCs w:val="20"/>
    </w:rPr>
  </w:style>
  <w:style w:type="paragraph" w:customStyle="1" w:styleId="StylecardCharCharChar11pt">
    <w:name w:val="Style card Char Char Char + 11 pt"/>
    <w:link w:val="StylecardCharCharChar11ptChar"/>
    <w:qFormat/>
    <w:rsid w:val="002743A1"/>
    <w:pPr>
      <w:spacing w:after="200"/>
      <w:ind w:left="288" w:right="288"/>
    </w:pPr>
    <w:rPr>
      <w:rFonts w:eastAsia="Times New Roman" w:cs="Times New Roman"/>
      <w:sz w:val="20"/>
      <w:szCs w:val="20"/>
    </w:rPr>
  </w:style>
  <w:style w:type="character" w:customStyle="1" w:styleId="StyleCards11ptChar">
    <w:name w:val="Style Cards + 11 pt Char"/>
    <w:link w:val="StyleCards11pt"/>
    <w:locked/>
    <w:rsid w:val="002743A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2743A1"/>
    <w:rPr>
      <w:rFonts w:ascii="Georgia" w:hAnsi="Georgia"/>
      <w:sz w:val="22"/>
      <w:szCs w:val="22"/>
      <w:lang w:val="x-none" w:eastAsia="x-none"/>
    </w:rPr>
  </w:style>
  <w:style w:type="character" w:customStyle="1" w:styleId="StyleCards11ptUnderlineChar">
    <w:name w:val="Style Cards + 11 pt Underline Char"/>
    <w:link w:val="StyleCards11ptUnderline"/>
    <w:locked/>
    <w:rsid w:val="002743A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2743A1"/>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2743A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2743A1"/>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743A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743A1"/>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2743A1"/>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2743A1"/>
    <w:rPr>
      <w:rFonts w:ascii="Georgia" w:hAnsi="Georgia"/>
      <w:lang w:val="x-none" w:eastAsia="x-none"/>
    </w:rPr>
  </w:style>
  <w:style w:type="character" w:customStyle="1" w:styleId="NormalFontChar">
    <w:name w:val="Normal Font Char"/>
    <w:link w:val="NormalFont"/>
    <w:locked/>
    <w:rsid w:val="002743A1"/>
    <w:rPr>
      <w:rFonts w:ascii="Times New Roman" w:eastAsia="Times New Roman" w:hAnsi="Times New Roman" w:cs="Times New Roman"/>
      <w:sz w:val="20"/>
      <w:szCs w:val="20"/>
    </w:rPr>
  </w:style>
  <w:style w:type="paragraph" w:customStyle="1" w:styleId="NormalFont">
    <w:name w:val="Normal Font"/>
    <w:link w:val="NormalFontChar"/>
    <w:qFormat/>
    <w:rsid w:val="002743A1"/>
    <w:rPr>
      <w:rFonts w:ascii="Times New Roman" w:eastAsia="Times New Roman" w:hAnsi="Times New Roman" w:cs="Times New Roman"/>
      <w:sz w:val="20"/>
      <w:szCs w:val="20"/>
    </w:rPr>
  </w:style>
  <w:style w:type="paragraph" w:customStyle="1" w:styleId="StyleSmall11pt">
    <w:name w:val="Style Small + 11 pt"/>
    <w:uiPriority w:val="99"/>
    <w:qFormat/>
    <w:rsid w:val="002743A1"/>
    <w:pPr>
      <w:spacing w:after="200"/>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2743A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743A1"/>
    <w:rPr>
      <w:u w:val="single"/>
      <w:lang w:val="x-none" w:eastAsia="x-none"/>
    </w:rPr>
  </w:style>
  <w:style w:type="character" w:customStyle="1" w:styleId="StyleNormalFont11ptBoldUnderlineChar">
    <w:name w:val="Style Normal Font + 11 pt Bold Underline Char"/>
    <w:link w:val="StyleNormalFont11ptBoldUnderline"/>
    <w:locked/>
    <w:rsid w:val="002743A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743A1"/>
    <w:rPr>
      <w:b/>
      <w:bCs/>
      <w:u w:val="single"/>
      <w:lang w:val="x-none" w:eastAsia="x-none"/>
    </w:rPr>
  </w:style>
  <w:style w:type="paragraph" w:customStyle="1" w:styleId="Smallfont0">
    <w:name w:val="Smallfont"/>
    <w:basedOn w:val="Normal"/>
    <w:uiPriority w:val="99"/>
    <w:qFormat/>
    <w:rsid w:val="002743A1"/>
    <w:rPr>
      <w:rFonts w:eastAsia="Times New Roman"/>
      <w:sz w:val="15"/>
    </w:rPr>
  </w:style>
  <w:style w:type="paragraph" w:customStyle="1" w:styleId="formatvorlage2">
    <w:name w:val="formatvorlage2"/>
    <w:basedOn w:val="Normal"/>
    <w:uiPriority w:val="99"/>
    <w:qFormat/>
    <w:rsid w:val="002743A1"/>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2743A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2743A1"/>
    <w:pPr>
      <w:spacing w:after="0"/>
      <w:contextualSpacing w:val="0"/>
      <w:jc w:val="center"/>
    </w:pPr>
    <w:rPr>
      <w:rFonts w:ascii="Georgia" w:eastAsia="Times New Roman" w:hAnsi="Georgia" w:cs="Calibri (Headings)"/>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2743A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743A1"/>
    <w:pPr>
      <w:spacing w:after="0"/>
      <w:contextualSpacing w:val="0"/>
      <w:jc w:val="center"/>
    </w:pPr>
    <w:rPr>
      <w:rFonts w:ascii="Georgia" w:eastAsia="Times New Roman" w:hAnsi="Georgia" w:cs="Calibri (Headings)"/>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2743A1"/>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2743A1"/>
    <w:pPr>
      <w:ind w:left="144"/>
    </w:pPr>
    <w:rPr>
      <w:rFonts w:ascii="Georgia" w:eastAsia="Times New Roman" w:hAnsi="Georgia"/>
      <w:lang w:val="x-none" w:eastAsia="x-none"/>
    </w:rPr>
  </w:style>
  <w:style w:type="paragraph" w:customStyle="1" w:styleId="deck">
    <w:name w:val="deck"/>
    <w:basedOn w:val="Normal"/>
    <w:uiPriority w:val="99"/>
    <w:qFormat/>
    <w:rsid w:val="002743A1"/>
    <w:pPr>
      <w:spacing w:before="100" w:beforeAutospacing="1" w:after="100" w:afterAutospacing="1"/>
    </w:pPr>
    <w:rPr>
      <w:rFonts w:eastAsia="Times New Roman"/>
      <w:sz w:val="24"/>
    </w:rPr>
  </w:style>
  <w:style w:type="paragraph" w:customStyle="1" w:styleId="i1">
    <w:name w:val="i1"/>
    <w:basedOn w:val="Normal"/>
    <w:uiPriority w:val="99"/>
    <w:qFormat/>
    <w:rsid w:val="002743A1"/>
    <w:pPr>
      <w:spacing w:before="100" w:beforeAutospacing="1" w:after="100" w:afterAutospacing="1"/>
    </w:pPr>
    <w:rPr>
      <w:rFonts w:eastAsia="Times New Roman"/>
      <w:sz w:val="24"/>
    </w:rPr>
  </w:style>
  <w:style w:type="paragraph" w:customStyle="1" w:styleId="question">
    <w:name w:val="question"/>
    <w:basedOn w:val="Normal"/>
    <w:uiPriority w:val="99"/>
    <w:qFormat/>
    <w:rsid w:val="002743A1"/>
    <w:pPr>
      <w:spacing w:before="100" w:beforeAutospacing="1" w:after="100" w:afterAutospacing="1"/>
    </w:pPr>
    <w:rPr>
      <w:rFonts w:eastAsia="Times New Roman"/>
      <w:sz w:val="24"/>
    </w:rPr>
  </w:style>
  <w:style w:type="paragraph" w:customStyle="1" w:styleId="bodycopy">
    <w:name w:val="bodycopy"/>
    <w:basedOn w:val="Normal"/>
    <w:uiPriority w:val="99"/>
    <w:qFormat/>
    <w:rsid w:val="002743A1"/>
    <w:pPr>
      <w:spacing w:before="100" w:beforeAutospacing="1" w:after="100" w:afterAutospacing="1"/>
    </w:pPr>
    <w:rPr>
      <w:rFonts w:eastAsia="Times New Roman"/>
      <w:sz w:val="24"/>
    </w:rPr>
  </w:style>
  <w:style w:type="paragraph" w:customStyle="1" w:styleId="Fifth">
    <w:name w:val="Fifth"/>
    <w:basedOn w:val="Normal"/>
    <w:link w:val="FifthChar"/>
    <w:qFormat/>
    <w:rsid w:val="002743A1"/>
    <w:rPr>
      <w:rFonts w:eastAsia="Calibri"/>
    </w:rPr>
  </w:style>
  <w:style w:type="paragraph" w:customStyle="1" w:styleId="NoteLevel22">
    <w:name w:val="Note Level 22"/>
    <w:basedOn w:val="Normal"/>
    <w:next w:val="Normal"/>
    <w:uiPriority w:val="99"/>
    <w:qFormat/>
    <w:rsid w:val="002743A1"/>
    <w:pPr>
      <w:keepNext/>
      <w:ind w:left="288" w:right="288"/>
    </w:pPr>
    <w:rPr>
      <w:rFonts w:eastAsia="MS Gothic"/>
      <w:szCs w:val="20"/>
    </w:rPr>
  </w:style>
  <w:style w:type="paragraph" w:customStyle="1" w:styleId="wp-caption-text">
    <w:name w:val="wp-caption-text"/>
    <w:basedOn w:val="Normal"/>
    <w:qFormat/>
    <w:rsid w:val="002743A1"/>
    <w:pPr>
      <w:spacing w:before="100" w:beforeAutospacing="1" w:after="100" w:afterAutospacing="1"/>
    </w:pPr>
    <w:rPr>
      <w:rFonts w:eastAsia="Times New Roman"/>
      <w:sz w:val="24"/>
    </w:rPr>
  </w:style>
  <w:style w:type="paragraph" w:customStyle="1" w:styleId="svarticle">
    <w:name w:val="svarticle"/>
    <w:basedOn w:val="Normal"/>
    <w:uiPriority w:val="99"/>
    <w:qFormat/>
    <w:rsid w:val="002743A1"/>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2743A1"/>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2743A1"/>
    <w:pPr>
      <w:spacing w:before="100" w:beforeAutospacing="1" w:after="100" w:afterAutospacing="1"/>
    </w:pPr>
  </w:style>
  <w:style w:type="paragraph" w:customStyle="1" w:styleId="description">
    <w:name w:val="description"/>
    <w:basedOn w:val="Normal"/>
    <w:uiPriority w:val="99"/>
    <w:qFormat/>
    <w:rsid w:val="002743A1"/>
    <w:pPr>
      <w:spacing w:before="100" w:beforeAutospacing="1" w:after="100" w:afterAutospacing="1"/>
    </w:pPr>
  </w:style>
  <w:style w:type="paragraph" w:customStyle="1" w:styleId="graf">
    <w:name w:val="graf"/>
    <w:basedOn w:val="Normal"/>
    <w:uiPriority w:val="99"/>
    <w:qFormat/>
    <w:rsid w:val="002743A1"/>
    <w:pPr>
      <w:spacing w:before="100" w:beforeAutospacing="1" w:after="100" w:afterAutospacing="1"/>
    </w:pPr>
  </w:style>
  <w:style w:type="paragraph" w:customStyle="1" w:styleId="column">
    <w:name w:val="column"/>
    <w:basedOn w:val="Normal"/>
    <w:uiPriority w:val="99"/>
    <w:qFormat/>
    <w:rsid w:val="002743A1"/>
    <w:pPr>
      <w:spacing w:before="100" w:beforeAutospacing="1" w:after="100" w:afterAutospacing="1"/>
    </w:pPr>
  </w:style>
  <w:style w:type="paragraph" w:customStyle="1" w:styleId="recirc-container">
    <w:name w:val="recirc-container"/>
    <w:basedOn w:val="Normal"/>
    <w:uiPriority w:val="99"/>
    <w:qFormat/>
    <w:rsid w:val="002743A1"/>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2743A1"/>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2743A1"/>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2743A1"/>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2743A1"/>
    <w:rPr>
      <w:rFonts w:ascii="Georgia" w:hAnsi="Georgia" w:hint="default"/>
      <w:i/>
      <w:iCs/>
      <w:color w:val="808080"/>
    </w:rPr>
  </w:style>
  <w:style w:type="character" w:customStyle="1" w:styleId="cardchar00">
    <w:name w:val="cardchar0"/>
    <w:basedOn w:val="DefaultParagraphFont"/>
    <w:rsid w:val="002743A1"/>
  </w:style>
  <w:style w:type="character" w:customStyle="1" w:styleId="UnderlineNon-bold">
    <w:name w:val="Underline Non - bold"/>
    <w:rsid w:val="002743A1"/>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2743A1"/>
  </w:style>
  <w:style w:type="character" w:customStyle="1" w:styleId="StyleHeading4UnderlinedsmalltextGaramondChar">
    <w:name w:val="Style Heading 4Underlinedsmall text + Garamond Char"/>
    <w:link w:val="StyleHeading4UnderlinedsmalltextGaramond"/>
    <w:locked/>
    <w:rsid w:val="002743A1"/>
  </w:style>
  <w:style w:type="character" w:customStyle="1" w:styleId="Heading5Char2">
    <w:name w:val="Heading 5 Char2"/>
    <w:rsid w:val="002743A1"/>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2743A1"/>
    <w:rPr>
      <w:rFonts w:ascii="Arial" w:hAnsi="Arial" w:cs="Arial"/>
      <w:vanish/>
      <w:sz w:val="16"/>
      <w:szCs w:val="16"/>
    </w:rPr>
  </w:style>
  <w:style w:type="paragraph" w:styleId="z-TopofForm">
    <w:name w:val="HTML Top of Form"/>
    <w:basedOn w:val="Normal"/>
    <w:next w:val="Normal"/>
    <w:link w:val="z-TopofFormChar"/>
    <w:hidden/>
    <w:uiPriority w:val="99"/>
    <w:unhideWhenUsed/>
    <w:rsid w:val="002743A1"/>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2743A1"/>
    <w:rPr>
      <w:rFonts w:ascii="Arial" w:hAnsi="Arial" w:cs="Arial"/>
      <w:vanish/>
      <w:sz w:val="16"/>
      <w:szCs w:val="16"/>
    </w:rPr>
  </w:style>
  <w:style w:type="character" w:customStyle="1" w:styleId="z-BottomofFormChar">
    <w:name w:val="z-Bottom of Form Char"/>
    <w:basedOn w:val="DefaultParagraphFont"/>
    <w:link w:val="z-BottomofForm"/>
    <w:uiPriority w:val="99"/>
    <w:rsid w:val="002743A1"/>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2743A1"/>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2743A1"/>
    <w:rPr>
      <w:rFonts w:ascii="Arial" w:hAnsi="Arial" w:cs="Arial"/>
      <w:vanish/>
      <w:sz w:val="16"/>
      <w:szCs w:val="16"/>
    </w:rPr>
  </w:style>
  <w:style w:type="character" w:customStyle="1" w:styleId="Style2CharChar">
    <w:name w:val="Style2 Char Char"/>
    <w:rsid w:val="002743A1"/>
    <w:rPr>
      <w:u w:val="thick"/>
      <w:lang w:val="en-US" w:eastAsia="en-US" w:bidi="ar-SA"/>
    </w:rPr>
  </w:style>
  <w:style w:type="character" w:customStyle="1" w:styleId="authordate1">
    <w:name w:val="authordate"/>
    <w:rsid w:val="002743A1"/>
  </w:style>
  <w:style w:type="character" w:customStyle="1" w:styleId="underline0">
    <w:name w:val="%underline"/>
    <w:rsid w:val="002743A1"/>
    <w:rPr>
      <w:rFonts w:ascii="Times New Roman" w:hAnsi="Times New Roman" w:cs="Times New Roman" w:hint="default"/>
      <w:strike w:val="0"/>
      <w:dstrike w:val="0"/>
      <w:sz w:val="16"/>
      <w:u w:val="none"/>
      <w:effect w:val="none"/>
    </w:rPr>
  </w:style>
  <w:style w:type="character" w:customStyle="1" w:styleId="AUNDERLINE0">
    <w:name w:val="AUNDERLINE"/>
    <w:qFormat/>
    <w:rsid w:val="002743A1"/>
    <w:rPr>
      <w:rFonts w:ascii="Times New Roman" w:hAnsi="Times New Roman" w:cs="Times New Roman" w:hint="default"/>
      <w:sz w:val="20"/>
      <w:u w:val="single"/>
    </w:rPr>
  </w:style>
  <w:style w:type="character" w:customStyle="1" w:styleId="UnderlinedCharChar">
    <w:name w:val="Underlined Char Char"/>
    <w:rsid w:val="002743A1"/>
    <w:rPr>
      <w:rFonts w:ascii="Garamond" w:hAnsi="Garamond" w:hint="default"/>
      <w:szCs w:val="28"/>
      <w:u w:val="single"/>
      <w:lang w:val="en-US" w:eastAsia="en-US" w:bidi="ar-SA"/>
    </w:rPr>
  </w:style>
  <w:style w:type="character" w:customStyle="1" w:styleId="slug-doi">
    <w:name w:val="slug-doi"/>
    <w:basedOn w:val="DefaultParagraphFont"/>
    <w:rsid w:val="002743A1"/>
  </w:style>
  <w:style w:type="character" w:customStyle="1" w:styleId="af">
    <w:name w:val="af"/>
    <w:basedOn w:val="DefaultParagraphFont"/>
    <w:rsid w:val="002743A1"/>
  </w:style>
  <w:style w:type="character" w:customStyle="1" w:styleId="ab">
    <w:name w:val="ab"/>
    <w:basedOn w:val="DefaultParagraphFont"/>
    <w:rsid w:val="002743A1"/>
  </w:style>
  <w:style w:type="character" w:customStyle="1" w:styleId="em">
    <w:name w:val="em"/>
    <w:basedOn w:val="DefaultParagraphFont"/>
    <w:rsid w:val="002743A1"/>
  </w:style>
  <w:style w:type="character" w:customStyle="1" w:styleId="au">
    <w:name w:val="au"/>
    <w:basedOn w:val="DefaultParagraphFont"/>
    <w:rsid w:val="002743A1"/>
  </w:style>
  <w:style w:type="character" w:customStyle="1" w:styleId="ti">
    <w:name w:val="ti"/>
    <w:basedOn w:val="DefaultParagraphFont"/>
    <w:rsid w:val="002743A1"/>
  </w:style>
  <w:style w:type="character" w:customStyle="1" w:styleId="subheadblue">
    <w:name w:val="subhead_blue"/>
    <w:basedOn w:val="DefaultParagraphFont"/>
    <w:rsid w:val="002743A1"/>
  </w:style>
  <w:style w:type="character" w:customStyle="1" w:styleId="affiliation">
    <w:name w:val="affiliation"/>
    <w:basedOn w:val="DefaultParagraphFont"/>
    <w:rsid w:val="002743A1"/>
  </w:style>
  <w:style w:type="character" w:customStyle="1" w:styleId="slug-doi-wrapper">
    <w:name w:val="slug-doi-wrapper"/>
    <w:basedOn w:val="DefaultParagraphFont"/>
    <w:rsid w:val="002743A1"/>
  </w:style>
  <w:style w:type="character" w:customStyle="1" w:styleId="slug-metadata-noteahead-of-print">
    <w:name w:val="slug-metadata-note ahead-of-print"/>
    <w:basedOn w:val="DefaultParagraphFont"/>
    <w:rsid w:val="002743A1"/>
  </w:style>
  <w:style w:type="character" w:customStyle="1" w:styleId="slug-ahead-of-print-date">
    <w:name w:val="slug-ahead-of-print-date"/>
    <w:basedOn w:val="DefaultParagraphFont"/>
    <w:rsid w:val="002743A1"/>
  </w:style>
  <w:style w:type="character" w:customStyle="1" w:styleId="medium-bold">
    <w:name w:val="medium-bold"/>
    <w:basedOn w:val="DefaultParagraphFont"/>
    <w:rsid w:val="002743A1"/>
  </w:style>
  <w:style w:type="character" w:customStyle="1" w:styleId="updated-short-citation">
    <w:name w:val="updated-short-citation"/>
    <w:basedOn w:val="DefaultParagraphFont"/>
    <w:rsid w:val="002743A1"/>
  </w:style>
  <w:style w:type="character" w:customStyle="1" w:styleId="goohl0">
    <w:name w:val="goohl0"/>
    <w:basedOn w:val="DefaultParagraphFont"/>
    <w:rsid w:val="002743A1"/>
  </w:style>
  <w:style w:type="character" w:customStyle="1" w:styleId="CharChar6">
    <w:name w:val="Char Char6"/>
    <w:rsid w:val="002743A1"/>
    <w:rPr>
      <w:rFonts w:ascii="Arial" w:hAnsi="Arial" w:cs="Arial" w:hint="default"/>
      <w:bCs/>
      <w:sz w:val="16"/>
      <w:szCs w:val="26"/>
      <w:lang w:val="en-US" w:eastAsia="en-US" w:bidi="ar-SA"/>
    </w:rPr>
  </w:style>
  <w:style w:type="character" w:customStyle="1" w:styleId="TagCharChar1">
    <w:name w:val="Tag Char Char1"/>
    <w:rsid w:val="002743A1"/>
    <w:rPr>
      <w:b/>
      <w:bCs w:val="0"/>
      <w:sz w:val="24"/>
      <w:szCs w:val="24"/>
      <w:lang w:val="en-US" w:eastAsia="en-US" w:bidi="ar-SA"/>
    </w:rPr>
  </w:style>
  <w:style w:type="character" w:customStyle="1" w:styleId="12TimesNewRoman">
    <w:name w:val="12 Times New Roman"/>
    <w:rsid w:val="002743A1"/>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2743A1"/>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2743A1"/>
    <w:rPr>
      <w:rFonts w:ascii="Times New Roman" w:hAnsi="Times New Roman" w:cs="Times New Roman" w:hint="default"/>
      <w:strike w:val="0"/>
      <w:dstrike w:val="0"/>
      <w:sz w:val="14"/>
      <w:u w:val="none"/>
      <w:effect w:val="none"/>
    </w:rPr>
  </w:style>
  <w:style w:type="character" w:customStyle="1" w:styleId="F8-UnderlineBold">
    <w:name w:val="F8 - Underline/Bold"/>
    <w:rsid w:val="002743A1"/>
    <w:rPr>
      <w:rFonts w:ascii="Times New Roman" w:hAnsi="Times New Roman" w:cs="Times New Roman" w:hint="default"/>
      <w:b/>
      <w:bCs w:val="0"/>
      <w:sz w:val="20"/>
      <w:u w:val="single"/>
    </w:rPr>
  </w:style>
  <w:style w:type="character" w:customStyle="1" w:styleId="F7-SmallFont">
    <w:name w:val="F7 - Small Font"/>
    <w:rsid w:val="002743A1"/>
    <w:rPr>
      <w:rFonts w:ascii="Times New Roman" w:hAnsi="Times New Roman" w:cs="Times New Roman" w:hint="default"/>
      <w:sz w:val="14"/>
    </w:rPr>
  </w:style>
  <w:style w:type="character" w:customStyle="1" w:styleId="Brief-Bold">
    <w:name w:val="Brief - Bold"/>
    <w:rsid w:val="002743A1"/>
    <w:rPr>
      <w:rFonts w:ascii="Times New Roman" w:hAnsi="Times New Roman" w:cs="Times New Roman" w:hint="default"/>
      <w:b/>
      <w:bCs w:val="0"/>
    </w:rPr>
  </w:style>
  <w:style w:type="character" w:customStyle="1" w:styleId="Card-Underline">
    <w:name w:val="Card - Underline"/>
    <w:rsid w:val="002743A1"/>
    <w:rPr>
      <w:rFonts w:ascii="Times New Roman" w:hAnsi="Times New Roman" w:cs="Times New Roman" w:hint="default"/>
      <w:u w:val="single"/>
    </w:rPr>
  </w:style>
  <w:style w:type="character" w:customStyle="1" w:styleId="beriefunderline">
    <w:name w:val="berief = underline"/>
    <w:rsid w:val="002743A1"/>
    <w:rPr>
      <w:rFonts w:ascii="Times New Roman" w:eastAsia="Times New Roman" w:hAnsi="Times New Roman" w:cs="Times New Roman" w:hint="default"/>
      <w:sz w:val="20"/>
      <w:u w:val="single"/>
    </w:rPr>
  </w:style>
  <w:style w:type="character" w:customStyle="1" w:styleId="BoldText10pt">
    <w:name w:val="Bold Text 10 pt"/>
    <w:rsid w:val="002743A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2743A1"/>
    <w:rPr>
      <w:i/>
      <w:iCs w:val="0"/>
    </w:rPr>
  </w:style>
  <w:style w:type="character" w:customStyle="1" w:styleId="eoeaheader">
    <w:name w:val="eoea_header"/>
    <w:basedOn w:val="DefaultParagraphFont"/>
    <w:rsid w:val="002743A1"/>
  </w:style>
  <w:style w:type="character" w:customStyle="1" w:styleId="SC4208902">
    <w:name w:val="SC.4.208902"/>
    <w:rsid w:val="002743A1"/>
    <w:rPr>
      <w:rFonts w:ascii="Century" w:hAnsi="Century" w:cs="Century" w:hint="default"/>
      <w:color w:val="000000"/>
      <w:sz w:val="22"/>
      <w:szCs w:val="22"/>
    </w:rPr>
  </w:style>
  <w:style w:type="character" w:customStyle="1" w:styleId="SC4208915">
    <w:name w:val="SC.4.208915"/>
    <w:rsid w:val="002743A1"/>
    <w:rPr>
      <w:rFonts w:ascii="Century" w:hAnsi="Century" w:cs="Century" w:hint="default"/>
      <w:color w:val="000000"/>
      <w:sz w:val="13"/>
      <w:szCs w:val="13"/>
    </w:rPr>
  </w:style>
  <w:style w:type="character" w:customStyle="1" w:styleId="SC273764">
    <w:name w:val="SC.2.73764"/>
    <w:rsid w:val="002743A1"/>
    <w:rPr>
      <w:rFonts w:ascii="Century" w:hAnsi="Century" w:cs="Century" w:hint="default"/>
      <w:color w:val="000000"/>
      <w:sz w:val="72"/>
      <w:szCs w:val="72"/>
    </w:rPr>
  </w:style>
  <w:style w:type="character" w:customStyle="1" w:styleId="SC273779">
    <w:name w:val="SC.2.73779"/>
    <w:rsid w:val="002743A1"/>
    <w:rPr>
      <w:rFonts w:ascii="Century" w:hAnsi="Century" w:cs="Century" w:hint="default"/>
      <w:color w:val="000000"/>
      <w:sz w:val="40"/>
      <w:szCs w:val="40"/>
    </w:rPr>
  </w:style>
  <w:style w:type="character" w:customStyle="1" w:styleId="SC273763">
    <w:name w:val="SC.2.73763"/>
    <w:rsid w:val="002743A1"/>
    <w:rPr>
      <w:rFonts w:ascii="Century" w:hAnsi="Century" w:cs="Century" w:hint="default"/>
      <w:b/>
      <w:bCs/>
      <w:color w:val="000000"/>
    </w:rPr>
  </w:style>
  <w:style w:type="character" w:customStyle="1" w:styleId="SC4208910">
    <w:name w:val="SC.4.208910"/>
    <w:rsid w:val="002743A1"/>
    <w:rPr>
      <w:rFonts w:ascii="Century" w:hAnsi="Century" w:cs="Century" w:hint="default"/>
      <w:color w:val="000000"/>
      <w:sz w:val="28"/>
      <w:szCs w:val="28"/>
    </w:rPr>
  </w:style>
  <w:style w:type="character" w:customStyle="1" w:styleId="SC4208911">
    <w:name w:val="SC.4.208911"/>
    <w:rsid w:val="002743A1"/>
    <w:rPr>
      <w:rFonts w:ascii="Century" w:hAnsi="Century" w:cs="Century" w:hint="default"/>
      <w:color w:val="000000"/>
    </w:rPr>
  </w:style>
  <w:style w:type="character" w:customStyle="1" w:styleId="articlesubtitle">
    <w:name w:val="article_sub_title"/>
    <w:basedOn w:val="DefaultParagraphFont"/>
    <w:rsid w:val="002743A1"/>
  </w:style>
  <w:style w:type="character" w:customStyle="1" w:styleId="newsdate2">
    <w:name w:val="news_date2"/>
    <w:basedOn w:val="DefaultParagraphFont"/>
    <w:rsid w:val="002743A1"/>
  </w:style>
  <w:style w:type="character" w:customStyle="1" w:styleId="readarticleheader">
    <w:name w:val="readarticleheader"/>
    <w:basedOn w:val="DefaultParagraphFont"/>
    <w:rsid w:val="002743A1"/>
  </w:style>
  <w:style w:type="character" w:customStyle="1" w:styleId="UnderlineChar20">
    <w:name w:val="Underline Char2"/>
    <w:rsid w:val="002743A1"/>
    <w:rPr>
      <w:rFonts w:ascii="Trebuchet MS" w:hAnsi="Trebuchet MS" w:hint="default"/>
      <w:u w:val="thick"/>
      <w:lang w:val="en-US" w:eastAsia="zh-CN" w:bidi="ar-SA"/>
    </w:rPr>
  </w:style>
  <w:style w:type="character" w:customStyle="1" w:styleId="BoldUnderliningChar">
    <w:name w:val="Bold Underlining Char"/>
    <w:rsid w:val="002743A1"/>
    <w:rPr>
      <w:rFonts w:ascii="Arial Narrow" w:eastAsia="Times New Roman" w:hAnsi="Arial Narrow" w:hint="default"/>
      <w:b/>
      <w:bCs w:val="0"/>
      <w:szCs w:val="24"/>
      <w:u w:val="single"/>
      <w:lang w:val="en-GB" w:eastAsia="en-US" w:bidi="ar-SA"/>
    </w:rPr>
  </w:style>
  <w:style w:type="character" w:customStyle="1" w:styleId="medium-normal1">
    <w:name w:val="medium-normal1"/>
    <w:rsid w:val="002743A1"/>
    <w:rPr>
      <w:rFonts w:ascii="Arial" w:hAnsi="Arial" w:cs="Arial" w:hint="default"/>
      <w:b w:val="0"/>
      <w:bCs w:val="0"/>
      <w:i w:val="0"/>
      <w:iCs w:val="0"/>
      <w:sz w:val="20"/>
      <w:szCs w:val="20"/>
    </w:rPr>
  </w:style>
  <w:style w:type="character" w:customStyle="1" w:styleId="UnderlinedCardChar0">
    <w:name w:val="Underlined Card Char"/>
    <w:rsid w:val="002743A1"/>
    <w:rPr>
      <w:rFonts w:ascii="Palatino Linotype" w:hAnsi="Palatino Linotype" w:hint="default"/>
      <w:u w:val="single"/>
      <w:lang w:val="en-US" w:eastAsia="en-US" w:bidi="ar-SA"/>
    </w:rPr>
  </w:style>
  <w:style w:type="character" w:customStyle="1" w:styleId="char">
    <w:name w:val="char"/>
    <w:basedOn w:val="DefaultParagraphFont"/>
    <w:rsid w:val="002743A1"/>
  </w:style>
  <w:style w:type="character" w:customStyle="1" w:styleId="UnderlineCharCharCharCharCharChar">
    <w:name w:val="Underline Char Char Char Char Char Char"/>
    <w:rsid w:val="002743A1"/>
    <w:rPr>
      <w:rFonts w:ascii="Arial Narrow" w:hAnsi="Arial Narrow" w:hint="default"/>
      <w:szCs w:val="24"/>
      <w:u w:val="single"/>
      <w:lang w:val="en-US" w:eastAsia="en-US" w:bidi="ar-SA"/>
    </w:rPr>
  </w:style>
  <w:style w:type="character" w:customStyle="1" w:styleId="klink">
    <w:name w:val="klink"/>
    <w:basedOn w:val="DefaultParagraphFont"/>
    <w:rsid w:val="002743A1"/>
  </w:style>
  <w:style w:type="character" w:customStyle="1" w:styleId="date10">
    <w:name w:val="date1"/>
    <w:basedOn w:val="DefaultParagraphFont"/>
    <w:rsid w:val="002743A1"/>
  </w:style>
  <w:style w:type="character" w:customStyle="1" w:styleId="bolding1">
    <w:name w:val="bolding1"/>
    <w:rsid w:val="002743A1"/>
    <w:rPr>
      <w:b/>
      <w:bCs/>
    </w:rPr>
  </w:style>
  <w:style w:type="character" w:customStyle="1" w:styleId="bookoptions1">
    <w:name w:val="book_options1"/>
    <w:rsid w:val="002743A1"/>
    <w:rPr>
      <w:b/>
      <w:bCs/>
      <w:color w:val="333366"/>
    </w:rPr>
  </w:style>
  <w:style w:type="character" w:customStyle="1" w:styleId="descriptionblock">
    <w:name w:val="description block"/>
    <w:basedOn w:val="DefaultParagraphFont"/>
    <w:rsid w:val="002743A1"/>
  </w:style>
  <w:style w:type="character" w:customStyle="1" w:styleId="detailsboxblock">
    <w:name w:val="detailsbox block"/>
    <w:basedOn w:val="DefaultParagraphFont"/>
    <w:rsid w:val="002743A1"/>
  </w:style>
  <w:style w:type="character" w:customStyle="1" w:styleId="Char3">
    <w:name w:val="Char3"/>
    <w:rsid w:val="002743A1"/>
    <w:rPr>
      <w:rFonts w:ascii="Arial" w:hAnsi="Arial" w:cs="Arial" w:hint="default"/>
      <w:bCs/>
      <w:u w:val="thick"/>
      <w:lang w:val="en-US" w:eastAsia="en-US" w:bidi="ar-SA"/>
    </w:rPr>
  </w:style>
  <w:style w:type="character" w:customStyle="1" w:styleId="texto11">
    <w:name w:val="texto11"/>
    <w:rsid w:val="002743A1"/>
    <w:rPr>
      <w:rFonts w:ascii="Arial" w:hAnsi="Arial" w:cs="Arial" w:hint="default"/>
      <w:b w:val="0"/>
      <w:bCs w:val="0"/>
      <w:i w:val="0"/>
      <w:iCs w:val="0"/>
      <w:caps w:val="0"/>
      <w:color w:val="000000"/>
      <w:sz w:val="26"/>
      <w:szCs w:val="26"/>
    </w:rPr>
  </w:style>
  <w:style w:type="character" w:customStyle="1" w:styleId="CardTagChar">
    <w:name w:val="Card Tag Char"/>
    <w:rsid w:val="002743A1"/>
    <w:rPr>
      <w:rFonts w:ascii="Arial Narrow" w:hAnsi="Arial Narrow" w:hint="default"/>
      <w:b/>
      <w:bCs w:val="0"/>
      <w:sz w:val="24"/>
      <w:szCs w:val="24"/>
      <w:lang w:val="en-US" w:eastAsia="en-US" w:bidi="ar-SA"/>
    </w:rPr>
  </w:style>
  <w:style w:type="character" w:customStyle="1" w:styleId="DebateCiteCharCharChar">
    <w:name w:val="Debate Cite Char Char Char"/>
    <w:rsid w:val="002743A1"/>
    <w:rPr>
      <w:b/>
      <w:bCs w:val="0"/>
      <w:sz w:val="32"/>
      <w:szCs w:val="32"/>
      <w:lang w:val="en-US" w:eastAsia="en-US" w:bidi="ar-SA"/>
    </w:rPr>
  </w:style>
  <w:style w:type="character" w:customStyle="1" w:styleId="TagChar3">
    <w:name w:val="Tag Char3"/>
    <w:rsid w:val="002743A1"/>
    <w:rPr>
      <w:rFonts w:ascii="Palatino Linotype" w:hAnsi="Palatino Linotype" w:hint="default"/>
      <w:b/>
      <w:bCs w:val="0"/>
      <w:sz w:val="24"/>
      <w:szCs w:val="24"/>
      <w:lang w:val="en-US" w:eastAsia="en-US" w:bidi="ar-SA"/>
    </w:rPr>
  </w:style>
  <w:style w:type="character" w:customStyle="1" w:styleId="TagandCiteChar">
    <w:name w:val="Tag and Cite Char"/>
    <w:rsid w:val="002743A1"/>
    <w:rPr>
      <w:color w:val="333333"/>
      <w:sz w:val="22"/>
      <w:szCs w:val="22"/>
      <w:lang w:val="en-US" w:eastAsia="en-US" w:bidi="ar-SA"/>
    </w:rPr>
  </w:style>
  <w:style w:type="character" w:customStyle="1" w:styleId="Style10ptBold">
    <w:name w:val="Style 10 pt Bold"/>
    <w:rsid w:val="002743A1"/>
    <w:rPr>
      <w:b/>
      <w:bCs/>
      <w:sz w:val="20"/>
    </w:rPr>
  </w:style>
  <w:style w:type="character" w:customStyle="1" w:styleId="text9">
    <w:name w:val="text9"/>
    <w:basedOn w:val="DefaultParagraphFont"/>
    <w:rsid w:val="002743A1"/>
  </w:style>
  <w:style w:type="character" w:customStyle="1" w:styleId="text21">
    <w:name w:val="text21"/>
    <w:basedOn w:val="DefaultParagraphFont"/>
    <w:rsid w:val="002743A1"/>
  </w:style>
  <w:style w:type="character" w:customStyle="1" w:styleId="text19">
    <w:name w:val="text19"/>
    <w:basedOn w:val="DefaultParagraphFont"/>
    <w:rsid w:val="002743A1"/>
  </w:style>
  <w:style w:type="character" w:customStyle="1" w:styleId="term2">
    <w:name w:val="term2"/>
    <w:rsid w:val="002743A1"/>
    <w:rPr>
      <w:b/>
      <w:bCs/>
    </w:rPr>
  </w:style>
  <w:style w:type="character" w:customStyle="1" w:styleId="pmterms12">
    <w:name w:val="pmterms12"/>
    <w:rsid w:val="002743A1"/>
    <w:rPr>
      <w:b/>
      <w:bCs/>
      <w:i w:val="0"/>
      <w:iCs w:val="0"/>
      <w:color w:val="000000"/>
    </w:rPr>
  </w:style>
  <w:style w:type="character" w:customStyle="1" w:styleId="ToReadChar">
    <w:name w:val="To Read Char"/>
    <w:rsid w:val="002743A1"/>
    <w:rPr>
      <w:rFonts w:ascii="Verdana" w:hAnsi="Verdana" w:hint="default"/>
      <w:b/>
      <w:bCs w:val="0"/>
      <w:szCs w:val="24"/>
      <w:u w:val="single"/>
      <w:lang w:val="en-US" w:eastAsia="en-US" w:bidi="ar-SA"/>
    </w:rPr>
  </w:style>
  <w:style w:type="character" w:customStyle="1" w:styleId="ToReadCharChar">
    <w:name w:val="To Read Char Char"/>
    <w:rsid w:val="002743A1"/>
    <w:rPr>
      <w:rFonts w:ascii="Verdana" w:hAnsi="Verdana" w:hint="default"/>
      <w:b/>
      <w:bCs w:val="0"/>
      <w:szCs w:val="24"/>
      <w:u w:val="single"/>
      <w:lang w:val="en-US" w:eastAsia="en-US" w:bidi="ar-SA"/>
    </w:rPr>
  </w:style>
  <w:style w:type="character" w:customStyle="1" w:styleId="bio">
    <w:name w:val="bio"/>
    <w:basedOn w:val="DefaultParagraphFont"/>
    <w:rsid w:val="002743A1"/>
  </w:style>
  <w:style w:type="character" w:customStyle="1" w:styleId="storytextstyle">
    <w:name w:val="storytextstyle"/>
    <w:basedOn w:val="DefaultParagraphFont"/>
    <w:rsid w:val="002743A1"/>
  </w:style>
  <w:style w:type="character" w:customStyle="1" w:styleId="cardunderlinedCharChar">
    <w:name w:val="card underlined Char Char"/>
    <w:rsid w:val="002743A1"/>
    <w:rPr>
      <w:rFonts w:ascii="Arial" w:hAnsi="Arial" w:cs="Arial" w:hint="default"/>
      <w:sz w:val="22"/>
      <w:szCs w:val="24"/>
      <w:u w:val="single"/>
      <w:lang w:val="en-US" w:eastAsia="en-US" w:bidi="ar-SA"/>
    </w:rPr>
  </w:style>
  <w:style w:type="character" w:customStyle="1" w:styleId="Style2Char0">
    <w:name w:val="Style2 Char"/>
    <w:rsid w:val="002743A1"/>
    <w:rPr>
      <w:rFonts w:ascii="Book Antiqua" w:hAnsi="Book Antiqua" w:hint="default"/>
      <w:u w:val="thick"/>
      <w:lang w:val="en-US" w:eastAsia="en-US" w:bidi="ar-SA"/>
    </w:rPr>
  </w:style>
  <w:style w:type="character" w:customStyle="1" w:styleId="Style2Char1">
    <w:name w:val="Style2 Char1"/>
    <w:rsid w:val="002743A1"/>
    <w:rPr>
      <w:rFonts w:ascii="Book Antiqua" w:hAnsi="Book Antiqua" w:hint="default"/>
      <w:szCs w:val="24"/>
      <w:u w:val="thick"/>
      <w:lang w:val="en-US" w:eastAsia="en-US" w:bidi="ar-SA"/>
    </w:rPr>
  </w:style>
  <w:style w:type="character" w:customStyle="1" w:styleId="articlehead21">
    <w:name w:val="articlehead21"/>
    <w:rsid w:val="002743A1"/>
    <w:rPr>
      <w:rFonts w:ascii="Arial" w:hAnsi="Arial" w:cs="Arial" w:hint="default"/>
      <w:b/>
      <w:bCs/>
      <w:color w:val="660000"/>
      <w:sz w:val="20"/>
      <w:szCs w:val="20"/>
    </w:rPr>
  </w:style>
  <w:style w:type="character" w:customStyle="1" w:styleId="TagCiteChar1">
    <w:name w:val="Tag/Cite Char1"/>
    <w:rsid w:val="002743A1"/>
    <w:rPr>
      <w:b/>
      <w:bCs w:val="0"/>
      <w:lang w:val="en-US" w:eastAsia="en-US" w:bidi="ar-SA"/>
    </w:rPr>
  </w:style>
  <w:style w:type="character" w:customStyle="1" w:styleId="goohl2">
    <w:name w:val="goohl2"/>
    <w:basedOn w:val="DefaultParagraphFont"/>
    <w:rsid w:val="002743A1"/>
  </w:style>
  <w:style w:type="character" w:customStyle="1" w:styleId="CardCharChar0">
    <w:name w:val="Card Char Char"/>
    <w:rsid w:val="002743A1"/>
    <w:rPr>
      <w:lang w:val="en-US" w:eastAsia="en-US" w:bidi="ar-SA"/>
    </w:rPr>
  </w:style>
  <w:style w:type="character" w:customStyle="1" w:styleId="BriefTitle1Char">
    <w:name w:val="Brief Title 1 Char"/>
    <w:rsid w:val="002743A1"/>
    <w:rPr>
      <w:b/>
      <w:bCs w:val="0"/>
      <w:u w:val="single"/>
      <w:lang w:val="en-US" w:eastAsia="en-US" w:bidi="ar-SA"/>
    </w:rPr>
  </w:style>
  <w:style w:type="character" w:customStyle="1" w:styleId="TagCiteCharChar">
    <w:name w:val="Tag/Cite Char Char"/>
    <w:rsid w:val="002743A1"/>
    <w:rPr>
      <w:b/>
      <w:bCs w:val="0"/>
      <w:lang w:val="en-US" w:eastAsia="en-US" w:bidi="ar-SA"/>
    </w:rPr>
  </w:style>
  <w:style w:type="character" w:customStyle="1" w:styleId="btx">
    <w:name w:val="btx"/>
    <w:basedOn w:val="DefaultParagraphFont"/>
    <w:rsid w:val="002743A1"/>
  </w:style>
  <w:style w:type="character" w:customStyle="1" w:styleId="CardChar10">
    <w:name w:val="Card Char1"/>
    <w:rsid w:val="002743A1"/>
    <w:rPr>
      <w:lang w:val="en-US" w:eastAsia="en-US" w:bidi="ar-SA"/>
    </w:rPr>
  </w:style>
  <w:style w:type="character" w:customStyle="1" w:styleId="prodgeneral1">
    <w:name w:val="prodgeneral1"/>
    <w:rsid w:val="002743A1"/>
    <w:rPr>
      <w:rFonts w:ascii="Verdana" w:hAnsi="Verdana" w:hint="default"/>
      <w:b w:val="0"/>
      <w:bCs w:val="0"/>
      <w:caps w:val="0"/>
      <w:color w:val="000000"/>
      <w:spacing w:val="0"/>
      <w:sz w:val="16"/>
      <w:szCs w:val="16"/>
    </w:rPr>
  </w:style>
  <w:style w:type="character" w:customStyle="1" w:styleId="summary1">
    <w:name w:val="summary1"/>
    <w:rsid w:val="002743A1"/>
    <w:rPr>
      <w:rFonts w:ascii="Arial" w:hAnsi="Arial" w:cs="Arial" w:hint="default"/>
      <w:sz w:val="18"/>
      <w:szCs w:val="18"/>
    </w:rPr>
  </w:style>
  <w:style w:type="character" w:customStyle="1" w:styleId="text3">
    <w:name w:val="text3"/>
    <w:basedOn w:val="DefaultParagraphFont"/>
    <w:rsid w:val="002743A1"/>
  </w:style>
  <w:style w:type="character" w:customStyle="1" w:styleId="cardtextsmallChar">
    <w:name w:val="card text small Char"/>
    <w:rsid w:val="002743A1"/>
    <w:rPr>
      <w:rFonts w:ascii="Arial Narrow" w:hAnsi="Arial Narrow" w:hint="default"/>
      <w:sz w:val="16"/>
      <w:szCs w:val="24"/>
      <w:lang w:val="en-US" w:eastAsia="en-US" w:bidi="ar-SA"/>
    </w:rPr>
  </w:style>
  <w:style w:type="character" w:customStyle="1" w:styleId="countrytitle1">
    <w:name w:val="countrytitle1"/>
    <w:rsid w:val="002743A1"/>
    <w:rPr>
      <w:rFonts w:ascii="Verdana" w:hAnsi="Verdana" w:hint="default"/>
      <w:b/>
      <w:bCs/>
      <w:color w:val="293643"/>
      <w:sz w:val="24"/>
      <w:szCs w:val="24"/>
    </w:rPr>
  </w:style>
  <w:style w:type="character" w:customStyle="1" w:styleId="storyheader1">
    <w:name w:val="storyheader1"/>
    <w:rsid w:val="002743A1"/>
    <w:rPr>
      <w:rFonts w:ascii="Verdana" w:hAnsi="Verdana" w:hint="default"/>
      <w:b/>
      <w:bCs/>
      <w:color w:val="000000"/>
      <w:sz w:val="21"/>
      <w:szCs w:val="21"/>
    </w:rPr>
  </w:style>
  <w:style w:type="character" w:customStyle="1" w:styleId="cardunderlinedChar0">
    <w:name w:val="card underlined Char"/>
    <w:rsid w:val="002743A1"/>
    <w:rPr>
      <w:rFonts w:ascii="Arial" w:hAnsi="Arial" w:cs="Arial" w:hint="default"/>
      <w:sz w:val="22"/>
      <w:szCs w:val="24"/>
      <w:u w:val="single"/>
      <w:lang w:val="en-US" w:eastAsia="en-US" w:bidi="ar-SA"/>
    </w:rPr>
  </w:style>
  <w:style w:type="character" w:customStyle="1" w:styleId="article1">
    <w:name w:val="article1"/>
    <w:rsid w:val="002743A1"/>
    <w:rPr>
      <w:rFonts w:ascii="Verdana" w:hAnsi="Verdana" w:hint="default"/>
      <w:color w:val="333333"/>
      <w:sz w:val="16"/>
      <w:szCs w:val="16"/>
    </w:rPr>
  </w:style>
  <w:style w:type="character" w:customStyle="1" w:styleId="story-posted-date1">
    <w:name w:val="story-posted-date1"/>
    <w:rsid w:val="002743A1"/>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2743A1"/>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2743A1"/>
  </w:style>
  <w:style w:type="character" w:customStyle="1" w:styleId="textmedium">
    <w:name w:val="textmedium"/>
    <w:basedOn w:val="DefaultParagraphFont"/>
    <w:rsid w:val="002743A1"/>
  </w:style>
  <w:style w:type="character" w:customStyle="1" w:styleId="citation1">
    <w:name w:val="citation1"/>
    <w:rsid w:val="002743A1"/>
    <w:rPr>
      <w:rFonts w:ascii="Verdana" w:hAnsi="Verdana" w:hint="default"/>
      <w:sz w:val="17"/>
      <w:szCs w:val="17"/>
    </w:rPr>
  </w:style>
  <w:style w:type="character" w:customStyle="1" w:styleId="hithighlite">
    <w:name w:val="hithighlite"/>
    <w:basedOn w:val="DefaultParagraphFont"/>
    <w:rsid w:val="002743A1"/>
  </w:style>
  <w:style w:type="character" w:customStyle="1" w:styleId="articlecontent">
    <w:name w:val="articlecontent"/>
    <w:basedOn w:val="DefaultParagraphFont"/>
    <w:rsid w:val="002743A1"/>
  </w:style>
  <w:style w:type="character" w:customStyle="1" w:styleId="fource1">
    <w:name w:val="fource1"/>
    <w:rsid w:val="002743A1"/>
    <w:rPr>
      <w:sz w:val="34"/>
      <w:szCs w:val="34"/>
    </w:rPr>
  </w:style>
  <w:style w:type="character" w:customStyle="1" w:styleId="LanguageStrikeChar">
    <w:name w:val="Language Strike Char"/>
    <w:rsid w:val="002743A1"/>
    <w:rPr>
      <w:rFonts w:ascii="Arial Narrow" w:hAnsi="Arial Narrow" w:hint="default"/>
      <w:strike/>
      <w:szCs w:val="24"/>
      <w:lang w:val="en-US" w:eastAsia="en-US" w:bidi="ar-SA"/>
    </w:rPr>
  </w:style>
  <w:style w:type="character" w:customStyle="1" w:styleId="normal11">
    <w:name w:val="normal1"/>
    <w:basedOn w:val="DefaultParagraphFont"/>
    <w:rsid w:val="002743A1"/>
  </w:style>
  <w:style w:type="character" w:customStyle="1" w:styleId="ds">
    <w:name w:val="ds"/>
    <w:basedOn w:val="DefaultParagraphFont"/>
    <w:rsid w:val="002743A1"/>
  </w:style>
  <w:style w:type="character" w:customStyle="1" w:styleId="UnderliningChar1">
    <w:name w:val="Underlining Char1"/>
    <w:rsid w:val="002743A1"/>
    <w:rPr>
      <w:rFonts w:ascii="Arial Narrow" w:hAnsi="Arial Narrow" w:hint="default"/>
      <w:szCs w:val="24"/>
      <w:u w:val="single"/>
      <w:lang w:val="en-US" w:eastAsia="en-US" w:bidi="ar-SA"/>
    </w:rPr>
  </w:style>
  <w:style w:type="character" w:customStyle="1" w:styleId="UnderliningChar2">
    <w:name w:val="Underlining Char2"/>
    <w:rsid w:val="002743A1"/>
    <w:rPr>
      <w:rFonts w:ascii="Arial Narrow" w:hAnsi="Arial Narrow" w:hint="default"/>
      <w:szCs w:val="24"/>
      <w:u w:val="single"/>
      <w:lang w:val="en-US" w:eastAsia="en-US" w:bidi="ar-SA"/>
    </w:rPr>
  </w:style>
  <w:style w:type="character" w:customStyle="1" w:styleId="MicroTextChar1">
    <w:name w:val="MicroText Char1"/>
    <w:rsid w:val="002743A1"/>
    <w:rPr>
      <w:rFonts w:ascii="Arial Narrow" w:hAnsi="Arial Narrow" w:hint="default"/>
      <w:sz w:val="12"/>
      <w:szCs w:val="24"/>
      <w:lang w:val="en-US" w:eastAsia="en-US" w:bidi="ar-SA"/>
    </w:rPr>
  </w:style>
  <w:style w:type="character" w:customStyle="1" w:styleId="DefaultPara">
    <w:name w:val="Default Para"/>
    <w:rsid w:val="002743A1"/>
    <w:rPr>
      <w:sz w:val="20"/>
    </w:rPr>
  </w:style>
  <w:style w:type="character" w:customStyle="1" w:styleId="SYSHYPERTEXT">
    <w:name w:val="SYS_HYPERTEXT"/>
    <w:rsid w:val="002743A1"/>
    <w:rPr>
      <w:color w:val="0000FF"/>
      <w:u w:val="single"/>
    </w:rPr>
  </w:style>
  <w:style w:type="character" w:customStyle="1" w:styleId="Hyperlink1">
    <w:name w:val="Hyperlink1"/>
    <w:rsid w:val="002743A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743A1"/>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743A1"/>
    <w:rPr>
      <w:rFonts w:ascii="Arial Narrow" w:hAnsi="Arial Narrow" w:hint="default"/>
      <w:noProof w:val="0"/>
      <w:szCs w:val="24"/>
      <w:u w:val="single"/>
      <w:lang w:val="en-US" w:eastAsia="en-US" w:bidi="ar-SA"/>
    </w:rPr>
  </w:style>
  <w:style w:type="character" w:customStyle="1" w:styleId="BlockHeading1Char">
    <w:name w:val="Block Heading 1 Char"/>
    <w:rsid w:val="002743A1"/>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2743A1"/>
    <w:rPr>
      <w:b/>
      <w:bCs w:val="0"/>
      <w:sz w:val="24"/>
      <w:szCs w:val="24"/>
      <w:u w:val="single"/>
      <w:lang w:val="en-US" w:eastAsia="en-US" w:bidi="ar-SA"/>
    </w:rPr>
  </w:style>
  <w:style w:type="character" w:customStyle="1" w:styleId="StyleTagTimesNewRomanChar">
    <w:name w:val="Style Tag + Times New Roman Char"/>
    <w:rsid w:val="002743A1"/>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743A1"/>
    <w:rPr>
      <w:rFonts w:ascii="Arial Narrow" w:hAnsi="Arial Narrow" w:cs="Arial" w:hint="default"/>
      <w:b/>
      <w:bCs/>
      <w:iCs/>
      <w:sz w:val="24"/>
      <w:szCs w:val="28"/>
      <w:lang w:val="en-US" w:eastAsia="en-US" w:bidi="ar-SA"/>
    </w:rPr>
  </w:style>
  <w:style w:type="character" w:customStyle="1" w:styleId="UnderliningCharChar">
    <w:name w:val="Underlining Char Char"/>
    <w:rsid w:val="002743A1"/>
    <w:rPr>
      <w:rFonts w:ascii="Arial Narrow" w:hAnsi="Arial Narrow" w:hint="default"/>
      <w:szCs w:val="24"/>
      <w:u w:val="single"/>
      <w:lang w:val="en-US" w:eastAsia="en-US" w:bidi="ar-SA"/>
    </w:rPr>
  </w:style>
  <w:style w:type="character" w:customStyle="1" w:styleId="StyleArialNarrow12ptBold">
    <w:name w:val="Style Arial Narrow 12 pt Bold"/>
    <w:rsid w:val="002743A1"/>
    <w:rPr>
      <w:rFonts w:ascii="Arial Narrow" w:hAnsi="Arial Narrow" w:hint="default"/>
      <w:b/>
      <w:bCs/>
      <w:sz w:val="24"/>
    </w:rPr>
  </w:style>
  <w:style w:type="character" w:customStyle="1" w:styleId="Style1CharChar">
    <w:name w:val="Style1 Char Char"/>
    <w:rsid w:val="002743A1"/>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2743A1"/>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2743A1"/>
    <w:rPr>
      <w:noProof w:val="0"/>
      <w:u w:val="single"/>
      <w:lang w:val="en-US" w:eastAsia="en-US" w:bidi="ar-SA"/>
    </w:rPr>
  </w:style>
  <w:style w:type="character" w:customStyle="1" w:styleId="UnderlinedCharChar1">
    <w:name w:val="Underlined Char Char1"/>
    <w:rsid w:val="002743A1"/>
    <w:rPr>
      <w:rFonts w:ascii="Bell MT" w:eastAsia="Times New Roman" w:hAnsi="Bell MT" w:hint="default"/>
      <w:bCs/>
      <w:iCs/>
      <w:sz w:val="22"/>
      <w:u w:val="single"/>
    </w:rPr>
  </w:style>
  <w:style w:type="character" w:customStyle="1" w:styleId="Heading2CharChar2">
    <w:name w:val="Heading 2 Char Char2"/>
    <w:rsid w:val="002743A1"/>
    <w:rPr>
      <w:rFonts w:ascii="Arial" w:hAnsi="Arial" w:cs="Arial" w:hint="default"/>
      <w:b/>
      <w:bCs/>
      <w:iCs/>
      <w:sz w:val="22"/>
      <w:szCs w:val="28"/>
      <w:lang w:val="en-US" w:eastAsia="en-US" w:bidi="ar-SA"/>
    </w:rPr>
  </w:style>
  <w:style w:type="character" w:customStyle="1" w:styleId="doctitle">
    <w:name w:val="doctitle"/>
    <w:rsid w:val="002743A1"/>
  </w:style>
  <w:style w:type="character" w:customStyle="1" w:styleId="cardtext-underlined0">
    <w:name w:val="card text- underlined"/>
    <w:rsid w:val="002743A1"/>
    <w:rPr>
      <w:rFonts w:ascii="Garamond" w:hAnsi="Garamond" w:hint="default"/>
      <w:u w:val="single"/>
    </w:rPr>
  </w:style>
  <w:style w:type="character" w:customStyle="1" w:styleId="BodyText1">
    <w:name w:val="Body Text1"/>
    <w:basedOn w:val="DefaultParagraphFont"/>
    <w:rsid w:val="002743A1"/>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2743A1"/>
  </w:style>
  <w:style w:type="character" w:customStyle="1" w:styleId="BriefTitleChar">
    <w:name w:val="Brief Title Char"/>
    <w:basedOn w:val="DefaultParagraphFont"/>
    <w:rsid w:val="002743A1"/>
    <w:rPr>
      <w:b/>
      <w:bCs w:val="0"/>
      <w:sz w:val="24"/>
      <w:szCs w:val="24"/>
      <w:u w:val="single"/>
      <w:lang w:val="en-US" w:eastAsia="en-US" w:bidi="ar-SA"/>
    </w:rPr>
  </w:style>
  <w:style w:type="character" w:customStyle="1" w:styleId="BriefTitle2Char">
    <w:name w:val="Brief Title 2 Char"/>
    <w:basedOn w:val="BriefTitleChar"/>
    <w:rsid w:val="002743A1"/>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2743A1"/>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2743A1"/>
    <w:rPr>
      <w:rFonts w:ascii="Georgia" w:hAnsi="Georgia" w:hint="default"/>
      <w:b/>
      <w:bCs w:val="0"/>
      <w:sz w:val="24"/>
    </w:rPr>
  </w:style>
  <w:style w:type="character" w:customStyle="1" w:styleId="Emphasis20">
    <w:name w:val="Emphasis 2"/>
    <w:uiPriority w:val="1"/>
    <w:qFormat/>
    <w:rsid w:val="002743A1"/>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2743A1"/>
    <w:rPr>
      <w:rFonts w:ascii="AGaramond" w:hAnsi="AGaramond" w:cs="AGaramond" w:hint="default"/>
      <w:color w:val="211D1E"/>
      <w:sz w:val="14"/>
      <w:szCs w:val="14"/>
    </w:rPr>
  </w:style>
  <w:style w:type="character" w:customStyle="1" w:styleId="CharacterStyle2">
    <w:name w:val="Character Style 2"/>
    <w:uiPriority w:val="99"/>
    <w:rsid w:val="002743A1"/>
    <w:rPr>
      <w:sz w:val="20"/>
      <w:szCs w:val="20"/>
    </w:rPr>
  </w:style>
  <w:style w:type="character" w:customStyle="1" w:styleId="cross-head">
    <w:name w:val="cross-head"/>
    <w:rsid w:val="002743A1"/>
  </w:style>
  <w:style w:type="character" w:customStyle="1" w:styleId="dateline">
    <w:name w:val="dateline"/>
    <w:rsid w:val="002743A1"/>
  </w:style>
  <w:style w:type="character" w:customStyle="1" w:styleId="Subtitle1">
    <w:name w:val="Subtitle1"/>
    <w:rsid w:val="002743A1"/>
  </w:style>
  <w:style w:type="character" w:customStyle="1" w:styleId="metaorigin">
    <w:name w:val="meta_origin"/>
    <w:rsid w:val="002743A1"/>
  </w:style>
  <w:style w:type="character" w:customStyle="1" w:styleId="mandelbrotrefrag">
    <w:name w:val="mandelbrot_refrag"/>
    <w:rsid w:val="002743A1"/>
  </w:style>
  <w:style w:type="character" w:customStyle="1" w:styleId="eminfo">
    <w:name w:val="eminfo"/>
    <w:rsid w:val="002743A1"/>
  </w:style>
  <w:style w:type="character" w:customStyle="1" w:styleId="emhighlight">
    <w:name w:val="emhighlight"/>
    <w:rsid w:val="002743A1"/>
  </w:style>
  <w:style w:type="character" w:customStyle="1" w:styleId="name">
    <w:name w:val="name"/>
    <w:rsid w:val="002743A1"/>
  </w:style>
  <w:style w:type="character" w:customStyle="1" w:styleId="tkrname">
    <w:name w:val="tkrname"/>
    <w:rsid w:val="002743A1"/>
  </w:style>
  <w:style w:type="character" w:customStyle="1" w:styleId="tkrchange">
    <w:name w:val="tkrchange"/>
    <w:rsid w:val="002743A1"/>
  </w:style>
  <w:style w:type="character" w:customStyle="1" w:styleId="source-org">
    <w:name w:val="source-org"/>
    <w:rsid w:val="002743A1"/>
  </w:style>
  <w:style w:type="character" w:customStyle="1" w:styleId="updated">
    <w:name w:val="updated"/>
    <w:rsid w:val="002743A1"/>
  </w:style>
  <w:style w:type="character" w:customStyle="1" w:styleId="last">
    <w:name w:val="last"/>
    <w:rsid w:val="002743A1"/>
  </w:style>
  <w:style w:type="character" w:customStyle="1" w:styleId="Style11ptBoldUnderline1">
    <w:name w:val="Style 11 pt Bold Underline1"/>
    <w:rsid w:val="002743A1"/>
    <w:rPr>
      <w:b/>
      <w:bCs/>
      <w:sz w:val="20"/>
      <w:u w:val="single"/>
    </w:rPr>
  </w:style>
  <w:style w:type="character" w:customStyle="1" w:styleId="StyleStyleunderlineBold11pt">
    <w:name w:val="Style Style underline + Bold + 11 pt"/>
    <w:rsid w:val="002743A1"/>
    <w:rPr>
      <w:bCs/>
      <w:sz w:val="20"/>
      <w:u w:val="single"/>
    </w:rPr>
  </w:style>
  <w:style w:type="character" w:customStyle="1" w:styleId="StyleunderlineAsianTimesNewRomanBold">
    <w:name w:val="Style underline + (Asian) Times New Roman Bold"/>
    <w:rsid w:val="002743A1"/>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2743A1"/>
    <w:rPr>
      <w:b/>
      <w:bCs/>
      <w:sz w:val="20"/>
      <w:u w:val="single"/>
      <w:bdr w:val="single" w:sz="4" w:space="0" w:color="auto" w:frame="1"/>
    </w:rPr>
  </w:style>
  <w:style w:type="character" w:customStyle="1" w:styleId="A5">
    <w:name w:val="A5"/>
    <w:uiPriority w:val="99"/>
    <w:rsid w:val="002743A1"/>
    <w:rPr>
      <w:rFonts w:ascii="Times New Roman" w:hAnsi="Times New Roman" w:cs="Times New Roman" w:hint="default"/>
      <w:color w:val="000000"/>
      <w:sz w:val="13"/>
      <w:szCs w:val="13"/>
    </w:rPr>
  </w:style>
  <w:style w:type="character" w:customStyle="1" w:styleId="quotepeekbase">
    <w:name w:val="quotepeekbase"/>
    <w:rsid w:val="002743A1"/>
  </w:style>
  <w:style w:type="character" w:customStyle="1" w:styleId="cardChar11">
    <w:name w:val="card Char1"/>
    <w:rsid w:val="002743A1"/>
    <w:rPr>
      <w:rFonts w:ascii="Calibri" w:eastAsia="Calibri" w:hAnsi="Calibri" w:cs="Calibri" w:hint="default"/>
      <w:sz w:val="24"/>
      <w:szCs w:val="22"/>
      <w:lang w:val="x-none" w:eastAsia="x-none"/>
    </w:rPr>
  </w:style>
  <w:style w:type="character" w:customStyle="1" w:styleId="NormalCard">
    <w:name w:val="Normal Card"/>
    <w:uiPriority w:val="1"/>
    <w:qFormat/>
    <w:rsid w:val="002743A1"/>
    <w:rPr>
      <w:rFonts w:ascii="Times New Roman" w:hAnsi="Times New Roman" w:cs="Times New Roman" w:hint="default"/>
      <w:sz w:val="24"/>
    </w:rPr>
  </w:style>
  <w:style w:type="character" w:customStyle="1" w:styleId="HighlightedUnderline0">
    <w:name w:val="Highlighted Underline"/>
    <w:uiPriority w:val="1"/>
    <w:qFormat/>
    <w:rsid w:val="002743A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2743A1"/>
    <w:rPr>
      <w:rFonts w:ascii="Times New Roman" w:hAnsi="Times New Roman" w:cs="Times New Roman" w:hint="default"/>
      <w:sz w:val="16"/>
      <w:szCs w:val="16"/>
    </w:rPr>
  </w:style>
  <w:style w:type="character" w:customStyle="1" w:styleId="timebox">
    <w:name w:val="timebox"/>
    <w:rsid w:val="002743A1"/>
  </w:style>
  <w:style w:type="character" w:customStyle="1" w:styleId="Heading2Subtext">
    <w:name w:val="Heading 2 Subtext"/>
    <w:rsid w:val="002743A1"/>
    <w:rPr>
      <w:rFonts w:ascii="Times New Roman" w:hAnsi="Times New Roman" w:cs="Times New Roman" w:hint="default"/>
      <w:sz w:val="16"/>
    </w:rPr>
  </w:style>
  <w:style w:type="character" w:customStyle="1" w:styleId="-SmallText-">
    <w:name w:val="-Small Text-"/>
    <w:rsid w:val="002743A1"/>
    <w:rPr>
      <w:rFonts w:ascii="Garamond" w:hAnsi="Garamond" w:hint="default"/>
      <w:sz w:val="16"/>
    </w:rPr>
  </w:style>
  <w:style w:type="character" w:customStyle="1" w:styleId="label">
    <w:name w:val="label"/>
    <w:rsid w:val="002743A1"/>
  </w:style>
  <w:style w:type="character" w:customStyle="1" w:styleId="BoldUnderlineCharChar">
    <w:name w:val="BoldUnderline Char Char"/>
    <w:rsid w:val="002743A1"/>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2743A1"/>
  </w:style>
  <w:style w:type="character" w:customStyle="1" w:styleId="FontStyle477">
    <w:name w:val="Font Style477"/>
    <w:basedOn w:val="DefaultParagraphFont"/>
    <w:uiPriority w:val="99"/>
    <w:rsid w:val="002743A1"/>
    <w:rPr>
      <w:rFonts w:ascii="Times New Roman" w:hAnsi="Times New Roman" w:cs="Times New Roman" w:hint="default"/>
      <w:sz w:val="18"/>
      <w:szCs w:val="18"/>
    </w:rPr>
  </w:style>
  <w:style w:type="character" w:customStyle="1" w:styleId="FontStyle505">
    <w:name w:val="Font Style505"/>
    <w:basedOn w:val="DefaultParagraphFont"/>
    <w:uiPriority w:val="99"/>
    <w:rsid w:val="002743A1"/>
    <w:rPr>
      <w:rFonts w:ascii="Times New Roman" w:hAnsi="Times New Roman" w:cs="Times New Roman" w:hint="default"/>
      <w:sz w:val="18"/>
      <w:szCs w:val="18"/>
    </w:rPr>
  </w:style>
  <w:style w:type="character" w:customStyle="1" w:styleId="FontStyle514">
    <w:name w:val="Font Style514"/>
    <w:basedOn w:val="DefaultParagraphFont"/>
    <w:uiPriority w:val="99"/>
    <w:rsid w:val="002743A1"/>
    <w:rPr>
      <w:rFonts w:ascii="Times New Roman" w:hAnsi="Times New Roman" w:cs="Times New Roman" w:hint="default"/>
      <w:sz w:val="14"/>
      <w:szCs w:val="14"/>
    </w:rPr>
  </w:style>
  <w:style w:type="character" w:customStyle="1" w:styleId="FontStyle500">
    <w:name w:val="Font Style500"/>
    <w:basedOn w:val="DefaultParagraphFont"/>
    <w:uiPriority w:val="99"/>
    <w:rsid w:val="002743A1"/>
    <w:rPr>
      <w:rFonts w:ascii="Times New Roman" w:hAnsi="Times New Roman" w:cs="Times New Roman" w:hint="default"/>
      <w:b/>
      <w:bCs/>
      <w:sz w:val="16"/>
      <w:szCs w:val="16"/>
    </w:rPr>
  </w:style>
  <w:style w:type="character" w:customStyle="1" w:styleId="CardCite1">
    <w:name w:val="CardCite1"/>
    <w:qFormat/>
    <w:rsid w:val="002743A1"/>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2743A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743A1"/>
    <w:rPr>
      <w:rFonts w:ascii="Times New Roman" w:hAnsi="Times New Roman" w:cs="Times New Roman" w:hint="default"/>
      <w:b/>
      <w:bCs/>
      <w:sz w:val="22"/>
      <w:szCs w:val="22"/>
    </w:rPr>
  </w:style>
  <w:style w:type="character" w:customStyle="1" w:styleId="CharacterStyle3">
    <w:name w:val="Character Style 3"/>
    <w:uiPriority w:val="99"/>
    <w:rsid w:val="002743A1"/>
    <w:rPr>
      <w:rFonts w:ascii="Bookman Old Style" w:hAnsi="Bookman Old Style" w:cs="Bookman Old Style" w:hint="default"/>
      <w:spacing w:val="-5"/>
      <w:sz w:val="18"/>
      <w:szCs w:val="18"/>
    </w:rPr>
  </w:style>
  <w:style w:type="character" w:customStyle="1" w:styleId="Style8pt1">
    <w:name w:val="Style 8 pt1"/>
    <w:rsid w:val="002743A1"/>
    <w:rPr>
      <w:rFonts w:ascii="Georgia" w:hAnsi="Georgia" w:hint="default"/>
      <w:sz w:val="16"/>
    </w:rPr>
  </w:style>
  <w:style w:type="character" w:customStyle="1" w:styleId="UnderlineStyleChar7">
    <w:name w:val="Underline Style Char7"/>
    <w:rsid w:val="002743A1"/>
    <w:rPr>
      <w:rFonts w:ascii="Garamond" w:hAnsi="Garamond" w:hint="default"/>
      <w:sz w:val="22"/>
      <w:szCs w:val="24"/>
      <w:u w:val="single"/>
      <w:lang w:val="en-US" w:eastAsia="en-US" w:bidi="ar-SA"/>
    </w:rPr>
  </w:style>
  <w:style w:type="character" w:customStyle="1" w:styleId="StyleArial6ptBold">
    <w:name w:val="Style Arial 6 pt Bold"/>
    <w:rsid w:val="002743A1"/>
    <w:rPr>
      <w:rFonts w:ascii="Arial" w:hAnsi="Arial" w:cs="Arial" w:hint="default"/>
      <w:bCs/>
      <w:sz w:val="12"/>
    </w:rPr>
  </w:style>
  <w:style w:type="character" w:customStyle="1" w:styleId="Heading2Char5">
    <w:name w:val="Heading 2 Char5"/>
    <w:rsid w:val="002743A1"/>
    <w:rPr>
      <w:rFonts w:ascii="Garamond" w:hAnsi="Garamond" w:cs="Arial" w:hint="default"/>
      <w:b/>
      <w:bCs/>
      <w:iCs/>
      <w:sz w:val="24"/>
      <w:szCs w:val="28"/>
      <w:lang w:val="en-US" w:eastAsia="en-US" w:bidi="ar-SA"/>
    </w:rPr>
  </w:style>
  <w:style w:type="character" w:customStyle="1" w:styleId="TagGreg">
    <w:name w:val="TagGreg"/>
    <w:uiPriority w:val="1"/>
    <w:qFormat/>
    <w:rsid w:val="002743A1"/>
    <w:rPr>
      <w:b/>
      <w:bCs w:val="0"/>
      <w:sz w:val="24"/>
    </w:rPr>
  </w:style>
  <w:style w:type="character" w:customStyle="1" w:styleId="StyleDebateUnderline10pt">
    <w:name w:val="Style Debate Underline + 10 pt"/>
    <w:rsid w:val="002743A1"/>
    <w:rPr>
      <w:rFonts w:ascii="Times New Roman" w:hAnsi="Times New Roman" w:cs="Times New Roman" w:hint="default"/>
      <w:sz w:val="20"/>
      <w:szCs w:val="20"/>
      <w:u w:val="single"/>
    </w:rPr>
  </w:style>
  <w:style w:type="character" w:customStyle="1" w:styleId="underlinedCharChar0">
    <w:name w:val="underlined Char Char"/>
    <w:locked/>
    <w:rsid w:val="002743A1"/>
    <w:rPr>
      <w:u w:val="single"/>
    </w:rPr>
  </w:style>
  <w:style w:type="character" w:customStyle="1" w:styleId="SourceBold">
    <w:name w:val="Source Bold"/>
    <w:rsid w:val="002743A1"/>
    <w:rPr>
      <w:rFonts w:ascii="Arial Narrow" w:hAnsi="Arial Narrow" w:hint="default"/>
      <w:b/>
      <w:bCs w:val="0"/>
      <w:strike w:val="0"/>
      <w:dstrike w:val="0"/>
      <w:sz w:val="24"/>
      <w:u w:val="none"/>
      <w:effect w:val="none"/>
    </w:rPr>
  </w:style>
  <w:style w:type="character" w:customStyle="1" w:styleId="2xBoldUnderline">
    <w:name w:val="2x_Bold_Underline"/>
    <w:rsid w:val="002743A1"/>
    <w:rPr>
      <w:b/>
      <w:bCs/>
      <w:sz w:val="24"/>
      <w:u w:val="thick"/>
    </w:rPr>
  </w:style>
  <w:style w:type="character" w:customStyle="1" w:styleId="Dottedunderline">
    <w:name w:val="Dotted underline"/>
    <w:rsid w:val="002743A1"/>
    <w:rPr>
      <w:u w:val="dotted"/>
    </w:rPr>
  </w:style>
  <w:style w:type="character" w:customStyle="1" w:styleId="readChar">
    <w:name w:val="read Char"/>
    <w:rsid w:val="002743A1"/>
    <w:rPr>
      <w:szCs w:val="22"/>
      <w:u w:val="single"/>
      <w:lang w:val="en-US" w:eastAsia="en-US" w:bidi="ar-SA"/>
    </w:rPr>
  </w:style>
  <w:style w:type="character" w:customStyle="1" w:styleId="underlining0">
    <w:name w:val="underlining"/>
    <w:rsid w:val="002743A1"/>
    <w:rPr>
      <w:u w:val="single"/>
    </w:rPr>
  </w:style>
  <w:style w:type="character" w:customStyle="1" w:styleId="btitle">
    <w:name w:val="btitle"/>
    <w:rsid w:val="002743A1"/>
  </w:style>
  <w:style w:type="character" w:customStyle="1" w:styleId="green">
    <w:name w:val="green"/>
    <w:rsid w:val="002743A1"/>
  </w:style>
  <w:style w:type="character" w:customStyle="1" w:styleId="BodyText20">
    <w:name w:val="Body Text2"/>
    <w:rsid w:val="002743A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2743A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2743A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2743A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743A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2743A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743A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2743A1"/>
    <w:rPr>
      <w:rFonts w:ascii="Sylfaen" w:hAnsi="Sylfaen" w:cs="Sylfaen" w:hint="default"/>
      <w:i/>
      <w:iCs/>
      <w:strike w:val="0"/>
      <w:dstrike w:val="0"/>
      <w:sz w:val="19"/>
      <w:szCs w:val="19"/>
      <w:u w:val="none"/>
      <w:effect w:val="none"/>
      <w:shd w:val="clear" w:color="auto" w:fill="FFFFFF"/>
    </w:rPr>
  </w:style>
  <w:style w:type="character" w:customStyle="1" w:styleId="1">
    <w:name w:val="1"/>
    <w:rsid w:val="002743A1"/>
    <w:rPr>
      <w:rFonts w:ascii="Arial" w:hAnsi="Arial" w:cs="Arial" w:hint="default"/>
      <w:bCs/>
      <w:sz w:val="20"/>
      <w:u w:val="single"/>
      <w:lang w:val="en-US" w:eastAsia="en-US" w:bidi="ar-SA"/>
    </w:rPr>
  </w:style>
  <w:style w:type="character" w:customStyle="1" w:styleId="CharChar31">
    <w:name w:val="Char Char31"/>
    <w:rsid w:val="002743A1"/>
    <w:rPr>
      <w:rFonts w:ascii="Arial" w:hAnsi="Arial" w:cs="Arial" w:hint="default"/>
      <w:b/>
      <w:bCs/>
      <w:iCs/>
      <w:lang w:val="en-US" w:eastAsia="en-US" w:bidi="ar-SA"/>
    </w:rPr>
  </w:style>
  <w:style w:type="character" w:customStyle="1" w:styleId="Subtitle2">
    <w:name w:val="Subtitle2"/>
    <w:rsid w:val="002743A1"/>
  </w:style>
  <w:style w:type="character" w:customStyle="1" w:styleId="drop">
    <w:name w:val="drop"/>
    <w:rsid w:val="002743A1"/>
  </w:style>
  <w:style w:type="character" w:customStyle="1" w:styleId="bioline">
    <w:name w:val="bioline"/>
    <w:rsid w:val="002743A1"/>
  </w:style>
  <w:style w:type="character" w:customStyle="1" w:styleId="articletitle0">
    <w:name w:val="article_title"/>
    <w:rsid w:val="002743A1"/>
  </w:style>
  <w:style w:type="character" w:customStyle="1" w:styleId="A4">
    <w:name w:val="A4"/>
    <w:uiPriority w:val="99"/>
    <w:rsid w:val="002743A1"/>
    <w:rPr>
      <w:color w:val="000000"/>
    </w:rPr>
  </w:style>
  <w:style w:type="character" w:customStyle="1" w:styleId="s2">
    <w:name w:val="s2"/>
    <w:rsid w:val="002743A1"/>
  </w:style>
  <w:style w:type="character" w:customStyle="1" w:styleId="s4">
    <w:name w:val="s4"/>
    <w:rsid w:val="002743A1"/>
  </w:style>
  <w:style w:type="character" w:customStyle="1" w:styleId="s5">
    <w:name w:val="s5"/>
    <w:rsid w:val="002743A1"/>
  </w:style>
  <w:style w:type="character" w:customStyle="1" w:styleId="cap">
    <w:name w:val="cap"/>
    <w:rsid w:val="002743A1"/>
  </w:style>
  <w:style w:type="character" w:customStyle="1" w:styleId="rightsnotice">
    <w:name w:val="rightsnotice"/>
    <w:rsid w:val="002743A1"/>
  </w:style>
  <w:style w:type="character" w:customStyle="1" w:styleId="Caption1">
    <w:name w:val="Caption1"/>
    <w:rsid w:val="002743A1"/>
  </w:style>
  <w:style w:type="character" w:customStyle="1" w:styleId="credit">
    <w:name w:val="credit"/>
    <w:rsid w:val="002743A1"/>
  </w:style>
  <w:style w:type="character" w:customStyle="1" w:styleId="scaps">
    <w:name w:val="scaps"/>
    <w:rsid w:val="002743A1"/>
  </w:style>
  <w:style w:type="character" w:customStyle="1" w:styleId="current-article">
    <w:name w:val="current-article"/>
    <w:rsid w:val="002743A1"/>
  </w:style>
  <w:style w:type="character" w:customStyle="1" w:styleId="related-current-indicator">
    <w:name w:val="related-current-indicator"/>
    <w:rsid w:val="002743A1"/>
  </w:style>
  <w:style w:type="character" w:customStyle="1" w:styleId="bylclear">
    <w:name w:val="bylclear"/>
    <w:rsid w:val="002743A1"/>
  </w:style>
  <w:style w:type="character" w:customStyle="1" w:styleId="timestamp">
    <w:name w:val="timestamp"/>
    <w:rsid w:val="002743A1"/>
  </w:style>
  <w:style w:type="character" w:customStyle="1" w:styleId="comments">
    <w:name w:val="comments"/>
    <w:rsid w:val="002743A1"/>
  </w:style>
  <w:style w:type="character" w:customStyle="1" w:styleId="essaytext">
    <w:name w:val="essaytext"/>
    <w:rsid w:val="002743A1"/>
  </w:style>
  <w:style w:type="character" w:customStyle="1" w:styleId="username">
    <w:name w:val="username"/>
    <w:rsid w:val="002743A1"/>
  </w:style>
  <w:style w:type="character" w:customStyle="1" w:styleId="toplinks">
    <w:name w:val="toplinks"/>
    <w:rsid w:val="002743A1"/>
  </w:style>
  <w:style w:type="character" w:customStyle="1" w:styleId="A3">
    <w:name w:val="A3"/>
    <w:uiPriority w:val="99"/>
    <w:rsid w:val="002743A1"/>
    <w:rPr>
      <w:rFonts w:ascii="Perpetua" w:hAnsi="Perpetua" w:cs="Perpetua" w:hint="default"/>
      <w:color w:val="000000"/>
      <w:sz w:val="15"/>
      <w:szCs w:val="15"/>
    </w:rPr>
  </w:style>
  <w:style w:type="character" w:customStyle="1" w:styleId="see">
    <w:name w:val="see"/>
    <w:rsid w:val="002743A1"/>
  </w:style>
  <w:style w:type="character" w:customStyle="1" w:styleId="first-letter">
    <w:name w:val="first-letter"/>
    <w:rsid w:val="002743A1"/>
  </w:style>
  <w:style w:type="character" w:customStyle="1" w:styleId="focusparagraph">
    <w:name w:val="focusparagraph"/>
    <w:rsid w:val="002743A1"/>
  </w:style>
  <w:style w:type="character" w:customStyle="1" w:styleId="lightblue">
    <w:name w:val="lightblue"/>
    <w:rsid w:val="002743A1"/>
  </w:style>
  <w:style w:type="character" w:customStyle="1" w:styleId="StyleUnderlineCharChar9pt">
    <w:name w:val="Style Underline Char Char + 9 pt"/>
    <w:rsid w:val="002743A1"/>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2743A1"/>
  </w:style>
  <w:style w:type="character" w:customStyle="1" w:styleId="Title10">
    <w:name w:val="Title1"/>
    <w:rsid w:val="002743A1"/>
  </w:style>
  <w:style w:type="character" w:customStyle="1" w:styleId="BoldandUnderlineCharCharCharChar">
    <w:name w:val="Bold and Underline Char Char Char Char"/>
    <w:rsid w:val="002743A1"/>
    <w:rPr>
      <w:b/>
      <w:bCs w:val="0"/>
      <w:noProof w:val="0"/>
      <w:u w:val="single"/>
      <w:lang w:val="en-US" w:eastAsia="en-US" w:bidi="ar-SA"/>
    </w:rPr>
  </w:style>
  <w:style w:type="character" w:customStyle="1" w:styleId="FontStyle29">
    <w:name w:val="Font Style29"/>
    <w:uiPriority w:val="99"/>
    <w:rsid w:val="002743A1"/>
    <w:rPr>
      <w:rFonts w:ascii="Arial" w:hAnsi="Arial" w:cs="Arial" w:hint="default"/>
      <w:sz w:val="14"/>
      <w:szCs w:val="14"/>
    </w:rPr>
  </w:style>
  <w:style w:type="character" w:customStyle="1" w:styleId="CardsUnderlined">
    <w:name w:val="Cards Underlined"/>
    <w:rsid w:val="002743A1"/>
    <w:rPr>
      <w:rFonts w:ascii="Helvetica" w:hAnsi="Helvetica" w:cs="Helvetica" w:hint="default"/>
      <w:sz w:val="22"/>
      <w:szCs w:val="24"/>
      <w:u w:val="thick"/>
    </w:rPr>
  </w:style>
  <w:style w:type="character" w:customStyle="1" w:styleId="titles">
    <w:name w:val="titles"/>
    <w:rsid w:val="002743A1"/>
  </w:style>
  <w:style w:type="character" w:customStyle="1" w:styleId="articletext0">
    <w:name w:val="article_text"/>
    <w:rsid w:val="002743A1"/>
  </w:style>
  <w:style w:type="character" w:customStyle="1" w:styleId="contentauthor">
    <w:name w:val="contentauthor"/>
    <w:rsid w:val="002743A1"/>
  </w:style>
  <w:style w:type="character" w:customStyle="1" w:styleId="subarticleheader">
    <w:name w:val="subarticleheader"/>
    <w:rsid w:val="002743A1"/>
  </w:style>
  <w:style w:type="character" w:customStyle="1" w:styleId="spelle">
    <w:name w:val="spelle"/>
    <w:rsid w:val="002743A1"/>
  </w:style>
  <w:style w:type="character" w:customStyle="1" w:styleId="grame">
    <w:name w:val="grame"/>
    <w:rsid w:val="002743A1"/>
  </w:style>
  <w:style w:type="character" w:customStyle="1" w:styleId="newstitle1">
    <w:name w:val="newstitle1"/>
    <w:rsid w:val="002743A1"/>
  </w:style>
  <w:style w:type="character" w:customStyle="1" w:styleId="copy">
    <w:name w:val="copy"/>
    <w:rsid w:val="002743A1"/>
  </w:style>
  <w:style w:type="character" w:customStyle="1" w:styleId="topheadline">
    <w:name w:val="topheadline"/>
    <w:rsid w:val="002743A1"/>
  </w:style>
  <w:style w:type="character" w:customStyle="1" w:styleId="Stylereduce27pt">
    <w:name w:val="Style reduce2 + 7 pt"/>
    <w:rsid w:val="002743A1"/>
    <w:rPr>
      <w:rFonts w:ascii="Times New Roman" w:hAnsi="Times New Roman" w:cs="Arial" w:hint="default"/>
      <w:color w:val="000000"/>
      <w:sz w:val="14"/>
      <w:szCs w:val="22"/>
    </w:rPr>
  </w:style>
  <w:style w:type="character" w:customStyle="1" w:styleId="srtitle">
    <w:name w:val="srtitle"/>
    <w:rsid w:val="002743A1"/>
  </w:style>
  <w:style w:type="character" w:customStyle="1" w:styleId="st1">
    <w:name w:val="st1"/>
    <w:rsid w:val="002743A1"/>
  </w:style>
  <w:style w:type="character" w:customStyle="1" w:styleId="StyleStyleGaramond">
    <w:name w:val="Style Style Garamond +"/>
    <w:rsid w:val="002743A1"/>
    <w:rPr>
      <w:rFonts w:ascii="Garamond" w:hAnsi="Garamond" w:cs="Times New Roman" w:hint="default"/>
      <w:sz w:val="20"/>
    </w:rPr>
  </w:style>
  <w:style w:type="character" w:customStyle="1" w:styleId="quotechar0">
    <w:name w:val="quotechar"/>
    <w:rsid w:val="002743A1"/>
  </w:style>
  <w:style w:type="character" w:customStyle="1" w:styleId="boldunderline0">
    <w:name w:val="boldunderline"/>
    <w:rsid w:val="002743A1"/>
  </w:style>
  <w:style w:type="character" w:customStyle="1" w:styleId="A8">
    <w:name w:val="A8"/>
    <w:rsid w:val="002743A1"/>
    <w:rPr>
      <w:rFonts w:ascii="Scala" w:hAnsi="Scala" w:cs="Scala" w:hint="default"/>
      <w:color w:val="000000"/>
      <w:sz w:val="15"/>
      <w:szCs w:val="15"/>
    </w:rPr>
  </w:style>
  <w:style w:type="character" w:customStyle="1" w:styleId="A0">
    <w:name w:val="A0"/>
    <w:uiPriority w:val="99"/>
    <w:rsid w:val="002743A1"/>
    <w:rPr>
      <w:rFonts w:ascii="Scala" w:hAnsi="Scala" w:cs="Scala" w:hint="default"/>
      <w:color w:val="000000"/>
      <w:sz w:val="16"/>
      <w:szCs w:val="16"/>
    </w:rPr>
  </w:style>
  <w:style w:type="character" w:customStyle="1" w:styleId="Date11">
    <w:name w:val="Date11"/>
    <w:rsid w:val="002743A1"/>
  </w:style>
  <w:style w:type="character" w:customStyle="1" w:styleId="Boxout">
    <w:name w:val="Box out"/>
    <w:uiPriority w:val="1"/>
    <w:qFormat/>
    <w:rsid w:val="002743A1"/>
    <w:rPr>
      <w:rFonts w:ascii="Tahoma" w:hAnsi="Tahoma" w:cs="Tahoma" w:hint="default"/>
      <w:b/>
      <w:bCs w:val="0"/>
      <w:sz w:val="20"/>
      <w:u w:val="single"/>
      <w:bdr w:val="none" w:sz="0" w:space="0" w:color="auto" w:frame="1"/>
      <w:shd w:val="clear" w:color="auto" w:fill="A9E8F5"/>
    </w:rPr>
  </w:style>
  <w:style w:type="character" w:customStyle="1" w:styleId="metad">
    <w:name w:val="metad"/>
    <w:rsid w:val="002743A1"/>
  </w:style>
  <w:style w:type="character" w:customStyle="1" w:styleId="sifr-alternate">
    <w:name w:val="sifr-alternate"/>
    <w:rsid w:val="002743A1"/>
  </w:style>
  <w:style w:type="character" w:customStyle="1" w:styleId="justify1">
    <w:name w:val="justify1"/>
    <w:rsid w:val="002743A1"/>
  </w:style>
  <w:style w:type="character" w:customStyle="1" w:styleId="artbody1">
    <w:name w:val="art_body1"/>
    <w:rsid w:val="002743A1"/>
    <w:rPr>
      <w:rFonts w:ascii="Arial" w:hAnsi="Arial" w:cs="Arial" w:hint="default"/>
    </w:rPr>
  </w:style>
  <w:style w:type="character" w:customStyle="1" w:styleId="A1">
    <w:name w:val="A1"/>
    <w:uiPriority w:val="99"/>
    <w:rsid w:val="002743A1"/>
    <w:rPr>
      <w:rFonts w:ascii="Book Antiqua" w:hAnsi="Book Antiqua" w:cs="Book Antiqua" w:hint="default"/>
      <w:color w:val="221E1F"/>
      <w:sz w:val="22"/>
      <w:szCs w:val="22"/>
    </w:rPr>
  </w:style>
  <w:style w:type="character" w:customStyle="1" w:styleId="reality">
    <w:name w:val="reality"/>
    <w:rsid w:val="002743A1"/>
  </w:style>
  <w:style w:type="character" w:customStyle="1" w:styleId="text2">
    <w:name w:val="text2"/>
    <w:rsid w:val="002743A1"/>
  </w:style>
  <w:style w:type="character" w:customStyle="1" w:styleId="StyleUnderlineChar2CharChar11pt">
    <w:name w:val="Style Underline Char2 Char Char + 11 pt"/>
    <w:rsid w:val="002743A1"/>
    <w:rPr>
      <w:rFonts w:ascii="Times New Roman" w:hAnsi="Times New Roman" w:cs="Times New Roman" w:hint="default"/>
      <w:sz w:val="20"/>
      <w:u w:val="single"/>
    </w:rPr>
  </w:style>
  <w:style w:type="character" w:customStyle="1" w:styleId="StyleStyleBoldUnderline11pt">
    <w:name w:val="Style Style Bold Underline + 11 pt"/>
    <w:rsid w:val="002743A1"/>
    <w:rPr>
      <w:b/>
      <w:bCs/>
      <w:sz w:val="20"/>
      <w:u w:val="single"/>
    </w:rPr>
  </w:style>
  <w:style w:type="character" w:customStyle="1" w:styleId="articlehead2">
    <w:name w:val="articlehead2"/>
    <w:rsid w:val="002743A1"/>
  </w:style>
  <w:style w:type="character" w:customStyle="1" w:styleId="pronset">
    <w:name w:val="pronset"/>
    <w:rsid w:val="002743A1"/>
  </w:style>
  <w:style w:type="character" w:customStyle="1" w:styleId="prondelim">
    <w:name w:val="prondelim"/>
    <w:rsid w:val="002743A1"/>
  </w:style>
  <w:style w:type="character" w:customStyle="1" w:styleId="prontoggle">
    <w:name w:val="pron_toggle"/>
    <w:rsid w:val="002743A1"/>
  </w:style>
  <w:style w:type="character" w:customStyle="1" w:styleId="boldface">
    <w:name w:val="boldface"/>
    <w:rsid w:val="002743A1"/>
  </w:style>
  <w:style w:type="character" w:customStyle="1" w:styleId="secondary-bf">
    <w:name w:val="secondary-bf"/>
    <w:rsid w:val="002743A1"/>
  </w:style>
  <w:style w:type="table" w:styleId="ColorfulGrid-Accent1">
    <w:name w:val="Colorful Grid Accent 1"/>
    <w:basedOn w:val="TableNormal"/>
    <w:link w:val="ColorfulGrid-Accent1Char"/>
    <w:uiPriority w:val="29"/>
    <w:unhideWhenUsed/>
    <w:rsid w:val="002743A1"/>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2743A1"/>
    <w:rPr>
      <w:rFonts w:ascii="Times New Roman" w:hAnsi="Times New Roman" w:cs="Times New Roman" w:hint="default"/>
      <w:iCs/>
      <w:color w:val="000000"/>
      <w:sz w:val="16"/>
    </w:rPr>
  </w:style>
  <w:style w:type="character" w:customStyle="1" w:styleId="Boxout0">
    <w:name w:val="Boxout"/>
    <w:uiPriority w:val="1"/>
    <w:qFormat/>
    <w:rsid w:val="002743A1"/>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2743A1"/>
  </w:style>
  <w:style w:type="character" w:customStyle="1" w:styleId="pg">
    <w:name w:val="pg"/>
    <w:rsid w:val="002743A1"/>
  </w:style>
  <w:style w:type="character" w:customStyle="1" w:styleId="detailtitle">
    <w:name w:val="detailtitle"/>
    <w:rsid w:val="002743A1"/>
  </w:style>
  <w:style w:type="character" w:customStyle="1" w:styleId="storydate">
    <w:name w:val="storydate"/>
    <w:rsid w:val="002743A1"/>
  </w:style>
  <w:style w:type="character" w:customStyle="1" w:styleId="preloadwrap">
    <w:name w:val="preloadwrap"/>
    <w:rsid w:val="002743A1"/>
  </w:style>
  <w:style w:type="character" w:customStyle="1" w:styleId="creditwrap">
    <w:name w:val="creditwrap"/>
    <w:rsid w:val="002743A1"/>
  </w:style>
  <w:style w:type="character" w:customStyle="1" w:styleId="DefaultChar1">
    <w:name w:val="Default Char1"/>
    <w:rsid w:val="002743A1"/>
    <w:rPr>
      <w:noProof w:val="0"/>
      <w:color w:val="000000"/>
      <w:lang w:val="en-US" w:eastAsia="en-US" w:bidi="ar-SA"/>
    </w:rPr>
  </w:style>
  <w:style w:type="character" w:customStyle="1" w:styleId="textunderlineChar0">
    <w:name w:val="text underline Char"/>
    <w:rsid w:val="002743A1"/>
    <w:rPr>
      <w:sz w:val="24"/>
      <w:szCs w:val="22"/>
      <w:u w:val="thick"/>
      <w:lang w:val="en-US" w:eastAsia="en-US" w:bidi="ar-SA"/>
    </w:rPr>
  </w:style>
  <w:style w:type="character" w:customStyle="1" w:styleId="BoldChar">
    <w:name w:val="Bold Char"/>
    <w:rsid w:val="002743A1"/>
    <w:rPr>
      <w:rFonts w:ascii="Times New Roman" w:eastAsia="Times New Roman" w:hAnsi="Times New Roman" w:cs="Times New Roman" w:hint="default"/>
      <w:b/>
      <w:bCs w:val="0"/>
      <w:szCs w:val="24"/>
    </w:rPr>
  </w:style>
  <w:style w:type="character" w:customStyle="1" w:styleId="pmterms31">
    <w:name w:val="pmterms31"/>
    <w:rsid w:val="002743A1"/>
    <w:rPr>
      <w:b/>
      <w:bCs/>
      <w:i w:val="0"/>
      <w:iCs w:val="0"/>
      <w:color w:val="000000"/>
    </w:rPr>
  </w:style>
  <w:style w:type="character" w:customStyle="1" w:styleId="copyrightdescription">
    <w:name w:val="copyrightdescription"/>
    <w:rsid w:val="002743A1"/>
  </w:style>
  <w:style w:type="character" w:customStyle="1" w:styleId="ft01">
    <w:name w:val="ft01"/>
    <w:rsid w:val="002743A1"/>
    <w:rPr>
      <w:rFonts w:ascii="Times" w:hAnsi="Times" w:cs="Times" w:hint="default"/>
      <w:color w:val="000000"/>
      <w:sz w:val="14"/>
      <w:szCs w:val="14"/>
    </w:rPr>
  </w:style>
  <w:style w:type="character" w:customStyle="1" w:styleId="ft11">
    <w:name w:val="ft11"/>
    <w:rsid w:val="002743A1"/>
    <w:rPr>
      <w:rFonts w:ascii="Times" w:hAnsi="Times" w:cs="Times" w:hint="default"/>
      <w:color w:val="000000"/>
      <w:sz w:val="17"/>
      <w:szCs w:val="17"/>
    </w:rPr>
  </w:style>
  <w:style w:type="character" w:customStyle="1" w:styleId="ft21">
    <w:name w:val="ft21"/>
    <w:rsid w:val="002743A1"/>
    <w:rPr>
      <w:rFonts w:ascii="Times" w:hAnsi="Times" w:cs="Times" w:hint="default"/>
      <w:color w:val="000000"/>
      <w:sz w:val="15"/>
      <w:szCs w:val="15"/>
    </w:rPr>
  </w:style>
  <w:style w:type="character" w:customStyle="1" w:styleId="ft31">
    <w:name w:val="ft31"/>
    <w:rsid w:val="002743A1"/>
    <w:rPr>
      <w:rFonts w:ascii="Times" w:hAnsi="Times" w:cs="Times" w:hint="default"/>
      <w:color w:val="000000"/>
      <w:sz w:val="15"/>
      <w:szCs w:val="15"/>
    </w:rPr>
  </w:style>
  <w:style w:type="character" w:customStyle="1" w:styleId="dquo">
    <w:name w:val="dquo"/>
    <w:rsid w:val="002743A1"/>
  </w:style>
  <w:style w:type="character" w:customStyle="1" w:styleId="caps2">
    <w:name w:val="caps2"/>
    <w:rsid w:val="002743A1"/>
  </w:style>
  <w:style w:type="character" w:customStyle="1" w:styleId="CardsFont12ptCharCharCharChar">
    <w:name w:val="Cards + Font: 12 pt Char Char Char Char"/>
    <w:rsid w:val="002743A1"/>
    <w:rPr>
      <w:sz w:val="24"/>
      <w:szCs w:val="24"/>
      <w:u w:val="thick"/>
      <w:lang w:val="en-US" w:eastAsia="en-US" w:bidi="ar-SA"/>
    </w:rPr>
  </w:style>
  <w:style w:type="character" w:customStyle="1" w:styleId="ccs">
    <w:name w:val="c cs"/>
    <w:rsid w:val="002743A1"/>
  </w:style>
  <w:style w:type="character" w:customStyle="1" w:styleId="UnderlinedEvChar">
    <w:name w:val="Underlined Ev Char"/>
    <w:rsid w:val="002743A1"/>
    <w:rPr>
      <w:rFonts w:ascii="Times New Roman" w:eastAsia="Times New Roman" w:hAnsi="Times New Roman" w:cs="Times New Roman" w:hint="default"/>
      <w:szCs w:val="24"/>
      <w:u w:val="single"/>
    </w:rPr>
  </w:style>
  <w:style w:type="character" w:customStyle="1" w:styleId="dropshadow">
    <w:name w:val="dropshadow"/>
    <w:rsid w:val="002743A1"/>
  </w:style>
  <w:style w:type="character" w:customStyle="1" w:styleId="d05ws">
    <w:name w:val="d05ws"/>
    <w:rsid w:val="002743A1"/>
  </w:style>
  <w:style w:type="character" w:customStyle="1" w:styleId="rzibod">
    <w:name w:val="rzibod"/>
    <w:rsid w:val="002743A1"/>
  </w:style>
  <w:style w:type="character" w:customStyle="1" w:styleId="StyleBold1">
    <w:name w:val="Style Bold1"/>
    <w:rsid w:val="002743A1"/>
    <w:rPr>
      <w:rFonts w:ascii="Georgia" w:hAnsi="Georgia" w:hint="default"/>
      <w:b/>
      <w:bCs/>
      <w:sz w:val="22"/>
    </w:rPr>
  </w:style>
  <w:style w:type="character" w:customStyle="1" w:styleId="headertext">
    <w:name w:val="headertext"/>
    <w:rsid w:val="002743A1"/>
  </w:style>
  <w:style w:type="character" w:customStyle="1" w:styleId="endnote-reference">
    <w:name w:val="endnote-reference"/>
    <w:rsid w:val="002743A1"/>
  </w:style>
  <w:style w:type="character" w:customStyle="1" w:styleId="officialsname">
    <w:name w:val="official_s_name"/>
    <w:rsid w:val="002743A1"/>
  </w:style>
  <w:style w:type="character" w:customStyle="1" w:styleId="audience">
    <w:name w:val="audience"/>
    <w:rsid w:val="002743A1"/>
  </w:style>
  <w:style w:type="character" w:customStyle="1" w:styleId="A7">
    <w:name w:val="A7"/>
    <w:uiPriority w:val="99"/>
    <w:rsid w:val="002743A1"/>
    <w:rPr>
      <w:rFonts w:ascii="Myriad Pro" w:hAnsi="Myriad Pro" w:cs="Myriad Pro" w:hint="default"/>
      <w:color w:val="0066B1"/>
      <w:sz w:val="22"/>
      <w:szCs w:val="22"/>
    </w:rPr>
  </w:style>
  <w:style w:type="character" w:customStyle="1" w:styleId="normalchar">
    <w:name w:val="normal__char"/>
    <w:rsid w:val="002743A1"/>
  </w:style>
  <w:style w:type="character" w:customStyle="1" w:styleId="hyperlink002cheading0020100200028block0020title0029char">
    <w:name w:val="hyperlink_002cheading_00201_0020_0028block_0020title_0029__char"/>
    <w:rsid w:val="002743A1"/>
  </w:style>
  <w:style w:type="character" w:customStyle="1" w:styleId="underline002cstyle0020bold0020underlinechar">
    <w:name w:val="underline_002cstyle_0020bold_0020underline__char"/>
    <w:rsid w:val="002743A1"/>
  </w:style>
  <w:style w:type="character" w:customStyle="1" w:styleId="copyboldblack">
    <w:name w:val="copyboldblack"/>
    <w:rsid w:val="002743A1"/>
  </w:style>
  <w:style w:type="character" w:customStyle="1" w:styleId="copybold">
    <w:name w:val="copybold"/>
    <w:rsid w:val="002743A1"/>
  </w:style>
  <w:style w:type="character" w:customStyle="1" w:styleId="author-date0">
    <w:name w:val="author-date"/>
    <w:rsid w:val="002743A1"/>
  </w:style>
  <w:style w:type="character" w:customStyle="1" w:styleId="hidden">
    <w:name w:val="hidden"/>
    <w:rsid w:val="002743A1"/>
  </w:style>
  <w:style w:type="character" w:customStyle="1" w:styleId="articlebegin">
    <w:name w:val="articlebegin"/>
    <w:rsid w:val="002743A1"/>
  </w:style>
  <w:style w:type="character" w:customStyle="1" w:styleId="mediaoverlay">
    <w:name w:val="mediaoverlay"/>
    <w:rsid w:val="002743A1"/>
  </w:style>
  <w:style w:type="character" w:customStyle="1" w:styleId="blogcaption">
    <w:name w:val="blog_caption"/>
    <w:rsid w:val="002743A1"/>
  </w:style>
  <w:style w:type="character" w:customStyle="1" w:styleId="commnet-abuzz">
    <w:name w:val="commnet-abuzz"/>
    <w:rsid w:val="002743A1"/>
  </w:style>
  <w:style w:type="character" w:customStyle="1" w:styleId="fbconnectbuttontext">
    <w:name w:val="fbconnectbutton_text"/>
    <w:rsid w:val="002743A1"/>
  </w:style>
  <w:style w:type="character" w:customStyle="1" w:styleId="fbsharecountinner">
    <w:name w:val="fb_share_count_inner"/>
    <w:rsid w:val="002743A1"/>
  </w:style>
  <w:style w:type="character" w:customStyle="1" w:styleId="stbuttontext">
    <w:name w:val="stbuttontext"/>
    <w:rsid w:val="002743A1"/>
  </w:style>
  <w:style w:type="character" w:customStyle="1" w:styleId="source">
    <w:name w:val="source"/>
    <w:rsid w:val="002743A1"/>
  </w:style>
  <w:style w:type="character" w:customStyle="1" w:styleId="pubdate">
    <w:name w:val="pubdate"/>
    <w:rsid w:val="002743A1"/>
  </w:style>
  <w:style w:type="character" w:customStyle="1" w:styleId="grey">
    <w:name w:val="grey"/>
    <w:rsid w:val="002743A1"/>
  </w:style>
  <w:style w:type="character" w:customStyle="1" w:styleId="postdate">
    <w:name w:val="post_date"/>
    <w:rsid w:val="002743A1"/>
  </w:style>
  <w:style w:type="character" w:customStyle="1" w:styleId="bdx">
    <w:name w:val="bdx"/>
    <w:rsid w:val="002743A1"/>
  </w:style>
  <w:style w:type="character" w:customStyle="1" w:styleId="bdl">
    <w:name w:val="bdl"/>
    <w:rsid w:val="002743A1"/>
  </w:style>
  <w:style w:type="character" w:customStyle="1" w:styleId="breadcrumbitemcurrent">
    <w:name w:val="breadcrumbitemcurrent"/>
    <w:rsid w:val="002743A1"/>
  </w:style>
  <w:style w:type="character" w:customStyle="1" w:styleId="bbl">
    <w:name w:val="bbl"/>
    <w:rsid w:val="002743A1"/>
  </w:style>
  <w:style w:type="character" w:customStyle="1" w:styleId="Date2">
    <w:name w:val="Date2"/>
    <w:rsid w:val="002743A1"/>
  </w:style>
  <w:style w:type="character" w:customStyle="1" w:styleId="company">
    <w:name w:val="company"/>
    <w:rsid w:val="002743A1"/>
  </w:style>
  <w:style w:type="character" w:customStyle="1" w:styleId="itxtnewhookspan">
    <w:name w:val="itxtnewhookspan"/>
    <w:rsid w:val="002743A1"/>
  </w:style>
  <w:style w:type="character" w:customStyle="1" w:styleId="gstxthlt">
    <w:name w:val="gstxt_hlt"/>
    <w:rsid w:val="002743A1"/>
  </w:style>
  <w:style w:type="character" w:customStyle="1" w:styleId="SubtleEmphasis1">
    <w:name w:val="Subtle Emphasis1"/>
    <w:uiPriority w:val="19"/>
    <w:qFormat/>
    <w:rsid w:val="002743A1"/>
    <w:rPr>
      <w:rFonts w:ascii="Times New Roman" w:hAnsi="Times New Roman" w:cs="Times New Roman" w:hint="default"/>
      <w:b/>
      <w:bCs w:val="0"/>
      <w:iCs/>
      <w:color w:val="auto"/>
      <w:sz w:val="22"/>
    </w:rPr>
  </w:style>
  <w:style w:type="character" w:customStyle="1" w:styleId="StyleBoldRed">
    <w:name w:val="Style Bold Red"/>
    <w:rsid w:val="002743A1"/>
    <w:rPr>
      <w:b/>
      <w:bCs/>
      <w:color w:val="auto"/>
    </w:rPr>
  </w:style>
  <w:style w:type="character" w:customStyle="1" w:styleId="StyleTimesNewRoman8pt">
    <w:name w:val="Style Times New Roman 8 pt"/>
    <w:rsid w:val="002743A1"/>
    <w:rPr>
      <w:rFonts w:ascii="Georgia" w:hAnsi="Georgia" w:hint="default"/>
      <w:sz w:val="16"/>
    </w:rPr>
  </w:style>
  <w:style w:type="character" w:customStyle="1" w:styleId="StyleStyle7pt8pt">
    <w:name w:val="Style Style 7 pt + 8 pt"/>
    <w:rsid w:val="002743A1"/>
    <w:rPr>
      <w:sz w:val="16"/>
    </w:rPr>
  </w:style>
  <w:style w:type="character" w:customStyle="1" w:styleId="StyleStyleThickunderlineBold1">
    <w:name w:val="Style Style Thick underline + Bold1"/>
    <w:rsid w:val="002743A1"/>
    <w:rPr>
      <w:b/>
      <w:bCs/>
      <w:u w:val="thick"/>
    </w:rPr>
  </w:style>
  <w:style w:type="character" w:customStyle="1" w:styleId="StyleUnderline2">
    <w:name w:val="Style Underline2"/>
    <w:rsid w:val="002743A1"/>
    <w:rPr>
      <w:u w:val="single"/>
    </w:rPr>
  </w:style>
  <w:style w:type="character" w:customStyle="1" w:styleId="ShrinkText">
    <w:name w:val="Shrink Text"/>
    <w:rsid w:val="002743A1"/>
    <w:rPr>
      <w:sz w:val="16"/>
    </w:rPr>
  </w:style>
  <w:style w:type="character" w:customStyle="1" w:styleId="smallcaps">
    <w:name w:val="smallcaps"/>
    <w:rsid w:val="002743A1"/>
  </w:style>
  <w:style w:type="character" w:customStyle="1" w:styleId="goldbldtext">
    <w:name w:val="goldbldtext"/>
    <w:rsid w:val="002743A1"/>
  </w:style>
  <w:style w:type="character" w:customStyle="1" w:styleId="cardshighlight0">
    <w:name w:val="cardshighlight"/>
    <w:rsid w:val="002743A1"/>
  </w:style>
  <w:style w:type="character" w:customStyle="1" w:styleId="cardsfont12pt1">
    <w:name w:val="cardsfont12pt"/>
    <w:rsid w:val="002743A1"/>
  </w:style>
  <w:style w:type="character" w:customStyle="1" w:styleId="ft1">
    <w:name w:val="ft1"/>
    <w:rsid w:val="002743A1"/>
  </w:style>
  <w:style w:type="character" w:customStyle="1" w:styleId="ft6">
    <w:name w:val="ft6"/>
    <w:rsid w:val="002743A1"/>
  </w:style>
  <w:style w:type="character" w:customStyle="1" w:styleId="kicker">
    <w:name w:val="kicker"/>
    <w:rsid w:val="002743A1"/>
  </w:style>
  <w:style w:type="character" w:customStyle="1" w:styleId="backcontent">
    <w:name w:val="backcontent"/>
    <w:rsid w:val="002743A1"/>
  </w:style>
  <w:style w:type="character" w:customStyle="1" w:styleId="daystmp">
    <w:name w:val="daystmp"/>
    <w:rsid w:val="002743A1"/>
  </w:style>
  <w:style w:type="character" w:customStyle="1" w:styleId="cardsfont12ptchar">
    <w:name w:val="cardsfont12ptchar"/>
    <w:rsid w:val="002743A1"/>
  </w:style>
  <w:style w:type="character" w:customStyle="1" w:styleId="gal">
    <w:name w:val="gal"/>
    <w:rsid w:val="002743A1"/>
  </w:style>
  <w:style w:type="character" w:customStyle="1" w:styleId="submitted">
    <w:name w:val="submitted"/>
    <w:rsid w:val="002743A1"/>
  </w:style>
  <w:style w:type="character" w:customStyle="1" w:styleId="imagedateline">
    <w:name w:val="image_dateline"/>
    <w:rsid w:val="002743A1"/>
  </w:style>
  <w:style w:type="character" w:customStyle="1" w:styleId="authordatecharchar">
    <w:name w:val="authordatecharchar"/>
    <w:rsid w:val="002743A1"/>
  </w:style>
  <w:style w:type="character" w:customStyle="1" w:styleId="style1char0">
    <w:name w:val="style1char"/>
    <w:rsid w:val="002743A1"/>
  </w:style>
  <w:style w:type="character" w:customStyle="1" w:styleId="tagcharchar0">
    <w:name w:val="tagcharchar"/>
    <w:rsid w:val="002743A1"/>
  </w:style>
  <w:style w:type="character" w:customStyle="1" w:styleId="underlinedcharchar2">
    <w:name w:val="underlinedcharchar"/>
    <w:rsid w:val="002743A1"/>
  </w:style>
  <w:style w:type="character" w:customStyle="1" w:styleId="BoxedChar">
    <w:name w:val="Boxed Char"/>
    <w:rsid w:val="002743A1"/>
    <w:rPr>
      <w:rFonts w:ascii="Arial Narrow" w:hAnsi="Arial Narrow" w:hint="default"/>
      <w:b/>
      <w:bCs w:val="0"/>
      <w:sz w:val="18"/>
      <w:bdr w:val="single" w:sz="6" w:space="0" w:color="auto" w:frame="1"/>
    </w:rPr>
  </w:style>
  <w:style w:type="character" w:customStyle="1" w:styleId="Style11ptUnderline2">
    <w:name w:val="Style 11 pt Underline2"/>
    <w:rsid w:val="002743A1"/>
    <w:rPr>
      <w:sz w:val="20"/>
      <w:u w:val="single"/>
    </w:rPr>
  </w:style>
  <w:style w:type="character" w:customStyle="1" w:styleId="Style11ptBoldUnderline2">
    <w:name w:val="Style 11 pt Bold Underline2"/>
    <w:rsid w:val="002743A1"/>
    <w:rPr>
      <w:b/>
      <w:bCs/>
      <w:sz w:val="20"/>
      <w:u w:val="single"/>
    </w:rPr>
  </w:style>
  <w:style w:type="character" w:customStyle="1" w:styleId="nw">
    <w:name w:val="nw"/>
    <w:rsid w:val="002743A1"/>
  </w:style>
  <w:style w:type="character" w:customStyle="1" w:styleId="Styleunderline11ptBoldBorderSinglesolidlineAuto">
    <w:name w:val="Style underline + 11 pt Bold Border: : (Single solid line Auto ..."/>
    <w:rsid w:val="002743A1"/>
    <w:rPr>
      <w:b/>
      <w:bCs/>
      <w:sz w:val="20"/>
      <w:u w:val="single"/>
      <w:bdr w:val="single" w:sz="4" w:space="0" w:color="auto" w:frame="1"/>
    </w:rPr>
  </w:style>
  <w:style w:type="character" w:customStyle="1" w:styleId="cardCharCharChar1">
    <w:name w:val="card Char Char Char1"/>
    <w:rsid w:val="002743A1"/>
    <w:rPr>
      <w:lang w:val="en-US" w:eastAsia="en-US" w:bidi="ar-SA"/>
    </w:rPr>
  </w:style>
  <w:style w:type="character" w:customStyle="1" w:styleId="authors1">
    <w:name w:val="authors1"/>
    <w:rsid w:val="002743A1"/>
    <w:rPr>
      <w:rFonts w:ascii="Verdana" w:hAnsi="Verdana" w:hint="default"/>
      <w:b/>
      <w:bCs/>
      <w:color w:val="006699"/>
      <w:sz w:val="20"/>
      <w:szCs w:val="20"/>
    </w:rPr>
  </w:style>
  <w:style w:type="character" w:customStyle="1" w:styleId="headlinesectionlarge">
    <w:name w:val="headline_section_large"/>
    <w:rsid w:val="002743A1"/>
  </w:style>
  <w:style w:type="character" w:customStyle="1" w:styleId="Styleunderline11ptBlack">
    <w:name w:val="Style underline + 11 pt Black"/>
    <w:rsid w:val="002743A1"/>
    <w:rPr>
      <w:color w:val="000000"/>
      <w:sz w:val="20"/>
      <w:u w:val="single"/>
    </w:rPr>
  </w:style>
  <w:style w:type="character" w:customStyle="1" w:styleId="Styleunderline11ptBoldBlack">
    <w:name w:val="Style underline + 11 pt Bold Black"/>
    <w:rsid w:val="002743A1"/>
    <w:rPr>
      <w:b/>
      <w:bCs/>
      <w:color w:val="000000"/>
      <w:sz w:val="20"/>
      <w:u w:val="single"/>
    </w:rPr>
  </w:style>
  <w:style w:type="character" w:customStyle="1" w:styleId="Style11ptBoldBlackUnderline">
    <w:name w:val="Style 11 pt Bold Black Underline"/>
    <w:rsid w:val="002743A1"/>
    <w:rPr>
      <w:b/>
      <w:bCs/>
      <w:color w:val="000000"/>
      <w:sz w:val="20"/>
      <w:u w:val="single"/>
    </w:rPr>
  </w:style>
  <w:style w:type="character" w:customStyle="1" w:styleId="Style11ptBoldBlackUnderlineBorderSinglesolidline">
    <w:name w:val="Style 11 pt Bold Black Underline Border: : (Single solid line ..."/>
    <w:rsid w:val="002743A1"/>
    <w:rPr>
      <w:b/>
      <w:bCs/>
      <w:color w:val="000000"/>
      <w:sz w:val="20"/>
      <w:u w:val="single"/>
      <w:bdr w:val="single" w:sz="4" w:space="0" w:color="auto" w:frame="1"/>
    </w:rPr>
  </w:style>
  <w:style w:type="character" w:customStyle="1" w:styleId="StyleLatinMeridien-Italic11ptItalicUnderline">
    <w:name w:val="Style (Latin) Meridien-Italic 11 pt Italic Underline"/>
    <w:rsid w:val="002743A1"/>
    <w:rPr>
      <w:rFonts w:ascii="Meridien-Italic" w:hAnsi="Meridien-Italic" w:hint="default"/>
      <w:i/>
      <w:iCs/>
      <w:sz w:val="20"/>
      <w:u w:val="single"/>
    </w:rPr>
  </w:style>
  <w:style w:type="character" w:customStyle="1" w:styleId="Citation-AuthorDate">
    <w:name w:val="Citation - Author/Date"/>
    <w:rsid w:val="002743A1"/>
    <w:rPr>
      <w:b/>
      <w:bCs w:val="0"/>
      <w:smallCaps/>
      <w:sz w:val="24"/>
      <w:u w:val="single"/>
    </w:rPr>
  </w:style>
  <w:style w:type="character" w:customStyle="1" w:styleId="underlinestylechar0">
    <w:name w:val="underlinestylechar"/>
    <w:rsid w:val="002743A1"/>
  </w:style>
  <w:style w:type="character" w:customStyle="1" w:styleId="highlight">
    <w:name w:val="highlight"/>
    <w:rsid w:val="002743A1"/>
  </w:style>
  <w:style w:type="character" w:customStyle="1" w:styleId="DottedUnderline0">
    <w:name w:val="Dotted Underline"/>
    <w:rsid w:val="002743A1"/>
    <w:rPr>
      <w:rFonts w:ascii="Times New Roman" w:hAnsi="Times New Roman" w:cs="Times New Roman" w:hint="default"/>
      <w:sz w:val="20"/>
      <w:u w:val="dottedHeavy"/>
    </w:rPr>
  </w:style>
  <w:style w:type="character" w:customStyle="1" w:styleId="titleauthoretc">
    <w:name w:val="titleauthoretc"/>
    <w:rsid w:val="002743A1"/>
  </w:style>
  <w:style w:type="character" w:customStyle="1" w:styleId="labeltext">
    <w:name w:val="labeltext"/>
    <w:rsid w:val="002743A1"/>
  </w:style>
  <w:style w:type="character" w:customStyle="1" w:styleId="viewlink">
    <w:name w:val="viewlink"/>
    <w:rsid w:val="002743A1"/>
  </w:style>
  <w:style w:type="character" w:customStyle="1" w:styleId="share">
    <w:name w:val="share"/>
    <w:rsid w:val="002743A1"/>
  </w:style>
  <w:style w:type="character" w:customStyle="1" w:styleId="inlinkchart">
    <w:name w:val="inlink_chart"/>
    <w:rsid w:val="002743A1"/>
  </w:style>
  <w:style w:type="character" w:customStyle="1" w:styleId="underLight">
    <w:name w:val="underLight"/>
    <w:uiPriority w:val="1"/>
    <w:qFormat/>
    <w:rsid w:val="002743A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743A1"/>
  </w:style>
  <w:style w:type="character" w:customStyle="1" w:styleId="author-rss">
    <w:name w:val="author-rss"/>
    <w:rsid w:val="002743A1"/>
  </w:style>
  <w:style w:type="character" w:customStyle="1" w:styleId="fbsharecountwrapper">
    <w:name w:val="fb_share_count_wrapper"/>
    <w:rsid w:val="002743A1"/>
  </w:style>
  <w:style w:type="character" w:customStyle="1" w:styleId="fbbuttontext">
    <w:name w:val="fb_button_text"/>
    <w:rsid w:val="002743A1"/>
  </w:style>
  <w:style w:type="character" w:customStyle="1" w:styleId="hw">
    <w:name w:val="hw"/>
    <w:rsid w:val="002743A1"/>
  </w:style>
  <w:style w:type="character" w:customStyle="1" w:styleId="linktotop">
    <w:name w:val="linktotop"/>
    <w:rsid w:val="002743A1"/>
  </w:style>
  <w:style w:type="character" w:customStyle="1" w:styleId="maintextbldleft">
    <w:name w:val="maintextbldleft"/>
    <w:rsid w:val="002743A1"/>
  </w:style>
  <w:style w:type="character" w:customStyle="1" w:styleId="maintextleft">
    <w:name w:val="maintextleft"/>
    <w:rsid w:val="002743A1"/>
  </w:style>
  <w:style w:type="character" w:customStyle="1" w:styleId="descriptionstyle1block">
    <w:name w:val="description style1 block"/>
    <w:rsid w:val="002743A1"/>
  </w:style>
  <w:style w:type="character" w:customStyle="1" w:styleId="gutter-right-1">
    <w:name w:val="gutter-right-1"/>
    <w:basedOn w:val="DefaultParagraphFont"/>
    <w:rsid w:val="002743A1"/>
  </w:style>
  <w:style w:type="character" w:customStyle="1" w:styleId="ssl3">
    <w:name w:val="ss_l3"/>
    <w:rsid w:val="002743A1"/>
  </w:style>
  <w:style w:type="character" w:customStyle="1" w:styleId="FontStyle39">
    <w:name w:val="Font Style39"/>
    <w:uiPriority w:val="99"/>
    <w:rsid w:val="002743A1"/>
    <w:rPr>
      <w:rFonts w:ascii="Constantia" w:hAnsi="Constantia" w:cs="Constantia" w:hint="default"/>
      <w:b/>
      <w:bCs/>
      <w:sz w:val="18"/>
      <w:szCs w:val="18"/>
    </w:rPr>
  </w:style>
  <w:style w:type="character" w:customStyle="1" w:styleId="6">
    <w:name w:val="6"/>
    <w:rsid w:val="002743A1"/>
    <w:rPr>
      <w:rFonts w:ascii="Arial" w:hAnsi="Arial" w:cs="Arial" w:hint="default"/>
      <w:bCs/>
      <w:sz w:val="20"/>
      <w:u w:val="single"/>
      <w:lang w:val="en-US" w:eastAsia="en-US" w:bidi="ar-SA"/>
    </w:rPr>
  </w:style>
  <w:style w:type="character" w:customStyle="1" w:styleId="Header11">
    <w:name w:val="Header11"/>
    <w:rsid w:val="002743A1"/>
  </w:style>
  <w:style w:type="character" w:customStyle="1" w:styleId="posa">
    <w:name w:val="pos(a)"/>
    <w:basedOn w:val="DefaultParagraphFont"/>
    <w:rsid w:val="002743A1"/>
  </w:style>
  <w:style w:type="character" w:customStyle="1" w:styleId="u-hiddeninnarrowenv">
    <w:name w:val="u-hiddeninnarrowenv"/>
    <w:basedOn w:val="DefaultParagraphFont"/>
    <w:rsid w:val="002743A1"/>
  </w:style>
  <w:style w:type="character" w:customStyle="1" w:styleId="followbutton-bird">
    <w:name w:val="followbutton-bird"/>
    <w:basedOn w:val="DefaultParagraphFont"/>
    <w:rsid w:val="002743A1"/>
  </w:style>
  <w:style w:type="character" w:customStyle="1" w:styleId="tweetauthor-name">
    <w:name w:val="tweetauthor-name"/>
    <w:basedOn w:val="DefaultParagraphFont"/>
    <w:rsid w:val="002743A1"/>
  </w:style>
  <w:style w:type="character" w:customStyle="1" w:styleId="tweetauthor-verifiedbadge">
    <w:name w:val="tweetauthor-verifiedbadge"/>
    <w:basedOn w:val="DefaultParagraphFont"/>
    <w:rsid w:val="002743A1"/>
  </w:style>
  <w:style w:type="character" w:customStyle="1" w:styleId="tweetauthor-screenname">
    <w:name w:val="tweetauthor-screenname"/>
    <w:basedOn w:val="DefaultParagraphFont"/>
    <w:rsid w:val="002743A1"/>
  </w:style>
  <w:style w:type="character" w:customStyle="1" w:styleId="u-hiddenvisually">
    <w:name w:val="u-hiddenvisually"/>
    <w:basedOn w:val="DefaultParagraphFont"/>
    <w:rsid w:val="002743A1"/>
  </w:style>
  <w:style w:type="character" w:customStyle="1" w:styleId="tweetaction-stat">
    <w:name w:val="tweetaction-stat"/>
    <w:basedOn w:val="DefaultParagraphFont"/>
    <w:rsid w:val="002743A1"/>
  </w:style>
  <w:style w:type="character" w:customStyle="1" w:styleId="related">
    <w:name w:val="related"/>
    <w:basedOn w:val="DefaultParagraphFont"/>
    <w:rsid w:val="002743A1"/>
  </w:style>
  <w:style w:type="character" w:customStyle="1" w:styleId="related-content">
    <w:name w:val="related-content"/>
    <w:basedOn w:val="DefaultParagraphFont"/>
    <w:rsid w:val="002743A1"/>
  </w:style>
  <w:style w:type="character" w:customStyle="1" w:styleId="name-of-author">
    <w:name w:val="name-of-author"/>
    <w:basedOn w:val="DefaultParagraphFont"/>
    <w:rsid w:val="002743A1"/>
  </w:style>
  <w:style w:type="character" w:customStyle="1" w:styleId="first-name">
    <w:name w:val="first-name"/>
    <w:basedOn w:val="DefaultParagraphFont"/>
    <w:rsid w:val="002743A1"/>
  </w:style>
  <w:style w:type="character" w:customStyle="1" w:styleId="last-name">
    <w:name w:val="last-name"/>
    <w:basedOn w:val="DefaultParagraphFont"/>
    <w:rsid w:val="002743A1"/>
  </w:style>
  <w:style w:type="character" w:customStyle="1" w:styleId="caption10">
    <w:name w:val="caption1"/>
    <w:basedOn w:val="DefaultParagraphFont"/>
    <w:rsid w:val="002743A1"/>
  </w:style>
  <w:style w:type="character" w:customStyle="1" w:styleId="recirc-text">
    <w:name w:val="&quot;recirc-text”"/>
    <w:basedOn w:val="DefaultParagraphFont"/>
    <w:rsid w:val="002743A1"/>
  </w:style>
  <w:style w:type="character" w:customStyle="1" w:styleId="video-icon">
    <w:name w:val="video-icon"/>
    <w:basedOn w:val="DefaultParagraphFont"/>
    <w:rsid w:val="002743A1"/>
  </w:style>
  <w:style w:type="character" w:customStyle="1" w:styleId="powa-shot-play-btn-text">
    <w:name w:val="powa-shot-play-btn-text"/>
    <w:basedOn w:val="DefaultParagraphFont"/>
    <w:rsid w:val="002743A1"/>
  </w:style>
  <w:style w:type="character" w:customStyle="1" w:styleId="powa-shot-click">
    <w:name w:val="powa-shot-click"/>
    <w:basedOn w:val="DefaultParagraphFont"/>
    <w:rsid w:val="002743A1"/>
  </w:style>
  <w:style w:type="character" w:customStyle="1" w:styleId="wpv-blurb">
    <w:name w:val="wpv-blurb"/>
    <w:basedOn w:val="DefaultParagraphFont"/>
    <w:rsid w:val="002743A1"/>
  </w:style>
  <w:style w:type="character" w:customStyle="1" w:styleId="pb-caption">
    <w:name w:val="pb-caption"/>
    <w:basedOn w:val="DefaultParagraphFont"/>
    <w:rsid w:val="002743A1"/>
  </w:style>
  <w:style w:type="character" w:customStyle="1" w:styleId="Heading5Char1">
    <w:name w:val="Heading 5 Char1"/>
    <w:aliases w:val="Text Char1"/>
    <w:basedOn w:val="DefaultParagraphFont"/>
    <w:semiHidden/>
    <w:rsid w:val="002743A1"/>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2743A1"/>
    <w:rPr>
      <w:vertAlign w:val="baseline"/>
    </w:rPr>
  </w:style>
  <w:style w:type="character" w:customStyle="1" w:styleId="Heading7Char1">
    <w:name w:val="Heading 7 Char1"/>
    <w:basedOn w:val="DefaultParagraphFont"/>
    <w:semiHidden/>
    <w:rsid w:val="002743A1"/>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2743A1"/>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2743A1"/>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2743A1"/>
    <w:rPr>
      <w:rFonts w:ascii="Calibri" w:hAnsi="Calibri" w:cs="Calibri"/>
    </w:rPr>
  </w:style>
  <w:style w:type="numbering" w:customStyle="1" w:styleId="NoList2">
    <w:name w:val="No List2"/>
    <w:next w:val="NoList"/>
    <w:uiPriority w:val="99"/>
    <w:semiHidden/>
    <w:unhideWhenUsed/>
    <w:rsid w:val="002743A1"/>
  </w:style>
  <w:style w:type="numbering" w:customStyle="1" w:styleId="NoList3">
    <w:name w:val="No List3"/>
    <w:next w:val="NoList"/>
    <w:uiPriority w:val="99"/>
    <w:semiHidden/>
    <w:unhideWhenUsed/>
    <w:rsid w:val="002743A1"/>
  </w:style>
  <w:style w:type="numbering" w:customStyle="1" w:styleId="NoList4">
    <w:name w:val="No List4"/>
    <w:next w:val="NoList"/>
    <w:uiPriority w:val="99"/>
    <w:semiHidden/>
    <w:unhideWhenUsed/>
    <w:rsid w:val="002743A1"/>
  </w:style>
  <w:style w:type="numbering" w:customStyle="1" w:styleId="NoList5">
    <w:name w:val="No List5"/>
    <w:next w:val="NoList"/>
    <w:semiHidden/>
    <w:unhideWhenUsed/>
    <w:rsid w:val="002743A1"/>
  </w:style>
  <w:style w:type="paragraph" w:styleId="BlockText">
    <w:name w:val="Block Text"/>
    <w:basedOn w:val="Normal"/>
    <w:rsid w:val="002743A1"/>
    <w:pPr>
      <w:ind w:left="229" w:right="229"/>
    </w:pPr>
    <w:rPr>
      <w:rFonts w:ascii="Verdana" w:eastAsia="Times New Roman" w:hAnsi="Verdana"/>
      <w:szCs w:val="20"/>
    </w:rPr>
  </w:style>
  <w:style w:type="paragraph" w:styleId="NormalIndent">
    <w:name w:val="Normal Indent"/>
    <w:basedOn w:val="Normal"/>
    <w:rsid w:val="002743A1"/>
    <w:pPr>
      <w:ind w:left="720"/>
    </w:pPr>
    <w:rPr>
      <w:rFonts w:eastAsia="Times New Roman"/>
      <w:szCs w:val="20"/>
    </w:rPr>
  </w:style>
  <w:style w:type="paragraph" w:styleId="EnvelopeReturn">
    <w:name w:val="envelope return"/>
    <w:basedOn w:val="Normal"/>
    <w:rsid w:val="002743A1"/>
    <w:rPr>
      <w:rFonts w:eastAsia="Times New Roman"/>
      <w:sz w:val="24"/>
      <w:szCs w:val="20"/>
    </w:rPr>
  </w:style>
  <w:style w:type="paragraph" w:styleId="EnvelopeAddress">
    <w:name w:val="envelope address"/>
    <w:basedOn w:val="Normal"/>
    <w:rsid w:val="002743A1"/>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2743A1"/>
  </w:style>
  <w:style w:type="numbering" w:customStyle="1" w:styleId="NoList7">
    <w:name w:val="No List7"/>
    <w:next w:val="NoList"/>
    <w:semiHidden/>
    <w:unhideWhenUsed/>
    <w:rsid w:val="002743A1"/>
  </w:style>
  <w:style w:type="paragraph" w:styleId="ListBullet">
    <w:name w:val="List Bullet"/>
    <w:basedOn w:val="Normal"/>
    <w:link w:val="ListBulletChar"/>
    <w:uiPriority w:val="99"/>
    <w:unhideWhenUsed/>
    <w:rsid w:val="002743A1"/>
    <w:pPr>
      <w:tabs>
        <w:tab w:val="num" w:pos="360"/>
      </w:tabs>
      <w:ind w:left="360" w:hanging="360"/>
      <w:contextualSpacing/>
    </w:pPr>
    <w:rPr>
      <w:rFonts w:eastAsia="Calibri"/>
    </w:rPr>
  </w:style>
  <w:style w:type="table" w:styleId="MediumGrid1">
    <w:name w:val="Medium Grid 1"/>
    <w:basedOn w:val="TableNormal"/>
    <w:uiPriority w:val="67"/>
    <w:rsid w:val="002743A1"/>
    <w:rPr>
      <w:rFonts w:eastAsia="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2743A1"/>
    <w:rPr>
      <w:rFonts w:ascii="Arial Narrow" w:eastAsia="SimSun" w:hAnsi="Arial Narrow" w:cs="Calibri"/>
      <w:sz w:val="20"/>
    </w:rPr>
  </w:style>
  <w:style w:type="numbering" w:customStyle="1" w:styleId="NoList11">
    <w:name w:val="No List11"/>
    <w:next w:val="NoList"/>
    <w:uiPriority w:val="99"/>
    <w:semiHidden/>
    <w:unhideWhenUsed/>
    <w:rsid w:val="002743A1"/>
  </w:style>
  <w:style w:type="numbering" w:customStyle="1" w:styleId="NoList111">
    <w:name w:val="No List111"/>
    <w:next w:val="NoList"/>
    <w:uiPriority w:val="99"/>
    <w:semiHidden/>
    <w:unhideWhenUsed/>
    <w:rsid w:val="002743A1"/>
  </w:style>
  <w:style w:type="numbering" w:customStyle="1" w:styleId="NoList1111">
    <w:name w:val="No List1111"/>
    <w:next w:val="NoList"/>
    <w:uiPriority w:val="99"/>
    <w:semiHidden/>
    <w:unhideWhenUsed/>
    <w:rsid w:val="002743A1"/>
  </w:style>
  <w:style w:type="numbering" w:customStyle="1" w:styleId="NoList11111">
    <w:name w:val="No List11111"/>
    <w:next w:val="NoList"/>
    <w:uiPriority w:val="99"/>
    <w:semiHidden/>
    <w:unhideWhenUsed/>
    <w:rsid w:val="002743A1"/>
  </w:style>
  <w:style w:type="numbering" w:customStyle="1" w:styleId="NoList111111">
    <w:name w:val="No List111111"/>
    <w:next w:val="NoList"/>
    <w:uiPriority w:val="99"/>
    <w:semiHidden/>
    <w:unhideWhenUsed/>
    <w:rsid w:val="002743A1"/>
  </w:style>
  <w:style w:type="numbering" w:customStyle="1" w:styleId="NoList1111111">
    <w:name w:val="No List1111111"/>
    <w:next w:val="NoList"/>
    <w:uiPriority w:val="99"/>
    <w:semiHidden/>
    <w:unhideWhenUsed/>
    <w:rsid w:val="002743A1"/>
  </w:style>
  <w:style w:type="numbering" w:customStyle="1" w:styleId="NoList11111111">
    <w:name w:val="No List11111111"/>
    <w:next w:val="NoList"/>
    <w:uiPriority w:val="99"/>
    <w:semiHidden/>
    <w:unhideWhenUsed/>
    <w:rsid w:val="002743A1"/>
  </w:style>
  <w:style w:type="numbering" w:customStyle="1" w:styleId="NoList111111111">
    <w:name w:val="No List111111111"/>
    <w:next w:val="NoList"/>
    <w:uiPriority w:val="99"/>
    <w:semiHidden/>
    <w:unhideWhenUsed/>
    <w:rsid w:val="002743A1"/>
  </w:style>
  <w:style w:type="numbering" w:customStyle="1" w:styleId="NoList1111111111">
    <w:name w:val="No List1111111111"/>
    <w:next w:val="NoList"/>
    <w:uiPriority w:val="99"/>
    <w:semiHidden/>
    <w:unhideWhenUsed/>
    <w:rsid w:val="002743A1"/>
  </w:style>
  <w:style w:type="numbering" w:customStyle="1" w:styleId="NoList11111111111">
    <w:name w:val="No List11111111111"/>
    <w:next w:val="NoList"/>
    <w:uiPriority w:val="99"/>
    <w:semiHidden/>
    <w:unhideWhenUsed/>
    <w:rsid w:val="002743A1"/>
  </w:style>
  <w:style w:type="numbering" w:customStyle="1" w:styleId="NoList111111111111">
    <w:name w:val="No List111111111111"/>
    <w:next w:val="NoList"/>
    <w:uiPriority w:val="99"/>
    <w:semiHidden/>
    <w:unhideWhenUsed/>
    <w:rsid w:val="002743A1"/>
  </w:style>
  <w:style w:type="numbering" w:customStyle="1" w:styleId="NoList1111111111111">
    <w:name w:val="No List1111111111111"/>
    <w:next w:val="NoList"/>
    <w:uiPriority w:val="99"/>
    <w:semiHidden/>
    <w:unhideWhenUsed/>
    <w:rsid w:val="002743A1"/>
  </w:style>
  <w:style w:type="numbering" w:customStyle="1" w:styleId="NoList11111111111111">
    <w:name w:val="No List11111111111111"/>
    <w:next w:val="NoList"/>
    <w:uiPriority w:val="99"/>
    <w:semiHidden/>
    <w:unhideWhenUsed/>
    <w:rsid w:val="002743A1"/>
  </w:style>
  <w:style w:type="numbering" w:customStyle="1" w:styleId="NoList111111111111111">
    <w:name w:val="No List111111111111111"/>
    <w:next w:val="NoList"/>
    <w:uiPriority w:val="99"/>
    <w:semiHidden/>
    <w:unhideWhenUsed/>
    <w:rsid w:val="002743A1"/>
  </w:style>
  <w:style w:type="numbering" w:customStyle="1" w:styleId="NoList1111111111111111">
    <w:name w:val="No List1111111111111111"/>
    <w:next w:val="NoList"/>
    <w:uiPriority w:val="99"/>
    <w:semiHidden/>
    <w:unhideWhenUsed/>
    <w:rsid w:val="002743A1"/>
  </w:style>
  <w:style w:type="numbering" w:customStyle="1" w:styleId="NoList11111111111111111">
    <w:name w:val="No List11111111111111111"/>
    <w:next w:val="NoList"/>
    <w:uiPriority w:val="99"/>
    <w:semiHidden/>
    <w:unhideWhenUsed/>
    <w:rsid w:val="002743A1"/>
  </w:style>
  <w:style w:type="character" w:customStyle="1" w:styleId="FontStyle220">
    <w:name w:val="Font Style220"/>
    <w:basedOn w:val="DefaultParagraphFont"/>
    <w:uiPriority w:val="99"/>
    <w:rsid w:val="002743A1"/>
    <w:rPr>
      <w:rFonts w:ascii="Candara" w:hAnsi="Candara" w:cs="Candara" w:hint="default"/>
      <w:i/>
      <w:iCs/>
      <w:sz w:val="18"/>
      <w:szCs w:val="18"/>
    </w:rPr>
  </w:style>
  <w:style w:type="character" w:customStyle="1" w:styleId="FontStyle290">
    <w:name w:val="Font Style290"/>
    <w:basedOn w:val="DefaultParagraphFont"/>
    <w:uiPriority w:val="99"/>
    <w:rsid w:val="002743A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743A1"/>
    <w:rPr>
      <w:rFonts w:ascii="Arial" w:hAnsi="Arial" w:cs="Arial"/>
      <w:b/>
      <w:bCs/>
      <w:sz w:val="16"/>
      <w:szCs w:val="16"/>
    </w:rPr>
  </w:style>
  <w:style w:type="paragraph" w:customStyle="1" w:styleId="analytic0">
    <w:name w:val="analytic"/>
    <w:basedOn w:val="Normal"/>
    <w:link w:val="analyticChar0"/>
    <w:uiPriority w:val="4"/>
    <w:qFormat/>
    <w:rsid w:val="002743A1"/>
    <w:pPr>
      <w:spacing w:before="120"/>
    </w:pPr>
    <w:rPr>
      <w:b/>
      <w:sz w:val="20"/>
    </w:rPr>
  </w:style>
  <w:style w:type="character" w:customStyle="1" w:styleId="analyticChar0">
    <w:name w:val="analytic Char"/>
    <w:basedOn w:val="DefaultParagraphFont"/>
    <w:link w:val="analytic0"/>
    <w:uiPriority w:val="4"/>
    <w:rsid w:val="002743A1"/>
    <w:rPr>
      <w:b/>
      <w:sz w:val="20"/>
    </w:rPr>
  </w:style>
  <w:style w:type="character" w:customStyle="1" w:styleId="m-5498913268213319940gmail-styleunderline">
    <w:name w:val="m_-5498913268213319940gmail-styleunderline"/>
    <w:basedOn w:val="DefaultParagraphFont"/>
    <w:rsid w:val="002743A1"/>
  </w:style>
  <w:style w:type="paragraph" w:customStyle="1" w:styleId="speakable">
    <w:name w:val="speakable"/>
    <w:basedOn w:val="Normal"/>
    <w:uiPriority w:val="99"/>
    <w:qFormat/>
    <w:rsid w:val="002743A1"/>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2743A1"/>
  </w:style>
  <w:style w:type="character" w:customStyle="1" w:styleId="copyright">
    <w:name w:val="copyright"/>
    <w:basedOn w:val="DefaultParagraphFont"/>
    <w:rsid w:val="002743A1"/>
  </w:style>
  <w:style w:type="character" w:customStyle="1" w:styleId="TagCharCharCharChar">
    <w:name w:val="Tag Char Char Char Char"/>
    <w:basedOn w:val="DefaultParagraphFont"/>
    <w:rsid w:val="002743A1"/>
    <w:rPr>
      <w:rFonts w:ascii="Calibri" w:hAnsi="Calibri" w:cs="Calibri"/>
      <w:b/>
      <w:sz w:val="24"/>
    </w:rPr>
  </w:style>
  <w:style w:type="paragraph" w:customStyle="1" w:styleId="g-body">
    <w:name w:val="g-body"/>
    <w:basedOn w:val="Normal"/>
    <w:uiPriority w:val="99"/>
    <w:qFormat/>
    <w:rsid w:val="002743A1"/>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2743A1"/>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2743A1"/>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2743A1"/>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2743A1"/>
    <w:pPr>
      <w:spacing w:before="100" w:beforeAutospacing="1" w:after="100" w:afterAutospacing="1"/>
    </w:pPr>
    <w:rPr>
      <w:sz w:val="24"/>
    </w:rPr>
  </w:style>
  <w:style w:type="paragraph" w:customStyle="1" w:styleId="style41">
    <w:name w:val="style4"/>
    <w:basedOn w:val="Normal"/>
    <w:uiPriority w:val="99"/>
    <w:qFormat/>
    <w:rsid w:val="002743A1"/>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2743A1"/>
    <w:pPr>
      <w:spacing w:before="100" w:beforeAutospacing="1" w:after="100" w:afterAutospacing="1"/>
    </w:pPr>
    <w:rPr>
      <w:rFonts w:ascii="Times New Roman" w:hAnsi="Times New Roman"/>
      <w:sz w:val="24"/>
    </w:rPr>
  </w:style>
  <w:style w:type="character" w:customStyle="1" w:styleId="adtext">
    <w:name w:val="adtext"/>
    <w:basedOn w:val="DefaultParagraphFont"/>
    <w:rsid w:val="002743A1"/>
  </w:style>
  <w:style w:type="character" w:customStyle="1" w:styleId="UL-Bold">
    <w:name w:val="UL-Bold"/>
    <w:basedOn w:val="DefaultParagraphFont"/>
    <w:rsid w:val="002743A1"/>
    <w:rPr>
      <w:u w:val="thick"/>
    </w:rPr>
  </w:style>
  <w:style w:type="character" w:customStyle="1" w:styleId="UL-None">
    <w:name w:val="UL-None"/>
    <w:basedOn w:val="DefaultParagraphFont"/>
    <w:rsid w:val="002743A1"/>
    <w:rPr>
      <w:strike w:val="0"/>
      <w:dstrike w:val="0"/>
      <w:u w:val="none"/>
      <w:effect w:val="none"/>
    </w:rPr>
  </w:style>
  <w:style w:type="character" w:customStyle="1" w:styleId="gl">
    <w:name w:val="gl"/>
    <w:basedOn w:val="DefaultParagraphFont"/>
    <w:rsid w:val="002743A1"/>
  </w:style>
  <w:style w:type="character" w:customStyle="1" w:styleId="qu730rj69h">
    <w:name w:val="qu730rj69h"/>
    <w:basedOn w:val="DefaultParagraphFont"/>
    <w:rsid w:val="002743A1"/>
  </w:style>
  <w:style w:type="paragraph" w:customStyle="1" w:styleId="optext">
    <w:name w:val="optext"/>
    <w:basedOn w:val="Normal"/>
    <w:uiPriority w:val="99"/>
    <w:qFormat/>
    <w:rsid w:val="002743A1"/>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2743A1"/>
  </w:style>
  <w:style w:type="character" w:customStyle="1" w:styleId="icr880">
    <w:name w:val="icr880"/>
    <w:basedOn w:val="DefaultParagraphFont"/>
    <w:rsid w:val="002743A1"/>
  </w:style>
  <w:style w:type="character" w:customStyle="1" w:styleId="hx23q54">
    <w:name w:val="hx23q54"/>
    <w:basedOn w:val="DefaultParagraphFont"/>
    <w:rsid w:val="002743A1"/>
  </w:style>
  <w:style w:type="character" w:customStyle="1" w:styleId="m-5348258726587825636gmail-style13ptbold">
    <w:name w:val="m_-5348258726587825636gmail-style13ptbold"/>
    <w:basedOn w:val="DefaultParagraphFont"/>
    <w:rsid w:val="002743A1"/>
  </w:style>
  <w:style w:type="character" w:customStyle="1" w:styleId="m-5348258726587825636gmail-styleunderline">
    <w:name w:val="m_-5348258726587825636gmail-styleunderline"/>
    <w:basedOn w:val="DefaultParagraphFont"/>
    <w:rsid w:val="002743A1"/>
  </w:style>
  <w:style w:type="character" w:customStyle="1" w:styleId="UnderlineCharChar1">
    <w:name w:val="Underline Char Char1"/>
    <w:basedOn w:val="DefaultParagraphFont"/>
    <w:rsid w:val="002743A1"/>
    <w:rPr>
      <w:u w:val="single"/>
      <w:lang w:val="en-US" w:eastAsia="en-US" w:bidi="ar-SA"/>
    </w:rPr>
  </w:style>
  <w:style w:type="character" w:customStyle="1" w:styleId="m4385445901877740177gmail-styleunderline">
    <w:name w:val="m_4385445901877740177gmail-styleunderline"/>
    <w:basedOn w:val="DefaultParagraphFont"/>
    <w:rsid w:val="002743A1"/>
  </w:style>
  <w:style w:type="character" w:customStyle="1" w:styleId="CardsFont12ptCharChar">
    <w:name w:val="Cards + Font: 12 pt Char Char"/>
    <w:basedOn w:val="DefaultParagraphFont"/>
    <w:rsid w:val="002743A1"/>
    <w:rPr>
      <w:sz w:val="24"/>
      <w:szCs w:val="24"/>
      <w:u w:val="thick"/>
      <w:lang w:val="en-US" w:eastAsia="en-US" w:bidi="ar-SA"/>
    </w:rPr>
  </w:style>
  <w:style w:type="character" w:customStyle="1" w:styleId="NothingChar1">
    <w:name w:val="Nothing Char1"/>
    <w:basedOn w:val="DefaultParagraphFont"/>
    <w:rsid w:val="002743A1"/>
    <w:rPr>
      <w:lang w:val="en-US" w:eastAsia="en-US" w:bidi="ar-SA"/>
    </w:rPr>
  </w:style>
  <w:style w:type="paragraph" w:customStyle="1" w:styleId="useless">
    <w:name w:val="useless"/>
    <w:basedOn w:val="Normal"/>
    <w:uiPriority w:val="99"/>
    <w:qFormat/>
    <w:rsid w:val="002743A1"/>
    <w:rPr>
      <w:rFonts w:ascii="Times New Roman" w:eastAsia="Times New Roman" w:hAnsi="Times New Roman"/>
      <w:sz w:val="12"/>
    </w:rPr>
  </w:style>
  <w:style w:type="character" w:customStyle="1" w:styleId="DDIUnderline">
    <w:name w:val="DDI Underline"/>
    <w:qFormat/>
    <w:rsid w:val="002743A1"/>
    <w:rPr>
      <w:rFonts w:ascii="Times New Roman" w:hAnsi="Times New Roman"/>
      <w:sz w:val="24"/>
      <w:u w:val="single"/>
    </w:rPr>
  </w:style>
  <w:style w:type="character" w:customStyle="1" w:styleId="Char1">
    <w:name w:val="Char1"/>
    <w:basedOn w:val="DefaultParagraphFont"/>
    <w:rsid w:val="002743A1"/>
    <w:rPr>
      <w:rFonts w:cs="Arial"/>
      <w:b/>
      <w:bCs/>
      <w:iCs/>
      <w:sz w:val="24"/>
      <w:szCs w:val="28"/>
      <w:lang w:val="en-US" w:eastAsia="en-US" w:bidi="ar-SA"/>
    </w:rPr>
  </w:style>
  <w:style w:type="paragraph" w:customStyle="1" w:styleId="ALLCAPS">
    <w:name w:val="ALL CAPS"/>
    <w:basedOn w:val="Normal"/>
    <w:link w:val="ALLCAPSChar"/>
    <w:rsid w:val="002743A1"/>
    <w:rPr>
      <w:rFonts w:ascii="Times New Roman" w:eastAsia="Times New Roman" w:hAnsi="Times New Roman"/>
      <w:b/>
      <w:caps/>
    </w:rPr>
  </w:style>
  <w:style w:type="character" w:customStyle="1" w:styleId="ALLCAPSChar">
    <w:name w:val="ALL CAPS Char"/>
    <w:basedOn w:val="DefaultParagraphFont"/>
    <w:link w:val="ALLCAPS"/>
    <w:rsid w:val="002743A1"/>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2743A1"/>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2743A1"/>
    <w:rPr>
      <w:rFonts w:ascii="Times New Roman" w:eastAsia="Times New Roman" w:hAnsi="Times New Roman"/>
      <w:b/>
      <w:sz w:val="24"/>
    </w:rPr>
  </w:style>
  <w:style w:type="character" w:customStyle="1" w:styleId="10ptnotbold">
    <w:name w:val="10ptnotbold"/>
    <w:basedOn w:val="DefaultParagraphFont"/>
    <w:rsid w:val="002743A1"/>
    <w:rPr>
      <w:sz w:val="20"/>
    </w:rPr>
  </w:style>
  <w:style w:type="character" w:customStyle="1" w:styleId="Cites-AuthorDate">
    <w:name w:val="Cites-Author/Date"/>
    <w:rsid w:val="002743A1"/>
    <w:rPr>
      <w:rFonts w:ascii="Helvetica" w:hAnsi="Helvetica"/>
      <w:b/>
      <w:sz w:val="22"/>
      <w:szCs w:val="24"/>
      <w:u w:val="thick"/>
    </w:rPr>
  </w:style>
  <w:style w:type="paragraph" w:customStyle="1" w:styleId="CiteTag">
    <w:name w:val="Cite/Tag"/>
    <w:basedOn w:val="Normal"/>
    <w:uiPriority w:val="99"/>
    <w:qFormat/>
    <w:rsid w:val="002743A1"/>
    <w:rPr>
      <w:rFonts w:ascii="Times New Roman" w:eastAsia="Cambria" w:hAnsi="Times New Roman"/>
      <w:b/>
    </w:rPr>
  </w:style>
  <w:style w:type="character" w:customStyle="1" w:styleId="CardsFont6ptChar1">
    <w:name w:val="Cards + Font: 6 pt Char1"/>
    <w:basedOn w:val="CardsChar"/>
    <w:link w:val="CardsFont6pt"/>
    <w:rsid w:val="002743A1"/>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2743A1"/>
  </w:style>
  <w:style w:type="character" w:customStyle="1" w:styleId="m489902567989944824gmail-styleunderline">
    <w:name w:val="m_489902567989944824gmail-styleunderline"/>
    <w:basedOn w:val="DefaultParagraphFont"/>
    <w:rsid w:val="002743A1"/>
  </w:style>
  <w:style w:type="character" w:customStyle="1" w:styleId="UnresolvedMention2">
    <w:name w:val="Unresolved Mention2"/>
    <w:basedOn w:val="DefaultParagraphFont"/>
    <w:uiPriority w:val="99"/>
    <w:semiHidden/>
    <w:rsid w:val="002743A1"/>
    <w:rPr>
      <w:color w:val="808080"/>
      <w:shd w:val="clear" w:color="auto" w:fill="E6E6E6"/>
    </w:rPr>
  </w:style>
  <w:style w:type="character" w:customStyle="1" w:styleId="swauthor">
    <w:name w:val="sw_author"/>
    <w:rsid w:val="002743A1"/>
  </w:style>
  <w:style w:type="character" w:customStyle="1" w:styleId="UnderlineCharChar3">
    <w:name w:val="Underline Char Char3"/>
    <w:rsid w:val="002743A1"/>
    <w:rPr>
      <w:szCs w:val="24"/>
      <w:u w:val="single"/>
      <w:lang w:val="en-US" w:eastAsia="en-US" w:bidi="ar-SA"/>
    </w:rPr>
  </w:style>
  <w:style w:type="character" w:customStyle="1" w:styleId="tl8wme">
    <w:name w:val="tl8wme"/>
    <w:basedOn w:val="DefaultParagraphFont"/>
    <w:rsid w:val="002743A1"/>
  </w:style>
  <w:style w:type="character" w:customStyle="1" w:styleId="Mention3">
    <w:name w:val="Mention3"/>
    <w:basedOn w:val="DefaultParagraphFont"/>
    <w:uiPriority w:val="99"/>
    <w:semiHidden/>
    <w:unhideWhenUsed/>
    <w:rsid w:val="002743A1"/>
    <w:rPr>
      <w:color w:val="2B579A"/>
      <w:shd w:val="clear" w:color="auto" w:fill="E6E6E6"/>
    </w:rPr>
  </w:style>
  <w:style w:type="character" w:customStyle="1" w:styleId="m-5251091010484660064gmail-style13ptbold">
    <w:name w:val="m_-5251091010484660064gmail-style13ptbold"/>
    <w:basedOn w:val="DefaultParagraphFont"/>
    <w:rsid w:val="002743A1"/>
  </w:style>
  <w:style w:type="character" w:customStyle="1" w:styleId="m-5251091010484660064gmail-styleunderline">
    <w:name w:val="m_-5251091010484660064gmail-styleunderline"/>
    <w:basedOn w:val="DefaultParagraphFont"/>
    <w:rsid w:val="002743A1"/>
  </w:style>
  <w:style w:type="character" w:customStyle="1" w:styleId="tablecaption">
    <w:name w:val="tablecaption"/>
    <w:basedOn w:val="DefaultParagraphFont"/>
    <w:rsid w:val="002743A1"/>
  </w:style>
  <w:style w:type="character" w:customStyle="1" w:styleId="StyleLatinHelvetica105ptBlack">
    <w:name w:val="Style (Latin) Helvetica 10.5 pt Black"/>
    <w:basedOn w:val="DefaultParagraphFont"/>
    <w:rsid w:val="002743A1"/>
    <w:rPr>
      <w:rFonts w:ascii="Times New Roman" w:hAnsi="Times New Roman"/>
      <w:color w:val="000000"/>
      <w:sz w:val="21"/>
    </w:rPr>
  </w:style>
  <w:style w:type="character" w:customStyle="1" w:styleId="m-413333960618644972gmail-style13ptbold">
    <w:name w:val="m_-413333960618644972gmail-style13ptbold"/>
    <w:basedOn w:val="DefaultParagraphFont"/>
    <w:rsid w:val="002743A1"/>
  </w:style>
  <w:style w:type="character" w:customStyle="1" w:styleId="m-413333960618644972gmail-styleunderline">
    <w:name w:val="m_-413333960618644972gmail-styleunderline"/>
    <w:basedOn w:val="DefaultParagraphFont"/>
    <w:rsid w:val="002743A1"/>
  </w:style>
  <w:style w:type="character" w:customStyle="1" w:styleId="m8314098763611656848gmail-stylestylebold12pt">
    <w:name w:val="m_8314098763611656848gmail-stylestylebold12pt"/>
    <w:basedOn w:val="DefaultParagraphFont"/>
    <w:rsid w:val="002743A1"/>
  </w:style>
  <w:style w:type="character" w:customStyle="1" w:styleId="m8314098763611656848gmail-styleboldunderline">
    <w:name w:val="m_8314098763611656848gmail-styleboldunderline"/>
    <w:basedOn w:val="DefaultParagraphFont"/>
    <w:rsid w:val="002743A1"/>
  </w:style>
  <w:style w:type="paragraph" w:customStyle="1" w:styleId="Spacer">
    <w:name w:val="Spacer"/>
    <w:basedOn w:val="Heading1"/>
    <w:link w:val="SpacerChar"/>
    <w:autoRedefine/>
    <w:uiPriority w:val="4"/>
    <w:qFormat/>
    <w:rsid w:val="002743A1"/>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2743A1"/>
    <w:rPr>
      <w:rFonts w:eastAsiaTheme="majorEastAsia" w:cstheme="majorBidi"/>
      <w:b/>
      <w:bCs/>
      <w:sz w:val="24"/>
      <w:szCs w:val="32"/>
    </w:rPr>
  </w:style>
  <w:style w:type="paragraph" w:customStyle="1" w:styleId="msonormal0">
    <w:name w:val="msonormal"/>
    <w:basedOn w:val="Normal"/>
    <w:rsid w:val="002743A1"/>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2743A1"/>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2743A1"/>
    <w:rPr>
      <w:rFonts w:ascii="Georgia" w:eastAsia="Times New Roman" w:hAnsi="Georgia" w:cs="Arial" w:hint="default"/>
      <w:b/>
      <w:bCs/>
      <w:kern w:val="32"/>
      <w:sz w:val="28"/>
      <w:szCs w:val="32"/>
    </w:rPr>
  </w:style>
  <w:style w:type="character" w:customStyle="1" w:styleId="SmallChar0">
    <w:name w:val="Small Char"/>
    <w:qFormat/>
    <w:rsid w:val="002743A1"/>
    <w:rPr>
      <w:rFonts w:ascii="Arial Narrow" w:hAnsi="Arial Narrow" w:cs="Times New Roman"/>
      <w:color w:val="000000"/>
      <w:sz w:val="16"/>
    </w:rPr>
  </w:style>
  <w:style w:type="character" w:customStyle="1" w:styleId="CiteReal0">
    <w:name w:val="CiteReal"/>
    <w:uiPriority w:val="1"/>
    <w:qFormat/>
    <w:rsid w:val="002743A1"/>
    <w:rPr>
      <w:rFonts w:ascii="Arial" w:hAnsi="Arial"/>
      <w:b/>
      <w:sz w:val="24"/>
      <w:u w:val="single"/>
    </w:rPr>
  </w:style>
  <w:style w:type="character" w:customStyle="1" w:styleId="dropcap1">
    <w:name w:val="dropcap1"/>
    <w:rsid w:val="002743A1"/>
  </w:style>
  <w:style w:type="paragraph" w:customStyle="1" w:styleId="Style31">
    <w:name w:val="Style31"/>
    <w:basedOn w:val="Normal"/>
    <w:uiPriority w:val="99"/>
    <w:rsid w:val="002743A1"/>
    <w:pPr>
      <w:spacing w:line="197" w:lineRule="exact"/>
      <w:jc w:val="both"/>
    </w:pPr>
    <w:rPr>
      <w:rFonts w:ascii="Palatino Linotype" w:hAnsi="Palatino Linotype" w:cs="Palatino Linotype"/>
    </w:rPr>
  </w:style>
  <w:style w:type="paragraph" w:customStyle="1" w:styleId="Style42">
    <w:name w:val="Style42"/>
    <w:basedOn w:val="Normal"/>
    <w:uiPriority w:val="99"/>
    <w:rsid w:val="002743A1"/>
    <w:pPr>
      <w:spacing w:line="202" w:lineRule="exact"/>
      <w:jc w:val="both"/>
    </w:pPr>
    <w:rPr>
      <w:rFonts w:ascii="Palatino Linotype" w:hAnsi="Palatino Linotype" w:cs="Palatino Linotype"/>
    </w:rPr>
  </w:style>
  <w:style w:type="paragraph" w:customStyle="1" w:styleId="Style51">
    <w:name w:val="Style51"/>
    <w:basedOn w:val="Normal"/>
    <w:uiPriority w:val="99"/>
    <w:rsid w:val="002743A1"/>
    <w:pPr>
      <w:spacing w:line="200" w:lineRule="exact"/>
      <w:jc w:val="both"/>
    </w:pPr>
    <w:rPr>
      <w:rFonts w:ascii="Palatino Linotype" w:hAnsi="Palatino Linotype" w:cs="Palatino Linotype"/>
    </w:rPr>
  </w:style>
  <w:style w:type="character" w:customStyle="1" w:styleId="FontStyle72">
    <w:name w:val="Font Style72"/>
    <w:uiPriority w:val="99"/>
    <w:rsid w:val="002743A1"/>
    <w:rPr>
      <w:rFonts w:ascii="Cambria" w:hAnsi="Cambria" w:cs="Cambria" w:hint="default"/>
      <w:sz w:val="16"/>
      <w:szCs w:val="16"/>
    </w:rPr>
  </w:style>
  <w:style w:type="character" w:customStyle="1" w:styleId="FontStyle73">
    <w:name w:val="Font Style73"/>
    <w:uiPriority w:val="99"/>
    <w:rsid w:val="002743A1"/>
    <w:rPr>
      <w:rFonts w:ascii="Cambria" w:hAnsi="Cambria" w:cs="Cambria" w:hint="default"/>
      <w:i/>
      <w:iCs/>
      <w:sz w:val="16"/>
      <w:szCs w:val="16"/>
    </w:rPr>
  </w:style>
  <w:style w:type="character" w:customStyle="1" w:styleId="UnderlinestyleChar2">
    <w:name w:val="Underline style Char2"/>
    <w:rsid w:val="002743A1"/>
    <w:rPr>
      <w:sz w:val="22"/>
      <w:szCs w:val="24"/>
      <w:u w:val="single"/>
      <w:lang w:val="en-US" w:eastAsia="en-US" w:bidi="ar-SA"/>
    </w:rPr>
  </w:style>
  <w:style w:type="paragraph" w:customStyle="1" w:styleId="CitationCharChar">
    <w:name w:val="Citation Char Char"/>
    <w:basedOn w:val="Normal"/>
    <w:uiPriority w:val="6"/>
    <w:qFormat/>
    <w:rsid w:val="002743A1"/>
    <w:pPr>
      <w:ind w:left="1440" w:right="1440"/>
    </w:pPr>
    <w:rPr>
      <w:rFonts w:ascii="Cambria" w:eastAsia="Verdana" w:hAnsi="Cambria" w:cs="Cambria"/>
      <w:szCs w:val="20"/>
      <w:u w:val="single"/>
    </w:rPr>
  </w:style>
  <w:style w:type="character" w:customStyle="1" w:styleId="FontStyle49">
    <w:name w:val="Font Style49"/>
    <w:uiPriority w:val="99"/>
    <w:rsid w:val="002743A1"/>
    <w:rPr>
      <w:rFonts w:ascii="Cambria" w:hAnsi="Cambria" w:cs="Cambria"/>
      <w:sz w:val="20"/>
      <w:szCs w:val="20"/>
    </w:rPr>
  </w:style>
  <w:style w:type="character" w:customStyle="1" w:styleId="FontStyle50">
    <w:name w:val="Font Style50"/>
    <w:uiPriority w:val="99"/>
    <w:rsid w:val="002743A1"/>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2743A1"/>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2743A1"/>
    <w:rPr>
      <w:rFonts w:ascii="Cambria" w:eastAsia="Cambria" w:hAnsi="Cambria" w:cs="Cambria"/>
      <w:spacing w:val="-3"/>
      <w:szCs w:val="20"/>
    </w:rPr>
  </w:style>
  <w:style w:type="character" w:customStyle="1" w:styleId="kn">
    <w:name w:val="kn"/>
    <w:basedOn w:val="DefaultParagraphFont"/>
    <w:rsid w:val="002743A1"/>
  </w:style>
  <w:style w:type="character" w:customStyle="1" w:styleId="StyleStyleUnderlineUnderlineStyleBoldUnderlineIntenseEmphas">
    <w:name w:val="Style Style UnderlineUnderlineStyle Bold UnderlineIntense Emphas..."/>
    <w:basedOn w:val="DefaultParagraphFont"/>
    <w:rsid w:val="002743A1"/>
    <w:rPr>
      <w:b/>
      <w:bCs/>
      <w:sz w:val="26"/>
      <w:u w:val="single"/>
    </w:rPr>
  </w:style>
  <w:style w:type="character" w:customStyle="1" w:styleId="articoloinside">
    <w:name w:val="articolo_inside"/>
    <w:rsid w:val="002743A1"/>
  </w:style>
  <w:style w:type="paragraph" w:customStyle="1" w:styleId="pagetools">
    <w:name w:val="pagetools"/>
    <w:basedOn w:val="Normal"/>
    <w:rsid w:val="002743A1"/>
    <w:pPr>
      <w:spacing w:before="100" w:beforeAutospacing="1" w:after="100" w:afterAutospacing="1"/>
    </w:pPr>
    <w:rPr>
      <w:rFonts w:ascii="Cambria" w:eastAsia="Cambria" w:hAnsi="Cambria"/>
      <w:sz w:val="24"/>
    </w:rPr>
  </w:style>
  <w:style w:type="character" w:customStyle="1" w:styleId="desc">
    <w:name w:val="desc"/>
    <w:basedOn w:val="DefaultParagraphFont"/>
    <w:rsid w:val="002743A1"/>
  </w:style>
  <w:style w:type="character" w:customStyle="1" w:styleId="job">
    <w:name w:val="job"/>
    <w:basedOn w:val="DefaultParagraphFont"/>
    <w:rsid w:val="002743A1"/>
  </w:style>
  <w:style w:type="character" w:customStyle="1" w:styleId="publisher">
    <w:name w:val="publisher"/>
    <w:basedOn w:val="DefaultParagraphFont"/>
    <w:rsid w:val="002743A1"/>
  </w:style>
  <w:style w:type="character" w:customStyle="1" w:styleId="pubyear">
    <w:name w:val="pubyear"/>
    <w:basedOn w:val="DefaultParagraphFont"/>
    <w:rsid w:val="002743A1"/>
  </w:style>
  <w:style w:type="character" w:customStyle="1" w:styleId="pubcity">
    <w:name w:val="pubcity"/>
    <w:basedOn w:val="DefaultParagraphFont"/>
    <w:rsid w:val="002743A1"/>
  </w:style>
  <w:style w:type="character" w:customStyle="1" w:styleId="bodycontentlink">
    <w:name w:val="bodycontentlink"/>
    <w:basedOn w:val="DefaultParagraphFont"/>
    <w:rsid w:val="002743A1"/>
  </w:style>
  <w:style w:type="paragraph" w:customStyle="1" w:styleId="C-Text">
    <w:name w:val="C-Text"/>
    <w:basedOn w:val="Normal"/>
    <w:rsid w:val="002743A1"/>
    <w:pPr>
      <w:tabs>
        <w:tab w:val="num" w:pos="720"/>
      </w:tabs>
      <w:ind w:left="720" w:hanging="360"/>
    </w:pPr>
    <w:rPr>
      <w:rFonts w:ascii="Book Antiqua" w:hAnsi="Book Antiqua"/>
      <w:sz w:val="24"/>
    </w:rPr>
  </w:style>
  <w:style w:type="character" w:customStyle="1" w:styleId="ecdate">
    <w:name w:val="ec_date"/>
    <w:basedOn w:val="DefaultParagraphFont"/>
    <w:rsid w:val="002743A1"/>
    <w:rPr>
      <w:rFonts w:ascii="Symbol" w:hAnsi="Symbol" w:hint="default"/>
      <w:sz w:val="20"/>
      <w:szCs w:val="20"/>
      <w:shd w:val="clear" w:color="auto" w:fill="FFFFFF"/>
    </w:rPr>
  </w:style>
  <w:style w:type="paragraph" w:customStyle="1" w:styleId="ecmsonormal">
    <w:name w:val="ec_msonormal"/>
    <w:basedOn w:val="Normal"/>
    <w:rsid w:val="002743A1"/>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2743A1"/>
  </w:style>
  <w:style w:type="character" w:customStyle="1" w:styleId="articleheadline">
    <w:name w:val="articleheadline"/>
    <w:basedOn w:val="DefaultParagraphFont"/>
    <w:rsid w:val="002743A1"/>
  </w:style>
  <w:style w:type="paragraph" w:customStyle="1" w:styleId="u-intro">
    <w:name w:val="u-intro"/>
    <w:basedOn w:val="Normal"/>
    <w:rsid w:val="002743A1"/>
    <w:pPr>
      <w:spacing w:before="100" w:beforeAutospacing="1" w:after="100" w:afterAutospacing="1"/>
    </w:pPr>
    <w:rPr>
      <w:sz w:val="24"/>
    </w:rPr>
  </w:style>
  <w:style w:type="character" w:customStyle="1" w:styleId="u-byline">
    <w:name w:val="u-byline"/>
    <w:basedOn w:val="DefaultParagraphFont"/>
    <w:rsid w:val="002743A1"/>
  </w:style>
  <w:style w:type="character" w:customStyle="1" w:styleId="articlebya">
    <w:name w:val="articleby_a"/>
    <w:basedOn w:val="DefaultParagraphFont"/>
    <w:rsid w:val="002743A1"/>
  </w:style>
  <w:style w:type="character" w:customStyle="1" w:styleId="popupwinby">
    <w:name w:val="popupwinby"/>
    <w:basedOn w:val="DefaultParagraphFont"/>
    <w:rsid w:val="002743A1"/>
  </w:style>
  <w:style w:type="character" w:customStyle="1" w:styleId="storyheader">
    <w:name w:val="storyheader"/>
    <w:basedOn w:val="DefaultParagraphFont"/>
    <w:rsid w:val="002743A1"/>
  </w:style>
  <w:style w:type="character" w:customStyle="1" w:styleId="marron">
    <w:name w:val="marron"/>
    <w:basedOn w:val="DefaultParagraphFont"/>
    <w:rsid w:val="002743A1"/>
  </w:style>
  <w:style w:type="paragraph" w:customStyle="1" w:styleId="StyleNormalWeb10pt">
    <w:name w:val="Style Normal (Web) + 10 pt"/>
    <w:basedOn w:val="NormalWeb"/>
    <w:next w:val="Normal"/>
    <w:rsid w:val="002743A1"/>
    <w:rPr>
      <w:rFonts w:ascii="Bookman Old Style" w:eastAsiaTheme="minorHAnsi" w:hAnsi="Bookman Old Style"/>
      <w:sz w:val="20"/>
      <w:lang w:bidi="ar-SA"/>
    </w:rPr>
  </w:style>
  <w:style w:type="character" w:customStyle="1" w:styleId="StyleNormalWeb10ptChar">
    <w:name w:val="Style Normal (Web) + 10 pt Char"/>
    <w:basedOn w:val="DefaultParagraphFont"/>
    <w:rsid w:val="002743A1"/>
    <w:rPr>
      <w:szCs w:val="24"/>
      <w:lang w:val="en-US" w:eastAsia="en-US" w:bidi="ar-SA"/>
    </w:rPr>
  </w:style>
  <w:style w:type="paragraph" w:customStyle="1" w:styleId="TagCiteShells">
    <w:name w:val="Tag/Cite/Shells"/>
    <w:basedOn w:val="Normal"/>
    <w:rsid w:val="002743A1"/>
    <w:rPr>
      <w:b/>
    </w:rPr>
  </w:style>
  <w:style w:type="paragraph" w:customStyle="1" w:styleId="DefinitionTerm">
    <w:name w:val="Definition Term"/>
    <w:basedOn w:val="Normal"/>
    <w:next w:val="Normal"/>
    <w:rsid w:val="002743A1"/>
    <w:rPr>
      <w:snapToGrid w:val="0"/>
      <w:sz w:val="24"/>
    </w:rPr>
  </w:style>
  <w:style w:type="character" w:customStyle="1" w:styleId="Style3CharChar">
    <w:name w:val="Style3 Char Char"/>
    <w:basedOn w:val="DefaultParagraphFont"/>
    <w:rsid w:val="002743A1"/>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2743A1"/>
    <w:pPr>
      <w:spacing w:after="60"/>
    </w:pPr>
    <w:rPr>
      <w:rFonts w:eastAsia="Segoe UI" w:cs="Cambria"/>
      <w:caps/>
      <w:sz w:val="20"/>
      <w:lang w:eastAsia="zh-CN"/>
    </w:rPr>
  </w:style>
  <w:style w:type="character" w:customStyle="1" w:styleId="NormalChar0">
    <w:name w:val="Normal Char"/>
    <w:basedOn w:val="DefaultParagraphFont"/>
    <w:rsid w:val="002743A1"/>
    <w:rPr>
      <w:lang w:eastAsia="en-US"/>
    </w:rPr>
  </w:style>
  <w:style w:type="character" w:customStyle="1" w:styleId="BoldUnderlineChar2">
    <w:name w:val="Bold + Underline Char"/>
    <w:basedOn w:val="DefaultParagraphFont"/>
    <w:rsid w:val="002743A1"/>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2743A1"/>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2743A1"/>
  </w:style>
  <w:style w:type="character" w:customStyle="1" w:styleId="CharacterStyle7">
    <w:name w:val="Character Style 7"/>
    <w:rsid w:val="002743A1"/>
    <w:rPr>
      <w:rFonts w:ascii="Trebuchet MS" w:hAnsi="Trebuchet MS" w:cs="Trebuchet MS"/>
      <w:sz w:val="20"/>
      <w:szCs w:val="20"/>
      <w:u w:val="single"/>
    </w:rPr>
  </w:style>
  <w:style w:type="character" w:customStyle="1" w:styleId="StyleStyle4Char">
    <w:name w:val="Style Style4 + Char"/>
    <w:basedOn w:val="DefaultParagraphFont"/>
    <w:rsid w:val="002743A1"/>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2743A1"/>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2743A1"/>
    <w:rPr>
      <w:rFonts w:ascii="Symbol" w:hAnsi="Symbol"/>
      <w:sz w:val="21"/>
      <w:szCs w:val="21"/>
      <w:u w:val="thick"/>
    </w:rPr>
  </w:style>
  <w:style w:type="character" w:customStyle="1" w:styleId="UnderlinedEvidenceCharChar">
    <w:name w:val="Underlined Evidence Char Char"/>
    <w:basedOn w:val="DefaultParagraphFont"/>
    <w:rsid w:val="002743A1"/>
    <w:rPr>
      <w:rFonts w:ascii="Symbol" w:hAnsi="Symbol"/>
      <w:sz w:val="21"/>
      <w:szCs w:val="21"/>
      <w:u w:val="thick"/>
      <w:lang w:val="en-US" w:eastAsia="en-US" w:bidi="ar-SA"/>
    </w:rPr>
  </w:style>
  <w:style w:type="character" w:styleId="PlaceholderText">
    <w:name w:val="Placeholder Text"/>
    <w:basedOn w:val="DefaultParagraphFont"/>
    <w:uiPriority w:val="99"/>
    <w:rsid w:val="002743A1"/>
    <w:rPr>
      <w:color w:val="808080"/>
    </w:rPr>
  </w:style>
  <w:style w:type="paragraph" w:customStyle="1" w:styleId="Cite8">
    <w:name w:val="Cite8"/>
    <w:basedOn w:val="Normal"/>
    <w:autoRedefine/>
    <w:qFormat/>
    <w:rsid w:val="002743A1"/>
    <w:rPr>
      <w:rFonts w:ascii="Trebuchet MS" w:eastAsia="Verdana" w:hAnsi="Trebuchet MS" w:cs="Cambria"/>
    </w:rPr>
  </w:style>
  <w:style w:type="paragraph" w:customStyle="1" w:styleId="8font">
    <w:name w:val="8font"/>
    <w:basedOn w:val="Normal"/>
    <w:next w:val="Normal"/>
    <w:autoRedefine/>
    <w:rsid w:val="002743A1"/>
    <w:rPr>
      <w:rFonts w:eastAsia="Cambria Math" w:cs="Cambria"/>
      <w:szCs w:val="16"/>
    </w:rPr>
  </w:style>
  <w:style w:type="character" w:customStyle="1" w:styleId="NoterefInText">
    <w:name w:val="_NoterefInText"/>
    <w:uiPriority w:val="99"/>
    <w:rsid w:val="002743A1"/>
    <w:rPr>
      <w:rFonts w:cs="AKDPE C+ Utopia"/>
      <w:color w:val="000000"/>
    </w:rPr>
  </w:style>
  <w:style w:type="character" w:customStyle="1" w:styleId="postauthor">
    <w:name w:val="postauthor"/>
    <w:basedOn w:val="DefaultParagraphFont"/>
    <w:rsid w:val="002743A1"/>
  </w:style>
  <w:style w:type="paragraph" w:customStyle="1" w:styleId="notes-source-hasnotes">
    <w:name w:val="notes-source-hasnotes"/>
    <w:basedOn w:val="Normal"/>
    <w:rsid w:val="002743A1"/>
    <w:pPr>
      <w:spacing w:before="100" w:beforeAutospacing="1" w:after="100" w:afterAutospacing="1"/>
    </w:pPr>
    <w:rPr>
      <w:rFonts w:ascii="Tahoma" w:hAnsi="Tahoma"/>
      <w:szCs w:val="20"/>
    </w:rPr>
  </w:style>
  <w:style w:type="character" w:customStyle="1" w:styleId="span">
    <w:name w:val="span"/>
    <w:basedOn w:val="DefaultParagraphFont"/>
    <w:rsid w:val="002743A1"/>
  </w:style>
  <w:style w:type="character" w:customStyle="1" w:styleId="maintitle">
    <w:name w:val="maintitle"/>
    <w:basedOn w:val="DefaultParagraphFont"/>
    <w:rsid w:val="002743A1"/>
  </w:style>
  <w:style w:type="character" w:customStyle="1" w:styleId="thirdparty-logo">
    <w:name w:val="thirdparty-logo"/>
    <w:basedOn w:val="DefaultParagraphFont"/>
    <w:rsid w:val="002743A1"/>
  </w:style>
  <w:style w:type="character" w:customStyle="1" w:styleId="posted">
    <w:name w:val="posted"/>
    <w:basedOn w:val="DefaultParagraphFont"/>
    <w:rsid w:val="002743A1"/>
  </w:style>
  <w:style w:type="character" w:customStyle="1" w:styleId="ticker">
    <w:name w:val="ticker"/>
    <w:basedOn w:val="DefaultParagraphFont"/>
    <w:rsid w:val="002743A1"/>
  </w:style>
  <w:style w:type="paragraph" w:customStyle="1" w:styleId="articlemeta">
    <w:name w:val="articlemeta"/>
    <w:basedOn w:val="Normal"/>
    <w:rsid w:val="002743A1"/>
    <w:pPr>
      <w:spacing w:before="100" w:beforeAutospacing="1" w:after="100" w:afterAutospacing="1"/>
    </w:pPr>
    <w:rPr>
      <w:rFonts w:ascii="Tahoma" w:hAnsi="Tahoma"/>
      <w:szCs w:val="20"/>
    </w:rPr>
  </w:style>
  <w:style w:type="character" w:customStyle="1" w:styleId="vcard">
    <w:name w:val="vcard"/>
    <w:basedOn w:val="DefaultParagraphFont"/>
    <w:rsid w:val="002743A1"/>
  </w:style>
  <w:style w:type="character" w:customStyle="1" w:styleId="print-footnote">
    <w:name w:val="print-footnote"/>
    <w:basedOn w:val="DefaultParagraphFont"/>
    <w:rsid w:val="002743A1"/>
  </w:style>
  <w:style w:type="character" w:customStyle="1" w:styleId="datestring">
    <w:name w:val="datestring"/>
    <w:basedOn w:val="DefaultParagraphFont"/>
    <w:rsid w:val="002743A1"/>
  </w:style>
  <w:style w:type="paragraph" w:customStyle="1" w:styleId="noindent0">
    <w:name w:val="no_indent"/>
    <w:basedOn w:val="Normal"/>
    <w:rsid w:val="002743A1"/>
    <w:pPr>
      <w:spacing w:before="100" w:beforeAutospacing="1" w:after="100" w:afterAutospacing="1"/>
    </w:pPr>
    <w:rPr>
      <w:rFonts w:ascii="Tahoma" w:hAnsi="Tahoma"/>
      <w:szCs w:val="20"/>
    </w:rPr>
  </w:style>
  <w:style w:type="character" w:customStyle="1" w:styleId="email">
    <w:name w:val="email"/>
    <w:basedOn w:val="DefaultParagraphFont"/>
    <w:rsid w:val="002743A1"/>
  </w:style>
  <w:style w:type="paragraph" w:customStyle="1" w:styleId="left">
    <w:name w:val="left"/>
    <w:basedOn w:val="Normal"/>
    <w:rsid w:val="002743A1"/>
    <w:pPr>
      <w:spacing w:before="100" w:beforeAutospacing="1" w:after="100" w:afterAutospacing="1"/>
    </w:pPr>
    <w:rPr>
      <w:rFonts w:ascii="Tahoma" w:hAnsi="Tahoma"/>
      <w:szCs w:val="20"/>
    </w:rPr>
  </w:style>
  <w:style w:type="paragraph" w:customStyle="1" w:styleId="right">
    <w:name w:val="right"/>
    <w:basedOn w:val="Normal"/>
    <w:rsid w:val="002743A1"/>
    <w:pPr>
      <w:spacing w:before="100" w:beforeAutospacing="1" w:after="100" w:afterAutospacing="1"/>
    </w:pPr>
    <w:rPr>
      <w:rFonts w:ascii="Tahoma" w:hAnsi="Tahoma"/>
      <w:szCs w:val="20"/>
    </w:rPr>
  </w:style>
  <w:style w:type="character" w:customStyle="1" w:styleId="gptad">
    <w:name w:val="gptad"/>
    <w:basedOn w:val="DefaultParagraphFont"/>
    <w:rsid w:val="002743A1"/>
  </w:style>
  <w:style w:type="paragraph" w:customStyle="1" w:styleId="creditpostedmodified">
    <w:name w:val="credit_posted_modified"/>
    <w:basedOn w:val="Normal"/>
    <w:rsid w:val="002743A1"/>
    <w:pPr>
      <w:spacing w:before="100" w:beforeAutospacing="1" w:after="100" w:afterAutospacing="1"/>
    </w:pPr>
    <w:rPr>
      <w:rFonts w:ascii="Tahoma" w:hAnsi="Tahoma"/>
      <w:szCs w:val="20"/>
    </w:rPr>
  </w:style>
  <w:style w:type="character" w:customStyle="1" w:styleId="creditline">
    <w:name w:val="creditline"/>
    <w:basedOn w:val="DefaultParagraphFont"/>
    <w:rsid w:val="002743A1"/>
  </w:style>
  <w:style w:type="character" w:customStyle="1" w:styleId="grd">
    <w:name w:val="grd"/>
    <w:basedOn w:val="DefaultParagraphFont"/>
    <w:rsid w:val="002743A1"/>
  </w:style>
  <w:style w:type="paragraph" w:customStyle="1" w:styleId="hs-text-container">
    <w:name w:val="hs-text-container"/>
    <w:basedOn w:val="Normal"/>
    <w:rsid w:val="002743A1"/>
    <w:pPr>
      <w:spacing w:before="100" w:beforeAutospacing="1" w:after="100" w:afterAutospacing="1"/>
    </w:pPr>
    <w:rPr>
      <w:rFonts w:ascii="Tahoma" w:hAnsi="Tahoma"/>
      <w:szCs w:val="20"/>
    </w:rPr>
  </w:style>
  <w:style w:type="character" w:customStyle="1" w:styleId="created">
    <w:name w:val="created"/>
    <w:basedOn w:val="DefaultParagraphFont"/>
    <w:rsid w:val="002743A1"/>
  </w:style>
  <w:style w:type="character" w:customStyle="1" w:styleId="changed">
    <w:name w:val="changed"/>
    <w:basedOn w:val="DefaultParagraphFont"/>
    <w:rsid w:val="002743A1"/>
  </w:style>
  <w:style w:type="character" w:customStyle="1" w:styleId="article-author-name">
    <w:name w:val="article-author-name"/>
    <w:basedOn w:val="DefaultParagraphFont"/>
    <w:rsid w:val="002743A1"/>
  </w:style>
  <w:style w:type="character" w:customStyle="1" w:styleId="bioexcerpt">
    <w:name w:val="bio_excerpt"/>
    <w:basedOn w:val="DefaultParagraphFont"/>
    <w:rsid w:val="002743A1"/>
  </w:style>
  <w:style w:type="character" w:customStyle="1" w:styleId="commentcount">
    <w:name w:val="comment_count"/>
    <w:basedOn w:val="DefaultParagraphFont"/>
    <w:rsid w:val="002743A1"/>
  </w:style>
  <w:style w:type="character" w:customStyle="1" w:styleId="searchtermshighlighted">
    <w:name w:val="searchtermshighlighted"/>
    <w:basedOn w:val="DefaultParagraphFont"/>
    <w:rsid w:val="002743A1"/>
  </w:style>
  <w:style w:type="character" w:customStyle="1" w:styleId="contributornametrigger">
    <w:name w:val="contributornametrigger"/>
    <w:basedOn w:val="DefaultParagraphFont"/>
    <w:rsid w:val="002743A1"/>
  </w:style>
  <w:style w:type="character" w:customStyle="1" w:styleId="bylinepipe">
    <w:name w:val="bylinepipe"/>
    <w:basedOn w:val="DefaultParagraphFont"/>
    <w:rsid w:val="002743A1"/>
  </w:style>
  <w:style w:type="character" w:customStyle="1" w:styleId="lucenesearchresulturlb">
    <w:name w:val="lucene_search_result_url_b"/>
    <w:basedOn w:val="DefaultParagraphFont"/>
    <w:rsid w:val="002743A1"/>
  </w:style>
  <w:style w:type="character" w:customStyle="1" w:styleId="faculty-title">
    <w:name w:val="faculty-title"/>
    <w:basedOn w:val="DefaultParagraphFont"/>
    <w:rsid w:val="002743A1"/>
  </w:style>
  <w:style w:type="character" w:customStyle="1" w:styleId="count">
    <w:name w:val="count"/>
    <w:basedOn w:val="DefaultParagraphFont"/>
    <w:rsid w:val="002743A1"/>
  </w:style>
  <w:style w:type="character" w:customStyle="1" w:styleId="volume">
    <w:name w:val="volume"/>
    <w:basedOn w:val="DefaultParagraphFont"/>
    <w:rsid w:val="002743A1"/>
  </w:style>
  <w:style w:type="character" w:customStyle="1" w:styleId="issue">
    <w:name w:val="issue"/>
    <w:basedOn w:val="DefaultParagraphFont"/>
    <w:rsid w:val="002743A1"/>
  </w:style>
  <w:style w:type="character" w:customStyle="1" w:styleId="pages">
    <w:name w:val="pages"/>
    <w:basedOn w:val="DefaultParagraphFont"/>
    <w:rsid w:val="002743A1"/>
  </w:style>
  <w:style w:type="character" w:customStyle="1" w:styleId="field-content">
    <w:name w:val="field-content"/>
    <w:basedOn w:val="DefaultParagraphFont"/>
    <w:rsid w:val="002743A1"/>
  </w:style>
  <w:style w:type="character" w:customStyle="1" w:styleId="person">
    <w:name w:val="person"/>
    <w:basedOn w:val="DefaultParagraphFont"/>
    <w:rsid w:val="002743A1"/>
  </w:style>
  <w:style w:type="character" w:customStyle="1" w:styleId="corresponding">
    <w:name w:val="corresponding"/>
    <w:basedOn w:val="DefaultParagraphFont"/>
    <w:rsid w:val="002743A1"/>
  </w:style>
  <w:style w:type="character" w:customStyle="1" w:styleId="entry-date">
    <w:name w:val="entry-date"/>
    <w:basedOn w:val="DefaultParagraphFont"/>
    <w:rsid w:val="002743A1"/>
  </w:style>
  <w:style w:type="paragraph" w:customStyle="1" w:styleId="entry-meta">
    <w:name w:val="entry-meta"/>
    <w:basedOn w:val="Normal"/>
    <w:rsid w:val="002743A1"/>
    <w:pPr>
      <w:spacing w:before="100" w:beforeAutospacing="1" w:after="100" w:afterAutospacing="1"/>
    </w:pPr>
    <w:rPr>
      <w:rFonts w:ascii="Tahoma" w:hAnsi="Tahoma"/>
      <w:szCs w:val="20"/>
    </w:rPr>
  </w:style>
  <w:style w:type="character" w:customStyle="1" w:styleId="post-time">
    <w:name w:val="post-time"/>
    <w:basedOn w:val="DefaultParagraphFont"/>
    <w:rsid w:val="002743A1"/>
  </w:style>
  <w:style w:type="character" w:customStyle="1" w:styleId="post-category">
    <w:name w:val="post-category"/>
    <w:basedOn w:val="DefaultParagraphFont"/>
    <w:rsid w:val="002743A1"/>
  </w:style>
  <w:style w:type="character" w:customStyle="1" w:styleId="post-author">
    <w:name w:val="post-author"/>
    <w:basedOn w:val="DefaultParagraphFont"/>
    <w:rsid w:val="002743A1"/>
  </w:style>
  <w:style w:type="character" w:customStyle="1" w:styleId="A10">
    <w:name w:val="A10"/>
    <w:uiPriority w:val="99"/>
    <w:rsid w:val="002743A1"/>
    <w:rPr>
      <w:rFonts w:cs="MS Mincho"/>
      <w:color w:val="000000"/>
      <w:sz w:val="11"/>
      <w:szCs w:val="11"/>
    </w:rPr>
  </w:style>
  <w:style w:type="paragraph" w:customStyle="1" w:styleId="Pa10">
    <w:name w:val="Pa10"/>
    <w:basedOn w:val="Default"/>
    <w:next w:val="Default"/>
    <w:uiPriority w:val="99"/>
    <w:rsid w:val="002743A1"/>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2743A1"/>
    <w:pPr>
      <w:widowControl w:val="0"/>
      <w:spacing w:line="241" w:lineRule="atLeast"/>
    </w:pPr>
    <w:rPr>
      <w:rFonts w:ascii="Verdana" w:eastAsiaTheme="minorEastAsia" w:hAnsi="Verdana" w:cs="Cambria"/>
      <w:color w:val="auto"/>
    </w:rPr>
  </w:style>
  <w:style w:type="character" w:customStyle="1" w:styleId="A9">
    <w:name w:val="A9"/>
    <w:uiPriority w:val="99"/>
    <w:rsid w:val="002743A1"/>
    <w:rPr>
      <w:rFonts w:cs="MS Mincho"/>
      <w:color w:val="000000"/>
      <w:sz w:val="14"/>
      <w:szCs w:val="14"/>
    </w:rPr>
  </w:style>
  <w:style w:type="paragraph" w:customStyle="1" w:styleId="articledetails">
    <w:name w:val="articledetails"/>
    <w:basedOn w:val="Normal"/>
    <w:rsid w:val="002743A1"/>
    <w:pPr>
      <w:spacing w:before="100" w:beforeAutospacing="1" w:after="100" w:afterAutospacing="1"/>
    </w:pPr>
    <w:rPr>
      <w:rFonts w:ascii="Tahoma" w:hAnsi="Tahoma"/>
      <w:szCs w:val="20"/>
    </w:rPr>
  </w:style>
  <w:style w:type="character" w:customStyle="1" w:styleId="posted-and-updated">
    <w:name w:val="posted-and-updated"/>
    <w:basedOn w:val="DefaultParagraphFont"/>
    <w:rsid w:val="002743A1"/>
  </w:style>
  <w:style w:type="paragraph" w:customStyle="1" w:styleId="aff">
    <w:name w:val="aff"/>
    <w:basedOn w:val="Normal"/>
    <w:rsid w:val="002743A1"/>
    <w:pPr>
      <w:spacing w:before="100" w:beforeAutospacing="1" w:after="100" w:afterAutospacing="1"/>
    </w:pPr>
    <w:rPr>
      <w:rFonts w:ascii="Tahoma" w:hAnsi="Tahoma"/>
      <w:szCs w:val="20"/>
    </w:rPr>
  </w:style>
  <w:style w:type="character" w:customStyle="1" w:styleId="entry-author">
    <w:name w:val="entry-author"/>
    <w:basedOn w:val="DefaultParagraphFont"/>
    <w:rsid w:val="002743A1"/>
  </w:style>
  <w:style w:type="character" w:customStyle="1" w:styleId="entry-author-name">
    <w:name w:val="entry-author-name"/>
    <w:basedOn w:val="DefaultParagraphFont"/>
    <w:rsid w:val="002743A1"/>
  </w:style>
  <w:style w:type="character" w:customStyle="1" w:styleId="arial11">
    <w:name w:val="arial_11"/>
    <w:basedOn w:val="DefaultParagraphFont"/>
    <w:rsid w:val="002743A1"/>
  </w:style>
  <w:style w:type="character" w:customStyle="1" w:styleId="contrib-degrees">
    <w:name w:val="contrib-degrees"/>
    <w:basedOn w:val="DefaultParagraphFont"/>
    <w:rsid w:val="002743A1"/>
  </w:style>
  <w:style w:type="character" w:customStyle="1" w:styleId="contrib-on-behalf-of">
    <w:name w:val="contrib-on-behalf-of"/>
    <w:basedOn w:val="DefaultParagraphFont"/>
    <w:rsid w:val="002743A1"/>
  </w:style>
  <w:style w:type="character" w:customStyle="1" w:styleId="pubtime">
    <w:name w:val="pubtime"/>
    <w:basedOn w:val="DefaultParagraphFont"/>
    <w:rsid w:val="002743A1"/>
  </w:style>
  <w:style w:type="character" w:customStyle="1" w:styleId="time">
    <w:name w:val="time"/>
    <w:basedOn w:val="DefaultParagraphFont"/>
    <w:rsid w:val="002743A1"/>
  </w:style>
  <w:style w:type="character" w:customStyle="1" w:styleId="fbcommentscount">
    <w:name w:val="fb_comments_count"/>
    <w:basedOn w:val="DefaultParagraphFont"/>
    <w:rsid w:val="002743A1"/>
  </w:style>
  <w:style w:type="character" w:customStyle="1" w:styleId="stsharethiscustom">
    <w:name w:val="st_sharethis_custom"/>
    <w:basedOn w:val="DefaultParagraphFont"/>
    <w:rsid w:val="002743A1"/>
  </w:style>
  <w:style w:type="paragraph" w:customStyle="1" w:styleId="permalinkable">
    <w:name w:val="permalinkable"/>
    <w:basedOn w:val="Normal"/>
    <w:rsid w:val="002743A1"/>
    <w:pPr>
      <w:spacing w:before="100" w:beforeAutospacing="1" w:after="100" w:afterAutospacing="1"/>
    </w:pPr>
    <w:rPr>
      <w:rFonts w:ascii="Tahoma" w:hAnsi="Tahoma"/>
      <w:szCs w:val="20"/>
    </w:rPr>
  </w:style>
  <w:style w:type="character" w:customStyle="1" w:styleId="post-date">
    <w:name w:val="post-date"/>
    <w:basedOn w:val="DefaultParagraphFont"/>
    <w:rsid w:val="002743A1"/>
  </w:style>
  <w:style w:type="character" w:customStyle="1" w:styleId="link-external">
    <w:name w:val="link-external"/>
    <w:basedOn w:val="DefaultParagraphFont"/>
    <w:rsid w:val="002743A1"/>
  </w:style>
  <w:style w:type="character" w:customStyle="1" w:styleId="articleauthor">
    <w:name w:val="article_author"/>
    <w:basedOn w:val="DefaultParagraphFont"/>
    <w:rsid w:val="002743A1"/>
  </w:style>
  <w:style w:type="character" w:customStyle="1" w:styleId="articleissue">
    <w:name w:val="article_issue"/>
    <w:basedOn w:val="DefaultParagraphFont"/>
    <w:rsid w:val="002743A1"/>
  </w:style>
  <w:style w:type="character" w:customStyle="1" w:styleId="a-size-large">
    <w:name w:val="a-size-large"/>
    <w:basedOn w:val="DefaultParagraphFont"/>
    <w:rsid w:val="002743A1"/>
  </w:style>
  <w:style w:type="character" w:customStyle="1" w:styleId="a-size-medium">
    <w:name w:val="a-size-medium"/>
    <w:basedOn w:val="DefaultParagraphFont"/>
    <w:rsid w:val="002743A1"/>
  </w:style>
  <w:style w:type="character" w:customStyle="1" w:styleId="contribution">
    <w:name w:val="contribution"/>
    <w:basedOn w:val="DefaultParagraphFont"/>
    <w:rsid w:val="002743A1"/>
  </w:style>
  <w:style w:type="character" w:customStyle="1" w:styleId="a-color-secondary">
    <w:name w:val="a-color-secondary"/>
    <w:basedOn w:val="DefaultParagraphFont"/>
    <w:rsid w:val="002743A1"/>
  </w:style>
  <w:style w:type="paragraph" w:customStyle="1" w:styleId="sbyline">
    <w:name w:val="sbyline"/>
    <w:basedOn w:val="Normal"/>
    <w:rsid w:val="002743A1"/>
    <w:pPr>
      <w:spacing w:before="100" w:beforeAutospacing="1" w:after="100" w:afterAutospacing="1"/>
    </w:pPr>
    <w:rPr>
      <w:rFonts w:ascii="Tahoma" w:hAnsi="Tahoma"/>
      <w:szCs w:val="20"/>
    </w:rPr>
  </w:style>
  <w:style w:type="character" w:customStyle="1" w:styleId="ui-author">
    <w:name w:val="ui-author"/>
    <w:basedOn w:val="DefaultParagraphFont"/>
    <w:rsid w:val="002743A1"/>
  </w:style>
  <w:style w:type="character" w:customStyle="1" w:styleId="ui-staffline">
    <w:name w:val="ui-staffline"/>
    <w:basedOn w:val="DefaultParagraphFont"/>
    <w:rsid w:val="002743A1"/>
  </w:style>
  <w:style w:type="paragraph" w:customStyle="1" w:styleId="promotion-tag-p">
    <w:name w:val="promotion-tag-p"/>
    <w:basedOn w:val="Normal"/>
    <w:rsid w:val="002743A1"/>
    <w:pPr>
      <w:spacing w:before="100" w:beforeAutospacing="1" w:after="100" w:afterAutospacing="1"/>
    </w:pPr>
    <w:rPr>
      <w:rFonts w:ascii="Tahoma" w:hAnsi="Tahoma"/>
      <w:szCs w:val="20"/>
    </w:rPr>
  </w:style>
  <w:style w:type="paragraph" w:customStyle="1" w:styleId="heading">
    <w:name w:val="heading"/>
    <w:basedOn w:val="Normal"/>
    <w:rsid w:val="002743A1"/>
    <w:pPr>
      <w:spacing w:before="100" w:beforeAutospacing="1" w:after="100" w:afterAutospacing="1"/>
    </w:pPr>
    <w:rPr>
      <w:rFonts w:ascii="Tahoma" w:hAnsi="Tahoma"/>
      <w:szCs w:val="20"/>
    </w:rPr>
  </w:style>
  <w:style w:type="character" w:customStyle="1" w:styleId="value">
    <w:name w:val="value"/>
    <w:basedOn w:val="DefaultParagraphFont"/>
    <w:rsid w:val="002743A1"/>
  </w:style>
  <w:style w:type="character" w:customStyle="1" w:styleId="specialissuelabel">
    <w:name w:val="specialissuelabel"/>
    <w:basedOn w:val="DefaultParagraphFont"/>
    <w:rsid w:val="002743A1"/>
  </w:style>
  <w:style w:type="character" w:customStyle="1" w:styleId="referencediv">
    <w:name w:val="referencediv"/>
    <w:basedOn w:val="DefaultParagraphFont"/>
    <w:rsid w:val="002743A1"/>
  </w:style>
  <w:style w:type="character" w:customStyle="1" w:styleId="wp-smiley">
    <w:name w:val="wp-smiley"/>
    <w:basedOn w:val="DefaultParagraphFont"/>
    <w:rsid w:val="002743A1"/>
  </w:style>
  <w:style w:type="character" w:customStyle="1" w:styleId="meta-prep">
    <w:name w:val="meta-prep"/>
    <w:basedOn w:val="DefaultParagraphFont"/>
    <w:rsid w:val="002743A1"/>
  </w:style>
  <w:style w:type="character" w:customStyle="1" w:styleId="artjournal">
    <w:name w:val="art_journal"/>
    <w:basedOn w:val="DefaultParagraphFont"/>
    <w:rsid w:val="002743A1"/>
  </w:style>
  <w:style w:type="character" w:customStyle="1" w:styleId="artdatevolumeissuepart">
    <w:name w:val="art_datevolumeissuepart"/>
    <w:basedOn w:val="DefaultParagraphFont"/>
    <w:rsid w:val="002743A1"/>
  </w:style>
  <w:style w:type="character" w:customStyle="1" w:styleId="artpages">
    <w:name w:val="art_pages"/>
    <w:basedOn w:val="DefaultParagraphFont"/>
    <w:rsid w:val="002743A1"/>
  </w:style>
  <w:style w:type="character" w:customStyle="1" w:styleId="singlehighlightclass">
    <w:name w:val="single_highlight_class"/>
    <w:basedOn w:val="DefaultParagraphFont"/>
    <w:rsid w:val="002743A1"/>
  </w:style>
  <w:style w:type="character" w:customStyle="1" w:styleId="degree">
    <w:name w:val="degree"/>
    <w:basedOn w:val="DefaultParagraphFont"/>
    <w:rsid w:val="002743A1"/>
  </w:style>
  <w:style w:type="character" w:customStyle="1" w:styleId="major">
    <w:name w:val="major"/>
    <w:basedOn w:val="DefaultParagraphFont"/>
    <w:rsid w:val="002743A1"/>
  </w:style>
  <w:style w:type="character" w:customStyle="1" w:styleId="authors">
    <w:name w:val="authors"/>
    <w:basedOn w:val="DefaultParagraphFont"/>
    <w:rsid w:val="002743A1"/>
  </w:style>
  <w:style w:type="character" w:customStyle="1" w:styleId="views">
    <w:name w:val="views"/>
    <w:basedOn w:val="DefaultParagraphFont"/>
    <w:rsid w:val="002743A1"/>
  </w:style>
  <w:style w:type="character" w:customStyle="1" w:styleId="stmainservices">
    <w:name w:val="stmainservices"/>
    <w:basedOn w:val="DefaultParagraphFont"/>
    <w:rsid w:val="002743A1"/>
  </w:style>
  <w:style w:type="character" w:customStyle="1" w:styleId="stbubblehcount">
    <w:name w:val="stbubble_hcount"/>
    <w:basedOn w:val="DefaultParagraphFont"/>
    <w:rsid w:val="002743A1"/>
  </w:style>
  <w:style w:type="paragraph" w:customStyle="1" w:styleId="Document">
    <w:name w:val="_Document"/>
    <w:basedOn w:val="Default"/>
    <w:next w:val="Default"/>
    <w:uiPriority w:val="99"/>
    <w:rsid w:val="002743A1"/>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2743A1"/>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2743A1"/>
    <w:pPr>
      <w:widowControl w:val="0"/>
    </w:pPr>
    <w:rPr>
      <w:rFonts w:ascii="AKDPE C+ Utopia" w:eastAsiaTheme="minorEastAsia" w:hAnsi="AKDPE C+ Utopia" w:cs="Cambria"/>
      <w:color w:val="auto"/>
    </w:rPr>
  </w:style>
  <w:style w:type="paragraph" w:customStyle="1" w:styleId="collapsed-hide">
    <w:name w:val="collapsed-hide"/>
    <w:basedOn w:val="Normal"/>
    <w:rsid w:val="002743A1"/>
    <w:pPr>
      <w:spacing w:before="100" w:beforeAutospacing="1" w:after="100" w:afterAutospacing="1"/>
    </w:pPr>
    <w:rPr>
      <w:rFonts w:ascii="Tahoma" w:hAnsi="Tahoma"/>
      <w:szCs w:val="20"/>
    </w:rPr>
  </w:style>
  <w:style w:type="paragraph" w:customStyle="1" w:styleId="Pa7">
    <w:name w:val="Pa7"/>
    <w:basedOn w:val="Default"/>
    <w:next w:val="Default"/>
    <w:uiPriority w:val="99"/>
    <w:rsid w:val="002743A1"/>
    <w:pPr>
      <w:widowControl w:val="0"/>
      <w:spacing w:line="211" w:lineRule="atLeast"/>
    </w:pPr>
    <w:rPr>
      <w:rFonts w:ascii="Courier New" w:eastAsiaTheme="minorEastAsia" w:hAnsi="Courier New" w:cs="Cambria"/>
      <w:color w:val="auto"/>
    </w:rPr>
  </w:style>
  <w:style w:type="paragraph" w:customStyle="1" w:styleId="odd">
    <w:name w:val="odd"/>
    <w:basedOn w:val="Normal"/>
    <w:rsid w:val="002743A1"/>
    <w:pPr>
      <w:spacing w:before="100" w:beforeAutospacing="1" w:after="100" w:afterAutospacing="1"/>
    </w:pPr>
    <w:rPr>
      <w:rFonts w:ascii="Tahoma" w:hAnsi="Tahoma"/>
      <w:szCs w:val="20"/>
    </w:rPr>
  </w:style>
  <w:style w:type="character" w:customStyle="1" w:styleId="article-date">
    <w:name w:val="article-date"/>
    <w:basedOn w:val="DefaultParagraphFont"/>
    <w:rsid w:val="002743A1"/>
  </w:style>
  <w:style w:type="character" w:customStyle="1" w:styleId="article-author">
    <w:name w:val="article-author"/>
    <w:basedOn w:val="DefaultParagraphFont"/>
    <w:rsid w:val="002743A1"/>
  </w:style>
  <w:style w:type="character" w:customStyle="1" w:styleId="tolocaltime">
    <w:name w:val="tolocaltime"/>
    <w:basedOn w:val="DefaultParagraphFont"/>
    <w:rsid w:val="002743A1"/>
  </w:style>
  <w:style w:type="character" w:customStyle="1" w:styleId="pb-byline">
    <w:name w:val="pb-byline"/>
    <w:basedOn w:val="DefaultParagraphFont"/>
    <w:rsid w:val="002743A1"/>
  </w:style>
  <w:style w:type="character" w:customStyle="1" w:styleId="pb-timestamp">
    <w:name w:val="pb-timestamp"/>
    <w:basedOn w:val="DefaultParagraphFont"/>
    <w:rsid w:val="002743A1"/>
  </w:style>
  <w:style w:type="paragraph" w:customStyle="1" w:styleId="Pa8">
    <w:name w:val="Pa8"/>
    <w:basedOn w:val="Default"/>
    <w:next w:val="Default"/>
    <w:uiPriority w:val="99"/>
    <w:rsid w:val="002743A1"/>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2743A1"/>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2743A1"/>
  </w:style>
  <w:style w:type="character" w:customStyle="1" w:styleId="even">
    <w:name w:val="even"/>
    <w:basedOn w:val="DefaultParagraphFont"/>
    <w:rsid w:val="002743A1"/>
  </w:style>
  <w:style w:type="paragraph" w:customStyle="1" w:styleId="volissue">
    <w:name w:val="volissue"/>
    <w:basedOn w:val="Normal"/>
    <w:rsid w:val="002743A1"/>
    <w:pPr>
      <w:spacing w:before="100" w:beforeAutospacing="1" w:after="100" w:afterAutospacing="1"/>
    </w:pPr>
    <w:rPr>
      <w:rFonts w:ascii="Tahoma" w:hAnsi="Tahoma"/>
      <w:szCs w:val="20"/>
    </w:rPr>
  </w:style>
  <w:style w:type="character" w:customStyle="1" w:styleId="view-count">
    <w:name w:val="view-count"/>
    <w:basedOn w:val="DefaultParagraphFont"/>
    <w:rsid w:val="002743A1"/>
  </w:style>
  <w:style w:type="character" w:customStyle="1" w:styleId="tChar">
    <w:name w:val="t Char"/>
    <w:rsid w:val="002743A1"/>
    <w:rPr>
      <w:rFonts w:ascii="Georgia" w:eastAsia="Times New Roman" w:hAnsi="Georgia" w:cs="Calibri"/>
      <w:b/>
      <w:lang w:val="x-none" w:eastAsia="x-none"/>
    </w:rPr>
  </w:style>
  <w:style w:type="paragraph" w:customStyle="1" w:styleId="BoldUnderlineChar20">
    <w:name w:val="BoldUnderline Char2"/>
    <w:link w:val="BoldUnderlineChar2Char"/>
    <w:rsid w:val="002743A1"/>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2743A1"/>
    <w:rPr>
      <w:rFonts w:ascii="Times New Roman" w:eastAsia="Times New Roman" w:hAnsi="Times New Roman" w:cs="Times New Roman"/>
      <w:b/>
      <w:sz w:val="20"/>
      <w:szCs w:val="24"/>
      <w:u w:val="single"/>
    </w:rPr>
  </w:style>
  <w:style w:type="character" w:customStyle="1" w:styleId="UnderlineCharChar4">
    <w:name w:val="Underline Char Char4"/>
    <w:rsid w:val="002743A1"/>
    <w:rPr>
      <w:szCs w:val="24"/>
      <w:u w:val="single"/>
      <w:lang w:val="en-US" w:eastAsia="en-US" w:bidi="ar-SA"/>
    </w:rPr>
  </w:style>
  <w:style w:type="character" w:customStyle="1" w:styleId="BoldUnderlineCharChar3">
    <w:name w:val="BoldUnderline Char Char3"/>
    <w:rsid w:val="002743A1"/>
    <w:rPr>
      <w:b/>
      <w:szCs w:val="24"/>
      <w:u w:val="single"/>
      <w:lang w:val="en-US" w:eastAsia="en-US" w:bidi="ar-SA"/>
    </w:rPr>
  </w:style>
  <w:style w:type="character" w:customStyle="1" w:styleId="BoldUnderlineCharChar2">
    <w:name w:val="BoldUnderline Char Char2"/>
    <w:rsid w:val="002743A1"/>
    <w:rPr>
      <w:b/>
      <w:szCs w:val="24"/>
      <w:u w:val="single"/>
      <w:lang w:val="en-US" w:eastAsia="en-US" w:bidi="ar-SA"/>
    </w:rPr>
  </w:style>
  <w:style w:type="paragraph" w:customStyle="1" w:styleId="UnderlineCard0">
    <w:name w:val="UnderlineCard"/>
    <w:basedOn w:val="Heading3"/>
    <w:link w:val="UnderlineCardChar"/>
    <w:qFormat/>
    <w:rsid w:val="002743A1"/>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2743A1"/>
    <w:rPr>
      <w:rFonts w:eastAsia="Calibri" w:cs="Times New Roman"/>
      <w:sz w:val="20"/>
      <w:szCs w:val="20"/>
      <w:u w:val="single"/>
      <w:lang w:val="x-none" w:eastAsia="x-none"/>
    </w:rPr>
  </w:style>
  <w:style w:type="character" w:customStyle="1" w:styleId="5Notunderlined">
    <w:name w:val="5 Not underlined"/>
    <w:rsid w:val="002743A1"/>
    <w:rPr>
      <w:rFonts w:ascii="Times New Roman" w:hAnsi="Times New Roman"/>
      <w:sz w:val="16"/>
    </w:rPr>
  </w:style>
  <w:style w:type="character" w:customStyle="1" w:styleId="volume-issue">
    <w:name w:val="volume-issue"/>
    <w:rsid w:val="002743A1"/>
    <w:rPr>
      <w:rFonts w:cs="Times New Roman"/>
    </w:rPr>
  </w:style>
  <w:style w:type="character" w:customStyle="1" w:styleId="i">
    <w:name w:val="i"/>
    <w:basedOn w:val="DefaultParagraphFont"/>
    <w:uiPriority w:val="99"/>
    <w:rsid w:val="002743A1"/>
  </w:style>
  <w:style w:type="character" w:customStyle="1" w:styleId="storytext">
    <w:name w:val="storytext"/>
    <w:basedOn w:val="DefaultParagraphFont"/>
    <w:rsid w:val="002743A1"/>
  </w:style>
  <w:style w:type="character" w:customStyle="1" w:styleId="heading3char0">
    <w:name w:val="heading3char"/>
    <w:rsid w:val="002743A1"/>
  </w:style>
  <w:style w:type="character" w:customStyle="1" w:styleId="boldness1">
    <w:name w:val="boldness1"/>
    <w:rsid w:val="002743A1"/>
  </w:style>
  <w:style w:type="paragraph" w:customStyle="1" w:styleId="Cardd">
    <w:name w:val="Cardd"/>
    <w:basedOn w:val="Normal"/>
    <w:uiPriority w:val="4"/>
    <w:qFormat/>
    <w:rsid w:val="002743A1"/>
    <w:pPr>
      <w:ind w:left="288" w:right="288"/>
    </w:pPr>
  </w:style>
  <w:style w:type="paragraph" w:customStyle="1" w:styleId="document0">
    <w:name w:val="document"/>
    <w:basedOn w:val="Normal"/>
    <w:rsid w:val="002743A1"/>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2743A1"/>
    <w:rPr>
      <w:rFonts w:cs="Arial"/>
      <w:bCs/>
      <w:szCs w:val="26"/>
      <w:u w:val="single"/>
      <w:lang w:val="en-US" w:eastAsia="en-US" w:bidi="ar-SA"/>
    </w:rPr>
  </w:style>
  <w:style w:type="character" w:customStyle="1" w:styleId="current-selection">
    <w:name w:val="current-selection"/>
    <w:basedOn w:val="DefaultParagraphFont"/>
    <w:rsid w:val="002743A1"/>
  </w:style>
  <w:style w:type="character" w:customStyle="1" w:styleId="a2">
    <w:name w:val="_"/>
    <w:basedOn w:val="DefaultParagraphFont"/>
    <w:rsid w:val="002743A1"/>
  </w:style>
  <w:style w:type="paragraph" w:customStyle="1" w:styleId="Shrink6">
    <w:name w:val="Shrink 6"/>
    <w:basedOn w:val="Normal"/>
    <w:qFormat/>
    <w:rsid w:val="002743A1"/>
    <w:rPr>
      <w:rFonts w:eastAsia="Calibri" w:cs="Times New Roman"/>
      <w:sz w:val="12"/>
    </w:rPr>
  </w:style>
  <w:style w:type="character" w:customStyle="1" w:styleId="messagecontent">
    <w:name w:val="message_content"/>
    <w:rsid w:val="002743A1"/>
  </w:style>
  <w:style w:type="character" w:customStyle="1" w:styleId="StyleUnderlineChar">
    <w:name w:val="Style Underline Char"/>
    <w:basedOn w:val="DefaultParagraphFont"/>
    <w:rsid w:val="002743A1"/>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2743A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2743A1"/>
    <w:rPr>
      <w:rFonts w:eastAsia="Times New Roman" w:cs="Arial"/>
      <w:b/>
      <w:bCs/>
      <w:kern w:val="32"/>
      <w:sz w:val="24"/>
      <w:szCs w:val="32"/>
      <w:u w:val="single"/>
    </w:rPr>
  </w:style>
  <w:style w:type="character" w:customStyle="1" w:styleId="twelptblackblack1">
    <w:name w:val="twelptblackblack1"/>
    <w:basedOn w:val="DefaultParagraphFont"/>
    <w:rsid w:val="002743A1"/>
    <w:rPr>
      <w:rFonts w:ascii="Verdana" w:hAnsi="Verdana" w:hint="default"/>
      <w:color w:val="000000"/>
      <w:sz w:val="16"/>
      <w:szCs w:val="16"/>
    </w:rPr>
  </w:style>
  <w:style w:type="character" w:customStyle="1" w:styleId="Heading3CharCharCharChar1">
    <w:name w:val="Heading 3 Char Char Char Char1"/>
    <w:rsid w:val="002743A1"/>
    <w:rPr>
      <w:rFonts w:cs="Arial"/>
      <w:bCs/>
      <w:szCs w:val="26"/>
      <w:u w:val="single"/>
      <w:lang w:val="en-US" w:eastAsia="en-US" w:bidi="ar-SA"/>
    </w:rPr>
  </w:style>
  <w:style w:type="paragraph" w:customStyle="1" w:styleId="conintrotext">
    <w:name w:val="conintrotext"/>
    <w:basedOn w:val="Normal"/>
    <w:uiPriority w:val="99"/>
    <w:rsid w:val="002743A1"/>
    <w:pPr>
      <w:spacing w:before="100" w:beforeAutospacing="1" w:after="100" w:afterAutospacing="1"/>
    </w:pPr>
    <w:rPr>
      <w:rFonts w:eastAsia="Times New Roman"/>
      <w:sz w:val="24"/>
    </w:rPr>
  </w:style>
  <w:style w:type="character" w:customStyle="1" w:styleId="comment-body">
    <w:name w:val="comment-body"/>
    <w:rsid w:val="002743A1"/>
  </w:style>
  <w:style w:type="character" w:customStyle="1" w:styleId="UnderlineCharCharChar1">
    <w:name w:val="Underline Char Char Char1"/>
    <w:rsid w:val="002743A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2743A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2743A1"/>
    <w:rPr>
      <w:rFonts w:eastAsia="MS Mincho"/>
      <w:b/>
      <w:u w:val="single"/>
    </w:rPr>
  </w:style>
  <w:style w:type="character" w:customStyle="1" w:styleId="mw-headline">
    <w:name w:val="mw-headline"/>
    <w:rsid w:val="002743A1"/>
  </w:style>
  <w:style w:type="character" w:customStyle="1" w:styleId="flagicon">
    <w:name w:val="flagicon"/>
    <w:rsid w:val="002743A1"/>
  </w:style>
  <w:style w:type="paragraph" w:customStyle="1" w:styleId="assert">
    <w:name w:val="assert"/>
    <w:basedOn w:val="Normal"/>
    <w:uiPriority w:val="99"/>
    <w:rsid w:val="002743A1"/>
    <w:pPr>
      <w:spacing w:before="100" w:beforeAutospacing="1" w:after="100" w:afterAutospacing="1"/>
    </w:pPr>
    <w:rPr>
      <w:rFonts w:eastAsia="Times New Roman"/>
      <w:sz w:val="24"/>
    </w:rPr>
  </w:style>
  <w:style w:type="character" w:customStyle="1" w:styleId="apturelink">
    <w:name w:val="apturelink"/>
    <w:rsid w:val="002743A1"/>
  </w:style>
  <w:style w:type="character" w:customStyle="1" w:styleId="apturelinkicon">
    <w:name w:val="apturelinkicon"/>
    <w:rsid w:val="002743A1"/>
  </w:style>
  <w:style w:type="paragraph" w:customStyle="1" w:styleId="Default1">
    <w:name w:val="Default1"/>
    <w:basedOn w:val="Default"/>
    <w:next w:val="Default"/>
    <w:uiPriority w:val="99"/>
    <w:rsid w:val="002743A1"/>
    <w:rPr>
      <w:color w:val="auto"/>
    </w:rPr>
  </w:style>
  <w:style w:type="paragraph" w:customStyle="1" w:styleId="center">
    <w:name w:val="center"/>
    <w:basedOn w:val="Normal"/>
    <w:uiPriority w:val="99"/>
    <w:rsid w:val="002743A1"/>
    <w:pPr>
      <w:spacing w:before="100" w:beforeAutospacing="1" w:after="100" w:afterAutospacing="1"/>
    </w:pPr>
    <w:rPr>
      <w:rFonts w:eastAsia="Times New Roman"/>
      <w:sz w:val="24"/>
    </w:rPr>
  </w:style>
  <w:style w:type="character" w:customStyle="1" w:styleId="LittleChar">
    <w:name w:val="Little Char"/>
    <w:link w:val="Little"/>
    <w:rsid w:val="002743A1"/>
    <w:rPr>
      <w:rFonts w:ascii="Garamond" w:eastAsia="Times New Roman" w:hAnsi="Garamond"/>
    </w:rPr>
  </w:style>
  <w:style w:type="character" w:customStyle="1" w:styleId="UnderlineChar1Char">
    <w:name w:val="Underline Char1 Char"/>
    <w:rsid w:val="002743A1"/>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2743A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2743A1"/>
    <w:rPr>
      <w:rFonts w:eastAsia="MS Mincho"/>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2743A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2743A1"/>
    <w:rPr>
      <w:rFonts w:eastAsia="MS Mincho"/>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2743A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2743A1"/>
    <w:rPr>
      <w:rFonts w:eastAsia="MS Mincho"/>
      <w:b/>
      <w:u w:val="single"/>
    </w:rPr>
  </w:style>
  <w:style w:type="paragraph" w:customStyle="1" w:styleId="CardBody">
    <w:name w:val="Card Body"/>
    <w:basedOn w:val="Normal"/>
    <w:link w:val="CardBodyChar"/>
    <w:rsid w:val="002743A1"/>
    <w:rPr>
      <w:rFonts w:eastAsia="Times New Roman"/>
    </w:rPr>
  </w:style>
  <w:style w:type="character" w:customStyle="1" w:styleId="CardBodyChar">
    <w:name w:val="Card Body Char"/>
    <w:link w:val="CardBody"/>
    <w:rsid w:val="002743A1"/>
    <w:rPr>
      <w:rFonts w:eastAsia="Times New Roman"/>
    </w:rPr>
  </w:style>
  <w:style w:type="character" w:customStyle="1" w:styleId="ptitleinside">
    <w:name w:val="p_title_inside"/>
    <w:rsid w:val="002743A1"/>
  </w:style>
  <w:style w:type="paragraph" w:customStyle="1" w:styleId="StyleBoldandUnderlineChar11ptBorderSinglesolidline">
    <w:name w:val="Style Bold and Underline Char + 11 pt Border: : (Single solid line..."/>
    <w:link w:val="StyleBoldandUnderlineChar11ptBorderSinglesolidlineChar"/>
    <w:rsid w:val="002743A1"/>
    <w:pPr>
      <w:spacing w:after="160" w:line="259" w:lineRule="auto"/>
    </w:pPr>
    <w:rPr>
      <w:rFonts w:asciiTheme="minorHAnsi" w:eastAsia="Times New Roman" w:hAnsiTheme="minorHAnsi" w:cstheme="minorBidi"/>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2743A1"/>
    <w:rPr>
      <w:rFonts w:asciiTheme="minorHAnsi" w:eastAsia="Times New Roman" w:hAnsiTheme="minorHAnsi" w:cstheme="minorBidi"/>
      <w:b/>
      <w:bCs/>
      <w:szCs w:val="20"/>
      <w:u w:val="single"/>
      <w:bdr w:val="single" w:sz="4" w:space="0" w:color="auto"/>
    </w:rPr>
  </w:style>
  <w:style w:type="character" w:customStyle="1" w:styleId="Heading1CharChar1">
    <w:name w:val="Heading 1 Char Char1"/>
    <w:rsid w:val="002743A1"/>
    <w:rPr>
      <w:rFonts w:cs="Arial"/>
      <w:b/>
      <w:bCs/>
      <w:szCs w:val="32"/>
      <w:lang w:val="en-US" w:eastAsia="en-US" w:bidi="ar-SA"/>
    </w:rPr>
  </w:style>
  <w:style w:type="paragraph" w:customStyle="1" w:styleId="Indentation">
    <w:name w:val="Indentation"/>
    <w:basedOn w:val="Normal"/>
    <w:uiPriority w:val="99"/>
    <w:rsid w:val="002743A1"/>
    <w:pPr>
      <w:ind w:left="288" w:right="288"/>
    </w:pPr>
  </w:style>
  <w:style w:type="character" w:customStyle="1" w:styleId="StyleUnderlineCharChar9ptBold">
    <w:name w:val="Style Underline Char Char + 9 pt Bold"/>
    <w:rsid w:val="002743A1"/>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2743A1"/>
    <w:rPr>
      <w:rFonts w:eastAsia="Times New Roman"/>
      <w:u w:val="single"/>
    </w:rPr>
  </w:style>
  <w:style w:type="character" w:customStyle="1" w:styleId="StyleStyle4ArialNarrow9ptChar">
    <w:name w:val="Style Style4 + Arial Narrow 9 pt Char"/>
    <w:link w:val="StyleStyle4ArialNarrow9pt"/>
    <w:rsid w:val="002743A1"/>
    <w:rPr>
      <w:rFonts w:eastAsia="Times New Roman"/>
      <w:u w:val="single"/>
    </w:rPr>
  </w:style>
  <w:style w:type="paragraph" w:customStyle="1" w:styleId="StyleStyle4ArialNarrow9ptBold">
    <w:name w:val="Style Style4 + Arial Narrow 9 pt Bold"/>
    <w:basedOn w:val="Normal"/>
    <w:link w:val="StyleStyle4ArialNarrow9ptBoldChar"/>
    <w:rsid w:val="002743A1"/>
    <w:rPr>
      <w:rFonts w:eastAsia="Times New Roman"/>
      <w:b/>
      <w:bCs/>
      <w:u w:val="single"/>
    </w:rPr>
  </w:style>
  <w:style w:type="character" w:customStyle="1" w:styleId="StyleStyle4ArialNarrow9ptBoldChar">
    <w:name w:val="Style Style4 + Arial Narrow 9 pt Bold Char"/>
    <w:link w:val="StyleStyle4ArialNarrow9ptBold"/>
    <w:rsid w:val="002743A1"/>
    <w:rPr>
      <w:rFonts w:eastAsia="Times New Roman"/>
      <w:b/>
      <w:bCs/>
      <w:u w:val="single"/>
    </w:rPr>
  </w:style>
  <w:style w:type="character" w:customStyle="1" w:styleId="StyleBoldandUnderlineCharChar29pt">
    <w:name w:val="Style Bold and Underline Char Char2 + 9 pt"/>
    <w:rsid w:val="002743A1"/>
    <w:rPr>
      <w:rFonts w:ascii="Times New Roman" w:hAnsi="Times New Roman"/>
      <w:b/>
      <w:bCs/>
      <w:noProof w:val="0"/>
      <w:sz w:val="20"/>
      <w:u w:val="single"/>
    </w:rPr>
  </w:style>
  <w:style w:type="character" w:customStyle="1" w:styleId="StyleUnderlineCharChar19pt">
    <w:name w:val="Style Underline Char Char1 + 9 pt"/>
    <w:rsid w:val="002743A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2743A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2743A1"/>
    <w:rPr>
      <w:rFonts w:ascii="Georgia" w:eastAsia="Times New Roman" w:hAnsi="Georgia"/>
      <w:b/>
      <w:smallCaps/>
      <w:sz w:val="24"/>
      <w:szCs w:val="24"/>
      <w:u w:val="single"/>
    </w:rPr>
  </w:style>
  <w:style w:type="character" w:customStyle="1" w:styleId="CardTextCharChar">
    <w:name w:val="Card Text Char Char"/>
    <w:rsid w:val="002743A1"/>
    <w:rPr>
      <w:rFonts w:ascii="Times New Roman" w:eastAsia="Times New Roman" w:hAnsi="Times New Roman" w:cs="Times New Roman"/>
      <w:sz w:val="20"/>
      <w:szCs w:val="20"/>
    </w:rPr>
  </w:style>
  <w:style w:type="character" w:customStyle="1" w:styleId="citeChar1">
    <w:name w:val="cite Char"/>
    <w:locked/>
    <w:rsid w:val="002743A1"/>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2743A1"/>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2743A1"/>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2743A1"/>
    <w:rPr>
      <w:i/>
      <w:iCs/>
      <w:sz w:val="20"/>
      <w:u w:val="single"/>
    </w:rPr>
  </w:style>
  <w:style w:type="character" w:customStyle="1" w:styleId="HIGHLIGHT0">
    <w:name w:val="HIGHLIGHT"/>
    <w:uiPriority w:val="1"/>
    <w:rsid w:val="002743A1"/>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2743A1"/>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2743A1"/>
    <w:rPr>
      <w:rFonts w:ascii="Times New Roman" w:eastAsia="Times New Roman" w:hAnsi="Times New Roman" w:cs="Times New Roman"/>
      <w:b/>
      <w:sz w:val="28"/>
      <w:szCs w:val="24"/>
    </w:rPr>
  </w:style>
  <w:style w:type="character" w:customStyle="1" w:styleId="FifthChar">
    <w:name w:val="Fifth Char"/>
    <w:link w:val="Fifth"/>
    <w:rsid w:val="002743A1"/>
    <w:rPr>
      <w:rFonts w:eastAsia="Calibri"/>
    </w:rPr>
  </w:style>
  <w:style w:type="paragraph" w:customStyle="1" w:styleId="Third">
    <w:name w:val="Third"/>
    <w:basedOn w:val="Normal"/>
    <w:link w:val="ThirdChar"/>
    <w:rsid w:val="002743A1"/>
    <w:rPr>
      <w:rFonts w:eastAsia="Times New Roman"/>
      <w:b/>
      <w:u w:val="single"/>
      <w:lang w:val="x-none" w:eastAsia="x-none"/>
    </w:rPr>
  </w:style>
  <w:style w:type="character" w:customStyle="1" w:styleId="ThirdChar">
    <w:name w:val="Third Char"/>
    <w:link w:val="Third"/>
    <w:rsid w:val="002743A1"/>
    <w:rPr>
      <w:rFonts w:eastAsia="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2743A1"/>
    <w:pPr>
      <w:widowControl w:val="0"/>
      <w:jc w:val="both"/>
      <w:outlineLvl w:val="1"/>
    </w:pPr>
    <w:rPr>
      <w:rFonts w:ascii="Times New Roman" w:eastAsia="Times New Roman" w:hAnsi="Times New Roman" w:cs="Times New Roman"/>
      <w:b/>
      <w:sz w:val="24"/>
      <w:szCs w:val="24"/>
    </w:rPr>
  </w:style>
  <w:style w:type="character" w:customStyle="1" w:styleId="CardsCharChar">
    <w:name w:val="Cards Char Char"/>
    <w:rsid w:val="002743A1"/>
    <w:rPr>
      <w:rFonts w:ascii="Times New Roman" w:eastAsia="Times New Roman" w:hAnsi="Times New Roman"/>
      <w:szCs w:val="24"/>
    </w:rPr>
  </w:style>
  <w:style w:type="character" w:customStyle="1" w:styleId="article-record-publication-volume-issue">
    <w:name w:val="article-record-publication-volume-issue"/>
    <w:rsid w:val="002743A1"/>
  </w:style>
  <w:style w:type="character" w:customStyle="1" w:styleId="NothingCharChar">
    <w:name w:val="Nothing Char Char"/>
    <w:link w:val="NothingCharCharChar"/>
    <w:rsid w:val="002743A1"/>
  </w:style>
  <w:style w:type="paragraph" w:customStyle="1" w:styleId="DebateUnderlineBoldChar">
    <w:name w:val="Debate Underline Bold Char"/>
    <w:basedOn w:val="Normal"/>
    <w:link w:val="DebateUnderlineBoldCharChar"/>
    <w:rsid w:val="002743A1"/>
    <w:pPr>
      <w:jc w:val="both"/>
    </w:pPr>
    <w:rPr>
      <w:rFonts w:eastAsia="Times New Roman"/>
      <w:b/>
      <w:u w:val="thick"/>
    </w:rPr>
  </w:style>
  <w:style w:type="character" w:customStyle="1" w:styleId="DebateUnderlineBoldCharChar">
    <w:name w:val="Debate Underline Bold Char Char"/>
    <w:link w:val="DebateUnderlineBoldChar"/>
    <w:rsid w:val="002743A1"/>
    <w:rPr>
      <w:rFonts w:eastAsia="Times New Roman"/>
      <w:b/>
      <w:u w:val="thick"/>
    </w:rPr>
  </w:style>
  <w:style w:type="character" w:customStyle="1" w:styleId="resultbodyblack">
    <w:name w:val="resultbodyblack"/>
    <w:rsid w:val="002743A1"/>
    <w:rPr>
      <w:rFonts w:cs="Times New Roman"/>
    </w:rPr>
  </w:style>
  <w:style w:type="paragraph" w:customStyle="1" w:styleId="bloctitles">
    <w:name w:val="bloc titles"/>
    <w:basedOn w:val="Heading1"/>
    <w:next w:val="Normal"/>
    <w:link w:val="bloctitlesChar"/>
    <w:autoRedefine/>
    <w:rsid w:val="002743A1"/>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2743A1"/>
    <w:rPr>
      <w:rFonts w:eastAsia="Malgun Gothic" w:cs="Arial"/>
      <w:b/>
      <w:bCs/>
      <w:sz w:val="28"/>
      <w:szCs w:val="32"/>
      <w:u w:val="single"/>
    </w:rPr>
  </w:style>
  <w:style w:type="paragraph" w:customStyle="1" w:styleId="CiteSmallText">
    <w:name w:val="Cite Small Text"/>
    <w:basedOn w:val="Normal"/>
    <w:uiPriority w:val="99"/>
    <w:rsid w:val="002743A1"/>
    <w:pPr>
      <w:widowControl w:val="0"/>
      <w:spacing w:after="200"/>
    </w:pPr>
    <w:rPr>
      <w:rFonts w:ascii="Helvetica Neue" w:hAnsi="Helvetica Neue"/>
      <w:b/>
      <w:sz w:val="18"/>
    </w:rPr>
  </w:style>
  <w:style w:type="character" w:customStyle="1" w:styleId="3TagCite">
    <w:name w:val="3 Tag/Cite"/>
    <w:rsid w:val="002743A1"/>
    <w:rPr>
      <w:rFonts w:ascii="Times New Roman" w:hAnsi="Times New Roman"/>
      <w:b/>
    </w:rPr>
  </w:style>
  <w:style w:type="character" w:customStyle="1" w:styleId="4Qualifications">
    <w:name w:val="4 Qualifications"/>
    <w:rsid w:val="002743A1"/>
    <w:rPr>
      <w:rFonts w:ascii="Times New Roman" w:hAnsi="Times New Roman"/>
      <w:sz w:val="19"/>
    </w:rPr>
  </w:style>
  <w:style w:type="character" w:customStyle="1" w:styleId="6Underlined">
    <w:name w:val="6 Underlined"/>
    <w:rsid w:val="002743A1"/>
    <w:rPr>
      <w:rFonts w:ascii="Times New Roman" w:hAnsi="Times New Roman"/>
      <w:b/>
      <w:sz w:val="21"/>
      <w:u w:val="single"/>
    </w:rPr>
  </w:style>
  <w:style w:type="paragraph" w:customStyle="1" w:styleId="Cards1CharChar">
    <w:name w:val="Cards1 Char Char"/>
    <w:basedOn w:val="Normal"/>
    <w:link w:val="Cards1CharCharChar"/>
    <w:rsid w:val="002743A1"/>
    <w:pPr>
      <w:autoSpaceDE w:val="0"/>
      <w:autoSpaceDN w:val="0"/>
      <w:adjustRightInd w:val="0"/>
      <w:ind w:left="432" w:right="432"/>
      <w:jc w:val="both"/>
    </w:pPr>
    <w:rPr>
      <w:lang w:val="x-none"/>
    </w:rPr>
  </w:style>
  <w:style w:type="character" w:customStyle="1" w:styleId="Cards1CharCharChar">
    <w:name w:val="Cards1 Char Char Char"/>
    <w:link w:val="Cards1CharChar"/>
    <w:rsid w:val="002743A1"/>
    <w:rPr>
      <w:lang w:val="x-none"/>
    </w:rPr>
  </w:style>
  <w:style w:type="character" w:customStyle="1" w:styleId="UnderlineCharCharCharCharCharCharCharChar">
    <w:name w:val="Underline Char Char Char Char Char Char Char Char"/>
    <w:link w:val="UnderlineCharCharCharCharCharCharChar"/>
    <w:rsid w:val="002743A1"/>
    <w:rPr>
      <w:u w:val="single"/>
    </w:rPr>
  </w:style>
  <w:style w:type="paragraph" w:customStyle="1" w:styleId="UnderlineCharCharCharCharCharCharChar">
    <w:name w:val="Underline Char Char Char Char Char Char Char"/>
    <w:basedOn w:val="Normal"/>
    <w:link w:val="UnderlineCharCharCharCharCharCharCharChar"/>
    <w:rsid w:val="002743A1"/>
    <w:rPr>
      <w:u w:val="single"/>
    </w:rPr>
  </w:style>
  <w:style w:type="paragraph" w:customStyle="1" w:styleId="CitesCharChar">
    <w:name w:val="Cites Char Char"/>
    <w:next w:val="Normal"/>
    <w:link w:val="CitesCharCharChar"/>
    <w:rsid w:val="002743A1"/>
    <w:pPr>
      <w:widowControl w:val="0"/>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2743A1"/>
    <w:rPr>
      <w:rFonts w:ascii="Times New Roman" w:eastAsia="Times New Roman" w:hAnsi="Times New Roman" w:cs="Times New Roman"/>
      <w:sz w:val="20"/>
      <w:szCs w:val="24"/>
    </w:rPr>
  </w:style>
  <w:style w:type="character" w:customStyle="1" w:styleId="nohighlighting">
    <w:name w:val="no highlighting"/>
    <w:rsid w:val="002743A1"/>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2743A1"/>
    <w:rPr>
      <w:rFonts w:ascii="Cambria" w:hAnsi="Cambria" w:hint="default"/>
      <w:sz w:val="21"/>
      <w:u w:val="single"/>
    </w:rPr>
  </w:style>
  <w:style w:type="paragraph" w:customStyle="1" w:styleId="Swag">
    <w:name w:val="Swag"/>
    <w:basedOn w:val="Normal"/>
    <w:link w:val="SwagChar"/>
    <w:qFormat/>
    <w:rsid w:val="002743A1"/>
    <w:rPr>
      <w:color w:val="0000FF"/>
      <w:sz w:val="12"/>
      <w:u w:val="single"/>
    </w:rPr>
  </w:style>
  <w:style w:type="character" w:customStyle="1" w:styleId="SwagChar">
    <w:name w:val="Swag Char"/>
    <w:link w:val="Swag"/>
    <w:rsid w:val="002743A1"/>
    <w:rPr>
      <w:color w:val="0000FF"/>
      <w:sz w:val="12"/>
      <w:u w:val="single"/>
    </w:rPr>
  </w:style>
  <w:style w:type="paragraph" w:customStyle="1" w:styleId="StyleUnderlineTimesNewRoman1">
    <w:name w:val="Style Underline + Times New Roman1"/>
    <w:link w:val="StyleUnderlineTimesNewRoman1Char"/>
    <w:rsid w:val="002743A1"/>
    <w:pPr>
      <w:spacing w:after="200" w:line="276" w:lineRule="auto"/>
    </w:pPr>
    <w:rPr>
      <w:rFonts w:eastAsia="Times New Roman" w:cs="Times New Roman"/>
      <w:szCs w:val="24"/>
      <w:u w:val="single"/>
    </w:rPr>
  </w:style>
  <w:style w:type="character" w:customStyle="1" w:styleId="StyleUnderlineTimesNewRoman1Char">
    <w:name w:val="Style Underline + Times New Roman1 Char"/>
    <w:link w:val="StyleUnderlineTimesNewRoman1"/>
    <w:rsid w:val="002743A1"/>
    <w:rPr>
      <w:rFonts w:eastAsia="Times New Roman" w:cs="Times New Roman"/>
      <w:szCs w:val="24"/>
      <w:u w:val="single"/>
    </w:rPr>
  </w:style>
  <w:style w:type="paragraph" w:customStyle="1" w:styleId="StyleUnderlineTimesNewRomanBold1">
    <w:name w:val="Style Underline + Times New Roman Bold1"/>
    <w:link w:val="StyleUnderlineTimesNewRomanBold1Char"/>
    <w:rsid w:val="002743A1"/>
    <w:pPr>
      <w:spacing w:after="200" w:line="276" w:lineRule="auto"/>
    </w:pPr>
    <w:rPr>
      <w:rFonts w:eastAsia="Times New Roman" w:cs="Times New Roman"/>
      <w:b/>
      <w:bCs/>
      <w:szCs w:val="24"/>
      <w:u w:val="single"/>
    </w:rPr>
  </w:style>
  <w:style w:type="character" w:customStyle="1" w:styleId="StyleUnderlineTimesNewRomanBold1Char">
    <w:name w:val="Style Underline + Times New Roman Bold1 Char"/>
    <w:link w:val="StyleUnderlineTimesNewRomanBold1"/>
    <w:rsid w:val="002743A1"/>
    <w:rPr>
      <w:rFonts w:eastAsia="Times New Roman"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2743A1"/>
    <w:rPr>
      <w:rFonts w:ascii="Garamond" w:eastAsia="MS Mincho" w:hAnsi="Garamond"/>
    </w:rPr>
  </w:style>
  <w:style w:type="character" w:customStyle="1" w:styleId="StyleStyleCardTextLeft-075Right0Char">
    <w:name w:val="Style Style Card Text + Left:  -0.75&quot; + Right:  0&quot; Char"/>
    <w:link w:val="StyleStyleCardTextLeft-075Right0"/>
    <w:rsid w:val="002743A1"/>
    <w:rPr>
      <w:rFonts w:ascii="Garamond" w:eastAsia="MS Mincho" w:hAnsi="Garamond"/>
    </w:rPr>
  </w:style>
  <w:style w:type="character" w:customStyle="1" w:styleId="CharChar61">
    <w:name w:val="Char Char61"/>
    <w:rsid w:val="002743A1"/>
    <w:rPr>
      <w:rFonts w:cs="Arial"/>
      <w:bCs/>
      <w:sz w:val="16"/>
      <w:szCs w:val="26"/>
      <w:lang w:val="en-US" w:eastAsia="en-US" w:bidi="ar-SA"/>
    </w:rPr>
  </w:style>
  <w:style w:type="character" w:customStyle="1" w:styleId="ListBulletChar">
    <w:name w:val="List Bullet Char"/>
    <w:link w:val="ListBullet"/>
    <w:uiPriority w:val="99"/>
    <w:rsid w:val="002743A1"/>
    <w:rPr>
      <w:rFonts w:eastAsia="Calibri"/>
    </w:rPr>
  </w:style>
  <w:style w:type="paragraph" w:customStyle="1" w:styleId="subhead10">
    <w:name w:val="subhead1"/>
    <w:basedOn w:val="Normal"/>
    <w:uiPriority w:val="99"/>
    <w:rsid w:val="002743A1"/>
    <w:pPr>
      <w:spacing w:before="100" w:beforeAutospacing="1" w:after="100" w:afterAutospacing="1"/>
    </w:pPr>
    <w:rPr>
      <w:rFonts w:eastAsia="Times New Roman"/>
      <w:sz w:val="24"/>
    </w:rPr>
  </w:style>
  <w:style w:type="character" w:customStyle="1" w:styleId="styledate">
    <w:name w:val="styledate"/>
    <w:rsid w:val="002743A1"/>
  </w:style>
  <w:style w:type="character" w:customStyle="1" w:styleId="BoldandUnderlineChar1">
    <w:name w:val="Bold and Underline Char1"/>
    <w:rsid w:val="002743A1"/>
    <w:rPr>
      <w:b/>
      <w:szCs w:val="24"/>
      <w:u w:val="single"/>
      <w:lang w:val="en-US" w:eastAsia="en-US" w:bidi="ar-SA"/>
    </w:rPr>
  </w:style>
  <w:style w:type="character" w:customStyle="1" w:styleId="BoldandUnderlineChar1Char2">
    <w:name w:val="Bold and Underline Char1 Char2"/>
    <w:rsid w:val="002743A1"/>
    <w:rPr>
      <w:b/>
      <w:szCs w:val="24"/>
      <w:u w:val="single"/>
      <w:lang w:val="en-US" w:eastAsia="en-US" w:bidi="ar-SA"/>
    </w:rPr>
  </w:style>
  <w:style w:type="character" w:customStyle="1" w:styleId="BoldandUnderlineCharChar1">
    <w:name w:val="Bold and Underline Char Char1"/>
    <w:rsid w:val="002743A1"/>
    <w:rPr>
      <w:b/>
      <w:szCs w:val="24"/>
      <w:u w:val="single"/>
      <w:lang w:val="en-US" w:eastAsia="en-US" w:bidi="ar-SA"/>
    </w:rPr>
  </w:style>
  <w:style w:type="character" w:customStyle="1" w:styleId="BoldandUnderlineChar6">
    <w:name w:val="Bold and Underline Char6"/>
    <w:rsid w:val="002743A1"/>
    <w:rPr>
      <w:b/>
      <w:szCs w:val="24"/>
      <w:u w:val="single"/>
      <w:lang w:val="en-US" w:eastAsia="en-US" w:bidi="ar-SA"/>
    </w:rPr>
  </w:style>
  <w:style w:type="character" w:customStyle="1" w:styleId="title-link-wrapper">
    <w:name w:val="title-link-wrapper"/>
    <w:rsid w:val="002743A1"/>
  </w:style>
  <w:style w:type="character" w:customStyle="1" w:styleId="medium-font">
    <w:name w:val="medium-font"/>
    <w:rsid w:val="002743A1"/>
  </w:style>
  <w:style w:type="paragraph" w:customStyle="1" w:styleId="abstract">
    <w:name w:val="abstract"/>
    <w:basedOn w:val="Normal"/>
    <w:uiPriority w:val="99"/>
    <w:rsid w:val="002743A1"/>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2743A1"/>
    <w:rPr>
      <w:rFonts w:eastAsia="Times New Roman"/>
      <w:b/>
      <w:bCs/>
      <w:u w:val="single"/>
    </w:rPr>
  </w:style>
  <w:style w:type="character" w:customStyle="1" w:styleId="StyleUnderlineChar11ptBold2Char">
    <w:name w:val="Style Underline Char + 11 pt Bold2 Char"/>
    <w:link w:val="StyleUnderlineChar11ptBold2"/>
    <w:rsid w:val="002743A1"/>
    <w:rPr>
      <w:rFonts w:eastAsia="Times New Roman"/>
      <w:b/>
      <w:bCs/>
      <w:u w:val="single"/>
    </w:rPr>
  </w:style>
  <w:style w:type="character" w:customStyle="1" w:styleId="ReallySamllTextChar">
    <w:name w:val="ReallySamllText Char"/>
    <w:rsid w:val="002743A1"/>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2743A1"/>
    <w:rPr>
      <w:rFonts w:eastAsia="Times New Roman"/>
      <w:u w:val="single"/>
    </w:rPr>
  </w:style>
  <w:style w:type="character" w:customStyle="1" w:styleId="StyleStyleUnderlineTimesNewRoman11ptChar">
    <w:name w:val="Style Style Underline + Times New Roman + 11 pt Char"/>
    <w:link w:val="StyleStyleUnderlineTimesNewRoman11pt"/>
    <w:rsid w:val="002743A1"/>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2743A1"/>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2743A1"/>
    <w:rPr>
      <w:rFonts w:eastAsia="Times New Roman"/>
      <w:u w:val="single"/>
    </w:rPr>
  </w:style>
  <w:style w:type="character" w:customStyle="1" w:styleId="style10">
    <w:name w:val="style1"/>
    <w:rsid w:val="002743A1"/>
  </w:style>
  <w:style w:type="character" w:customStyle="1" w:styleId="pmtermsel">
    <w:name w:val="pmtermsel"/>
    <w:rsid w:val="002743A1"/>
  </w:style>
  <w:style w:type="character" w:customStyle="1" w:styleId="showipapr">
    <w:name w:val="show_ipapr"/>
    <w:rsid w:val="002743A1"/>
  </w:style>
  <w:style w:type="character" w:customStyle="1" w:styleId="dnindex">
    <w:name w:val="dnindex"/>
    <w:rsid w:val="002743A1"/>
  </w:style>
  <w:style w:type="character" w:customStyle="1" w:styleId="23">
    <w:name w:val="23"/>
    <w:rsid w:val="002743A1"/>
    <w:rPr>
      <w:rFonts w:ascii="Times New Roman" w:hAnsi="Times New Roman" w:cs="Arial"/>
      <w:bCs/>
      <w:sz w:val="20"/>
      <w:u w:val="single"/>
      <w:lang w:val="en-US" w:eastAsia="en-US" w:bidi="ar-SA"/>
    </w:rPr>
  </w:style>
  <w:style w:type="character" w:customStyle="1" w:styleId="33">
    <w:name w:val="33"/>
    <w:rsid w:val="002743A1"/>
    <w:rPr>
      <w:rFonts w:ascii="Times New Roman" w:hAnsi="Times New Roman" w:cs="Arial"/>
      <w:b/>
      <w:bCs/>
      <w:sz w:val="20"/>
      <w:u w:val="single"/>
      <w:lang w:val="en-US" w:eastAsia="en-US" w:bidi="ar-SA"/>
    </w:rPr>
  </w:style>
  <w:style w:type="character" w:customStyle="1" w:styleId="55">
    <w:name w:val="55"/>
    <w:rsid w:val="002743A1"/>
    <w:rPr>
      <w:rFonts w:cs="Arial"/>
      <w:bCs/>
      <w:sz w:val="20"/>
      <w:u w:val="single"/>
      <w:lang w:val="en-US" w:eastAsia="en-US" w:bidi="ar-SA"/>
    </w:rPr>
  </w:style>
  <w:style w:type="character" w:customStyle="1" w:styleId="authoraffil">
    <w:name w:val="authoraffil"/>
    <w:rsid w:val="002743A1"/>
  </w:style>
  <w:style w:type="character" w:customStyle="1" w:styleId="CharChar8">
    <w:name w:val="Char Char8"/>
    <w:rsid w:val="002743A1"/>
    <w:rPr>
      <w:rFonts w:ascii="Georgia" w:eastAsia="Times New Roman" w:hAnsi="Georgia"/>
      <w:b/>
      <w:bCs/>
      <w:sz w:val="30"/>
      <w:szCs w:val="28"/>
      <w:u w:val="single"/>
    </w:rPr>
  </w:style>
  <w:style w:type="character" w:customStyle="1" w:styleId="FontStyle13">
    <w:name w:val="Font Style13"/>
    <w:uiPriority w:val="99"/>
    <w:rsid w:val="002743A1"/>
    <w:rPr>
      <w:rFonts w:ascii="Constantia" w:hAnsi="Constantia" w:cs="Constantia"/>
      <w:sz w:val="18"/>
      <w:szCs w:val="18"/>
    </w:rPr>
  </w:style>
  <w:style w:type="character" w:customStyle="1" w:styleId="TagsCharCharCharChar">
    <w:name w:val="Tags Char Char Char Char"/>
    <w:rsid w:val="002743A1"/>
    <w:rPr>
      <w:rFonts w:ascii="Times New Roman" w:eastAsia="Times New Roman" w:hAnsi="Times New Roman" w:cs="Times New Roman"/>
      <w:b/>
      <w:sz w:val="24"/>
      <w:szCs w:val="24"/>
    </w:rPr>
  </w:style>
  <w:style w:type="character" w:customStyle="1" w:styleId="Citation1Char">
    <w:name w:val="Citation1 Char"/>
    <w:link w:val="Citation10"/>
    <w:locked/>
    <w:rsid w:val="002743A1"/>
    <w:rPr>
      <w:rFonts w:ascii="Georgia" w:hAnsi="Georgia"/>
      <w:b/>
      <w:u w:val="single"/>
    </w:rPr>
  </w:style>
  <w:style w:type="paragraph" w:customStyle="1" w:styleId="Citation10">
    <w:name w:val="Citation1"/>
    <w:basedOn w:val="Normal"/>
    <w:link w:val="Citation1Char"/>
    <w:qFormat/>
    <w:rsid w:val="002743A1"/>
    <w:rPr>
      <w:rFonts w:ascii="Georgia" w:hAnsi="Georgia"/>
      <w:b/>
      <w:u w:val="single"/>
    </w:rPr>
  </w:style>
  <w:style w:type="character" w:customStyle="1" w:styleId="TaglineChar">
    <w:name w:val="Tagline Char"/>
    <w:link w:val="Tagline0"/>
    <w:locked/>
    <w:rsid w:val="002743A1"/>
    <w:rPr>
      <w:rFonts w:ascii="Georgia" w:hAnsi="Georgia"/>
      <w:b/>
    </w:rPr>
  </w:style>
  <w:style w:type="paragraph" w:customStyle="1" w:styleId="Tagline0">
    <w:name w:val="Tagline"/>
    <w:basedOn w:val="Normal"/>
    <w:link w:val="TaglineChar"/>
    <w:qFormat/>
    <w:rsid w:val="002743A1"/>
    <w:rPr>
      <w:rFonts w:ascii="Georgia" w:hAnsi="Georgia"/>
      <w:b/>
    </w:rPr>
  </w:style>
  <w:style w:type="paragraph" w:customStyle="1" w:styleId="NothingCharCharChar">
    <w:name w:val="Nothing Char Char Char"/>
    <w:link w:val="NothingCharChar"/>
    <w:rsid w:val="002743A1"/>
    <w:pPr>
      <w:jc w:val="both"/>
    </w:pPr>
  </w:style>
  <w:style w:type="paragraph" w:customStyle="1" w:styleId="StyleLeft021">
    <w:name w:val="Style Left:  0.2&quot;1"/>
    <w:basedOn w:val="Normal"/>
    <w:uiPriority w:val="99"/>
    <w:rsid w:val="002743A1"/>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2743A1"/>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2743A1"/>
    <w:rPr>
      <w:rFonts w:eastAsia="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2743A1"/>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2743A1"/>
    <w:rPr>
      <w:rFonts w:eastAsia="Times New Roman"/>
      <w:u w:val="single"/>
      <w:bdr w:val="single" w:sz="4" w:space="0" w:color="auto"/>
    </w:rPr>
  </w:style>
  <w:style w:type="character" w:customStyle="1" w:styleId="boldcitationChar">
    <w:name w:val="bold citation Char"/>
    <w:rsid w:val="002743A1"/>
    <w:rPr>
      <w:rFonts w:ascii="Arial" w:hAnsi="Arial"/>
      <w:b/>
      <w:sz w:val="28"/>
      <w:szCs w:val="24"/>
      <w:u w:val="thick"/>
      <w:lang w:val="en-US" w:eastAsia="en-US" w:bidi="ar-SA"/>
    </w:rPr>
  </w:style>
  <w:style w:type="paragraph" w:customStyle="1" w:styleId="BlockTitle20">
    <w:name w:val="Block Title #2"/>
    <w:basedOn w:val="Normal"/>
    <w:uiPriority w:val="99"/>
    <w:rsid w:val="002743A1"/>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2743A1"/>
    <w:rPr>
      <w:b/>
    </w:rPr>
  </w:style>
  <w:style w:type="character" w:customStyle="1" w:styleId="BoldunderlineChar3">
    <w:name w:val="Bold/underline Char"/>
    <w:rsid w:val="002743A1"/>
    <w:rPr>
      <w:rFonts w:eastAsia="SimSun"/>
      <w:b/>
      <w:noProof w:val="0"/>
      <w:sz w:val="24"/>
      <w:szCs w:val="24"/>
      <w:u w:val="single"/>
      <w:lang w:val="en-US" w:eastAsia="zh-CN" w:bidi="ar-SA"/>
    </w:rPr>
  </w:style>
  <w:style w:type="character" w:customStyle="1" w:styleId="underlinetextchar0">
    <w:name w:val="underlinetextchar"/>
    <w:rsid w:val="002743A1"/>
  </w:style>
  <w:style w:type="character" w:customStyle="1" w:styleId="boldciteChar1">
    <w:name w:val="bold cite Char1"/>
    <w:rsid w:val="002743A1"/>
    <w:rPr>
      <w:b/>
      <w:sz w:val="28"/>
      <w:u w:val="thick" w:color="000000"/>
    </w:rPr>
  </w:style>
  <w:style w:type="character" w:customStyle="1" w:styleId="tagCharCharChar1">
    <w:name w:val="tag Char Char Char1"/>
    <w:rsid w:val="002743A1"/>
    <w:rPr>
      <w:b/>
      <w:sz w:val="24"/>
      <w:lang w:val="en-US" w:eastAsia="en-US" w:bidi="ar-SA"/>
    </w:rPr>
  </w:style>
  <w:style w:type="character" w:customStyle="1" w:styleId="underlinecardChar0">
    <w:name w:val="underline card Char"/>
    <w:rsid w:val="002743A1"/>
    <w:rPr>
      <w:rFonts w:ascii="Arial" w:hAnsi="Arial"/>
      <w:sz w:val="18"/>
      <w:szCs w:val="24"/>
      <w:u w:val="single"/>
      <w:lang w:val="en-US" w:eastAsia="en-US" w:bidi="ar-SA"/>
    </w:rPr>
  </w:style>
  <w:style w:type="paragraph" w:customStyle="1" w:styleId="date-comments">
    <w:name w:val="date-comments"/>
    <w:basedOn w:val="Normal"/>
    <w:uiPriority w:val="99"/>
    <w:rsid w:val="002743A1"/>
    <w:pPr>
      <w:spacing w:before="100" w:beforeAutospacing="1" w:after="100" w:afterAutospacing="1"/>
    </w:pPr>
    <w:rPr>
      <w:rFonts w:ascii="Times" w:hAnsi="Times"/>
      <w:szCs w:val="20"/>
    </w:rPr>
  </w:style>
  <w:style w:type="character" w:customStyle="1" w:styleId="articleauthor0">
    <w:name w:val="articleauthor"/>
    <w:rsid w:val="002743A1"/>
  </w:style>
  <w:style w:type="character" w:customStyle="1" w:styleId="bodysubtoc">
    <w:name w:val="bodysubtoc"/>
    <w:rsid w:val="002743A1"/>
  </w:style>
  <w:style w:type="character" w:customStyle="1" w:styleId="lefttitlesmaller">
    <w:name w:val="lefttitlesmaller"/>
    <w:rsid w:val="002743A1"/>
  </w:style>
  <w:style w:type="character" w:customStyle="1" w:styleId="mb">
    <w:name w:val="mb"/>
    <w:rsid w:val="002743A1"/>
  </w:style>
  <w:style w:type="character" w:customStyle="1" w:styleId="submitted-date">
    <w:name w:val="submitted-date"/>
    <w:rsid w:val="002743A1"/>
  </w:style>
  <w:style w:type="character" w:customStyle="1" w:styleId="submitted-time">
    <w:name w:val="submitted-time"/>
    <w:rsid w:val="002743A1"/>
  </w:style>
  <w:style w:type="character" w:customStyle="1" w:styleId="A20">
    <w:name w:val="A2"/>
    <w:uiPriority w:val="99"/>
    <w:rsid w:val="002743A1"/>
    <w:rPr>
      <w:rFonts w:ascii="Sabon LT Std" w:hAnsi="Sabon LT Std" w:cs="Sabon LT Std" w:hint="default"/>
      <w:color w:val="000000"/>
      <w:sz w:val="15"/>
      <w:szCs w:val="15"/>
    </w:rPr>
  </w:style>
  <w:style w:type="character" w:customStyle="1" w:styleId="searchword">
    <w:name w:val="searchword"/>
    <w:rsid w:val="002743A1"/>
  </w:style>
  <w:style w:type="paragraph" w:customStyle="1" w:styleId="Heading2Char2CharChar12">
    <w:name w:val="Heading 2 Char2 Char Char12"/>
    <w:aliases w:val="Char Char Char Char Char Char1 Char Char Char Char Char1,Char Char22"/>
    <w:next w:val="Normal"/>
    <w:uiPriority w:val="99"/>
    <w:rsid w:val="002743A1"/>
    <w:pPr>
      <w:widowControl w:val="0"/>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2743A1"/>
    <w:rPr>
      <w:rFonts w:ascii="Times New Roman" w:hAnsi="Times New Roman" w:cs="Times New Roman"/>
      <w:sz w:val="18"/>
      <w:szCs w:val="18"/>
    </w:rPr>
  </w:style>
  <w:style w:type="character" w:customStyle="1" w:styleId="bylines">
    <w:name w:val="bylines"/>
    <w:basedOn w:val="DefaultParagraphFont"/>
    <w:rsid w:val="002743A1"/>
  </w:style>
  <w:style w:type="character" w:customStyle="1" w:styleId="StyleStyleBoldUnderlineUnderlineIntenseEmphasis1apple-style-2">
    <w:name w:val="Style Style Bold UnderlineUnderlineIntense Emphasis1apple-style-...2"/>
    <w:basedOn w:val="DefaultParagraphFont"/>
    <w:rsid w:val="002743A1"/>
    <w:rPr>
      <w:b w:val="0"/>
      <w:bCs/>
      <w:sz w:val="22"/>
      <w:u w:val="single"/>
    </w:rPr>
  </w:style>
  <w:style w:type="character" w:customStyle="1" w:styleId="FontStyle57">
    <w:name w:val="Font Style57"/>
    <w:rsid w:val="002743A1"/>
    <w:rPr>
      <w:rFonts w:ascii="Georgia" w:hAnsi="Georgia" w:cs="Georgia"/>
      <w:b/>
      <w:bCs/>
      <w:sz w:val="14"/>
      <w:szCs w:val="14"/>
    </w:rPr>
  </w:style>
  <w:style w:type="character" w:customStyle="1" w:styleId="FontStyle89">
    <w:name w:val="Font Style89"/>
    <w:rsid w:val="002743A1"/>
    <w:rPr>
      <w:rFonts w:ascii="Times New Roman" w:hAnsi="Times New Roman" w:cs="Times New Roman"/>
      <w:b/>
      <w:bCs/>
      <w:smallCaps/>
      <w:spacing w:val="40"/>
      <w:sz w:val="16"/>
      <w:szCs w:val="16"/>
    </w:rPr>
  </w:style>
  <w:style w:type="character" w:customStyle="1" w:styleId="style3Char0">
    <w:name w:val="style 3 Char"/>
    <w:rsid w:val="002743A1"/>
    <w:rPr>
      <w:sz w:val="18"/>
      <w:szCs w:val="24"/>
      <w:lang w:val="en-US" w:eastAsia="en-US" w:bidi="ar-SA"/>
    </w:rPr>
  </w:style>
  <w:style w:type="paragraph" w:customStyle="1" w:styleId="003Cite">
    <w:name w:val="003Cite"/>
    <w:basedOn w:val="Normal"/>
    <w:rsid w:val="002743A1"/>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2743A1"/>
    <w:pPr>
      <w:jc w:val="both"/>
    </w:pPr>
    <w:rPr>
      <w:b/>
      <w:color w:val="000000"/>
      <w:u w:val="single"/>
    </w:rPr>
  </w:style>
  <w:style w:type="character" w:customStyle="1" w:styleId="NormalBoldChar">
    <w:name w:val="Normal + Bold Char"/>
    <w:aliases w:val="Double Underline Char"/>
    <w:basedOn w:val="DefaultParagraphFont"/>
    <w:link w:val="NormalBold"/>
    <w:rsid w:val="002743A1"/>
    <w:rPr>
      <w:b/>
      <w:color w:val="000000"/>
      <w:u w:val="single"/>
    </w:rPr>
  </w:style>
  <w:style w:type="paragraph" w:customStyle="1" w:styleId="StyleCards12ptThickunderline">
    <w:name w:val="Style Cards + 12 pt Thick underline"/>
    <w:basedOn w:val="Normal"/>
    <w:link w:val="StyleCards12ptThickunderlineChar2"/>
    <w:rsid w:val="002743A1"/>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2743A1"/>
    <w:rPr>
      <w:rFonts w:ascii="Times New Roman" w:eastAsia="Times New Roman" w:hAnsi="Times New Roman" w:cs="Times New Roman"/>
      <w:sz w:val="24"/>
      <w:u w:val="thick"/>
      <w:lang w:val="x-none" w:eastAsia="x-none"/>
    </w:rPr>
  </w:style>
  <w:style w:type="character" w:customStyle="1" w:styleId="BlockHeadingsChar1">
    <w:name w:val="Block Headings Char1"/>
    <w:rsid w:val="002743A1"/>
    <w:rPr>
      <w:b/>
      <w:caps/>
    </w:rPr>
  </w:style>
  <w:style w:type="character" w:customStyle="1" w:styleId="Longcite">
    <w:name w:val="Longcite"/>
    <w:rsid w:val="002743A1"/>
    <w:rPr>
      <w:sz w:val="16"/>
    </w:rPr>
  </w:style>
  <w:style w:type="paragraph" w:customStyle="1" w:styleId="NormalUnderline0">
    <w:name w:val="Normal + Underline"/>
    <w:basedOn w:val="Normal"/>
    <w:link w:val="NormalUnderlineChar0"/>
    <w:rsid w:val="002743A1"/>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2743A1"/>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2743A1"/>
    <w:rPr>
      <w:rFonts w:ascii="Bookman Old Style" w:hAnsi="Bookman Old Style" w:cs="Bookman Old Style"/>
      <w:sz w:val="16"/>
      <w:szCs w:val="16"/>
    </w:rPr>
  </w:style>
  <w:style w:type="character" w:customStyle="1" w:styleId="FontStyle17">
    <w:name w:val="Font Style17"/>
    <w:uiPriority w:val="99"/>
    <w:rsid w:val="002743A1"/>
    <w:rPr>
      <w:rFonts w:ascii="Book Antiqua" w:hAnsi="Book Antiqua" w:cs="Book Antiqua"/>
      <w:i/>
      <w:iCs/>
      <w:spacing w:val="10"/>
      <w:sz w:val="22"/>
      <w:szCs w:val="22"/>
    </w:rPr>
  </w:style>
  <w:style w:type="character" w:customStyle="1" w:styleId="FontStyle329">
    <w:name w:val="Font Style329"/>
    <w:basedOn w:val="DefaultParagraphFont"/>
    <w:uiPriority w:val="99"/>
    <w:rsid w:val="002743A1"/>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2743A1"/>
  </w:style>
  <w:style w:type="character" w:customStyle="1" w:styleId="DateTimeChar">
    <w:name w:val="DateTime Char"/>
    <w:basedOn w:val="DefaultParagraphFont"/>
    <w:link w:val="DateTime"/>
    <w:uiPriority w:val="4"/>
    <w:rsid w:val="002743A1"/>
  </w:style>
  <w:style w:type="paragraph" w:customStyle="1" w:styleId="Lecture">
    <w:name w:val="Lecture"/>
    <w:next w:val="BodyText"/>
    <w:link w:val="LectureChar"/>
    <w:autoRedefine/>
    <w:uiPriority w:val="4"/>
    <w:qFormat/>
    <w:rsid w:val="002743A1"/>
    <w:pPr>
      <w:spacing w:line="259" w:lineRule="auto"/>
      <w:outlineLvl w:val="5"/>
    </w:pPr>
    <w:rPr>
      <w:rFonts w:ascii="Arial" w:eastAsiaTheme="minorHAnsi" w:hAnsi="Arial" w:cs="Arial"/>
      <w:spacing w:val="-10"/>
    </w:rPr>
  </w:style>
  <w:style w:type="character" w:customStyle="1" w:styleId="LectureChar">
    <w:name w:val="Lecture Char"/>
    <w:basedOn w:val="DateTimeChar"/>
    <w:link w:val="Lecture"/>
    <w:uiPriority w:val="4"/>
    <w:rsid w:val="002743A1"/>
    <w:rPr>
      <w:rFonts w:ascii="Arial" w:eastAsiaTheme="minorHAnsi" w:hAnsi="Arial" w:cs="Arial"/>
      <w:spacing w:val="-10"/>
    </w:rPr>
  </w:style>
  <w:style w:type="character" w:customStyle="1" w:styleId="m3262662096238345512gmail-style13ptbold">
    <w:name w:val="m_3262662096238345512gmail-style13ptbold"/>
    <w:basedOn w:val="DefaultParagraphFont"/>
    <w:rsid w:val="002743A1"/>
  </w:style>
  <w:style w:type="character" w:customStyle="1" w:styleId="m-8559461887574130099gmail-styleunderline">
    <w:name w:val="m_-8559461887574130099gmail-styleunderline"/>
    <w:basedOn w:val="DefaultParagraphFont"/>
    <w:rsid w:val="002743A1"/>
  </w:style>
  <w:style w:type="paragraph" w:styleId="NoSpacing">
    <w:name w:val="No Spacing"/>
    <w:link w:val="NoSpacingChar"/>
    <w:uiPriority w:val="1"/>
    <w:qFormat/>
    <w:rsid w:val="002743A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525244">
      <w:bodyDiv w:val="1"/>
      <w:marLeft w:val="0"/>
      <w:marRight w:val="0"/>
      <w:marTop w:val="0"/>
      <w:marBottom w:val="0"/>
      <w:divBdr>
        <w:top w:val="none" w:sz="0" w:space="0" w:color="auto"/>
        <w:left w:val="none" w:sz="0" w:space="0" w:color="auto"/>
        <w:bottom w:val="none" w:sz="0" w:space="0" w:color="auto"/>
        <w:right w:val="none" w:sz="0" w:space="0" w:color="auto"/>
      </w:divBdr>
    </w:div>
    <w:div w:id="694427850">
      <w:bodyDiv w:val="1"/>
      <w:marLeft w:val="0"/>
      <w:marRight w:val="0"/>
      <w:marTop w:val="0"/>
      <w:marBottom w:val="0"/>
      <w:divBdr>
        <w:top w:val="none" w:sz="0" w:space="0" w:color="auto"/>
        <w:left w:val="none" w:sz="0" w:space="0" w:color="auto"/>
        <w:bottom w:val="none" w:sz="0" w:space="0" w:color="auto"/>
        <w:right w:val="none" w:sz="0" w:space="0" w:color="auto"/>
      </w:divBdr>
    </w:div>
    <w:div w:id="771441660">
      <w:bodyDiv w:val="1"/>
      <w:marLeft w:val="0"/>
      <w:marRight w:val="0"/>
      <w:marTop w:val="0"/>
      <w:marBottom w:val="0"/>
      <w:divBdr>
        <w:top w:val="none" w:sz="0" w:space="0" w:color="auto"/>
        <w:left w:val="none" w:sz="0" w:space="0" w:color="auto"/>
        <w:bottom w:val="none" w:sz="0" w:space="0" w:color="auto"/>
        <w:right w:val="none" w:sz="0" w:space="0" w:color="auto"/>
      </w:divBdr>
    </w:div>
    <w:div w:id="1033917589">
      <w:bodyDiv w:val="1"/>
      <w:marLeft w:val="0"/>
      <w:marRight w:val="0"/>
      <w:marTop w:val="0"/>
      <w:marBottom w:val="0"/>
      <w:divBdr>
        <w:top w:val="none" w:sz="0" w:space="0" w:color="auto"/>
        <w:left w:val="none" w:sz="0" w:space="0" w:color="auto"/>
        <w:bottom w:val="none" w:sz="0" w:space="0" w:color="auto"/>
        <w:right w:val="none" w:sz="0" w:space="0" w:color="auto"/>
      </w:divBdr>
    </w:div>
    <w:div w:id="13298656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ulsr.org/articles/the-international-legal-regulation-of-space-debris" TargetMode="External"/><Relationship Id="rId18" Type="http://schemas.openxmlformats.org/officeDocument/2006/relationships/hyperlink" Target="https://ratical.org/radiation/NuclearExtinction/StarrNuclearWinterOct09.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sci-hub.se/10.1016/j.actaastro.2016.03.034" TargetMode="External"/><Relationship Id="rId17" Type="http://schemas.openxmlformats.org/officeDocument/2006/relationships/hyperlink" Target="https://ratical.org/radiation/NuclearExtinction/StevenStarr022815.html" TargetMode="External"/><Relationship Id="rId2" Type="http://schemas.openxmlformats.org/officeDocument/2006/relationships/customXml" Target="../customXml/item2.xml"/><Relationship Id="rId16" Type="http://schemas.openxmlformats.org/officeDocument/2006/relationships/hyperlink" Target="http://www.psr.org/" TargetMode="External"/><Relationship Id="rId20" Type="http://schemas.openxmlformats.org/officeDocument/2006/relationships/hyperlink" Target="https://www2.ucar.edu/atmosnews/just-published/3995/nuclear-war-and-ultraviolet-radi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defenseone.com/ideas/2021/12/nuclear-command-and-control-satellites-should-be-limits/187472/" TargetMode="External"/><Relationship Id="rId10" Type="http://schemas.openxmlformats.org/officeDocument/2006/relationships/hyperlink" Target="https://skyandtelescope.org/astronomy-news/starlink-space-debris/" TargetMode="External"/><Relationship Id="rId19" Type="http://schemas.openxmlformats.org/officeDocument/2006/relationships/hyperlink" Target="http://climate.envsci.rutgers.edu/pdf/RobockToonSAD.pdf" TargetMode="External"/><Relationship Id="rId4" Type="http://schemas.openxmlformats.org/officeDocument/2006/relationships/customXml" Target="../customXml/item4.xml"/><Relationship Id="rId9" Type="http://schemas.openxmlformats.org/officeDocument/2006/relationships/hyperlink" Target="mailto:cordelli@uchicago.edu" TargetMode="External"/><Relationship Id="rId14" Type="http://schemas.openxmlformats.org/officeDocument/2006/relationships/hyperlink" Target="https://www.nature.com/articles/s41598-021-89909-7"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24</Pages>
  <Words>13724</Words>
  <Characters>72601</Characters>
  <Application>Microsoft Office Word</Application>
  <DocSecurity>0</DocSecurity>
  <Lines>854</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86195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5</cp:revision>
  <dcterms:created xsi:type="dcterms:W3CDTF">2022-02-19T18:21:00Z</dcterms:created>
  <dcterms:modified xsi:type="dcterms:W3CDTF">2022-02-19T20:14:00Z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