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8C3BB" w14:textId="2F0B71A0" w:rsidR="0010781E" w:rsidRDefault="0010781E" w:rsidP="0010781E">
      <w:pPr>
        <w:pStyle w:val="Heading3"/>
      </w:pPr>
      <w:r>
        <w:t>1AC – Plan</w:t>
      </w:r>
    </w:p>
    <w:p w14:paraId="5A49ADC8" w14:textId="77777777" w:rsidR="0010781E" w:rsidRDefault="0010781E" w:rsidP="0010781E">
      <w:pPr>
        <w:pStyle w:val="Heading4"/>
      </w:pPr>
      <w:r>
        <w:t>Plan – The appropriation of outer space through the production of space debris by private entities is unjust.</w:t>
      </w:r>
    </w:p>
    <w:p w14:paraId="579CAB1F" w14:textId="77777777" w:rsidR="0010781E" w:rsidRDefault="0010781E" w:rsidP="0010781E"/>
    <w:p w14:paraId="305D9975" w14:textId="77777777" w:rsidR="0010781E" w:rsidRDefault="0010781E" w:rsidP="0010781E">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11D4E523" w14:textId="77777777" w:rsidR="0010781E" w:rsidRDefault="0010781E" w:rsidP="0010781E">
      <w:pPr>
        <w:pStyle w:val="ListParagraph"/>
        <w:numPr>
          <w:ilvl w:val="0"/>
          <w:numId w:val="23"/>
        </w:numPr>
      </w:pPr>
      <w:r>
        <w:t xml:space="preserve">Private entities: </w:t>
      </w:r>
      <w:proofErr w:type="gramStart"/>
      <w:r>
        <w:t>Non-governmental</w:t>
      </w:r>
      <w:proofErr w:type="gramEnd"/>
    </w:p>
    <w:p w14:paraId="2F673C11" w14:textId="77777777" w:rsidR="0010781E" w:rsidRPr="001D570B" w:rsidRDefault="0010781E" w:rsidP="0010781E">
      <w:pPr>
        <w:pStyle w:val="ListParagraph"/>
        <w:numPr>
          <w:ilvl w:val="0"/>
          <w:numId w:val="23"/>
        </w:numPr>
      </w:pPr>
      <w:r>
        <w:t>Space debris: Non-functional Space Objects</w:t>
      </w:r>
    </w:p>
    <w:p w14:paraId="2678358A" w14:textId="77777777" w:rsidR="0010781E" w:rsidRPr="00612602" w:rsidRDefault="0010781E" w:rsidP="0010781E">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6CAAAF0B" w14:textId="77777777" w:rsidR="0010781E" w:rsidRPr="00934304" w:rsidRDefault="0010781E" w:rsidP="0010781E">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B844AE">
        <w:rPr>
          <w:highlight w:val="green"/>
          <w:u w:val="single"/>
        </w:rPr>
        <w:t>to</w:t>
      </w:r>
      <w:proofErr w:type="gramEnd"/>
      <w:r w:rsidRPr="00B844AE">
        <w:rPr>
          <w:highlight w:val="green"/>
          <w:u w:val="single"/>
        </w:rPr>
        <w:t xml:space="preserve">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6B0A36E0" w14:textId="77777777" w:rsidR="0010781E" w:rsidRPr="00934304" w:rsidRDefault="0010781E" w:rsidP="0010781E">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01E80F36" w14:textId="77777777" w:rsidR="0010781E" w:rsidRPr="00934304" w:rsidRDefault="0010781E" w:rsidP="0010781E">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w:t>
      </w:r>
      <w:r w:rsidRPr="00934304">
        <w:rPr>
          <w:u w:val="single"/>
        </w:rPr>
        <w:lastRenderedPageBreak/>
        <w:t>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B844AE">
        <w:rPr>
          <w:rStyle w:val="Emphasis"/>
          <w:highlight w:val="green"/>
        </w:rPr>
        <w:t>to</w:t>
      </w:r>
      <w:proofErr w:type="gramEnd"/>
      <w:r w:rsidRPr="00B844AE">
        <w:rPr>
          <w:rStyle w:val="Emphasis"/>
          <w:highlight w:val="green"/>
        </w:rPr>
        <w:t xml:space="preserve">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3E9C4A62" w14:textId="77777777" w:rsidR="0010781E" w:rsidRDefault="0010781E" w:rsidP="0010781E"/>
    <w:p w14:paraId="0CDE5B30" w14:textId="77777777" w:rsidR="0010781E" w:rsidRDefault="0010781E" w:rsidP="0010781E">
      <w:pPr>
        <w:pStyle w:val="Heading4"/>
      </w:pPr>
      <w:r>
        <w:t xml:space="preserve">The </w:t>
      </w:r>
      <w:proofErr w:type="spellStart"/>
      <w:r>
        <w:t>aff</w:t>
      </w:r>
      <w:proofErr w:type="spellEnd"/>
      <w:r>
        <w:t xml:space="preserve">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495CF2CA" w14:textId="77777777" w:rsidR="0010781E" w:rsidRPr="00431518" w:rsidRDefault="0010781E" w:rsidP="0010781E">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1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0DDB0B9F" w14:textId="77777777" w:rsidR="0010781E" w:rsidRPr="001D570B" w:rsidRDefault="0010781E" w:rsidP="0010781E">
      <w:pPr>
        <w:rPr>
          <w:rStyle w:val="Emphasis"/>
        </w:rPr>
      </w:pPr>
      <w:r w:rsidRPr="00431518">
        <w:rPr>
          <w:u w:val="single"/>
        </w:rPr>
        <w:t xml:space="preserve">A number of technological and </w:t>
      </w:r>
      <w:r w:rsidRPr="00B844AE">
        <w:rPr>
          <w:highlight w:val="green"/>
          <w:u w:val="single"/>
        </w:rPr>
        <w:t>regulatory solutions</w:t>
      </w:r>
      <w:r w:rsidRPr="00431518">
        <w:rPr>
          <w:u w:val="single"/>
        </w:rPr>
        <w:t xml:space="preserve">, such as active debris </w:t>
      </w:r>
      <w:proofErr w:type="gramStart"/>
      <w:r w:rsidRPr="00431518">
        <w:rPr>
          <w:u w:val="single"/>
        </w:rPr>
        <w:t>removal[</w:t>
      </w:r>
      <w:proofErr w:type="gramEnd"/>
      <w:r w:rsidRPr="00431518">
        <w:rPr>
          <w:u w:val="single"/>
        </w:rPr>
        <w:t xml:space="preserve">119] </w:t>
      </w:r>
      <w:r w:rsidRPr="00B844AE">
        <w:rPr>
          <w:highlight w:val="green"/>
          <w:u w:val="single"/>
        </w:rPr>
        <w:t>and</w:t>
      </w:r>
      <w:r w:rsidRPr="00431518">
        <w:rPr>
          <w:u w:val="single"/>
        </w:rPr>
        <w:t xml:space="preserve"> voluntary orbital </w:t>
      </w:r>
      <w:r w:rsidRPr="00B844AE">
        <w:rPr>
          <w:highlight w:val="green"/>
          <w:u w:val="single"/>
        </w:rPr>
        <w:t xml:space="preserve">debris </w:t>
      </w:r>
      <w:r w:rsidRPr="00B844AE">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B844AE">
        <w:rPr>
          <w:rStyle w:val="Emphasis"/>
          <w:highlight w:val="green"/>
        </w:rPr>
        <w:t>do not address</w:t>
      </w:r>
      <w:r w:rsidRPr="00B844AE">
        <w:rPr>
          <w:highlight w:val="green"/>
          <w:u w:val="single"/>
        </w:rPr>
        <w:t xml:space="preserve"> the</w:t>
      </w:r>
      <w:r w:rsidRPr="00431518">
        <w:rPr>
          <w:u w:val="single"/>
        </w:rPr>
        <w:t xml:space="preserve"> underlying </w:t>
      </w:r>
      <w:r w:rsidRPr="00B844AE">
        <w:rPr>
          <w:highlight w:val="green"/>
          <w:u w:val="single"/>
        </w:rPr>
        <w:t>incentive problem</w:t>
      </w:r>
      <w:r w:rsidRPr="00431518">
        <w:rPr>
          <w:u w:val="single"/>
        </w:rPr>
        <w:t xml:space="preserve"> for satellite operators. Namely, </w:t>
      </w:r>
      <w:r w:rsidRPr="00B844AE">
        <w:rPr>
          <w:highlight w:val="green"/>
          <w:u w:val="single"/>
        </w:rPr>
        <w:t>they are incentivized to view</w:t>
      </w:r>
      <w:r w:rsidRPr="00431518">
        <w:rPr>
          <w:u w:val="single"/>
        </w:rPr>
        <w:t xml:space="preserve"> both their orbital </w:t>
      </w:r>
      <w:r w:rsidRPr="00B844AE">
        <w:rPr>
          <w:highlight w:val="green"/>
          <w:u w:val="single"/>
        </w:rPr>
        <w:t>debris</w:t>
      </w:r>
      <w:r w:rsidRPr="00431518">
        <w:rPr>
          <w:u w:val="single"/>
        </w:rPr>
        <w:t xml:space="preserve"> and the costs that it imposes on others </w:t>
      </w:r>
      <w:r w:rsidRPr="00B844AE">
        <w:rPr>
          <w:highlight w:val="green"/>
          <w:u w:val="single"/>
        </w:rPr>
        <w:t xml:space="preserve">as </w:t>
      </w:r>
      <w:r w:rsidRPr="00B844AE">
        <w:rPr>
          <w:rStyle w:val="Emphasis"/>
          <w:highlight w:val="green"/>
        </w:rPr>
        <w:t>externalities</w:t>
      </w:r>
      <w:r w:rsidRPr="00431518">
        <w:rPr>
          <w:sz w:val="14"/>
        </w:rPr>
        <w:t xml:space="preserve">.[122] As such, </w:t>
      </w:r>
      <w:r w:rsidRPr="00B844AE">
        <w:rPr>
          <w:highlight w:val="green"/>
          <w:u w:val="single"/>
        </w:rPr>
        <w:t>without</w:t>
      </w:r>
      <w:r w:rsidRPr="00431518">
        <w:rPr>
          <w:u w:val="single"/>
        </w:rPr>
        <w:t xml:space="preserve"> the </w:t>
      </w:r>
      <w:r w:rsidRPr="00B844AE">
        <w:rPr>
          <w:highlight w:val="green"/>
          <w:u w:val="single"/>
        </w:rPr>
        <w:t>internalization of</w:t>
      </w:r>
      <w:r w:rsidRPr="00431518">
        <w:rPr>
          <w:u w:val="single"/>
        </w:rPr>
        <w:t xml:space="preserve"> these </w:t>
      </w:r>
      <w:r w:rsidRPr="00B844AE">
        <w:rPr>
          <w:highlight w:val="green"/>
          <w:u w:val="single"/>
        </w:rPr>
        <w:t>externalities, efforts to</w:t>
      </w:r>
      <w:r w:rsidRPr="00431518">
        <w:rPr>
          <w:u w:val="single"/>
        </w:rPr>
        <w:t xml:space="preserve"> fully </w:t>
      </w:r>
      <w:r w:rsidRPr="00B844AE">
        <w:rPr>
          <w:highlight w:val="green"/>
          <w:u w:val="single"/>
        </w:rPr>
        <w:t>address</w:t>
      </w:r>
      <w:r w:rsidRPr="00431518">
        <w:rPr>
          <w:u w:val="single"/>
        </w:rPr>
        <w:t xml:space="preserve"> the orbital </w:t>
      </w:r>
      <w:r w:rsidRPr="00B844AE">
        <w:rPr>
          <w:highlight w:val="green"/>
          <w:u w:val="single"/>
        </w:rPr>
        <w:t>debris</w:t>
      </w:r>
      <w:r w:rsidRPr="00431518">
        <w:rPr>
          <w:u w:val="single"/>
        </w:rPr>
        <w:t xml:space="preserve"> problem </w:t>
      </w:r>
      <w:r w:rsidRPr="00B844AE">
        <w:rPr>
          <w:highlight w:val="green"/>
          <w:u w:val="single"/>
        </w:rPr>
        <w:t>will</w:t>
      </w:r>
      <w:r w:rsidRPr="00431518">
        <w:rPr>
          <w:u w:val="single"/>
        </w:rPr>
        <w:t xml:space="preserve"> likely </w:t>
      </w:r>
      <w:r w:rsidRPr="00B844AE">
        <w:rPr>
          <w:highlight w:val="green"/>
          <w:u w:val="single"/>
        </w:rPr>
        <w:t>be ineffective</w:t>
      </w:r>
      <w:r w:rsidRPr="00431518">
        <w:rPr>
          <w:sz w:val="14"/>
        </w:rPr>
        <w:t xml:space="preserve">.[123] Notably, a National Academy of Sciences study found that </w:t>
      </w:r>
      <w:r w:rsidRPr="00B844AE">
        <w:rPr>
          <w:highlight w:val="green"/>
          <w:u w:val="single"/>
        </w:rPr>
        <w:t>orbital debris removal</w:t>
      </w:r>
      <w:r w:rsidRPr="00431518">
        <w:rPr>
          <w:u w:val="single"/>
        </w:rPr>
        <w:t xml:space="preserve"> may </w:t>
      </w:r>
      <w:r w:rsidRPr="00B844AE">
        <w:rPr>
          <w:rStyle w:val="Emphasis"/>
          <w:highlight w:val="green"/>
        </w:rPr>
        <w:t>worsen</w:t>
      </w:r>
      <w:r w:rsidRPr="001D570B">
        <w:rPr>
          <w:rStyle w:val="Emphasis"/>
        </w:rPr>
        <w:t xml:space="preserve"> the economic </w:t>
      </w:r>
      <w:r w:rsidRPr="00B844AE">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B844AE">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B844AE">
        <w:rPr>
          <w:highlight w:val="green"/>
          <w:u w:val="single"/>
        </w:rPr>
        <w:t>problem can be</w:t>
      </w:r>
      <w:r w:rsidRPr="00431518">
        <w:rPr>
          <w:u w:val="single"/>
        </w:rPr>
        <w:t xml:space="preserve"> </w:t>
      </w:r>
      <w:r w:rsidRPr="001D570B">
        <w:rPr>
          <w:rStyle w:val="Emphasis"/>
        </w:rPr>
        <w:t xml:space="preserve">partially </w:t>
      </w:r>
      <w:r w:rsidRPr="00B844AE">
        <w:rPr>
          <w:rStyle w:val="Emphasis"/>
          <w:highlight w:val="green"/>
        </w:rPr>
        <w:t>solved through</w:t>
      </w:r>
      <w:r w:rsidRPr="001D570B">
        <w:rPr>
          <w:rStyle w:val="Emphasis"/>
        </w:rPr>
        <w:t xml:space="preserve"> an </w:t>
      </w:r>
      <w:r w:rsidRPr="00B844AE">
        <w:rPr>
          <w:rStyle w:val="Emphasis"/>
          <w:highlight w:val="green"/>
        </w:rPr>
        <w:t>OUF</w:t>
      </w:r>
      <w:r w:rsidRPr="00431518">
        <w:rPr>
          <w:sz w:val="14"/>
        </w:rPr>
        <w:t xml:space="preserve">[130] </w:t>
      </w:r>
      <w:r w:rsidRPr="00431518">
        <w:rPr>
          <w:u w:val="single"/>
        </w:rPr>
        <w:t xml:space="preserve">levied by the FCC. The monies received from this </w:t>
      </w:r>
      <w:r w:rsidRPr="00B844AE">
        <w:rPr>
          <w:highlight w:val="green"/>
          <w:u w:val="single"/>
        </w:rPr>
        <w:t>fee</w:t>
      </w:r>
      <w:r w:rsidRPr="00431518">
        <w:rPr>
          <w:u w:val="single"/>
        </w:rPr>
        <w:t xml:space="preserve"> would then be used to </w:t>
      </w:r>
      <w:r w:rsidRPr="00B844AE">
        <w:rPr>
          <w:highlight w:val="green"/>
          <w:u w:val="single"/>
        </w:rPr>
        <w:t>fund</w:t>
      </w:r>
      <w:r w:rsidRPr="00431518">
        <w:rPr>
          <w:u w:val="single"/>
        </w:rPr>
        <w:t xml:space="preserve"> private orbital debris clearing </w:t>
      </w:r>
      <w:proofErr w:type="gramStart"/>
      <w:r w:rsidRPr="00431518">
        <w:rPr>
          <w:u w:val="single"/>
        </w:rPr>
        <w:t>projects</w:t>
      </w:r>
      <w:r w:rsidRPr="00431518">
        <w:rPr>
          <w:sz w:val="14"/>
        </w:rPr>
        <w:t>[</w:t>
      </w:r>
      <w:proofErr w:type="gramEnd"/>
      <w:r w:rsidRPr="00431518">
        <w:rPr>
          <w:sz w:val="14"/>
        </w:rPr>
        <w:t xml:space="preserve">131] </w:t>
      </w:r>
      <w:r w:rsidRPr="00431518">
        <w:rPr>
          <w:u w:val="single"/>
        </w:rPr>
        <w:t xml:space="preserve">and research related to </w:t>
      </w:r>
      <w:r w:rsidRPr="001D570B">
        <w:rPr>
          <w:rStyle w:val="Emphasis"/>
        </w:rPr>
        <w:t xml:space="preserve">orbital </w:t>
      </w:r>
      <w:r w:rsidRPr="00B844AE">
        <w:rPr>
          <w:rStyle w:val="Emphasis"/>
          <w:highlight w:val="green"/>
        </w:rPr>
        <w:t>debris removal</w:t>
      </w:r>
      <w:r w:rsidRPr="001D570B">
        <w:rPr>
          <w:rStyle w:val="Emphasis"/>
        </w:rPr>
        <w:t>.</w:t>
      </w:r>
    </w:p>
    <w:p w14:paraId="27599D3E" w14:textId="77777777" w:rsidR="0010781E" w:rsidRPr="001D570B" w:rsidRDefault="0010781E" w:rsidP="0010781E">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w:t>
      </w:r>
      <w:proofErr w:type="spellStart"/>
      <w:r w:rsidRPr="00431518">
        <w:rPr>
          <w:sz w:val="14"/>
        </w:rPr>
        <w:t>OneWeb’s</w:t>
      </w:r>
      <w:proofErr w:type="spellEnd"/>
      <w:r w:rsidRPr="00431518">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33F21C21" w14:textId="77777777" w:rsidR="0010781E" w:rsidRPr="00431518" w:rsidRDefault="0010781E" w:rsidP="0010781E">
      <w:pPr>
        <w:rPr>
          <w:sz w:val="14"/>
        </w:rPr>
      </w:pPr>
      <w:r w:rsidRPr="00431518">
        <w:rPr>
          <w:u w:val="single"/>
        </w:rPr>
        <w:lastRenderedPageBreak/>
        <w:t xml:space="preserve">In support of the </w:t>
      </w:r>
      <w:proofErr w:type="gramStart"/>
      <w:r w:rsidRPr="00431518">
        <w:rPr>
          <w:u w:val="single"/>
        </w:rPr>
        <w:t>aforementioned OST</w:t>
      </w:r>
      <w:proofErr w:type="gramEnd"/>
      <w:r w:rsidRPr="00431518">
        <w:rPr>
          <w:u w:val="single"/>
        </w:rPr>
        <w:t xml:space="preserve">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6A2DF833" w14:textId="77777777" w:rsidR="0010781E" w:rsidRPr="00431518" w:rsidRDefault="0010781E" w:rsidP="0010781E">
      <w:pPr>
        <w:rPr>
          <w:sz w:val="14"/>
        </w:rPr>
      </w:pPr>
      <w:r w:rsidRPr="00431518">
        <w:rPr>
          <w:sz w:val="14"/>
        </w:rPr>
        <w:t>Title 51, of the United States Code, is further amended by adding at the end the following:</w:t>
      </w:r>
    </w:p>
    <w:p w14:paraId="0097B10C" w14:textId="77777777" w:rsidR="0010781E" w:rsidRPr="00431518" w:rsidRDefault="0010781E" w:rsidP="0010781E">
      <w:pPr>
        <w:rPr>
          <w:sz w:val="14"/>
        </w:rPr>
      </w:pPr>
      <w:r w:rsidRPr="00431518">
        <w:rPr>
          <w:sz w:val="14"/>
        </w:rPr>
        <w:t>CHAPTER 802—ADMINISTRATIVE PROVISIONS RELATED TO CERTIFICATION AND PERMITTING</w:t>
      </w:r>
    </w:p>
    <w:p w14:paraId="566FB7C7" w14:textId="77777777" w:rsidR="0010781E" w:rsidRPr="00431518" w:rsidRDefault="0010781E" w:rsidP="0010781E">
      <w:pPr>
        <w:rPr>
          <w:u w:val="single"/>
        </w:rPr>
      </w:pPr>
      <w:r w:rsidRPr="00431518">
        <w:rPr>
          <w:sz w:val="14"/>
        </w:rPr>
        <w:t xml:space="preserve">§ 802XX. </w:t>
      </w:r>
      <w:r w:rsidRPr="00431518">
        <w:rPr>
          <w:u w:val="single"/>
        </w:rPr>
        <w:t>Orbital use fee purpose</w:t>
      </w:r>
    </w:p>
    <w:p w14:paraId="16EA43C2" w14:textId="77777777" w:rsidR="0010781E" w:rsidRPr="00431518" w:rsidRDefault="0010781E" w:rsidP="0010781E">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34362F16" w14:textId="77777777" w:rsidR="0010781E" w:rsidRPr="00431518" w:rsidRDefault="0010781E" w:rsidP="0010781E">
      <w:pPr>
        <w:rPr>
          <w:sz w:val="14"/>
        </w:rPr>
      </w:pPr>
      <w:r w:rsidRPr="00431518">
        <w:rPr>
          <w:sz w:val="14"/>
        </w:rPr>
        <w:t>§ 802XX. Administrative authority</w:t>
      </w:r>
    </w:p>
    <w:p w14:paraId="1DB92F05" w14:textId="77777777" w:rsidR="0010781E" w:rsidRPr="001D570B" w:rsidRDefault="0010781E" w:rsidP="0010781E">
      <w:pPr>
        <w:rPr>
          <w:rStyle w:val="Emphasis"/>
        </w:rPr>
      </w:pPr>
      <w:proofErr w:type="gramStart"/>
      <w:r w:rsidRPr="00431518">
        <w:rPr>
          <w:sz w:val="14"/>
        </w:rPr>
        <w:t>In order to</w:t>
      </w:r>
      <w:proofErr w:type="gramEnd"/>
      <w:r w:rsidRPr="00431518">
        <w:rPr>
          <w:sz w:val="14"/>
        </w:rPr>
        <w:t xml:space="preserve">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644D85FE" w14:textId="77777777" w:rsidR="0010781E" w:rsidRPr="00431518" w:rsidRDefault="0010781E" w:rsidP="0010781E">
      <w:pPr>
        <w:rPr>
          <w:sz w:val="14"/>
        </w:rPr>
      </w:pPr>
      <w:r w:rsidRPr="00431518">
        <w:rPr>
          <w:sz w:val="14"/>
        </w:rPr>
        <w:t>(1) a certification under chapter 801; or</w:t>
      </w:r>
    </w:p>
    <w:p w14:paraId="0D1A3D70" w14:textId="77777777" w:rsidR="0010781E" w:rsidRPr="00431518" w:rsidRDefault="0010781E" w:rsidP="0010781E">
      <w:pPr>
        <w:rPr>
          <w:sz w:val="14"/>
        </w:rPr>
      </w:pPr>
      <w:r w:rsidRPr="00431518">
        <w:rPr>
          <w:sz w:val="14"/>
        </w:rPr>
        <w:t>(2) a permit under chapter 802.</w:t>
      </w:r>
    </w:p>
    <w:p w14:paraId="42B3B533" w14:textId="77777777" w:rsidR="0010781E" w:rsidRPr="00431518" w:rsidRDefault="0010781E" w:rsidP="0010781E">
      <w:pPr>
        <w:rPr>
          <w:sz w:val="14"/>
        </w:rPr>
      </w:pPr>
      <w:r w:rsidRPr="00431518">
        <w:rPr>
          <w:sz w:val="14"/>
        </w:rPr>
        <w:t>V. Conclusion</w:t>
      </w:r>
    </w:p>
    <w:p w14:paraId="033B3242" w14:textId="77777777" w:rsidR="0010781E" w:rsidRPr="00072DC2" w:rsidRDefault="0010781E" w:rsidP="0010781E">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1103C175" w14:textId="77777777" w:rsidR="0010781E" w:rsidRDefault="0010781E" w:rsidP="0010781E">
      <w:pPr>
        <w:rPr>
          <w:sz w:val="14"/>
        </w:rPr>
      </w:pPr>
    </w:p>
    <w:p w14:paraId="582150D0" w14:textId="77777777" w:rsidR="0010781E" w:rsidRDefault="0010781E" w:rsidP="0010781E">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11262BF5" w14:textId="77777777" w:rsidR="0010781E" w:rsidRPr="00431518" w:rsidRDefault="0010781E" w:rsidP="0010781E">
      <w:proofErr w:type="spellStart"/>
      <w:r w:rsidRPr="00431518">
        <w:rPr>
          <w:rStyle w:val="Style13ptBold"/>
        </w:rPr>
        <w:t>Lavars</w:t>
      </w:r>
      <w:proofErr w:type="spellEnd"/>
      <w:r w:rsidRPr="00431518">
        <w:rPr>
          <w:rStyle w:val="Style13ptBold"/>
        </w:rPr>
        <w:t xml:space="preserve">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431518">
        <w:t>Masters</w:t>
      </w:r>
      <w:proofErr w:type="spellEnd"/>
      <w:r w:rsidRPr="00431518">
        <w:t xml:space="preserve">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11"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00711B2B" w14:textId="77777777" w:rsidR="0010781E" w:rsidRPr="00431518" w:rsidRDefault="0010781E" w:rsidP="0010781E">
      <w:pPr>
        <w:rPr>
          <w:rStyle w:val="Emphasis"/>
        </w:rPr>
      </w:pPr>
      <w:r w:rsidRPr="001D570B">
        <w:rPr>
          <w:sz w:val="16"/>
        </w:rPr>
        <w:t>"That's not the same as a launch fee," Rao says, "</w:t>
      </w:r>
      <w:r w:rsidRPr="00B844AE">
        <w:rPr>
          <w:highlight w:val="green"/>
          <w:u w:val="single"/>
        </w:rPr>
        <w:t>Launch fees by</w:t>
      </w:r>
      <w:r w:rsidRPr="001D570B">
        <w:rPr>
          <w:u w:val="single"/>
        </w:rPr>
        <w:t xml:space="preserve"> themselves </w:t>
      </w:r>
      <w:r w:rsidRPr="00B844AE">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B844AE">
        <w:rPr>
          <w:highlight w:val="green"/>
          <w:u w:val="single"/>
        </w:rPr>
        <w:t>orbital-use fee</w:t>
      </w:r>
      <w:r w:rsidRPr="00431518">
        <w:rPr>
          <w:u w:val="single"/>
        </w:rPr>
        <w:t xml:space="preserve"> would </w:t>
      </w:r>
      <w:r w:rsidRPr="00B844AE">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B844AE">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B844AE">
        <w:rPr>
          <w:highlight w:val="green"/>
          <w:u w:val="single"/>
        </w:rPr>
        <w:t>correlate with</w:t>
      </w:r>
      <w:r w:rsidRPr="00431518">
        <w:rPr>
          <w:u w:val="single"/>
        </w:rPr>
        <w:t xml:space="preserve"> </w:t>
      </w:r>
      <w:r w:rsidRPr="00431518">
        <w:rPr>
          <w:u w:val="single"/>
        </w:rPr>
        <w:lastRenderedPageBreak/>
        <w:t xml:space="preserve">the </w:t>
      </w:r>
      <w:r w:rsidRPr="00B844AE">
        <w:rPr>
          <w:highlight w:val="green"/>
          <w:u w:val="single"/>
        </w:rPr>
        <w:t>cost to</w:t>
      </w:r>
      <w:r w:rsidRPr="00431518">
        <w:rPr>
          <w:u w:val="single"/>
        </w:rPr>
        <w:t xml:space="preserve"> the </w:t>
      </w:r>
      <w:r w:rsidRPr="00B844AE">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w:t>
      </w:r>
      <w:proofErr w:type="spellStart"/>
      <w:r w:rsidRPr="001D570B">
        <w:rPr>
          <w:sz w:val="16"/>
        </w:rPr>
        <w:t>Kaffine</w:t>
      </w:r>
      <w:proofErr w:type="spellEnd"/>
      <w:r w:rsidRPr="001D570B">
        <w:rPr>
          <w:sz w:val="16"/>
        </w:rPr>
        <w:t xml:space="preserve">, professor of economics at the University of Colorado Boulder and co-author on the paper. As part of their study, the researchers also projected how the introduction of an orbital-use fee would impact the value of the satellite </w:t>
      </w:r>
      <w:proofErr w:type="gramStart"/>
      <w:r w:rsidRPr="001D570B">
        <w:rPr>
          <w:sz w:val="16"/>
        </w:rPr>
        <w:t>industry as a whole</w:t>
      </w:r>
      <w:proofErr w:type="gramEnd"/>
      <w:r w:rsidRPr="001D570B">
        <w:rPr>
          <w:sz w:val="16"/>
        </w:rPr>
        <w:t xml:space="preserve">. </w:t>
      </w:r>
      <w:r w:rsidRPr="00B844AE">
        <w:rPr>
          <w:highlight w:val="green"/>
          <w:u w:val="single"/>
        </w:rPr>
        <w:t>Due to</w:t>
      </w:r>
      <w:r w:rsidRPr="00431518">
        <w:rPr>
          <w:u w:val="single"/>
        </w:rPr>
        <w:t xml:space="preserve"> the </w:t>
      </w:r>
      <w:r w:rsidRPr="00B844AE">
        <w:rPr>
          <w:rStyle w:val="Emphasis"/>
          <w:highlight w:val="green"/>
        </w:rPr>
        <w:t>reduction</w:t>
      </w:r>
      <w:r w:rsidRPr="00B844AE">
        <w:rPr>
          <w:highlight w:val="green"/>
          <w:u w:val="single"/>
        </w:rPr>
        <w:t xml:space="preserve"> in collisions</w:t>
      </w:r>
      <w:r w:rsidRPr="00431518">
        <w:rPr>
          <w:u w:val="single"/>
        </w:rPr>
        <w:t xml:space="preserve"> and associated costs, like replacing damaged satellites, for example, the team estimates the </w:t>
      </w:r>
      <w:r w:rsidRPr="00B844AE">
        <w:rPr>
          <w:highlight w:val="green"/>
          <w:u w:val="single"/>
        </w:rPr>
        <w:t>value of the industry</w:t>
      </w:r>
      <w:r w:rsidRPr="00431518">
        <w:rPr>
          <w:u w:val="single"/>
        </w:rPr>
        <w:t xml:space="preserve"> would </w:t>
      </w:r>
      <w:r w:rsidRPr="00B844AE">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B844AE">
        <w:rPr>
          <w:highlight w:val="green"/>
          <w:u w:val="single"/>
        </w:rPr>
        <w:t>fee would equate</w:t>
      </w:r>
      <w:r w:rsidRPr="00431518">
        <w:rPr>
          <w:u w:val="single"/>
        </w:rPr>
        <w:t xml:space="preserve"> to around </w:t>
      </w:r>
      <w:r w:rsidRPr="00B844AE">
        <w:rPr>
          <w:highlight w:val="green"/>
          <w:u w:val="single"/>
        </w:rPr>
        <w:t>$235,000 per satellite</w:t>
      </w:r>
      <w:r w:rsidRPr="00431518">
        <w:rPr>
          <w:u w:val="single"/>
        </w:rPr>
        <w:t xml:space="preserve">, per year, </w:t>
      </w:r>
      <w:r w:rsidRPr="00B844AE">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0E2BE6D7" w14:textId="77777777" w:rsidR="0010781E" w:rsidRDefault="0010781E" w:rsidP="0010781E">
      <w:pPr>
        <w:pStyle w:val="Heading3"/>
      </w:pPr>
      <w:r>
        <w:lastRenderedPageBreak/>
        <w:t>1AC – Adv – Debris</w:t>
      </w:r>
    </w:p>
    <w:p w14:paraId="45436BA5" w14:textId="77777777" w:rsidR="0010781E" w:rsidRPr="00B20019" w:rsidRDefault="0010781E" w:rsidP="0010781E">
      <w:pPr>
        <w:pStyle w:val="Heading4"/>
      </w:pPr>
      <w:r>
        <w:t>The advantage is debris:</w:t>
      </w:r>
    </w:p>
    <w:p w14:paraId="46857E5B" w14:textId="77777777" w:rsidR="0010781E" w:rsidRDefault="0010781E" w:rsidP="0010781E">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0A4D5050" w14:textId="77777777" w:rsidR="0010781E" w:rsidRDefault="0010781E" w:rsidP="0010781E">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2" w:history="1">
        <w:r w:rsidRPr="006416E2">
          <w:rPr>
            <w:rStyle w:val="Hyperlink"/>
          </w:rPr>
          <w:t>https://skyandtelescope.org/astronomy-news/starlink-space-debris/</w:t>
        </w:r>
      </w:hyperlink>
      <w:r>
        <w:t>] Justin</w:t>
      </w:r>
    </w:p>
    <w:p w14:paraId="530ECC14" w14:textId="77777777" w:rsidR="0010781E" w:rsidRPr="00FD719B" w:rsidRDefault="0010781E" w:rsidP="0010781E">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B844AE">
        <w:rPr>
          <w:rStyle w:val="Emphasis"/>
          <w:highlight w:val="green"/>
        </w:rPr>
        <w:t>60 “</w:t>
      </w:r>
      <w:proofErr w:type="spellStart"/>
      <w:r w:rsidRPr="00B844AE">
        <w:rPr>
          <w:rStyle w:val="Emphasis"/>
          <w:highlight w:val="green"/>
        </w:rPr>
        <w:t>Starlink</w:t>
      </w:r>
      <w:proofErr w:type="spellEnd"/>
      <w:r w:rsidRPr="00B844AE">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B844AE">
        <w:rPr>
          <w:rStyle w:val="Emphasis"/>
          <w:highlight w:val="green"/>
        </w:rPr>
        <w:t>increase</w:t>
      </w:r>
      <w:r w:rsidRPr="00FD719B">
        <w:rPr>
          <w:u w:val="single"/>
        </w:rPr>
        <w:t xml:space="preserve"> the risk of creating more </w:t>
      </w:r>
      <w:r w:rsidRPr="00B844AE">
        <w:rPr>
          <w:rStyle w:val="Emphasis"/>
          <w:highlight w:val="green"/>
        </w:rPr>
        <w:t>space junk</w:t>
      </w:r>
      <w:r w:rsidRPr="00FD719B">
        <w:rPr>
          <w:u w:val="single"/>
        </w:rPr>
        <w:t>, even calling it a threat to space flight itself. What is your opinion — is this criticism justified or exaggerated?</w:t>
      </w:r>
    </w:p>
    <w:p w14:paraId="79B7EBE3" w14:textId="77777777" w:rsidR="0010781E" w:rsidRPr="00F85D86" w:rsidRDefault="0010781E" w:rsidP="0010781E">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1FE14E64" w14:textId="77777777" w:rsidR="0010781E" w:rsidRPr="00FD719B" w:rsidRDefault="0010781E" w:rsidP="0010781E">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B844AE">
        <w:rPr>
          <w:highlight w:val="green"/>
          <w:u w:val="single"/>
        </w:rPr>
        <w:t>include</w:t>
      </w:r>
      <w:r w:rsidRPr="00FD719B">
        <w:rPr>
          <w:u w:val="single"/>
        </w:rPr>
        <w:t xml:space="preserve"> up to </w:t>
      </w:r>
      <w:r w:rsidRPr="00B844AE">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B844AE">
        <w:rPr>
          <w:rStyle w:val="Emphasis"/>
          <w:highlight w:val="green"/>
        </w:rPr>
        <w:t>doubling</w:t>
      </w:r>
      <w:r w:rsidRPr="00F85D86">
        <w:rPr>
          <w:rStyle w:val="Emphasis"/>
        </w:rPr>
        <w:t xml:space="preserve"> the amount of </w:t>
      </w:r>
      <w:r w:rsidRPr="00B844AE">
        <w:rPr>
          <w:rStyle w:val="Emphasis"/>
          <w:highlight w:val="green"/>
        </w:rPr>
        <w:t>traffic</w:t>
      </w:r>
      <w:r w:rsidRPr="00B844AE">
        <w:rPr>
          <w:highlight w:val="green"/>
          <w:u w:val="single"/>
        </w:rPr>
        <w:t xml:space="preserve"> in space over a </w:t>
      </w:r>
      <w:r w:rsidRPr="00B844AE">
        <w:rPr>
          <w:rStyle w:val="Emphasis"/>
          <w:highlight w:val="green"/>
        </w:rPr>
        <w:t>couple</w:t>
      </w:r>
      <w:r w:rsidRPr="00F85D86">
        <w:rPr>
          <w:rStyle w:val="Emphasis"/>
        </w:rPr>
        <w:t xml:space="preserve"> of </w:t>
      </w:r>
      <w:r w:rsidRPr="00B844AE">
        <w:rPr>
          <w:rStyle w:val="Emphasis"/>
          <w:highlight w:val="green"/>
        </w:rPr>
        <w:t>years</w:t>
      </w:r>
      <w:r w:rsidRPr="00FD719B">
        <w:rPr>
          <w:u w:val="single"/>
        </w:rPr>
        <w:t>, or over a decade at most, compared to the last 60 years.</w:t>
      </w:r>
    </w:p>
    <w:p w14:paraId="21890D99" w14:textId="77777777" w:rsidR="0010781E" w:rsidRPr="00FD719B" w:rsidRDefault="0010781E" w:rsidP="0010781E">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B844AE">
        <w:rPr>
          <w:rStyle w:val="Emphasis"/>
          <w:highlight w:val="green"/>
        </w:rPr>
        <w:t>collisions</w:t>
      </w:r>
      <w:r w:rsidRPr="00F85D86">
        <w:rPr>
          <w:rStyle w:val="Emphasis"/>
        </w:rPr>
        <w:t xml:space="preserve"> will be the </w:t>
      </w:r>
      <w:r w:rsidRPr="00B844AE">
        <w:rPr>
          <w:rStyle w:val="Emphasis"/>
          <w:highlight w:val="green"/>
        </w:rPr>
        <w:t>drive</w:t>
      </w:r>
      <w:r w:rsidRPr="00F85D86">
        <w:rPr>
          <w:rStyle w:val="Emphasis"/>
        </w:rPr>
        <w:t xml:space="preserve">r. It's like </w:t>
      </w:r>
      <w:r w:rsidRPr="00B844AE">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21DB740F" w14:textId="77777777" w:rsidR="0010781E" w:rsidRPr="00F85D86" w:rsidRDefault="0010781E" w:rsidP="0010781E">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7B00363E" w14:textId="77777777" w:rsidR="0010781E" w:rsidRPr="00FD719B" w:rsidRDefault="0010781E" w:rsidP="0010781E">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522DDDB6" w14:textId="77777777" w:rsidR="0010781E" w:rsidRPr="00F85D86" w:rsidRDefault="0010781E" w:rsidP="0010781E">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B844AE">
        <w:rPr>
          <w:highlight w:val="green"/>
          <w:u w:val="single"/>
        </w:rPr>
        <w:t>We’re talking about success</w:t>
      </w:r>
      <w:r w:rsidRPr="00FD719B">
        <w:rPr>
          <w:u w:val="single"/>
        </w:rPr>
        <w:t xml:space="preserve"> rates </w:t>
      </w:r>
      <w:r w:rsidRPr="00B844AE">
        <w:rPr>
          <w:rStyle w:val="Emphasis"/>
          <w:highlight w:val="green"/>
        </w:rPr>
        <w:t>of</w:t>
      </w:r>
      <w:r w:rsidRPr="00B844AE">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B844AE">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449F6C41" w14:textId="77777777" w:rsidR="0010781E" w:rsidRPr="00FD719B" w:rsidRDefault="0010781E" w:rsidP="0010781E">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3308CAFD" w14:textId="77777777" w:rsidR="0010781E" w:rsidRPr="00FD719B" w:rsidRDefault="0010781E" w:rsidP="0010781E">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B844AE">
        <w:rPr>
          <w:highlight w:val="green"/>
          <w:u w:val="single"/>
        </w:rPr>
        <w:t>operators can</w:t>
      </w:r>
      <w:r w:rsidRPr="00FD719B">
        <w:rPr>
          <w:u w:val="single"/>
        </w:rPr>
        <w:t xml:space="preserve"> of course </w:t>
      </w:r>
      <w:r w:rsidRPr="00B844AE">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B844AE">
        <w:rPr>
          <w:highlight w:val="green"/>
          <w:u w:val="single"/>
        </w:rPr>
        <w:lastRenderedPageBreak/>
        <w:t xml:space="preserve">they are going to </w:t>
      </w:r>
      <w:r w:rsidRPr="00B844AE">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B844AE">
        <w:rPr>
          <w:highlight w:val="green"/>
          <w:u w:val="single"/>
        </w:rPr>
        <w:t xml:space="preserve">But it's only </w:t>
      </w:r>
      <w:r w:rsidRPr="00B844AE">
        <w:rPr>
          <w:rStyle w:val="Emphasis"/>
          <w:highlight w:val="green"/>
        </w:rPr>
        <w:t>after</w:t>
      </w:r>
      <w:r w:rsidRPr="00B844AE">
        <w:rPr>
          <w:highlight w:val="green"/>
          <w:u w:val="single"/>
        </w:rPr>
        <w:t xml:space="preserve"> launch</w:t>
      </w:r>
      <w:r w:rsidRPr="00FD719B">
        <w:rPr>
          <w:u w:val="single"/>
        </w:rPr>
        <w:t xml:space="preserve"> that </w:t>
      </w:r>
      <w:r w:rsidRPr="00B844AE">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7360096C" w14:textId="77777777" w:rsidR="0010781E" w:rsidRPr="00F85D86" w:rsidRDefault="0010781E" w:rsidP="0010781E">
      <w:pPr>
        <w:rPr>
          <w:sz w:val="16"/>
        </w:rPr>
      </w:pPr>
      <w:r w:rsidRPr="00F85D86">
        <w:rPr>
          <w:sz w:val="16"/>
        </w:rPr>
        <w:t>JH: Do you have the impression that SpaceX is aware of their responsibility?</w:t>
      </w:r>
    </w:p>
    <w:p w14:paraId="4656794F" w14:textId="77777777" w:rsidR="0010781E" w:rsidRPr="00F85D86" w:rsidRDefault="0010781E" w:rsidP="0010781E">
      <w:pPr>
        <w:rPr>
          <w:sz w:val="16"/>
        </w:rPr>
      </w:pPr>
      <w:r w:rsidRPr="00F85D86">
        <w:rPr>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7E7895F3" w14:textId="77777777" w:rsidR="0010781E" w:rsidRPr="00FD719B" w:rsidRDefault="0010781E" w:rsidP="0010781E">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731D8BB4" w14:textId="77777777" w:rsidR="0010781E" w:rsidRPr="00F85D86" w:rsidRDefault="0010781E" w:rsidP="0010781E">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4F855F1E" w14:textId="77777777" w:rsidR="0010781E" w:rsidRPr="00F85D86" w:rsidRDefault="0010781E" w:rsidP="0010781E">
      <w:pPr>
        <w:rPr>
          <w:sz w:val="16"/>
        </w:rPr>
      </w:pPr>
      <w:r w:rsidRPr="00F85D86">
        <w:rPr>
          <w:sz w:val="16"/>
        </w:rPr>
        <w:t xml:space="preserve">SL: </w:t>
      </w:r>
      <w:r w:rsidRPr="00FD719B">
        <w:rPr>
          <w:u w:val="single"/>
        </w:rPr>
        <w:t xml:space="preserve">I have </w:t>
      </w:r>
      <w:r w:rsidRPr="00B844AE">
        <w:rPr>
          <w:highlight w:val="green"/>
          <w:u w:val="single"/>
        </w:rPr>
        <w:t>no</w:t>
      </w:r>
      <w:r w:rsidRPr="00FD719B">
        <w:rPr>
          <w:u w:val="single"/>
        </w:rPr>
        <w:t xml:space="preserve"> technical </w:t>
      </w:r>
      <w:r w:rsidRPr="00B844AE">
        <w:rPr>
          <w:highlight w:val="green"/>
          <w:u w:val="single"/>
        </w:rPr>
        <w:t xml:space="preserve">visibility on how they </w:t>
      </w:r>
      <w:r w:rsidRPr="00B844AE">
        <w:rPr>
          <w:rStyle w:val="Emphasis"/>
          <w:highlight w:val="green"/>
        </w:rPr>
        <w:t>implement</w:t>
      </w:r>
      <w:r w:rsidRPr="00F85D86">
        <w:rPr>
          <w:rStyle w:val="Emphasis"/>
        </w:rPr>
        <w:t xml:space="preserve"> their </w:t>
      </w:r>
      <w:r w:rsidRPr="00B844AE">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B844AE">
        <w:rPr>
          <w:highlight w:val="green"/>
          <w:u w:val="single"/>
        </w:rPr>
        <w:t>it will require</w:t>
      </w:r>
      <w:r w:rsidRPr="00FD719B">
        <w:rPr>
          <w:u w:val="single"/>
        </w:rPr>
        <w:t xml:space="preserve"> a </w:t>
      </w:r>
      <w:r w:rsidRPr="00F85D86">
        <w:rPr>
          <w:rStyle w:val="Emphasis"/>
        </w:rPr>
        <w:t xml:space="preserve">certain </w:t>
      </w:r>
      <w:r w:rsidRPr="00B844AE">
        <w:rPr>
          <w:rStyle w:val="Emphasis"/>
          <w:highlight w:val="green"/>
        </w:rPr>
        <w:t>improvement</w:t>
      </w:r>
      <w:r w:rsidRPr="00B844AE">
        <w:rPr>
          <w:highlight w:val="green"/>
          <w:u w:val="single"/>
        </w:rPr>
        <w:t xml:space="preserve"> on</w:t>
      </w:r>
      <w:r w:rsidRPr="00FD719B">
        <w:rPr>
          <w:u w:val="single"/>
        </w:rPr>
        <w:t xml:space="preserve"> the current </w:t>
      </w:r>
      <w:r w:rsidRPr="00B844AE">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4A9EDCF0" w14:textId="77777777" w:rsidR="0010781E" w:rsidRPr="00F85D86" w:rsidRDefault="0010781E" w:rsidP="0010781E">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4B8EB143" w14:textId="77777777" w:rsidR="0010781E" w:rsidRPr="00F85D86" w:rsidRDefault="0010781E" w:rsidP="0010781E">
      <w:pPr>
        <w:rPr>
          <w:sz w:val="16"/>
        </w:rPr>
      </w:pPr>
      <w:r w:rsidRPr="00F85D86">
        <w:rPr>
          <w:sz w:val="16"/>
        </w:rPr>
        <w:t xml:space="preserve">SL: </w:t>
      </w:r>
      <w:r w:rsidRPr="00FD719B">
        <w:rPr>
          <w:u w:val="single"/>
        </w:rPr>
        <w:t xml:space="preserve">Five outer space </w:t>
      </w:r>
      <w:r w:rsidRPr="00B844AE">
        <w:rPr>
          <w:highlight w:val="green"/>
          <w:u w:val="single"/>
        </w:rPr>
        <w:t>treaties</w:t>
      </w:r>
      <w:r w:rsidRPr="00FD719B">
        <w:rPr>
          <w:u w:val="single"/>
        </w:rPr>
        <w:t xml:space="preserve">, established in the 1960s, 70s and 80s, </w:t>
      </w:r>
      <w:r w:rsidRPr="00B844AE">
        <w:rPr>
          <w:highlight w:val="green"/>
          <w:u w:val="single"/>
        </w:rPr>
        <w:t xml:space="preserve">do </w:t>
      </w:r>
      <w:r w:rsidRPr="00B844AE">
        <w:rPr>
          <w:rStyle w:val="Emphasis"/>
          <w:highlight w:val="green"/>
        </w:rPr>
        <w:t>not mention</w:t>
      </w:r>
      <w:r w:rsidRPr="00F85D86">
        <w:rPr>
          <w:rStyle w:val="Emphasis"/>
        </w:rPr>
        <w:t xml:space="preserve"> space </w:t>
      </w:r>
      <w:r w:rsidRPr="00B844AE">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3C333B85" w14:textId="77777777" w:rsidR="0010781E" w:rsidRPr="00283EEC" w:rsidRDefault="0010781E" w:rsidP="0010781E">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147F318A" w14:textId="77777777" w:rsidR="0010781E" w:rsidRDefault="0010781E" w:rsidP="0010781E">
      <w:pPr>
        <w:pStyle w:val="Heading4"/>
      </w:pPr>
      <w:r w:rsidRPr="00934304">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6E9C34E6" w14:textId="77777777" w:rsidR="0010781E" w:rsidRPr="00667B14" w:rsidRDefault="0010781E" w:rsidP="0010781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9A65D7A" w14:textId="77777777" w:rsidR="0010781E" w:rsidRPr="0039526D" w:rsidRDefault="0010781E" w:rsidP="0010781E">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7E5D1052" w14:textId="77777777" w:rsidR="0010781E" w:rsidRPr="0039526D" w:rsidRDefault="0010781E" w:rsidP="0010781E">
      <w:pPr>
        <w:rPr>
          <w:sz w:val="16"/>
        </w:rPr>
      </w:pPr>
      <w:r w:rsidRPr="0039526D">
        <w:rPr>
          <w:u w:val="single"/>
        </w:rPr>
        <w:lastRenderedPageBreak/>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5348157F" w14:textId="77777777" w:rsidR="0010781E" w:rsidRPr="0039526D" w:rsidRDefault="0010781E" w:rsidP="0010781E">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0F6D7EC8" w14:textId="77777777" w:rsidR="0010781E" w:rsidRPr="0039526D" w:rsidRDefault="0010781E" w:rsidP="0010781E">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76A589BB" w14:textId="77777777" w:rsidR="0010781E" w:rsidRPr="0039526D" w:rsidRDefault="0010781E" w:rsidP="0010781E">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47A1CB49" w14:textId="77777777" w:rsidR="0010781E" w:rsidRPr="00283EEC" w:rsidRDefault="0010781E" w:rsidP="0010781E">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25008F34" w14:textId="77777777" w:rsidR="0010781E" w:rsidRDefault="0010781E" w:rsidP="0010781E">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21829602" w14:textId="77777777" w:rsidR="0010781E" w:rsidRPr="00667B14" w:rsidRDefault="0010781E" w:rsidP="0010781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9C19595" w14:textId="77777777" w:rsidR="0010781E" w:rsidRDefault="0010781E" w:rsidP="0010781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02943A38" w14:textId="77777777" w:rsidR="0010781E" w:rsidRDefault="0010781E" w:rsidP="0010781E">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w:t>
      </w:r>
      <w:r w:rsidRPr="003205EF">
        <w:rPr>
          <w:u w:val="single"/>
        </w:rPr>
        <w:lastRenderedPageBreak/>
        <w:t>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0B8A1598" w14:textId="77777777" w:rsidR="0010781E" w:rsidRDefault="0010781E" w:rsidP="0010781E">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4B6B11E1" w14:textId="77777777" w:rsidR="0010781E" w:rsidRPr="00BE0EC1" w:rsidRDefault="0010781E" w:rsidP="0010781E">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6599D545" w14:textId="77777777" w:rsidR="0010781E" w:rsidRDefault="0010781E" w:rsidP="0010781E">
      <w:r w:rsidRPr="00A44E95">
        <w:rPr>
          <w:noProof/>
        </w:rPr>
        <w:drawing>
          <wp:inline distT="0" distB="0" distL="0" distR="0" wp14:anchorId="47DEAF2A" wp14:editId="44F2C7AF">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5997A23D" w14:textId="77777777" w:rsidR="0010781E" w:rsidRPr="0039526D" w:rsidRDefault="0010781E" w:rsidP="0010781E">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2937E6C3" w14:textId="77777777" w:rsidR="0010781E" w:rsidRDefault="0010781E" w:rsidP="0010781E">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844AE">
        <w:rPr>
          <w:highlight w:val="green"/>
          <w:u w:val="single"/>
        </w:rPr>
        <w:t>There are</w:t>
      </w:r>
      <w:r w:rsidRPr="00BE0EC1">
        <w:rPr>
          <w:u w:val="single"/>
        </w:rPr>
        <w:t xml:space="preserve"> at least </w:t>
      </w:r>
      <w:r w:rsidRPr="00B844AE">
        <w:rPr>
          <w:highlight w:val="green"/>
          <w:u w:val="single"/>
        </w:rPr>
        <w:t xml:space="preserve">a </w:t>
      </w:r>
      <w:r w:rsidRPr="00B844AE">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B844AE">
        <w:rPr>
          <w:highlight w:val="green"/>
          <w:u w:val="single"/>
        </w:rPr>
        <w:t xml:space="preserve">there is </w:t>
      </w:r>
      <w:r w:rsidRPr="00721130">
        <w:rPr>
          <w:u w:val="single"/>
        </w:rPr>
        <w:t xml:space="preserve">even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609C9031" w14:textId="77777777" w:rsidR="0010781E" w:rsidRPr="00283EEC" w:rsidRDefault="0010781E" w:rsidP="0010781E">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w:t>
      </w:r>
      <w:r w:rsidRPr="00BE0EC1">
        <w:rPr>
          <w:sz w:val="16"/>
        </w:rPr>
        <w:lastRenderedPageBreak/>
        <w:t xml:space="preserve">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7154A155" w14:textId="77777777" w:rsidR="0010781E" w:rsidRPr="00FF4115" w:rsidRDefault="0010781E" w:rsidP="0010781E">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56BE2B8B" w14:textId="77777777" w:rsidR="0010781E" w:rsidRDefault="0010781E" w:rsidP="0010781E">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4" w:history="1">
        <w:r w:rsidRPr="008E3DAC">
          <w:rPr>
            <w:rStyle w:val="Hyperlink"/>
          </w:rPr>
          <w:t>https://sci-hub.se/10.1016/j.actaastro.2016.03.034</w:t>
        </w:r>
      </w:hyperlink>
      <w:r w:rsidRPr="00FF4115">
        <w:t>.</w:t>
      </w:r>
      <w:r>
        <w:t>] Justin</w:t>
      </w:r>
    </w:p>
    <w:p w14:paraId="58996277" w14:textId="77777777" w:rsidR="0010781E" w:rsidRPr="00283EEC" w:rsidRDefault="0010781E" w:rsidP="0010781E">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F634973" w14:textId="77777777" w:rsidR="0010781E" w:rsidRDefault="0010781E" w:rsidP="0010781E">
      <w:pPr>
        <w:pStyle w:val="Heading4"/>
      </w:pPr>
      <w:r>
        <w:t xml:space="preserve">Conflicts of orbits </w:t>
      </w:r>
      <w:r w:rsidRPr="00F85D86">
        <w:rPr>
          <w:u w:val="single"/>
        </w:rPr>
        <w:t>turns</w:t>
      </w:r>
      <w:r>
        <w:t xml:space="preserve"> good usages of satellites—responsible behavior is key to </w:t>
      </w:r>
      <w:r w:rsidRPr="00F85D86">
        <w:rPr>
          <w:u w:val="single"/>
        </w:rPr>
        <w:t>satellite effectiveness</w:t>
      </w:r>
      <w:r>
        <w:t>.</w:t>
      </w:r>
    </w:p>
    <w:p w14:paraId="6F056890" w14:textId="77777777" w:rsidR="0010781E" w:rsidRPr="00FD719B" w:rsidRDefault="0010781E" w:rsidP="0010781E">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5" w:history="1">
        <w:r w:rsidRPr="006416E2">
          <w:rPr>
            <w:rStyle w:val="Hyperlink"/>
          </w:rPr>
          <w:t>https://skyandtelescope.org/astronomy-news/starlink-space-debris/</w:t>
        </w:r>
      </w:hyperlink>
      <w:r>
        <w:t>] Justin</w:t>
      </w:r>
    </w:p>
    <w:p w14:paraId="3D894776" w14:textId="77777777" w:rsidR="0010781E" w:rsidRPr="00F85D86" w:rsidRDefault="0010781E" w:rsidP="0010781E">
      <w:pPr>
        <w:rPr>
          <w:rStyle w:val="Emphasis"/>
        </w:rPr>
      </w:pPr>
      <w:r w:rsidRPr="00F85D86">
        <w:rPr>
          <w:sz w:val="16"/>
        </w:rPr>
        <w:t xml:space="preserve">JH: </w:t>
      </w:r>
      <w:r w:rsidRPr="00B844AE">
        <w:rPr>
          <w:highlight w:val="green"/>
          <w:u w:val="single"/>
        </w:rPr>
        <w:t xml:space="preserve">What about </w:t>
      </w:r>
      <w:r w:rsidRPr="00B844AE">
        <w:rPr>
          <w:rStyle w:val="Emphasis"/>
          <w:highlight w:val="green"/>
        </w:rPr>
        <w:t>competitors</w:t>
      </w:r>
      <w:r w:rsidRPr="00F85D86">
        <w:rPr>
          <w:sz w:val="16"/>
        </w:rPr>
        <w:t xml:space="preserve"> like </w:t>
      </w:r>
      <w:proofErr w:type="spellStart"/>
      <w:r w:rsidRPr="00F85D86">
        <w:rPr>
          <w:sz w:val="16"/>
        </w:rPr>
        <w:t>OneWeb</w:t>
      </w:r>
      <w:proofErr w:type="spellEnd"/>
      <w:r w:rsidRPr="00F85D86">
        <w:rPr>
          <w:sz w:val="16"/>
        </w:rPr>
        <w:t xml:space="preserve"> or Amazon, </w:t>
      </w:r>
      <w:r w:rsidRPr="00B844AE">
        <w:rPr>
          <w:highlight w:val="green"/>
          <w:u w:val="single"/>
        </w:rPr>
        <w:t>who</w:t>
      </w:r>
      <w:r w:rsidRPr="00F85D86">
        <w:rPr>
          <w:u w:val="single"/>
        </w:rPr>
        <w:t xml:space="preserve"> want to </w:t>
      </w:r>
      <w:r w:rsidRPr="00B844AE">
        <w:rPr>
          <w:highlight w:val="green"/>
          <w:u w:val="single"/>
        </w:rPr>
        <w:t xml:space="preserve">set up </w:t>
      </w:r>
      <w:r w:rsidRPr="00F85D86">
        <w:rPr>
          <w:u w:val="single"/>
        </w:rPr>
        <w:t xml:space="preserve">a </w:t>
      </w:r>
      <w:r w:rsidRPr="00B844AE">
        <w:rPr>
          <w:rStyle w:val="Emphasis"/>
          <w:highlight w:val="green"/>
        </w:rPr>
        <w:t>similar system</w:t>
      </w:r>
      <w:r w:rsidRPr="00F85D86">
        <w:rPr>
          <w:sz w:val="16"/>
        </w:rPr>
        <w:t xml:space="preserve"> as </w:t>
      </w:r>
      <w:proofErr w:type="spellStart"/>
      <w:r w:rsidRPr="00F85D86">
        <w:rPr>
          <w:sz w:val="16"/>
        </w:rPr>
        <w:t>Starlink</w:t>
      </w:r>
      <w:proofErr w:type="spellEnd"/>
      <w:r w:rsidRPr="00F85D86">
        <w:rPr>
          <w:sz w:val="16"/>
        </w:rPr>
        <w:t xml:space="preserve">? </w:t>
      </w:r>
      <w:r w:rsidRPr="00B844AE">
        <w:rPr>
          <w:rStyle w:val="Emphasis"/>
          <w:sz w:val="24"/>
          <w:szCs w:val="24"/>
          <w:highlight w:val="green"/>
        </w:rPr>
        <w:t>Who “owns” the orbits</w:t>
      </w:r>
      <w:r w:rsidRPr="00F85D86">
        <w:rPr>
          <w:sz w:val="24"/>
          <w:szCs w:val="24"/>
          <w:u w:val="single"/>
        </w:rPr>
        <w:t xml:space="preserve"> </w:t>
      </w:r>
      <w:r w:rsidRPr="00F85D86">
        <w:rPr>
          <w:u w:val="single"/>
        </w:rPr>
        <w:t xml:space="preserve">– </w:t>
      </w:r>
      <w:r w:rsidRPr="00F85D86">
        <w:rPr>
          <w:rStyle w:val="Emphasis"/>
        </w:rPr>
        <w:t>whoever comes first?</w:t>
      </w:r>
    </w:p>
    <w:p w14:paraId="56874A1D" w14:textId="77777777" w:rsidR="0010781E" w:rsidRPr="00F85D86" w:rsidRDefault="0010781E" w:rsidP="0010781E">
      <w:pPr>
        <w:rPr>
          <w:sz w:val="16"/>
        </w:rPr>
      </w:pPr>
      <w:r w:rsidRPr="00F85D86">
        <w:rPr>
          <w:sz w:val="16"/>
        </w:rPr>
        <w:lastRenderedPageBreak/>
        <w:t xml:space="preserve">SL: According to the Outer Space Treaty there is no appropriation of space. But </w:t>
      </w:r>
      <w:proofErr w:type="gramStart"/>
      <w:r w:rsidRPr="00F85D86">
        <w:rPr>
          <w:sz w:val="16"/>
        </w:rPr>
        <w:t>of course</w:t>
      </w:r>
      <w:proofErr w:type="gramEnd"/>
      <w:r w:rsidRPr="00F85D86">
        <w:rPr>
          <w:sz w:val="16"/>
        </w:rPr>
        <w:t xml:space="preserve"> </w:t>
      </w:r>
      <w:r w:rsidRPr="00F85D86">
        <w:rPr>
          <w:u w:val="single"/>
        </w:rPr>
        <w:t xml:space="preserve">if you put </w:t>
      </w:r>
      <w:r w:rsidRPr="00B844AE">
        <w:rPr>
          <w:highlight w:val="green"/>
          <w:u w:val="single"/>
        </w:rPr>
        <w:t xml:space="preserve">a </w:t>
      </w:r>
      <w:r w:rsidRPr="00B844AE">
        <w:rPr>
          <w:rStyle w:val="Emphasis"/>
          <w:highlight w:val="green"/>
        </w:rPr>
        <w:t>large constellation</w:t>
      </w:r>
      <w:r w:rsidRPr="00F85D86">
        <w:rPr>
          <w:u w:val="single"/>
        </w:rPr>
        <w:t xml:space="preserve"> into a certain orbit, it means that a </w:t>
      </w:r>
      <w:r w:rsidRPr="00F85D86">
        <w:rPr>
          <w:rStyle w:val="Emphasis"/>
        </w:rPr>
        <w:t>lot of coordination is required</w:t>
      </w:r>
      <w:r w:rsidRPr="00F85D86">
        <w:rPr>
          <w:u w:val="single"/>
        </w:rPr>
        <w:t xml:space="preserve"> with anybody else who wants to operate near that constellation or even has to </w:t>
      </w:r>
      <w:r w:rsidRPr="00F85D86">
        <w:rPr>
          <w:rStyle w:val="Emphasis"/>
        </w:rPr>
        <w:t>pass through those orbital regions</w:t>
      </w:r>
      <w:r w:rsidRPr="00F85D86">
        <w:rPr>
          <w:sz w:val="16"/>
        </w:rPr>
        <w:t xml:space="preserve">. You can take this even further: </w:t>
      </w:r>
      <w:r w:rsidRPr="00F85D86">
        <w:rPr>
          <w:u w:val="single"/>
        </w:rPr>
        <w:t xml:space="preserve">If an object of a constellation </w:t>
      </w:r>
      <w:r w:rsidRPr="00B844AE">
        <w:rPr>
          <w:rStyle w:val="Emphasis"/>
          <w:highlight w:val="green"/>
        </w:rPr>
        <w:t>fragments</w:t>
      </w:r>
      <w:r w:rsidRPr="00F85D86">
        <w:rPr>
          <w:u w:val="single"/>
        </w:rPr>
        <w:t xml:space="preserve"> for whatever reason, these fragments will </w:t>
      </w:r>
      <w:r w:rsidRPr="00F85D86">
        <w:rPr>
          <w:rStyle w:val="Emphasis"/>
          <w:sz w:val="24"/>
          <w:szCs w:val="24"/>
        </w:rPr>
        <w:t>not remain limited</w:t>
      </w:r>
      <w:r w:rsidRPr="00F85D86">
        <w:rPr>
          <w:u w:val="single"/>
        </w:rPr>
        <w:t xml:space="preserve"> to the </w:t>
      </w:r>
      <w:r w:rsidRPr="00F85D86">
        <w:rPr>
          <w:rStyle w:val="Emphasis"/>
        </w:rPr>
        <w:t>region of the constellation itself</w:t>
      </w:r>
      <w:r w:rsidRPr="00F85D86">
        <w:rPr>
          <w:u w:val="single"/>
        </w:rPr>
        <w:t xml:space="preserve">. It will </w:t>
      </w:r>
      <w:r w:rsidRPr="00B844AE">
        <w:rPr>
          <w:highlight w:val="green"/>
          <w:u w:val="single"/>
        </w:rPr>
        <w:t>affect operators</w:t>
      </w:r>
      <w:r w:rsidRPr="00F85D86">
        <w:rPr>
          <w:u w:val="single"/>
        </w:rPr>
        <w:t xml:space="preserve"> below and above. </w:t>
      </w:r>
      <w:proofErr w:type="gramStart"/>
      <w:r w:rsidRPr="00F85D86">
        <w:rPr>
          <w:u w:val="single"/>
        </w:rPr>
        <w:t>So</w:t>
      </w:r>
      <w:proofErr w:type="gramEnd"/>
      <w:r w:rsidRPr="00F85D86">
        <w:rPr>
          <w:u w:val="single"/>
        </w:rPr>
        <w:t xml:space="preserve"> from this perspective, putting a large number of satellites in orbit does </w:t>
      </w:r>
      <w:r w:rsidRPr="00B844AE">
        <w:rPr>
          <w:rStyle w:val="Emphasis"/>
          <w:highlight w:val="green"/>
        </w:rPr>
        <w:t>influence the</w:t>
      </w:r>
      <w:r w:rsidRPr="00F85D86">
        <w:rPr>
          <w:rStyle w:val="Emphasis"/>
        </w:rPr>
        <w:t xml:space="preserve"> other </w:t>
      </w:r>
      <w:r w:rsidRPr="00B844AE">
        <w:rPr>
          <w:rStyle w:val="Emphasis"/>
          <w:highlight w:val="green"/>
        </w:rPr>
        <w:t xml:space="preserve">activities that </w:t>
      </w:r>
      <w:r w:rsidRPr="00F85D86">
        <w:rPr>
          <w:rStyle w:val="Emphasis"/>
        </w:rPr>
        <w:t xml:space="preserve">can </w:t>
      </w:r>
      <w:r w:rsidRPr="00B844AE">
        <w:rPr>
          <w:rStyle w:val="Emphasis"/>
          <w:highlight w:val="green"/>
        </w:rPr>
        <w:t>take place</w:t>
      </w:r>
      <w:r w:rsidRPr="00F85D86">
        <w:rPr>
          <w:u w:val="single"/>
        </w:rPr>
        <w:t>.</w:t>
      </w:r>
    </w:p>
    <w:p w14:paraId="1F3328FB" w14:textId="77777777" w:rsidR="0010781E" w:rsidRPr="00F85D86" w:rsidRDefault="0010781E" w:rsidP="0010781E">
      <w:pPr>
        <w:rPr>
          <w:sz w:val="16"/>
        </w:rPr>
      </w:pPr>
      <w:r w:rsidRPr="00F85D86">
        <w:rPr>
          <w:sz w:val="16"/>
        </w:rPr>
        <w:t xml:space="preserve">JH: Politics and law aside, is there a </w:t>
      </w:r>
      <w:r w:rsidRPr="00B844AE">
        <w:rPr>
          <w:highlight w:val="green"/>
          <w:u w:val="single"/>
        </w:rPr>
        <w:t>physical limit of how many</w:t>
      </w:r>
      <w:r w:rsidRPr="00F85D86">
        <w:rPr>
          <w:u w:val="single"/>
        </w:rPr>
        <w:t xml:space="preserve"> </w:t>
      </w:r>
      <w:r w:rsidRPr="00F85D86">
        <w:rPr>
          <w:rStyle w:val="Emphasis"/>
        </w:rPr>
        <w:t xml:space="preserve">constellations of thousands of </w:t>
      </w:r>
      <w:r w:rsidRPr="00B844AE">
        <w:rPr>
          <w:rStyle w:val="Emphasis"/>
          <w:highlight w:val="green"/>
        </w:rPr>
        <w:t>satellites can operate at the same time</w:t>
      </w:r>
      <w:r w:rsidRPr="00F85D86">
        <w:rPr>
          <w:sz w:val="16"/>
        </w:rPr>
        <w:t>. How much space is there in space?</w:t>
      </w:r>
    </w:p>
    <w:p w14:paraId="08B7F4FC" w14:textId="77777777" w:rsidR="0010781E" w:rsidRDefault="0010781E" w:rsidP="0010781E">
      <w:pPr>
        <w:rPr>
          <w:u w:val="single"/>
        </w:rPr>
      </w:pPr>
      <w:r w:rsidRPr="00F85D86">
        <w:rPr>
          <w:sz w:val="16"/>
        </w:rPr>
        <w:t xml:space="preserve">SL: If we don't keep the current guidelines mentioned above, </w:t>
      </w:r>
      <w:r w:rsidRPr="00B844AE">
        <w:rPr>
          <w:highlight w:val="green"/>
          <w:u w:val="single"/>
        </w:rPr>
        <w:t>we will run into the</w:t>
      </w:r>
      <w:r w:rsidRPr="00F85D86">
        <w:rPr>
          <w:u w:val="single"/>
        </w:rPr>
        <w:t xml:space="preserve"> so-called “</w:t>
      </w:r>
      <w:r w:rsidRPr="00B844AE">
        <w:rPr>
          <w:rStyle w:val="Emphasis"/>
          <w:highlight w:val="green"/>
        </w:rPr>
        <w:t>Kessler syndrome</w:t>
      </w:r>
      <w:r w:rsidRPr="00F85D86">
        <w:rPr>
          <w:u w:val="single"/>
        </w:rPr>
        <w:t>,”</w:t>
      </w:r>
      <w:r w:rsidRPr="00F85D86">
        <w:rPr>
          <w:sz w:val="16"/>
        </w:rPr>
        <w:t xml:space="preserve"> which is the name of this cascading effect. And at that point, </w:t>
      </w:r>
      <w:r w:rsidRPr="00F85D86">
        <w:rPr>
          <w:u w:val="single"/>
        </w:rPr>
        <w:t xml:space="preserve">there would indeed be </w:t>
      </w:r>
      <w:r w:rsidRPr="00B844AE">
        <w:rPr>
          <w:highlight w:val="green"/>
          <w:u w:val="single"/>
        </w:rPr>
        <w:t>regions</w:t>
      </w:r>
      <w:r w:rsidRPr="00F85D86">
        <w:rPr>
          <w:u w:val="single"/>
        </w:rPr>
        <w:t xml:space="preserve"> that even without large constellations would become </w:t>
      </w:r>
      <w:r w:rsidRPr="00F85D86">
        <w:rPr>
          <w:rStyle w:val="Emphasis"/>
        </w:rPr>
        <w:t xml:space="preserve">so </w:t>
      </w:r>
      <w:r w:rsidRPr="00B844AE">
        <w:rPr>
          <w:rStyle w:val="Emphasis"/>
          <w:highlight w:val="green"/>
        </w:rPr>
        <w:t>packed with debris</w:t>
      </w:r>
      <w:r w:rsidRPr="00F85D86">
        <w:rPr>
          <w:u w:val="single"/>
        </w:rPr>
        <w:t xml:space="preserve"> that it would become </w:t>
      </w:r>
      <w:r w:rsidRPr="00F85D86">
        <w:rPr>
          <w:rStyle w:val="Emphasis"/>
        </w:rPr>
        <w:t>impractical</w:t>
      </w:r>
      <w:r w:rsidRPr="00F85D86">
        <w:rPr>
          <w:u w:val="single"/>
        </w:rPr>
        <w:t xml:space="preserve"> to put your satellites there</w:t>
      </w:r>
      <w:r w:rsidRPr="00F85D86">
        <w:rPr>
          <w:sz w:val="16"/>
        </w:rPr>
        <w:t xml:space="preserve">. </w:t>
      </w:r>
      <w:proofErr w:type="gramStart"/>
      <w:r w:rsidRPr="00F85D86">
        <w:rPr>
          <w:sz w:val="16"/>
        </w:rPr>
        <w:t>This is why</w:t>
      </w:r>
      <w:proofErr w:type="gramEnd"/>
      <w:r w:rsidRPr="00F85D86">
        <w:rPr>
          <w:sz w:val="16"/>
        </w:rPr>
        <w:t xml:space="preserve"> we actively promote a notion that space is a shared resource, and it's a limited resource. It is not infinite when we think about it in terms of how many objects we can put there. Exactly where this threshold is </w:t>
      </w:r>
      <w:proofErr w:type="spellStart"/>
      <w:r w:rsidRPr="00F85D86">
        <w:rPr>
          <w:sz w:val="16"/>
        </w:rPr>
        <w:t>is</w:t>
      </w:r>
      <w:proofErr w:type="spellEnd"/>
      <w:r w:rsidRPr="00F85D86">
        <w:rPr>
          <w:sz w:val="16"/>
        </w:rPr>
        <w:t xml:space="preserve"> in certain cases computable, but it depends on the behavior of operators. </w:t>
      </w:r>
      <w:proofErr w:type="gramStart"/>
      <w:r w:rsidRPr="00F85D86">
        <w:rPr>
          <w:u w:val="single"/>
        </w:rPr>
        <w:t>So</w:t>
      </w:r>
      <w:proofErr w:type="gramEnd"/>
      <w:r w:rsidRPr="00F85D86">
        <w:rPr>
          <w:u w:val="single"/>
        </w:rPr>
        <w:t xml:space="preserve"> </w:t>
      </w:r>
      <w:r w:rsidRPr="00B844AE">
        <w:rPr>
          <w:highlight w:val="green"/>
          <w:u w:val="single"/>
        </w:rPr>
        <w:t>you cannot say</w:t>
      </w:r>
      <w:r w:rsidRPr="00F85D86">
        <w:rPr>
          <w:u w:val="single"/>
        </w:rPr>
        <w:t xml:space="preserve"> a priori that </w:t>
      </w:r>
      <w:r w:rsidRPr="00F85D86">
        <w:rPr>
          <w:rStyle w:val="Emphasis"/>
        </w:rPr>
        <w:t xml:space="preserve">several thousand </w:t>
      </w:r>
      <w:r w:rsidRPr="00B844AE">
        <w:rPr>
          <w:rStyle w:val="Emphasis"/>
          <w:highlight w:val="green"/>
        </w:rPr>
        <w:t>satellites are too much</w:t>
      </w:r>
      <w:r w:rsidRPr="00F85D86">
        <w:rPr>
          <w:u w:val="single"/>
        </w:rPr>
        <w:t xml:space="preserve">. That amount might be feasible, </w:t>
      </w:r>
      <w:r w:rsidRPr="00B844AE">
        <w:rPr>
          <w:highlight w:val="green"/>
          <w:u w:val="single"/>
        </w:rPr>
        <w:t>but</w:t>
      </w:r>
      <w:r w:rsidRPr="00F85D86">
        <w:rPr>
          <w:u w:val="single"/>
        </w:rPr>
        <w:t xml:space="preserve"> it would </w:t>
      </w:r>
      <w:r w:rsidRPr="00B844AE">
        <w:rPr>
          <w:highlight w:val="green"/>
          <w:u w:val="single"/>
        </w:rPr>
        <w:t>need</w:t>
      </w:r>
      <w:r w:rsidRPr="00F85D86">
        <w:rPr>
          <w:u w:val="single"/>
        </w:rPr>
        <w:t xml:space="preserve"> to come with </w:t>
      </w:r>
      <w:r w:rsidRPr="00F85D86">
        <w:rPr>
          <w:rStyle w:val="Emphasis"/>
        </w:rPr>
        <w:t>stringent</w:t>
      </w:r>
      <w:r w:rsidRPr="00F85D86">
        <w:rPr>
          <w:u w:val="single"/>
        </w:rPr>
        <w:t xml:space="preserve"> </w:t>
      </w:r>
      <w:r w:rsidRPr="00B844AE">
        <w:rPr>
          <w:rStyle w:val="Emphasis"/>
          <w:highlight w:val="green"/>
        </w:rPr>
        <w:t>requirements for responsible behavior</w:t>
      </w:r>
      <w:r w:rsidRPr="00F85D86">
        <w:rPr>
          <w:u w:val="single"/>
        </w:rPr>
        <w:t>, which have yet to be demonstrated.</w:t>
      </w:r>
    </w:p>
    <w:p w14:paraId="143E2C2F" w14:textId="77777777" w:rsidR="0010781E" w:rsidRDefault="0010781E" w:rsidP="0010781E">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3031C93D" w14:textId="77777777" w:rsidR="0010781E" w:rsidRPr="00612602" w:rsidRDefault="0010781E" w:rsidP="0010781E">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6" w:history="1">
        <w:r w:rsidRPr="008E3DAC">
          <w:rPr>
            <w:rStyle w:val="Hyperlink"/>
          </w:rPr>
          <w:t>https://www.culsr.org/articles/the-international-legal-regulation-of-space-debris</w:t>
        </w:r>
      </w:hyperlink>
      <w:r>
        <w:t>] Justin</w:t>
      </w:r>
    </w:p>
    <w:p w14:paraId="0101EB8D" w14:textId="77777777" w:rsidR="0010781E" w:rsidRPr="00934304" w:rsidRDefault="0010781E" w:rsidP="0010781E">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B844AE">
        <w:rPr>
          <w:rStyle w:val="Emphasis"/>
          <w:highlight w:val="green"/>
        </w:rPr>
        <w:t>Kessler Syndrome</w:t>
      </w:r>
      <w:r w:rsidRPr="00934304">
        <w:rPr>
          <w:sz w:val="14"/>
        </w:rPr>
        <w:t xml:space="preserve">, in which </w:t>
      </w:r>
      <w:r w:rsidRPr="00934304">
        <w:rPr>
          <w:u w:val="single"/>
        </w:rPr>
        <w:t>there is a “</w:t>
      </w:r>
      <w:r w:rsidRPr="00B844AE">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B844AE">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B844AE">
        <w:rPr>
          <w:highlight w:val="green"/>
          <w:u w:val="single"/>
        </w:rPr>
        <w:t>endangerment of</w:t>
      </w:r>
      <w:r w:rsidRPr="00934304">
        <w:rPr>
          <w:u w:val="single"/>
        </w:rPr>
        <w:t xml:space="preserve"> Earth’s future </w:t>
      </w:r>
      <w:r w:rsidRPr="00B844AE">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B844AE">
        <w:rPr>
          <w:highlight w:val="green"/>
          <w:u w:val="single"/>
        </w:rPr>
        <w:t>space debris</w:t>
      </w:r>
      <w:r w:rsidRPr="00934304">
        <w:rPr>
          <w:u w:val="single"/>
        </w:rPr>
        <w:t xml:space="preserve"> in orbit around Earth </w:t>
      </w:r>
      <w:r w:rsidRPr="00B844AE">
        <w:rPr>
          <w:highlight w:val="green"/>
          <w:u w:val="single"/>
        </w:rPr>
        <w:t>limits</w:t>
      </w:r>
      <w:r w:rsidRPr="00934304">
        <w:rPr>
          <w:u w:val="single"/>
        </w:rPr>
        <w:t xml:space="preserve"> the amount of available space for </w:t>
      </w:r>
      <w:r w:rsidRPr="00B844AE">
        <w:rPr>
          <w:rStyle w:val="Emphasis"/>
          <w:highlight w:val="green"/>
        </w:rPr>
        <w:t>satellites</w:t>
      </w:r>
      <w:r w:rsidRPr="00934304">
        <w:rPr>
          <w:rStyle w:val="Emphasis"/>
        </w:rPr>
        <w:t xml:space="preserve"> to orbit</w:t>
      </w:r>
      <w:r w:rsidRPr="00934304">
        <w:rPr>
          <w:u w:val="single"/>
        </w:rPr>
        <w:t xml:space="preserve">, which may </w:t>
      </w:r>
      <w:r w:rsidRPr="00B844AE">
        <w:rPr>
          <w:highlight w:val="green"/>
          <w:u w:val="single"/>
        </w:rPr>
        <w:t xml:space="preserve">result in the </w:t>
      </w:r>
      <w:r w:rsidRPr="00B844AE">
        <w:rPr>
          <w:rStyle w:val="Emphasis"/>
          <w:highlight w:val="green"/>
        </w:rPr>
        <w:t>Tragedy of the Commons</w:t>
      </w:r>
      <w:r w:rsidRPr="00934304">
        <w:rPr>
          <w:sz w:val="14"/>
        </w:rPr>
        <w:t xml:space="preserve">: </w:t>
      </w:r>
      <w:r w:rsidRPr="00934304">
        <w:rPr>
          <w:u w:val="single"/>
        </w:rPr>
        <w:t xml:space="preserve">multiple </w:t>
      </w:r>
      <w:r w:rsidRPr="00B844AE">
        <w:rPr>
          <w:highlight w:val="green"/>
          <w:u w:val="single"/>
        </w:rPr>
        <w:t xml:space="preserve">actors will </w:t>
      </w:r>
      <w:r w:rsidRPr="00B844AE">
        <w:rPr>
          <w:rStyle w:val="Emphasis"/>
          <w:highlight w:val="green"/>
        </w:rPr>
        <w:t>aggressively vie</w:t>
      </w:r>
      <w:r w:rsidRPr="00B844AE">
        <w:rPr>
          <w:highlight w:val="green"/>
          <w:u w:val="single"/>
        </w:rPr>
        <w:t xml:space="preserve">, in an </w:t>
      </w:r>
      <w:r w:rsidRPr="00B844AE">
        <w:rPr>
          <w:rStyle w:val="Emphasis"/>
          <w:highlight w:val="green"/>
        </w:rPr>
        <w:t>arms race</w:t>
      </w:r>
      <w:r w:rsidRPr="00B844AE">
        <w:rPr>
          <w:highlight w:val="green"/>
          <w:u w:val="single"/>
        </w:rPr>
        <w:t>, for</w:t>
      </w:r>
      <w:r w:rsidRPr="00934304">
        <w:rPr>
          <w:u w:val="single"/>
        </w:rPr>
        <w:t xml:space="preserve"> their </w:t>
      </w:r>
      <w:r w:rsidRPr="00B844AE">
        <w:rPr>
          <w:highlight w:val="green"/>
          <w:u w:val="single"/>
        </w:rPr>
        <w:t>right to space as it is</w:t>
      </w:r>
      <w:r w:rsidRPr="00934304">
        <w:rPr>
          <w:u w:val="single"/>
        </w:rPr>
        <w:t xml:space="preserve"> a </w:t>
      </w:r>
      <w:r w:rsidRPr="00B844AE">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B844AE">
        <w:rPr>
          <w:highlight w:val="green"/>
          <w:u w:val="single"/>
        </w:rPr>
        <w:t>a</w:t>
      </w:r>
      <w:r w:rsidRPr="00934304">
        <w:rPr>
          <w:u w:val="single"/>
        </w:rPr>
        <w:t xml:space="preserve"> </w:t>
      </w:r>
      <w:r w:rsidRPr="00934304">
        <w:rPr>
          <w:rStyle w:val="Emphasis"/>
        </w:rPr>
        <w:t xml:space="preserve">potentially </w:t>
      </w:r>
      <w:r w:rsidRPr="00B844AE">
        <w:rPr>
          <w:rStyle w:val="Emphasis"/>
          <w:highlight w:val="green"/>
        </w:rPr>
        <w:t>pressing issue in our</w:t>
      </w:r>
      <w:r w:rsidRPr="00934304">
        <w:rPr>
          <w:rStyle w:val="Emphasis"/>
        </w:rPr>
        <w:t xml:space="preserve"> increasingly technological </w:t>
      </w:r>
      <w:r w:rsidRPr="00B844AE">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41B63127" w14:textId="77777777" w:rsidR="0010781E" w:rsidRDefault="0010781E" w:rsidP="0010781E">
      <w:pPr>
        <w:pStyle w:val="Heading4"/>
      </w:pPr>
      <w:r>
        <w:lastRenderedPageBreak/>
        <w:t xml:space="preserve">Space exploration solves a </w:t>
      </w:r>
      <w:r w:rsidRPr="00715E14">
        <w:rPr>
          <w:u w:val="single"/>
        </w:rPr>
        <w:t>laundry list</w:t>
      </w:r>
      <w:r>
        <w:t xml:space="preserve"> of threats.</w:t>
      </w:r>
    </w:p>
    <w:p w14:paraId="0588701A" w14:textId="77777777" w:rsidR="0010781E" w:rsidRDefault="0010781E" w:rsidP="0010781E">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5E414699" w14:textId="77777777" w:rsidR="0010781E" w:rsidRPr="00701D37" w:rsidRDefault="0010781E" w:rsidP="0010781E">
      <w:pPr>
        <w:rPr>
          <w:sz w:val="16"/>
        </w:rPr>
      </w:pPr>
      <w:r w:rsidRPr="00B844AE">
        <w:rPr>
          <w:highlight w:val="green"/>
          <w:u w:val="single"/>
        </w:rPr>
        <w:t>Gaining access to</w:t>
      </w:r>
      <w:r w:rsidRPr="00715E14">
        <w:rPr>
          <w:u w:val="single"/>
        </w:rPr>
        <w:t xml:space="preserve"> </w:t>
      </w:r>
      <w:r w:rsidRPr="00701D37">
        <w:rPr>
          <w:rStyle w:val="Emphasis"/>
        </w:rPr>
        <w:t xml:space="preserve">new critical </w:t>
      </w:r>
      <w:r w:rsidRPr="00B844AE">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B844AE">
        <w:rPr>
          <w:highlight w:val="green"/>
          <w:u w:val="single"/>
        </w:rPr>
        <w:t>Earth is</w:t>
      </w:r>
      <w:r w:rsidRPr="00715E14">
        <w:rPr>
          <w:u w:val="single"/>
        </w:rPr>
        <w:t xml:space="preserve"> a </w:t>
      </w:r>
      <w:r w:rsidRPr="00B844AE">
        <w:rPr>
          <w:rStyle w:val="Emphasis"/>
          <w:highlight w:val="green"/>
        </w:rPr>
        <w:t>finite</w:t>
      </w:r>
      <w:r w:rsidRPr="00701D37">
        <w:rPr>
          <w:rStyle w:val="Emphasis"/>
        </w:rPr>
        <w:t xml:space="preserve"> planet</w:t>
      </w:r>
      <w:r w:rsidRPr="00715E14">
        <w:rPr>
          <w:u w:val="single"/>
        </w:rPr>
        <w:t xml:space="preserve">, and </w:t>
      </w:r>
      <w:r w:rsidRPr="00B844AE">
        <w:rPr>
          <w:rStyle w:val="Emphasis"/>
          <w:highlight w:val="green"/>
        </w:rPr>
        <w:t>certain elements</w:t>
      </w:r>
      <w:r w:rsidRPr="00701D37">
        <w:rPr>
          <w:rStyle w:val="Emphasis"/>
        </w:rPr>
        <w:t xml:space="preserve"> on Earth</w:t>
      </w:r>
      <w:r w:rsidRPr="00715E14">
        <w:rPr>
          <w:u w:val="single"/>
        </w:rPr>
        <w:t xml:space="preserve"> </w:t>
      </w:r>
      <w:r w:rsidRPr="00B844AE">
        <w:rPr>
          <w:highlight w:val="green"/>
          <w:u w:val="single"/>
        </w:rPr>
        <w:t>are</w:t>
      </w:r>
      <w:r w:rsidRPr="00715E14">
        <w:rPr>
          <w:u w:val="single"/>
        </w:rPr>
        <w:t xml:space="preserve"> </w:t>
      </w:r>
      <w:r w:rsidRPr="00701D37">
        <w:rPr>
          <w:rStyle w:val="Emphasis"/>
        </w:rPr>
        <w:t xml:space="preserve">very </w:t>
      </w:r>
      <w:r w:rsidRPr="00B844AE">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w:t>
      </w:r>
      <w:proofErr w:type="spellStart"/>
      <w:r w:rsidRPr="00701D37">
        <w:rPr>
          <w:sz w:val="16"/>
        </w:rPr>
        <w:t>siderophilic</w:t>
      </w:r>
      <w:proofErr w:type="spellEnd"/>
      <w:r w:rsidRPr="00701D37">
        <w:rPr>
          <w:sz w:val="16"/>
        </w:rPr>
        <w:t xml:space="preserve"> (iron-loving) and so have tended to sink toward the core over the natural history of the planet. However, </w:t>
      </w:r>
      <w:r w:rsidRPr="00B844AE">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B844AE">
        <w:rPr>
          <w:highlight w:val="green"/>
          <w:u w:val="single"/>
        </w:rPr>
        <w:t>have</w:t>
      </w:r>
      <w:r w:rsidRPr="00701D37">
        <w:rPr>
          <w:u w:val="single"/>
        </w:rPr>
        <w:t xml:space="preserve"> these </w:t>
      </w:r>
      <w:r w:rsidRPr="00B844AE">
        <w:rPr>
          <w:highlight w:val="green"/>
          <w:u w:val="single"/>
        </w:rPr>
        <w:t xml:space="preserve">elements in </w:t>
      </w:r>
      <w:r w:rsidRPr="00B844AE">
        <w:rPr>
          <w:rStyle w:val="Emphasis"/>
          <w:highlight w:val="green"/>
        </w:rPr>
        <w:t>abundance</w:t>
      </w:r>
      <w:r w:rsidRPr="00701D37">
        <w:rPr>
          <w:rStyle w:val="Emphasis"/>
        </w:rPr>
        <w:t xml:space="preserve"> and in more available locations</w:t>
      </w:r>
      <w:r w:rsidRPr="00701D37">
        <w:rPr>
          <w:u w:val="single"/>
        </w:rPr>
        <w:t xml:space="preserve">, </w:t>
      </w:r>
      <w:r w:rsidRPr="00B844AE">
        <w:rPr>
          <w:highlight w:val="green"/>
          <w:u w:val="single"/>
        </w:rPr>
        <w:t>making them</w:t>
      </w:r>
      <w:r w:rsidRPr="00701D37">
        <w:rPr>
          <w:u w:val="single"/>
        </w:rPr>
        <w:t xml:space="preserve"> </w:t>
      </w:r>
      <w:r w:rsidRPr="00701D37">
        <w:rPr>
          <w:rStyle w:val="Emphasis"/>
        </w:rPr>
        <w:t xml:space="preserve">potentially </w:t>
      </w:r>
      <w:r w:rsidRPr="00B844AE">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B844AE">
        <w:rPr>
          <w:rStyle w:val="Emphasis"/>
          <w:highlight w:val="green"/>
        </w:rPr>
        <w:t>1.5 times</w:t>
      </w:r>
      <w:r w:rsidRPr="00701D37">
        <w:rPr>
          <w:rStyle w:val="Emphasis"/>
        </w:rPr>
        <w:t xml:space="preserve"> the known </w:t>
      </w:r>
      <w:r w:rsidRPr="00B844AE">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xml:space="preserve">. In particular, it will be necessary to gain access to water, which is relatively rare in the inner solar </w:t>
      </w:r>
      <w:proofErr w:type="gramStart"/>
      <w:r w:rsidRPr="00701D37">
        <w:rPr>
          <w:sz w:val="16"/>
        </w:rPr>
        <w:t>system</w:t>
      </w:r>
      <w:proofErr w:type="gramEnd"/>
      <w:r w:rsidRPr="00701D37">
        <w:rPr>
          <w:sz w:val="16"/>
        </w:rPr>
        <w:t xml:space="preserve"> and which would be far too costly to transport in any significant amounts from the Earth’s surface.</w:t>
      </w:r>
    </w:p>
    <w:p w14:paraId="093E3B6B" w14:textId="77777777" w:rsidR="0010781E" w:rsidRPr="00283EEC" w:rsidRDefault="0010781E" w:rsidP="0010781E">
      <w:pPr>
        <w:rPr>
          <w:rStyle w:val="Emphasis"/>
          <w:b w:val="0"/>
          <w:iCs w:val="0"/>
          <w:sz w:val="16"/>
        </w:rPr>
      </w:pPr>
      <w:r w:rsidRPr="00715E14">
        <w:rPr>
          <w:rStyle w:val="Emphasis"/>
        </w:rPr>
        <w:t>Another reason</w:t>
      </w:r>
      <w:r w:rsidRPr="00570115">
        <w:rPr>
          <w:sz w:val="16"/>
        </w:rPr>
        <w:t xml:space="preserve"> that </w:t>
      </w:r>
      <w:r w:rsidRPr="00B844AE">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B844AE">
        <w:rPr>
          <w:rStyle w:val="StyleUnderline"/>
          <w:highlight w:val="green"/>
        </w:rPr>
        <w:t xml:space="preserve">create a </w:t>
      </w:r>
      <w:r w:rsidRPr="00B844AE">
        <w:rPr>
          <w:rStyle w:val="Emphasis"/>
          <w:highlight w:val="green"/>
        </w:rPr>
        <w:t>“</w:t>
      </w:r>
      <w:r w:rsidRPr="00B844AE">
        <w:rPr>
          <w:rStyle w:val="Emphasis"/>
          <w:sz w:val="24"/>
          <w:szCs w:val="24"/>
          <w:highlight w:val="green"/>
        </w:rPr>
        <w:t>backup Earth</w:t>
      </w:r>
      <w:r w:rsidRPr="00B844AE">
        <w:rPr>
          <w:rStyle w:val="Emphasis"/>
          <w:highlight w:val="green"/>
        </w:rPr>
        <w:t>”</w:t>
      </w:r>
      <w:r w:rsidRPr="00570115">
        <w:rPr>
          <w:rStyle w:val="StyleUnderline"/>
        </w:rPr>
        <w:t xml:space="preserve"> to hedge </w:t>
      </w:r>
      <w:r w:rsidRPr="00B844AE">
        <w:rPr>
          <w:rStyle w:val="StyleUnderline"/>
          <w:highlight w:val="green"/>
        </w:rPr>
        <w:t>against</w:t>
      </w:r>
      <w:r w:rsidRPr="00570115">
        <w:rPr>
          <w:sz w:val="16"/>
        </w:rPr>
        <w:t xml:space="preserve"> global catastrophic and </w:t>
      </w:r>
      <w:r w:rsidRPr="00B844AE">
        <w:rPr>
          <w:rStyle w:val="Emphasis"/>
          <w:highlight w:val="green"/>
        </w:rPr>
        <w:t>existential 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B844AE">
        <w:rPr>
          <w:rStyle w:val="Emphasis"/>
          <w:highlight w:val="green"/>
        </w:rPr>
        <w:t xml:space="preserve">asteroid </w:t>
      </w:r>
      <w:r w:rsidRPr="004412B9">
        <w:rPr>
          <w:rStyle w:val="Emphasis"/>
        </w:rPr>
        <w:t xml:space="preserve">impacts, </w:t>
      </w:r>
      <w:proofErr w:type="spellStart"/>
      <w:r w:rsidRPr="00B844AE">
        <w:rPr>
          <w:rStyle w:val="Emphasis"/>
          <w:highlight w:val="green"/>
        </w:rPr>
        <w:t>supervolcanic</w:t>
      </w:r>
      <w:proofErr w:type="spellEnd"/>
      <w:r w:rsidRPr="00B844AE">
        <w:rPr>
          <w:rStyle w:val="Emphasis"/>
          <w:highlight w:val="green"/>
        </w:rPr>
        <w:t xml:space="preserve"> eruptions</w:t>
      </w:r>
      <w:r w:rsidRPr="00570115">
        <w:rPr>
          <w:rStyle w:val="Emphasis"/>
        </w:rPr>
        <w:t>,</w:t>
      </w:r>
      <w:r w:rsidRPr="00570115">
        <w:rPr>
          <w:sz w:val="16"/>
        </w:rPr>
        <w:t xml:space="preserve"> pandemic </w:t>
      </w:r>
      <w:r w:rsidRPr="00B844AE">
        <w:rPr>
          <w:rStyle w:val="Emphasis"/>
          <w:highlight w:val="green"/>
        </w:rPr>
        <w:t>disease</w:t>
      </w:r>
      <w:r w:rsidRPr="00570115">
        <w:rPr>
          <w:sz w:val="16"/>
        </w:rPr>
        <w:t xml:space="preserve">, and other natural hazards threatening civilization. Now, in addition to these natural threats, human-made hazards such as </w:t>
      </w:r>
      <w:r w:rsidRPr="00B844AE">
        <w:rPr>
          <w:rStyle w:val="Emphasis"/>
          <w:highlight w:val="green"/>
        </w:rPr>
        <w:t>nuc</w:t>
      </w:r>
      <w:r w:rsidRPr="00C93DFB">
        <w:rPr>
          <w:rStyle w:val="Emphasis"/>
        </w:rPr>
        <w:t>lear</w:t>
      </w:r>
      <w:r w:rsidRPr="00570115">
        <w:rPr>
          <w:rStyle w:val="Emphasis"/>
        </w:rPr>
        <w:t xml:space="preserve"> weapon</w:t>
      </w:r>
      <w:r w:rsidRPr="00B844AE">
        <w:rPr>
          <w:rStyle w:val="Emphasis"/>
          <w:highlight w:val="green"/>
        </w:rPr>
        <w:t>s, climate change, biotech</w:t>
      </w:r>
      <w:r w:rsidRPr="00715E14">
        <w:rPr>
          <w:u w:val="single"/>
        </w:rPr>
        <w:t xml:space="preserve">nology, </w:t>
      </w:r>
      <w:r w:rsidRPr="00B844AE">
        <w:rPr>
          <w:rStyle w:val="Emphasis"/>
          <w:highlight w:val="green"/>
        </w:rPr>
        <w:t>nanotech</w:t>
      </w:r>
      <w:r w:rsidRPr="00715E14">
        <w:rPr>
          <w:u w:val="single"/>
        </w:rPr>
        <w:t xml:space="preserve">nology, </w:t>
      </w:r>
      <w:r w:rsidRPr="00B844AE">
        <w:rPr>
          <w:rStyle w:val="StyleUnderline"/>
          <w:highlight w:val="green"/>
        </w:rPr>
        <w:t xml:space="preserve">and </w:t>
      </w:r>
      <w:r w:rsidRPr="00B844AE">
        <w:rPr>
          <w:rStyle w:val="Emphasis"/>
          <w:highlight w:val="green"/>
        </w:rPr>
        <w:t>a</w:t>
      </w:r>
      <w:r w:rsidRPr="00715E14">
        <w:rPr>
          <w:u w:val="single"/>
        </w:rPr>
        <w:t xml:space="preserve">rtificial </w:t>
      </w:r>
      <w:r w:rsidRPr="00B844AE">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B844AE">
        <w:rPr>
          <w:rStyle w:val="StyleUnderline"/>
          <w:highlight w:val="green"/>
        </w:rPr>
        <w:t>humans</w:t>
      </w:r>
      <w:r w:rsidRPr="00570115">
        <w:rPr>
          <w:rStyle w:val="StyleUnderline"/>
        </w:rPr>
        <w:t xml:space="preserve"> were a multiplanetary species </w:t>
      </w:r>
      <w:r w:rsidRPr="00B844AE">
        <w:rPr>
          <w:rStyle w:val="StyleUnderline"/>
          <w:highlight w:val="green"/>
        </w:rPr>
        <w:t xml:space="preserve">with </w:t>
      </w:r>
      <w:r w:rsidRPr="00B844AE">
        <w:rPr>
          <w:rStyle w:val="Emphasis"/>
          <w:highlight w:val="green"/>
        </w:rPr>
        <w:t>just one</w:t>
      </w:r>
      <w:r w:rsidRPr="00570115">
        <w:rPr>
          <w:rStyle w:val="Emphasis"/>
        </w:rPr>
        <w:t xml:space="preserve"> self-sustaining </w:t>
      </w:r>
      <w:r w:rsidRPr="00B844AE">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B844AE">
        <w:rPr>
          <w:rStyle w:val="StyleUnderline"/>
          <w:highlight w:val="green"/>
        </w:rPr>
        <w:t>would go on</w:t>
      </w:r>
      <w:r w:rsidRPr="00570115">
        <w:rPr>
          <w:sz w:val="16"/>
        </w:rPr>
        <w:t xml:space="preserve"> elsewhere, as well as other Earth species. This is a dire fate, but less terrible than the first.</w:t>
      </w:r>
    </w:p>
    <w:p w14:paraId="337A3790" w14:textId="77777777" w:rsidR="0010781E" w:rsidRDefault="0010781E" w:rsidP="0010781E">
      <w:pPr>
        <w:pStyle w:val="Heading4"/>
      </w:pPr>
      <w:r>
        <w:t xml:space="preserve">Immeasurable value </w:t>
      </w:r>
      <w:r w:rsidRPr="00F57F69">
        <w:rPr>
          <w:u w:val="single"/>
        </w:rPr>
        <w:t>outweighs</w:t>
      </w:r>
      <w:r>
        <w:t>.</w:t>
      </w:r>
    </w:p>
    <w:p w14:paraId="72B251EC" w14:textId="77777777" w:rsidR="0010781E" w:rsidRPr="00203E5E" w:rsidRDefault="0010781E" w:rsidP="0010781E">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3DFDB6EE" w14:textId="77777777" w:rsidR="0010781E" w:rsidRPr="00BC6E0D" w:rsidRDefault="0010781E" w:rsidP="0010781E">
      <w:pPr>
        <w:rPr>
          <w:rStyle w:val="StyleUnderline"/>
        </w:rPr>
      </w:pPr>
      <w:r w:rsidRPr="00203E5E">
        <w:rPr>
          <w:rStyle w:val="StyleUnderline"/>
        </w:rPr>
        <w:t xml:space="preserve">Space </w:t>
      </w:r>
      <w:r w:rsidRPr="00B844AE">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B844AE">
        <w:rPr>
          <w:rStyle w:val="StyleUnderline"/>
          <w:highlight w:val="green"/>
        </w:rPr>
        <w:t>bring</w:t>
      </w:r>
      <w:r w:rsidRPr="00203E5E">
        <w:rPr>
          <w:rStyle w:val="Emphasis"/>
        </w:rPr>
        <w:t xml:space="preserve"> utterly </w:t>
      </w:r>
      <w:r w:rsidRPr="00B844AE">
        <w:rPr>
          <w:rStyle w:val="Emphasis"/>
          <w:highlight w:val="green"/>
        </w:rPr>
        <w:t>immense</w:t>
      </w:r>
      <w:r w:rsidRPr="00203E5E">
        <w:rPr>
          <w:rStyle w:val="Emphasis"/>
        </w:rPr>
        <w:t xml:space="preserve"> increases in</w:t>
      </w:r>
      <w:r w:rsidRPr="00BC6E0D">
        <w:rPr>
          <w:sz w:val="16"/>
        </w:rPr>
        <w:t xml:space="preserve"> intrinsic </w:t>
      </w:r>
      <w:r w:rsidRPr="00B844AE">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B844AE">
        <w:rPr>
          <w:rStyle w:val="StyleUnderline"/>
          <w:highlight w:val="green"/>
        </w:rPr>
        <w:t>colonies</w:t>
      </w:r>
      <w:r w:rsidRPr="00413B2B">
        <w:rPr>
          <w:rStyle w:val="StyleUnderline"/>
        </w:rPr>
        <w:t xml:space="preserve"> could </w:t>
      </w:r>
      <w:r w:rsidRPr="00B844AE">
        <w:rPr>
          <w:rStyle w:val="Emphasis"/>
          <w:highlight w:val="green"/>
        </w:rPr>
        <w:t>multiply</w:t>
      </w:r>
      <w:r w:rsidRPr="00413B2B">
        <w:rPr>
          <w:rStyle w:val="Emphasis"/>
        </w:rPr>
        <w:t xml:space="preserve"> the total </w:t>
      </w:r>
      <w:r w:rsidRPr="004412B9">
        <w:rPr>
          <w:rStyle w:val="Emphasis"/>
        </w:rPr>
        <w:t>area available for</w:t>
      </w:r>
      <w:r w:rsidRPr="00413B2B">
        <w:rPr>
          <w:rStyle w:val="Emphasis"/>
        </w:rPr>
        <w:t xml:space="preserve"> human </w:t>
      </w:r>
      <w:r w:rsidRPr="00B844AE">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495FAD64" w14:textId="77777777" w:rsidR="0010781E" w:rsidRPr="00BC6E0D" w:rsidRDefault="0010781E" w:rsidP="0010781E">
      <w:pPr>
        <w:rPr>
          <w:sz w:val="16"/>
        </w:rPr>
      </w:pPr>
      <w:r w:rsidRPr="00BC6E0D">
        <w:rPr>
          <w:rStyle w:val="StyleUnderline"/>
        </w:rPr>
        <w:lastRenderedPageBreak/>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4412B9">
        <w:rPr>
          <w:rStyle w:val="Emphasis"/>
        </w:rPr>
        <w:t>Dyson</w:t>
      </w:r>
      <w:r w:rsidRPr="004412B9">
        <w:rPr>
          <w:rStyle w:val="StyleUnderline"/>
        </w:rPr>
        <w:t xml:space="preserve"> </w:t>
      </w:r>
      <w:r w:rsidRPr="004412B9">
        <w:rPr>
          <w:rStyle w:val="Emphasis"/>
        </w:rPr>
        <w:t>swarm</w:t>
      </w:r>
      <w:r w:rsidRPr="004412B9">
        <w:rPr>
          <w:sz w:val="16"/>
        </w:rPr>
        <w:t xml:space="preserve"> (named after Dyson 1960), which is </w:t>
      </w:r>
      <w:r w:rsidRPr="004412B9">
        <w:rPr>
          <w:rStyle w:val="StyleUnderline"/>
        </w:rPr>
        <w:t>a series of structures that surrounds a star, collecting its radiation to power a civilization. A Dyson swarm around the Sun could</w:t>
      </w:r>
      <w:r w:rsidRPr="004412B9">
        <w:rPr>
          <w:sz w:val="16"/>
        </w:rPr>
        <w:t xml:space="preserve"> potentially </w:t>
      </w:r>
      <w:r w:rsidRPr="004412B9">
        <w:rPr>
          <w:rStyle w:val="Emphasis"/>
        </w:rPr>
        <w:t>enable</w:t>
      </w:r>
      <w:r w:rsidRPr="004412B9">
        <w:rPr>
          <w:rStyle w:val="StyleUnderline"/>
        </w:rPr>
        <w:t xml:space="preserve"> a</w:t>
      </w:r>
      <w:r w:rsidRPr="00BC6E0D">
        <w:rPr>
          <w:rStyle w:val="StyleUnderline"/>
        </w:rPr>
        <w:t xml:space="preserve"> </w:t>
      </w:r>
      <w:r w:rsidRPr="00B844AE">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p>
    <w:p w14:paraId="768BA280" w14:textId="77777777" w:rsidR="0010781E" w:rsidRPr="00871E12" w:rsidRDefault="0010781E" w:rsidP="0010781E">
      <w:pPr>
        <w:rPr>
          <w:sz w:val="16"/>
        </w:rPr>
      </w:pPr>
      <w:r w:rsidRPr="00BC6E0D">
        <w:rPr>
          <w:rStyle w:val="StyleUnderline"/>
        </w:rPr>
        <w:t xml:space="preserve">Space </w:t>
      </w:r>
      <w:r w:rsidRPr="00B844AE">
        <w:rPr>
          <w:rStyle w:val="StyleUnderline"/>
          <w:highlight w:val="green"/>
        </w:rPr>
        <w:t>colonies</w:t>
      </w:r>
      <w:r w:rsidRPr="00BC6E0D">
        <w:rPr>
          <w:rStyle w:val="StyleUnderline"/>
        </w:rPr>
        <w:t xml:space="preserve"> could</w:t>
      </w:r>
      <w:r w:rsidRPr="00871E12">
        <w:rPr>
          <w:sz w:val="16"/>
        </w:rPr>
        <w:t xml:space="preserve"> also </w:t>
      </w:r>
      <w:r w:rsidRPr="00B844AE">
        <w:rPr>
          <w:rStyle w:val="StyleUnderline"/>
          <w:highlight w:val="green"/>
        </w:rPr>
        <w:t>increase</w:t>
      </w:r>
      <w:r w:rsidRPr="00BC6E0D">
        <w:rPr>
          <w:rStyle w:val="StyleUnderline"/>
        </w:rPr>
        <w:t xml:space="preserve"> the</w:t>
      </w:r>
      <w:r w:rsidRPr="00871E12">
        <w:rPr>
          <w:sz w:val="16"/>
        </w:rPr>
        <w:t xml:space="preserve"> amount of </w:t>
      </w:r>
      <w:r w:rsidRPr="00B844AE">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B844AE">
        <w:rPr>
          <w:rStyle w:val="StyleUnderline"/>
          <w:highlight w:val="green"/>
        </w:rPr>
        <w:t>for</w:t>
      </w:r>
      <w:r w:rsidRPr="00BC6E0D">
        <w:rPr>
          <w:rStyle w:val="StyleUnderline"/>
        </w:rPr>
        <w:t xml:space="preserve"> human </w:t>
      </w:r>
      <w:r w:rsidRPr="00B844AE">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B844AE">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B844AE">
        <w:rPr>
          <w:rStyle w:val="Emphasis"/>
          <w:highlight w:val="green"/>
        </w:rPr>
        <w:t>10</w:t>
      </w:r>
      <w:r w:rsidRPr="00B844AE">
        <w:rPr>
          <w:rStyle w:val="Emphasis"/>
          <w:highlight w:val="green"/>
          <w:vertAlign w:val="superscript"/>
        </w:rPr>
        <w:t>23</w:t>
      </w:r>
      <w:r w:rsidRPr="00871E12">
        <w:rPr>
          <w:rStyle w:val="Emphasis"/>
        </w:rPr>
        <w:t xml:space="preserve"> times </w:t>
      </w:r>
      <w:r w:rsidRPr="00B844AE">
        <w:rPr>
          <w:rStyle w:val="Emphasis"/>
          <w:highlight w:val="green"/>
        </w:rPr>
        <w:t>more 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4412B9">
        <w:rPr>
          <w:rStyle w:val="StyleUnderline"/>
        </w:rPr>
        <w:t xml:space="preserve">it may be possible </w:t>
      </w:r>
      <w:r w:rsidRPr="00B844AE">
        <w:rPr>
          <w:rStyle w:val="StyleUnderline"/>
          <w:highlight w:val="green"/>
        </w:rPr>
        <w:t xml:space="preserve">to </w:t>
      </w:r>
      <w:r w:rsidRPr="00B844AE">
        <w:rPr>
          <w:rStyle w:val="Emphasis"/>
          <w:highlight w:val="green"/>
        </w:rPr>
        <w:t>move to other universes</w:t>
      </w:r>
      <w:r w:rsidRPr="00871E12">
        <w:rPr>
          <w:sz w:val="16"/>
        </w:rPr>
        <w:t xml:space="preserve"> (Kaku 2005). The physics here is speculative, but it cannot be ruled out, and hence </w:t>
      </w:r>
      <w:r w:rsidRPr="00283EEC">
        <w:rPr>
          <w:rStyle w:val="StyleUnderline"/>
        </w:rPr>
        <w:t xml:space="preserve">there is </w:t>
      </w:r>
      <w:r w:rsidRPr="00B844AE">
        <w:rPr>
          <w:rStyle w:val="StyleUnderline"/>
          <w:highlight w:val="green"/>
        </w:rPr>
        <w:t>a nonzero chance of</w:t>
      </w:r>
      <w:r w:rsidRPr="00871E12">
        <w:rPr>
          <w:sz w:val="16"/>
        </w:rPr>
        <w:t xml:space="preserve"> a </w:t>
      </w:r>
      <w:r w:rsidRPr="00871E12">
        <w:rPr>
          <w:rStyle w:val="Emphasis"/>
        </w:rPr>
        <w:t xml:space="preserve">literally </w:t>
      </w:r>
      <w:r w:rsidRPr="00B844AE">
        <w:rPr>
          <w:rStyle w:val="Emphasis"/>
          <w:highlight w:val="green"/>
        </w:rPr>
        <w:t>infinite</w:t>
      </w:r>
      <w:r w:rsidRPr="00871E12">
        <w:rPr>
          <w:rStyle w:val="Emphasis"/>
        </w:rPr>
        <w:t xml:space="preserve"> opportunity for space </w:t>
      </w:r>
      <w:r w:rsidRPr="00B844AE">
        <w:rPr>
          <w:rStyle w:val="Emphasis"/>
          <w:highlight w:val="green"/>
        </w:rPr>
        <w:t>colonization</w:t>
      </w:r>
      <w:r w:rsidRPr="00871E12">
        <w:rPr>
          <w:sz w:val="16"/>
        </w:rPr>
        <w:t xml:space="preserve"> (Baum 2010a).</w:t>
      </w:r>
    </w:p>
    <w:p w14:paraId="65E60C26" w14:textId="77777777" w:rsidR="0010781E" w:rsidRPr="0004557F" w:rsidRDefault="0010781E" w:rsidP="0010781E">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266EF8">
        <w:rPr>
          <w:rStyle w:val="StyleUnderline"/>
        </w:rPr>
        <w:t>immense</w:t>
      </w:r>
      <w:r w:rsidRPr="0004557F">
        <w:rPr>
          <w:rStyle w:val="StyleUnderline"/>
        </w:rPr>
        <w:t xml:space="preserve">. </w:t>
      </w:r>
      <w:proofErr w:type="gramStart"/>
      <w:r w:rsidRPr="0004557F">
        <w:rPr>
          <w:rStyle w:val="StyleUnderline"/>
        </w:rPr>
        <w:t>As long as</w:t>
      </w:r>
      <w:proofErr w:type="gramEnd"/>
      <w:r w:rsidRPr="0004557F">
        <w:rPr>
          <w:rStyle w:val="StyleUnderline"/>
        </w:rPr>
        <w:t xml:space="preserve">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B844AE">
        <w:rPr>
          <w:rStyle w:val="StyleUnderline"/>
          <w:highlight w:val="green"/>
        </w:rPr>
        <w:t xml:space="preserve">The </w:t>
      </w:r>
      <w:r w:rsidRPr="00B844AE">
        <w:rPr>
          <w:rStyle w:val="Emphasis"/>
          <w:highlight w:val="green"/>
        </w:rPr>
        <w:t>sooner</w:t>
      </w:r>
      <w:r w:rsidRPr="0004557F">
        <w:rPr>
          <w:rStyle w:val="StyleUnderline"/>
        </w:rPr>
        <w:t xml:space="preserve"> space colonization begins, </w:t>
      </w:r>
      <w:r w:rsidRPr="00B844AE">
        <w:rPr>
          <w:rStyle w:val="StyleUnderline"/>
          <w:highlight w:val="green"/>
        </w:rPr>
        <w:t>the</w:t>
      </w:r>
      <w:r w:rsidRPr="00B844AE">
        <w:rPr>
          <w:rStyle w:val="Emphasis"/>
          <w:highlight w:val="green"/>
        </w:rPr>
        <w:t xml:space="preserve"> more</w:t>
      </w:r>
      <w:r w:rsidRPr="00413B2B">
        <w:rPr>
          <w:sz w:val="16"/>
        </w:rPr>
        <w:t xml:space="preserve"> of its </w:t>
      </w:r>
      <w:r w:rsidRPr="0004557F">
        <w:rPr>
          <w:rStyle w:val="Emphasis"/>
        </w:rPr>
        <w:t xml:space="preserve">immense </w:t>
      </w:r>
      <w:r w:rsidRPr="00B844AE">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B844AE">
        <w:rPr>
          <w:rStyle w:val="Emphasis"/>
          <w:highlight w:val="green"/>
        </w:rPr>
        <w:t>5 × 10</w:t>
      </w:r>
      <w:r w:rsidRPr="00B844AE">
        <w:rPr>
          <w:rStyle w:val="Emphasis"/>
          <w:highlight w:val="green"/>
          <w:vertAlign w:val="superscript"/>
        </w:rPr>
        <w:t>46</w:t>
      </w:r>
      <w:r w:rsidRPr="00B844AE">
        <w:rPr>
          <w:rStyle w:val="Emphasis"/>
          <w:highlight w:val="green"/>
        </w:rPr>
        <w:t xml:space="preserve"> </w:t>
      </w:r>
      <w:r w:rsidRPr="00283EEC">
        <w:rPr>
          <w:rStyle w:val="Emphasis"/>
        </w:rPr>
        <w:t xml:space="preserve">human </w:t>
      </w:r>
      <w:r w:rsidRPr="00B844AE">
        <w:rPr>
          <w:rStyle w:val="Emphasis"/>
          <w:highlight w:val="green"/>
        </w:rPr>
        <w:t>lifetimes are lost</w:t>
      </w:r>
      <w:r w:rsidRPr="00B844AE">
        <w:rPr>
          <w:rStyle w:val="StyleUnderline"/>
          <w:highlight w:val="green"/>
        </w:rPr>
        <w:t xml:space="preserve"> </w:t>
      </w:r>
      <w:r w:rsidRPr="00283EEC">
        <w:rPr>
          <w:rStyle w:val="StyleUnderline"/>
        </w:rPr>
        <w:t xml:space="preserve">for </w:t>
      </w:r>
      <w:r w:rsidRPr="00B844AE">
        <w:rPr>
          <w:rStyle w:val="StyleUnderline"/>
          <w:highlight w:val="green"/>
        </w:rPr>
        <w:t>every century</w:t>
      </w:r>
      <w:r w:rsidRPr="0004557F">
        <w:rPr>
          <w:rStyle w:val="StyleUnderline"/>
        </w:rPr>
        <w:t xml:space="preserve"> in which space colonization is </w:t>
      </w:r>
      <w:r w:rsidRPr="00B844AE">
        <w:rPr>
          <w:rStyle w:val="StyleUnderline"/>
          <w:highlight w:val="green"/>
        </w:rPr>
        <w:t>delayed</w:t>
      </w:r>
      <w:r w:rsidRPr="0004557F">
        <w:rPr>
          <w:rStyle w:val="StyleUnderline"/>
        </w:rPr>
        <w:t>.</w:t>
      </w:r>
    </w:p>
    <w:p w14:paraId="456CED30" w14:textId="77777777" w:rsidR="0010781E" w:rsidRPr="00D62DC0" w:rsidRDefault="0010781E" w:rsidP="0010781E">
      <w:pPr>
        <w:rPr>
          <w:rStyle w:val="Emphasis"/>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7ED42D0A" w14:textId="77777777" w:rsidR="0010781E" w:rsidRDefault="0010781E" w:rsidP="0010781E">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2CD0DA56" w14:textId="77777777" w:rsidR="0010781E" w:rsidRPr="005D6684" w:rsidRDefault="0010781E" w:rsidP="0010781E">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7" w:history="1">
        <w:r w:rsidRPr="00457B9A">
          <w:rPr>
            <w:rStyle w:val="Hyperlink"/>
          </w:rPr>
          <w:t>https://www.nature.com/articles/s41598-021-89909-7</w:t>
        </w:r>
      </w:hyperlink>
      <w:r>
        <w:t>] Justin</w:t>
      </w:r>
    </w:p>
    <w:p w14:paraId="6354D8E7" w14:textId="77777777" w:rsidR="0010781E" w:rsidRPr="005D6684" w:rsidRDefault="0010781E" w:rsidP="0010781E">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B844AE">
        <w:rPr>
          <w:highlight w:val="green"/>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w:t>
      </w:r>
      <w:r w:rsidRPr="005D6684">
        <w:rPr>
          <w:sz w:val="14"/>
        </w:rPr>
        <w:lastRenderedPageBreak/>
        <w:t xml:space="preserve">the consumer electronic model to satellites could </w:t>
      </w:r>
      <w:r w:rsidRPr="00B844AE">
        <w:rPr>
          <w:highlight w:val="green"/>
          <w:u w:val="single"/>
        </w:rPr>
        <w:t>lead to</w:t>
      </w:r>
      <w:r w:rsidRPr="00B809EA">
        <w:rPr>
          <w:u w:val="single"/>
        </w:rPr>
        <w:t xml:space="preserve"> </w:t>
      </w:r>
      <w:r w:rsidRPr="004762AB">
        <w:rPr>
          <w:rStyle w:val="Emphasis"/>
        </w:rPr>
        <w:t xml:space="preserve">multiple </w:t>
      </w:r>
      <w:r w:rsidRPr="00B844AE">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4911F095" w14:textId="77777777" w:rsidR="0010781E" w:rsidRPr="005D6684" w:rsidRDefault="0010781E" w:rsidP="0010781E">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LEO is already 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504755BA" w14:textId="77777777" w:rsidR="0010781E" w:rsidRPr="005D6684" w:rsidRDefault="0010781E" w:rsidP="0010781E">
      <w:pPr>
        <w:rPr>
          <w:sz w:val="14"/>
        </w:rPr>
      </w:pPr>
      <w:r w:rsidRPr="005D6684">
        <w:rPr>
          <w:sz w:val="14"/>
        </w:rPr>
        <w:t>[Omitted Figures 1 and 2]</w:t>
      </w:r>
    </w:p>
    <w:p w14:paraId="5BB092FD" w14:textId="77777777" w:rsidR="0010781E" w:rsidRPr="005D6684" w:rsidRDefault="0010781E" w:rsidP="0010781E">
      <w:pPr>
        <w:rPr>
          <w:sz w:val="14"/>
        </w:rPr>
      </w:pPr>
      <w:r w:rsidRPr="005D6684">
        <w:rPr>
          <w:sz w:val="14"/>
        </w:rPr>
        <w:t>Results</w:t>
      </w:r>
    </w:p>
    <w:p w14:paraId="2003EC9F" w14:textId="77777777" w:rsidR="0010781E" w:rsidRPr="005D6684" w:rsidRDefault="0010781E" w:rsidP="0010781E">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51995B24" w14:textId="77777777" w:rsidR="0010781E" w:rsidRPr="005D6684" w:rsidRDefault="0010781E" w:rsidP="0010781E">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34A4395" w14:textId="77777777" w:rsidR="0010781E" w:rsidRPr="005D6684" w:rsidRDefault="0010781E" w:rsidP="0010781E">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530F53E4" w14:textId="77777777" w:rsidR="0010781E" w:rsidRPr="005D6684" w:rsidRDefault="0010781E" w:rsidP="0010781E">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B844AE">
        <w:rPr>
          <w:highlight w:val="green"/>
          <w:u w:val="single"/>
        </w:rPr>
        <w:t>actively 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B844AE">
        <w:rPr>
          <w:rStyle w:val="Emphasis"/>
          <w:highlight w:val="green"/>
        </w:rPr>
        <w:t>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0E12247B" w14:textId="77777777" w:rsidR="0010781E" w:rsidRPr="005D6684" w:rsidRDefault="0010781E" w:rsidP="0010781E">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w:t>
      </w:r>
      <w:r w:rsidRPr="005D6684">
        <w:rPr>
          <w:u w:val="single"/>
        </w:rPr>
        <w:lastRenderedPageBreak/>
        <w:t xml:space="preserve">operators, </w:t>
      </w:r>
      <w:r w:rsidRPr="00B844AE">
        <w:rPr>
          <w:highlight w:val="green"/>
          <w:u w:val="single"/>
        </w:rPr>
        <w:t>which</w:t>
      </w:r>
      <w:r w:rsidRPr="005D6684">
        <w:rPr>
          <w:u w:val="single"/>
        </w:rPr>
        <w:t xml:space="preserve"> at present </w:t>
      </w:r>
      <w:r w:rsidRPr="00B844AE">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690E3436" w14:textId="77777777" w:rsidR="0010781E" w:rsidRPr="005D6684" w:rsidRDefault="0010781E" w:rsidP="0010781E">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60F5D7ED" w14:textId="77777777" w:rsidR="0010781E" w:rsidRDefault="0010781E" w:rsidP="0010781E">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526996E8" w14:textId="77777777" w:rsidR="0010781E" w:rsidRPr="00C05EA5" w:rsidRDefault="0010781E" w:rsidP="0010781E">
      <w:pPr>
        <w:rPr>
          <w:sz w:val="14"/>
          <w:szCs w:val="14"/>
        </w:rPr>
      </w:pPr>
      <w:r w:rsidRPr="00C05EA5">
        <w:rPr>
          <w:sz w:val="14"/>
          <w:szCs w:val="14"/>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C05EA5">
        <w:rPr>
          <w:sz w:val="14"/>
          <w:szCs w:val="14"/>
        </w:rPr>
        <w:t>Starlink</w:t>
      </w:r>
      <w:proofErr w:type="spellEnd"/>
      <w:r w:rsidRPr="00C05EA5">
        <w:rPr>
          <w:sz w:val="14"/>
          <w:szCs w:val="14"/>
        </w:rPr>
        <w:t xml:space="preserve"> constellation of 12,000 satellites (</w:t>
      </w:r>
      <w:proofErr w:type="gramStart"/>
      <w:r w:rsidRPr="00C05EA5">
        <w:rPr>
          <w:sz w:val="14"/>
          <w:szCs w:val="14"/>
        </w:rPr>
        <w:t>i.e.</w:t>
      </w:r>
      <w:proofErr w:type="gramEnd"/>
      <w:r w:rsidRPr="00C05EA5">
        <w:rPr>
          <w:sz w:val="14"/>
          <w:szCs w:val="14"/>
        </w:rPr>
        <w:t xml:space="preserve"> the initial phase), there is about a 50% chance of 15 or more meteoroid impacts per year at m &gt; 10–2 g. Satellites will have shielding, but events that might be rare to a single satellite could become common across the constellation. </w:t>
      </w:r>
    </w:p>
    <w:p w14:paraId="37CF2D21" w14:textId="77777777" w:rsidR="0010781E" w:rsidRPr="00C05EA5" w:rsidRDefault="0010781E" w:rsidP="0010781E">
      <w:pPr>
        <w:rPr>
          <w:sz w:val="14"/>
          <w:szCs w:val="14"/>
        </w:rPr>
      </w:pPr>
      <w:r w:rsidRPr="00C05EA5">
        <w:rPr>
          <w:sz w:val="14"/>
          <w:szCs w:val="14"/>
        </w:rPr>
        <w:t xml:space="preserve">One partial response to these congestion and collision concerns is for operators to construct mega-constellations out of a smaller number of satellites. But this does not, </w:t>
      </w:r>
      <w:proofErr w:type="gramStart"/>
      <w:r w:rsidRPr="00C05EA5">
        <w:rPr>
          <w:sz w:val="14"/>
          <w:szCs w:val="14"/>
        </w:rPr>
        <w:t>individually</w:t>
      </w:r>
      <w:proofErr w:type="gramEnd"/>
      <w:r w:rsidRPr="00C05EA5">
        <w:rPr>
          <w:sz w:val="14"/>
          <w:szCs w:val="14"/>
        </w:rPr>
        <w:t xml:space="preserve"> or collectively, eliminate the need for an all-of-LEO approach to evaluating the effects of the construction and maintenance of any one constellation.</w:t>
      </w:r>
    </w:p>
    <w:p w14:paraId="22032594" w14:textId="77777777" w:rsidR="0010781E" w:rsidRPr="005D6684" w:rsidRDefault="0010781E" w:rsidP="0010781E">
      <w:pPr>
        <w:rPr>
          <w:sz w:val="14"/>
        </w:rPr>
      </w:pPr>
      <w:r w:rsidRPr="005D6684">
        <w:rPr>
          <w:sz w:val="14"/>
        </w:rPr>
        <w:t xml:space="preserve">Surface impacts and atmospheric </w:t>
      </w:r>
      <w:proofErr w:type="spellStart"/>
      <w:r w:rsidRPr="005D6684">
        <w:rPr>
          <w:sz w:val="14"/>
        </w:rPr>
        <w:t>efects</w:t>
      </w:r>
      <w:proofErr w:type="spellEnd"/>
      <w:r w:rsidRPr="005D6684">
        <w:rPr>
          <w:sz w:val="14"/>
        </w:rPr>
        <w:t xml:space="preserve">. Although failures do occur, </w:t>
      </w:r>
      <w:proofErr w:type="spellStart"/>
      <w:r w:rsidRPr="005D6684">
        <w:rPr>
          <w:sz w:val="14"/>
        </w:rPr>
        <w:t>frst</w:t>
      </w:r>
      <w:proofErr w:type="spellEnd"/>
      <w:r w:rsidRPr="005D6684">
        <w:rPr>
          <w:sz w:val="14"/>
        </w:rPr>
        <w:t xml:space="preserve"> stages of SpaceX rockets are usually landed and re-used, while second stages are usually controlled through re-entry and deposited in remote areas of ocean. Tis best practice might not be followed by others. For example, the </w:t>
      </w:r>
      <w:proofErr w:type="spellStart"/>
      <w:r w:rsidRPr="005D6684">
        <w:rPr>
          <w:sz w:val="14"/>
        </w:rPr>
        <w:t>frst</w:t>
      </w:r>
      <w:proofErr w:type="spellEnd"/>
      <w:r w:rsidRPr="005D6684">
        <w:rPr>
          <w:sz w:val="14"/>
        </w:rPr>
        <w:t xml:space="preserve"> stages of the Soyuz rockets employed by </w:t>
      </w:r>
      <w:proofErr w:type="spellStart"/>
      <w:r w:rsidRPr="005D6684">
        <w:rPr>
          <w:sz w:val="14"/>
        </w:rPr>
        <w:t>OneWeb</w:t>
      </w:r>
      <w:proofErr w:type="spellEnd"/>
      <w:r w:rsidRPr="005D6684">
        <w:rPr>
          <w:sz w:val="14"/>
        </w:rPr>
        <w:t xml:space="preserve"> are not reusable, nor are the second stage re-entries controllable. </w:t>
      </w:r>
      <w:proofErr w:type="spellStart"/>
      <w:r w:rsidRPr="005D6684">
        <w:rPr>
          <w:sz w:val="14"/>
        </w:rPr>
        <w:t>Te</w:t>
      </w:r>
      <w:proofErr w:type="spellEnd"/>
      <w:r w:rsidRPr="005D6684">
        <w:rPr>
          <w:sz w:val="14"/>
        </w:rPr>
        <w:t xml:space="preserve"> Long March rockets that will likely be employed by GW are similar. </w:t>
      </w:r>
      <w:r w:rsidRPr="005D6684">
        <w:rPr>
          <w:u w:val="single"/>
        </w:rPr>
        <w:t xml:space="preserve">Uncontrolled re-entries do not always meet safety standards17, a situation that may be exacerbated by mega-constellations. Moreover, the cumulative impact of thousands of rocket stages on the ocean environment could be </w:t>
      </w:r>
      <w:proofErr w:type="spellStart"/>
      <w:r w:rsidRPr="005D6684">
        <w:rPr>
          <w:u w:val="single"/>
        </w:rPr>
        <w:t>signifcant</w:t>
      </w:r>
      <w:proofErr w:type="spellEnd"/>
      <w:r w:rsidRPr="005D6684">
        <w:rPr>
          <w:sz w:val="14"/>
        </w:rPr>
        <w:t xml:space="preserve"> should those stages contain hazardous materials, such as unspent hydrazine fuels17–19. In the 1990s, </w:t>
      </w:r>
      <w:proofErr w:type="spellStart"/>
      <w:r w:rsidRPr="005D6684">
        <w:rPr>
          <w:sz w:val="14"/>
        </w:rPr>
        <w:t>Pacifc</w:t>
      </w:r>
      <w:proofErr w:type="spellEnd"/>
      <w:r w:rsidRPr="005D6684">
        <w:rPr>
          <w:sz w:val="14"/>
        </w:rPr>
        <w:t xml:space="preserve">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6DC56964" w14:textId="77777777" w:rsidR="0010781E" w:rsidRPr="005D6684" w:rsidRDefault="0010781E" w:rsidP="0010781E">
      <w:pPr>
        <w:rPr>
          <w:sz w:val="14"/>
        </w:rPr>
      </w:pPr>
      <w:proofErr w:type="spellStart"/>
      <w:r w:rsidRPr="005D6684">
        <w:rPr>
          <w:sz w:val="14"/>
        </w:rPr>
        <w:t>Te</w:t>
      </w:r>
      <w:proofErr w:type="spellEnd"/>
      <w:r w:rsidRPr="005D6684">
        <w:rPr>
          <w:sz w:val="14"/>
        </w:rPr>
        <w:t xml:space="preserve"> </w:t>
      </w:r>
      <w:proofErr w:type="spellStart"/>
      <w:r w:rsidRPr="005D6684">
        <w:rPr>
          <w:sz w:val="14"/>
        </w:rPr>
        <w:t>frst</w:t>
      </w:r>
      <w:proofErr w:type="spellEnd"/>
      <w:r w:rsidRPr="005D6684">
        <w:rPr>
          <w:sz w:val="14"/>
        </w:rPr>
        <w:t xml:space="preserve"> </w:t>
      </w:r>
      <w:proofErr w:type="spellStart"/>
      <w:r w:rsidRPr="005D6684">
        <w:rPr>
          <w:sz w:val="14"/>
        </w:rPr>
        <w:t>Starlink</w:t>
      </w:r>
      <w:proofErr w:type="spellEnd"/>
      <w:r w:rsidRPr="005D6684">
        <w:rPr>
          <w:sz w:val="14"/>
        </w:rPr>
        <w:t xml:space="preserve">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w:t>
      </w:r>
      <w:proofErr w:type="spellStart"/>
      <w:r w:rsidRPr="005D6684">
        <w:rPr>
          <w:sz w:val="14"/>
        </w:rPr>
        <w:t>identifed</w:t>
      </w:r>
      <w:proofErr w:type="spellEnd"/>
      <w:r w:rsidRPr="005D6684">
        <w:rPr>
          <w:sz w:val="14"/>
        </w:rPr>
        <w:t xml:space="preserve"> the problem, SpaceX reportedly replaced some materials with a view to having </w:t>
      </w:r>
      <w:proofErr w:type="gramStart"/>
      <w:r w:rsidRPr="005D6684">
        <w:rPr>
          <w:sz w:val="14"/>
        </w:rPr>
        <w:t>all of</w:t>
      </w:r>
      <w:proofErr w:type="gramEnd"/>
      <w:r w:rsidRPr="005D6684">
        <w:rPr>
          <w:sz w:val="14"/>
        </w:rPr>
        <w:t xml:space="preserve"> the satellite components now demise in the atmosphere23. Other companies, based in other countries, might not follow this best </w:t>
      </w:r>
      <w:proofErr w:type="gramStart"/>
      <w:r w:rsidRPr="005D6684">
        <w:rPr>
          <w:sz w:val="14"/>
        </w:rPr>
        <w:t>practice</w:t>
      </w:r>
      <w:proofErr w:type="gramEnd"/>
      <w:r w:rsidRPr="005D6684">
        <w:rPr>
          <w:sz w:val="14"/>
        </w:rPr>
        <w:t xml:space="preserve"> or be required to do so.</w:t>
      </w:r>
    </w:p>
    <w:p w14:paraId="49691E3C" w14:textId="77777777" w:rsidR="0010781E" w:rsidRPr="005D6684" w:rsidRDefault="0010781E" w:rsidP="0010781E">
      <w:pPr>
        <w:rPr>
          <w:sz w:val="14"/>
        </w:rPr>
      </w:pPr>
      <w:proofErr w:type="spellStart"/>
      <w:r w:rsidRPr="005D6684">
        <w:rPr>
          <w:sz w:val="14"/>
        </w:rPr>
        <w:t>Te</w:t>
      </w:r>
      <w:proofErr w:type="spellEnd"/>
      <w:r w:rsidRPr="005D6684">
        <w:rPr>
          <w:sz w:val="14"/>
        </w:rPr>
        <w:t xml:space="preserve"> demise of satellite components during re-entry introduces a </w:t>
      </w:r>
      <w:proofErr w:type="spellStart"/>
      <w:r w:rsidRPr="005D6684">
        <w:rPr>
          <w:sz w:val="14"/>
        </w:rPr>
        <w:t>diferent</w:t>
      </w:r>
      <w:proofErr w:type="spellEnd"/>
      <w:r w:rsidRPr="005D6684">
        <w:rPr>
          <w:sz w:val="14"/>
        </w:rPr>
        <w:t xml:space="preserve"> </w:t>
      </w:r>
      <w:proofErr w:type="gramStart"/>
      <w:r w:rsidRPr="005D6684">
        <w:rPr>
          <w:sz w:val="14"/>
        </w:rPr>
        <w:t>problem, since</w:t>
      </w:r>
      <w:proofErr w:type="gramEnd"/>
      <w:r w:rsidRPr="005D6684">
        <w:rPr>
          <w:sz w:val="14"/>
        </w:rPr>
        <w:t xml:space="preserve"> none of that material actually disappears. </w:t>
      </w:r>
      <w:proofErr w:type="spellStart"/>
      <w:r w:rsidRPr="005D6684">
        <w:rPr>
          <w:u w:val="single"/>
        </w:rPr>
        <w:t>Starlink</w:t>
      </w:r>
      <w:proofErr w:type="spellEnd"/>
      <w:r w:rsidRPr="005D6684">
        <w:rPr>
          <w:u w:val="single"/>
        </w:rPr>
        <w:t xml:space="preserve"> satellites have a dry mass of about 260 kg; 12,000 satellites will total 3100 </w:t>
      </w:r>
      <w:proofErr w:type="spellStart"/>
      <w:r w:rsidRPr="005D6684">
        <w:rPr>
          <w:u w:val="single"/>
        </w:rPr>
        <w:t>tonnes</w:t>
      </w:r>
      <w:proofErr w:type="spellEnd"/>
      <w:r w:rsidRPr="005D6684">
        <w:rPr>
          <w:u w:val="single"/>
        </w:rPr>
        <w:t xml:space="preserve">. A 5-year cycle would see on average almost 2 </w:t>
      </w:r>
      <w:proofErr w:type="spellStart"/>
      <w:r w:rsidRPr="005D6684">
        <w:rPr>
          <w:u w:val="single"/>
        </w:rPr>
        <w:t>tonnes</w:t>
      </w:r>
      <w:proofErr w:type="spellEnd"/>
      <w:r w:rsidRPr="005D6684">
        <w:rPr>
          <w:u w:val="single"/>
        </w:rPr>
        <w:t xml:space="preserve"> re-entering Earth’s atmosphere daily</w:t>
      </w:r>
      <w:r w:rsidRPr="005D6684">
        <w:rPr>
          <w:sz w:val="14"/>
        </w:rPr>
        <w:t xml:space="preserve">. While small compared to the 54 daily </w:t>
      </w:r>
      <w:proofErr w:type="spellStart"/>
      <w:r w:rsidRPr="005D6684">
        <w:rPr>
          <w:sz w:val="14"/>
        </w:rPr>
        <w:t>tonnes</w:t>
      </w:r>
      <w:proofErr w:type="spellEnd"/>
      <w:r w:rsidRPr="005D6684">
        <w:rPr>
          <w:sz w:val="14"/>
        </w:rPr>
        <w:t xml:space="preserve"> of meteoroid mass24, the satellites are mostly aluminum; most meteoroids, in contrast, contain less than 1% Al by mass25. Tus, </w:t>
      </w:r>
      <w:r w:rsidRPr="005D6684">
        <w:rPr>
          <w:u w:val="single"/>
        </w:rPr>
        <w:t xml:space="preserve">depending on the atmospheric residence time of material from </w:t>
      </w:r>
      <w:r w:rsidRPr="00B844AE">
        <w:rPr>
          <w:highlight w:val="green"/>
          <w:u w:val="single"/>
        </w:rPr>
        <w:t>reentered satellites</w:t>
      </w:r>
      <w:r w:rsidRPr="005D6684">
        <w:rPr>
          <w:u w:val="single"/>
        </w:rPr>
        <w:t xml:space="preserve">, each mega-constellation will </w:t>
      </w:r>
      <w:r w:rsidRPr="00B844AE">
        <w:rPr>
          <w:highlight w:val="green"/>
          <w:u w:val="single"/>
        </w:rPr>
        <w:t>produce</w:t>
      </w:r>
      <w:r w:rsidRPr="005D6684">
        <w:rPr>
          <w:u w:val="single"/>
        </w:rPr>
        <w:t xml:space="preserve"> </w:t>
      </w:r>
      <w:proofErr w:type="spellStart"/>
      <w:r w:rsidRPr="005D6684">
        <w:rPr>
          <w:u w:val="single"/>
        </w:rPr>
        <w:t>fne</w:t>
      </w:r>
      <w:proofErr w:type="spellEnd"/>
      <w:r w:rsidRPr="005D6684">
        <w:rPr>
          <w:u w:val="single"/>
        </w:rPr>
        <w:t xml:space="preserve"> </w:t>
      </w:r>
      <w:r w:rsidRPr="00B844AE">
        <w:rPr>
          <w:highlight w:val="green"/>
          <w:u w:val="single"/>
        </w:rPr>
        <w:t>particulates that</w:t>
      </w:r>
      <w:r w:rsidRPr="005D6684">
        <w:rPr>
          <w:u w:val="single"/>
        </w:rPr>
        <w:t xml:space="preserve"> could greatly </w:t>
      </w:r>
      <w:r w:rsidRPr="00B844AE">
        <w:rPr>
          <w:rStyle w:val="Emphasis"/>
          <w:highlight w:val="green"/>
        </w:rPr>
        <w:t>exceed</w:t>
      </w:r>
      <w:r w:rsidRPr="00934304">
        <w:rPr>
          <w:rStyle w:val="Emphasis"/>
        </w:rPr>
        <w:t xml:space="preserve"> natural forms of high-altitude atmospheric </w:t>
      </w:r>
      <w:r w:rsidRPr="00B844AE">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w:t>
      </w:r>
      <w:proofErr w:type="gramStart"/>
      <w:r w:rsidRPr="005D6684">
        <w:rPr>
          <w:sz w:val="14"/>
        </w:rPr>
        <w:t>as a way to</w:t>
      </w:r>
      <w:proofErr w:type="gramEnd"/>
      <w:r w:rsidRPr="005D6684">
        <w:rPr>
          <w:sz w:val="14"/>
        </w:rPr>
        <w:t xml:space="preserve"> alter Earth’s albedo26. </w:t>
      </w:r>
      <w:proofErr w:type="spellStart"/>
      <w:r w:rsidRPr="005D6684">
        <w:rPr>
          <w:sz w:val="14"/>
        </w:rPr>
        <w:t>Tese</w:t>
      </w:r>
      <w:proofErr w:type="spellEnd"/>
      <w:r w:rsidRPr="005D6684">
        <w:rPr>
          <w:sz w:val="14"/>
        </w:rPr>
        <w:t xml:space="preserve"> proposals have been </w:t>
      </w:r>
      <w:proofErr w:type="spellStart"/>
      <w:r w:rsidRPr="005D6684">
        <w:rPr>
          <w:sz w:val="14"/>
        </w:rPr>
        <w:t>scientifcally</w:t>
      </w:r>
      <w:proofErr w:type="spellEnd"/>
      <w:r w:rsidRPr="005D6684">
        <w:rPr>
          <w:sz w:val="14"/>
        </w:rPr>
        <w:t xml:space="preserve">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60B9B5D7" w14:textId="77777777" w:rsidR="0010781E" w:rsidRDefault="0010781E" w:rsidP="0010781E">
      <w:pPr>
        <w:rPr>
          <w:u w:val="single"/>
        </w:rPr>
      </w:pPr>
      <w:r w:rsidRPr="005D6684">
        <w:rPr>
          <w:u w:val="single"/>
        </w:rPr>
        <w:t xml:space="preserve">Rocket launches themselves </w:t>
      </w:r>
      <w:proofErr w:type="spellStart"/>
      <w:r w:rsidRPr="005D6684">
        <w:rPr>
          <w:u w:val="single"/>
        </w:rPr>
        <w:t>afect</w:t>
      </w:r>
      <w:proofErr w:type="spellEnd"/>
      <w:r w:rsidRPr="005D6684">
        <w:rPr>
          <w:u w:val="single"/>
        </w:rPr>
        <w:t xml:space="preserve"> the atmosphere</w:t>
      </w:r>
      <w:r w:rsidRPr="005D6684">
        <w:rPr>
          <w:sz w:val="14"/>
        </w:rPr>
        <w:t xml:space="preserve">. While cumulative CO2 emissions are small compared to other sources, CO2 is not the relevant metric. </w:t>
      </w:r>
      <w:r w:rsidRPr="00B844AE">
        <w:rPr>
          <w:highlight w:val="green"/>
          <w:u w:val="single"/>
        </w:rPr>
        <w:t>Black carbon</w:t>
      </w:r>
      <w:r w:rsidRPr="005D6684">
        <w:rPr>
          <w:u w:val="single"/>
        </w:rPr>
        <w:t xml:space="preserve"> produced by kerosene-fueled rockets such as SpaceX’s Falcon 9 and alumina particles produced by solid-fueled rockets </w:t>
      </w:r>
      <w:r w:rsidRPr="00B844AE">
        <w:rPr>
          <w:highlight w:val="green"/>
          <w:u w:val="single"/>
        </w:rPr>
        <w:t>lead to</w:t>
      </w:r>
      <w:r w:rsidRPr="005D6684">
        <w:rPr>
          <w:u w:val="single"/>
        </w:rPr>
        <w:t xml:space="preserve"> instantaneous </w:t>
      </w:r>
      <w:r w:rsidRPr="00B844AE">
        <w:rPr>
          <w:highlight w:val="green"/>
          <w:u w:val="single"/>
        </w:rPr>
        <w:t>radiative forcing</w:t>
      </w:r>
      <w:r w:rsidRPr="005D6684">
        <w:rPr>
          <w:sz w:val="14"/>
        </w:rPr>
        <w:t xml:space="preserve">. Modelling of the cumulative </w:t>
      </w:r>
      <w:proofErr w:type="spellStart"/>
      <w:r w:rsidRPr="005D6684">
        <w:rPr>
          <w:sz w:val="14"/>
        </w:rPr>
        <w:t>efect</w:t>
      </w:r>
      <w:proofErr w:type="spellEnd"/>
      <w:r w:rsidRPr="005D6684">
        <w:rPr>
          <w:sz w:val="14"/>
        </w:rPr>
        <w:t xml:space="preserve"> of emissions from 1000 annual launches of hydrocarbon-</w:t>
      </w:r>
      <w:proofErr w:type="spellStart"/>
      <w:r w:rsidRPr="005D6684">
        <w:rPr>
          <w:sz w:val="14"/>
        </w:rPr>
        <w:t>fuelled</w:t>
      </w:r>
      <w:proofErr w:type="spellEnd"/>
      <w:r w:rsidRPr="005D6684">
        <w:rPr>
          <w:sz w:val="14"/>
        </w:rPr>
        <w:t xml:space="preserve"> rockets found that, </w:t>
      </w:r>
      <w:proofErr w:type="spellStart"/>
      <w:r w:rsidRPr="005D6684">
        <w:rPr>
          <w:sz w:val="14"/>
        </w:rPr>
        <w:t>afer</w:t>
      </w:r>
      <w:proofErr w:type="spellEnd"/>
      <w:r w:rsidRPr="005D6684">
        <w:rPr>
          <w:sz w:val="14"/>
        </w:rPr>
        <w:t xml:space="preserve"> one decade, </w:t>
      </w:r>
      <w:r w:rsidRPr="005D6684">
        <w:rPr>
          <w:u w:val="single"/>
        </w:rPr>
        <w:t>the black carbon would result in radiative forcing comparable to that resulting from sub-sonic aviation</w:t>
      </w:r>
      <w:r w:rsidRPr="005D6684">
        <w:rPr>
          <w:sz w:val="14"/>
        </w:rPr>
        <w:t xml:space="preserve">29. </w:t>
      </w:r>
      <w:r w:rsidRPr="005D6684">
        <w:rPr>
          <w:sz w:val="14"/>
        </w:rPr>
        <w:lastRenderedPageBreak/>
        <w:t xml:space="preserve">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B844AE">
        <w:rPr>
          <w:rStyle w:val="Emphasis"/>
          <w:highlight w:val="green"/>
        </w:rPr>
        <w:t>launches</w:t>
      </w:r>
      <w:r w:rsidRPr="00934304">
        <w:rPr>
          <w:rStyle w:val="Emphasis"/>
        </w:rPr>
        <w:t xml:space="preserve"> likely </w:t>
      </w:r>
      <w:r w:rsidRPr="00B844AE">
        <w:rPr>
          <w:rStyle w:val="Emphasis"/>
          <w:highlight w:val="green"/>
        </w:rPr>
        <w:t>cause non-negligible radiative forcing</w:t>
      </w:r>
      <w:r w:rsidRPr="00934304">
        <w:rPr>
          <w:rStyle w:val="Emphasis"/>
        </w:rPr>
        <w:t xml:space="preserve"> already</w:t>
      </w:r>
      <w:r w:rsidRPr="005D6684">
        <w:rPr>
          <w:u w:val="single"/>
        </w:rPr>
        <w:t>30.</w:t>
      </w:r>
    </w:p>
    <w:p w14:paraId="4F81F556" w14:textId="77777777" w:rsidR="0010781E" w:rsidRPr="003E209F" w:rsidRDefault="0010781E" w:rsidP="0010781E">
      <w:pPr>
        <w:pStyle w:val="Heading4"/>
      </w:pPr>
      <w:r>
        <w:t xml:space="preserve">Climate change causes </w:t>
      </w:r>
      <w:r w:rsidRPr="00DA0A91">
        <w:rPr>
          <w:u w:val="single"/>
        </w:rPr>
        <w:t>extinction</w:t>
      </w:r>
      <w:r>
        <w:t>.</w:t>
      </w:r>
    </w:p>
    <w:p w14:paraId="47ADC43A" w14:textId="77777777" w:rsidR="0010781E" w:rsidRPr="003E209F" w:rsidRDefault="0010781E" w:rsidP="0010781E">
      <w:r w:rsidRPr="003E209F">
        <w:t xml:space="preserve">Dr. Peter </w:t>
      </w:r>
      <w:proofErr w:type="spellStart"/>
      <w:r w:rsidRPr="003E209F">
        <w:rPr>
          <w:rStyle w:val="Style13ptBold"/>
        </w:rPr>
        <w:t>Kareiva</w:t>
      </w:r>
      <w:proofErr w:type="spellEnd"/>
      <w:r w:rsidRPr="003E209F">
        <w:rPr>
          <w:rStyle w:val="Style13ptBold"/>
        </w:rPr>
        <w:t xml:space="preserve"> 18</w:t>
      </w:r>
      <w:r>
        <w:t xml:space="preserve"> – </w:t>
      </w:r>
      <w:r w:rsidRPr="003E209F">
        <w:t xml:space="preserve">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704DB2B2" w14:textId="77777777" w:rsidR="0010781E" w:rsidRPr="003E209F" w:rsidRDefault="0010781E" w:rsidP="0010781E">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B844AE">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B844AE">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B844AE">
        <w:rPr>
          <w:rStyle w:val="StyleUnderline"/>
          <w:highlight w:val="green"/>
        </w:rPr>
        <w:t>because of</w:t>
      </w:r>
      <w:r w:rsidRPr="003E209F">
        <w:rPr>
          <w:rStyle w:val="StyleUnderline"/>
        </w:rPr>
        <w:t xml:space="preserve"> intrinsic </w:t>
      </w:r>
      <w:r w:rsidRPr="003E209F">
        <w:rPr>
          <w:rStyle w:val="Emphasis"/>
        </w:rPr>
        <w:t xml:space="preserve">positive </w:t>
      </w:r>
      <w:r w:rsidRPr="00B844AE">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B844AE">
        <w:rPr>
          <w:rStyle w:val="StyleUnderline"/>
          <w:highlight w:val="green"/>
        </w:rPr>
        <w:t>and</w:t>
      </w:r>
      <w:r w:rsidRPr="003E209F">
        <w:rPr>
          <w:rStyle w:val="StyleUnderline"/>
        </w:rPr>
        <w:t xml:space="preserve"> the fact these different boundaries interact with one another in ways that yield </w:t>
      </w:r>
      <w:r w:rsidRPr="00B844AE">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B844AE">
        <w:rPr>
          <w:rStyle w:val="StyleUnderline"/>
          <w:highlight w:val="green"/>
        </w:rPr>
        <w:t>shortages</w:t>
      </w:r>
      <w:r w:rsidRPr="003E209F">
        <w:rPr>
          <w:sz w:val="14"/>
        </w:rPr>
        <w:t xml:space="preserve"> of food and water can </w:t>
      </w:r>
      <w:r w:rsidRPr="00B844AE">
        <w:rPr>
          <w:rStyle w:val="StyleUnderline"/>
          <w:highlight w:val="green"/>
        </w:rPr>
        <w:t xml:space="preserve">create </w:t>
      </w:r>
      <w:r w:rsidRPr="00B844AE">
        <w:rPr>
          <w:rStyle w:val="Emphasis"/>
          <w:highlight w:val="green"/>
        </w:rPr>
        <w:t>conflict</w:t>
      </w:r>
      <w:r w:rsidRPr="003E209F">
        <w:rPr>
          <w:rStyle w:val="StyleUnderline"/>
        </w:rPr>
        <w:t xml:space="preserve"> and social unrest</w:t>
      </w:r>
      <w:r w:rsidRPr="003E209F">
        <w:rPr>
          <w:sz w:val="14"/>
        </w:rPr>
        <w:t>.</w:t>
      </w:r>
    </w:p>
    <w:p w14:paraId="6FCD3765" w14:textId="77777777" w:rsidR="0010781E" w:rsidRPr="003E209F" w:rsidRDefault="0010781E" w:rsidP="0010781E">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2ED30AB7" w14:textId="77777777" w:rsidR="0010781E" w:rsidRPr="003E209F" w:rsidRDefault="0010781E" w:rsidP="0010781E">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B844AE">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B844AE">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w:t>
      </w:r>
      <w:proofErr w:type="gramStart"/>
      <w:r w:rsidRPr="003E209F">
        <w:rPr>
          <w:sz w:val="14"/>
        </w:rPr>
        <w:t>as a result of</w:t>
      </w:r>
      <w:proofErr w:type="gramEnd"/>
      <w:r w:rsidRPr="003E209F">
        <w:rPr>
          <w:sz w:val="14"/>
        </w:rPr>
        <w:t xml:space="preserve">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B844AE">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B844AE">
        <w:rPr>
          <w:rStyle w:val="StyleUnderline"/>
          <w:highlight w:val="green"/>
        </w:rPr>
        <w:t>vulnerable to</w:t>
      </w:r>
      <w:r w:rsidRPr="003E209F">
        <w:rPr>
          <w:rStyle w:val="StyleUnderline"/>
        </w:rPr>
        <w:t xml:space="preserve"> social disruption and </w:t>
      </w:r>
      <w:r w:rsidRPr="00B844AE">
        <w:rPr>
          <w:rStyle w:val="Emphasis"/>
          <w:highlight w:val="green"/>
        </w:rPr>
        <w:t>disease</w:t>
      </w:r>
      <w:r w:rsidRPr="003E209F">
        <w:rPr>
          <w:sz w:val="14"/>
        </w:rPr>
        <w:t>.</w:t>
      </w:r>
    </w:p>
    <w:p w14:paraId="714ECD0B" w14:textId="77777777" w:rsidR="0010781E" w:rsidRPr="003E209F" w:rsidRDefault="0010781E" w:rsidP="0010781E">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B844AE">
        <w:rPr>
          <w:rStyle w:val="StyleUnderline"/>
          <w:highlight w:val="green"/>
        </w:rPr>
        <w:t>Acidification</w:t>
      </w:r>
      <w:r w:rsidRPr="003E209F">
        <w:rPr>
          <w:rStyle w:val="StyleUnderline"/>
        </w:rPr>
        <w:t xml:space="preserve"> is known to </w:t>
      </w:r>
      <w:r w:rsidRPr="00B844AE">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B844AE">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771D1288" w14:textId="77777777" w:rsidR="0010781E" w:rsidRPr="003E209F" w:rsidRDefault="0010781E" w:rsidP="0010781E">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E209F">
        <w:rPr>
          <w:sz w:val="14"/>
        </w:rPr>
        <w:t>rarity, but</w:t>
      </w:r>
      <w:proofErr w:type="gramEnd"/>
      <w:r w:rsidRPr="003E209F">
        <w:rPr>
          <w:sz w:val="14"/>
        </w:rPr>
        <w:t xml:space="preserve"> are exactly the manifestations of climate change that we must get better at anticipating (</w:t>
      </w:r>
      <w:proofErr w:type="spellStart"/>
      <w:r w:rsidRPr="003E209F">
        <w:rPr>
          <w:sz w:val="14"/>
        </w:rPr>
        <w:t>Diffenbaugh</w:t>
      </w:r>
      <w:proofErr w:type="spellEnd"/>
      <w:r w:rsidRPr="003E209F">
        <w:rPr>
          <w:sz w:val="14"/>
        </w:rPr>
        <w:t xml:space="preserve">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xml:space="preserve">. How likely is it that you would notice a change in the interval </w:t>
      </w:r>
      <w:r w:rsidRPr="00050BF6">
        <w:rPr>
          <w:sz w:val="14"/>
        </w:rPr>
        <w:lastRenderedPageBreak/>
        <w:t>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315CEF35" w14:textId="77777777" w:rsidR="0010781E" w:rsidRPr="003E209F" w:rsidRDefault="0010781E" w:rsidP="0010781E">
      <w:pPr>
        <w:rPr>
          <w:sz w:val="14"/>
        </w:rPr>
      </w:pPr>
      <w:r w:rsidRPr="003E209F">
        <w:rPr>
          <w:sz w:val="14"/>
        </w:rPr>
        <w:t>4. The combination of positive feedback loops and societal inertia is fertile ground for global environmental catastrophes.</w:t>
      </w:r>
    </w:p>
    <w:p w14:paraId="55518B36" w14:textId="77777777" w:rsidR="0010781E" w:rsidRPr="003E209F" w:rsidRDefault="0010781E" w:rsidP="0010781E">
      <w:pPr>
        <w:rPr>
          <w:sz w:val="14"/>
        </w:rPr>
      </w:pPr>
      <w:r w:rsidRPr="00050BF6">
        <w:rPr>
          <w:rStyle w:val="StyleUnderline"/>
        </w:rPr>
        <w:t xml:space="preserve">Humans are remarkably </w:t>
      </w:r>
      <w:proofErr w:type="gramStart"/>
      <w:r w:rsidRPr="00050BF6">
        <w:rPr>
          <w:rStyle w:val="StyleUnderline"/>
        </w:rPr>
        <w:t>ingenious, and</w:t>
      </w:r>
      <w:proofErr w:type="gramEnd"/>
      <w:r w:rsidRPr="00050BF6">
        <w:rPr>
          <w:rStyle w:val="StyleUnderline"/>
        </w:rPr>
        <w:t xml:space="preserve">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E209F">
        <w:rPr>
          <w:sz w:val="14"/>
        </w:rPr>
        <w:t>a negative feedback of society</w:t>
      </w:r>
      <w:proofErr w:type="gramEnd"/>
      <w:r w:rsidRPr="003E209F">
        <w:rPr>
          <w:sz w:val="14"/>
        </w:rPr>
        <w:t xml:space="preserve"> seeking to reduce the harm.</w:t>
      </w:r>
    </w:p>
    <w:p w14:paraId="345670FB" w14:textId="77777777" w:rsidR="0010781E" w:rsidRPr="003E209F" w:rsidRDefault="0010781E" w:rsidP="0010781E">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w:t>
      </w:r>
      <w:proofErr w:type="gramStart"/>
      <w:r w:rsidRPr="001B4223">
        <w:rPr>
          <w:rStyle w:val="StyleUnderline"/>
        </w:rPr>
        <w:t>are</w:t>
      </w:r>
      <w:proofErr w:type="gramEnd"/>
      <w:r w:rsidRPr="001B4223">
        <w:rPr>
          <w:rStyle w:val="StyleUnderline"/>
        </w:rPr>
        <w:t xml:space="preserv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B844AE">
        <w:rPr>
          <w:rStyle w:val="Emphasis"/>
          <w:highlight w:val="green"/>
        </w:rPr>
        <w:t xml:space="preserve">positive feedback </w:t>
      </w:r>
      <w:r w:rsidRPr="00050BF6">
        <w:rPr>
          <w:rStyle w:val="Emphasis"/>
        </w:rPr>
        <w:t>loops</w:t>
      </w:r>
      <w:r w:rsidRPr="003E209F">
        <w:rPr>
          <w:sz w:val="8"/>
          <w:szCs w:val="10"/>
        </w:rPr>
        <w:t xml:space="preserve">. </w:t>
      </w:r>
      <w:proofErr w:type="gramStart"/>
      <w:r w:rsidRPr="003E209F">
        <w:rPr>
          <w:sz w:val="8"/>
          <w:szCs w:val="10"/>
        </w:rPr>
        <w:t>In particular, as</w:t>
      </w:r>
      <w:proofErr w:type="gramEnd"/>
      <w:r w:rsidRPr="003E209F">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3E209F">
        <w:rPr>
          <w:sz w:val="8"/>
          <w:szCs w:val="10"/>
        </w:rPr>
        <w:t>biogeophysical</w:t>
      </w:r>
      <w:proofErr w:type="spellEnd"/>
      <w:r w:rsidRPr="003E209F">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w:t>
      </w:r>
      <w:proofErr w:type="spellStart"/>
      <w:r w:rsidRPr="003E209F">
        <w:rPr>
          <w:sz w:val="8"/>
          <w:szCs w:val="10"/>
        </w:rPr>
        <w:t>Hajima</w:t>
      </w:r>
      <w:proofErr w:type="spellEnd"/>
      <w:r w:rsidRPr="003E209F">
        <w:rPr>
          <w:sz w:val="8"/>
          <w:szCs w:val="10"/>
        </w:rPr>
        <w:t xml:space="preserve">,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xml:space="preserve">, 2014; </w:t>
      </w:r>
      <w:proofErr w:type="spellStart"/>
      <w:r w:rsidRPr="003E209F">
        <w:rPr>
          <w:sz w:val="8"/>
          <w:szCs w:val="10"/>
        </w:rPr>
        <w:t>Knutti</w:t>
      </w:r>
      <w:proofErr w:type="spellEnd"/>
      <w:r w:rsidRPr="003E209F">
        <w:rPr>
          <w:sz w:val="8"/>
          <w:szCs w:val="10"/>
        </w:rPr>
        <w:t xml:space="preserve"> &amp; </w:t>
      </w:r>
      <w:proofErr w:type="spellStart"/>
      <w:r w:rsidRPr="003E209F">
        <w:rPr>
          <w:sz w:val="8"/>
          <w:szCs w:val="10"/>
        </w:rPr>
        <w:t>Rugenstein</w:t>
      </w:r>
      <w:proofErr w:type="spellEnd"/>
      <w:r w:rsidRPr="003E209F">
        <w:rPr>
          <w:sz w:val="8"/>
          <w:szCs w:val="10"/>
        </w:rPr>
        <w:t>, 2015; Rosenfeld, Sherwood, Wood, &amp; Donner, 2014). This produces a wide range of future scenarios.</w:t>
      </w:r>
    </w:p>
    <w:p w14:paraId="73392945" w14:textId="77777777" w:rsidR="0010781E" w:rsidRPr="003E209F" w:rsidRDefault="0010781E" w:rsidP="0010781E">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3E209F">
        <w:rPr>
          <w:sz w:val="8"/>
          <w:szCs w:val="10"/>
        </w:rPr>
        <w:t>Friedlingstein</w:t>
      </w:r>
      <w:proofErr w:type="spellEnd"/>
      <w:r w:rsidRPr="003E209F">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3E209F">
        <w:rPr>
          <w:sz w:val="8"/>
          <w:szCs w:val="10"/>
        </w:rPr>
        <w:t>biogeophysical</w:t>
      </w:r>
      <w:proofErr w:type="spellEnd"/>
      <w:r w:rsidRPr="003E209F">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E209F">
        <w:rPr>
          <w:sz w:val="8"/>
          <w:szCs w:val="10"/>
        </w:rPr>
        <w:t>Chamey</w:t>
      </w:r>
      <w:proofErr w:type="spellEnd"/>
      <w:r w:rsidRPr="003E209F">
        <w:rPr>
          <w:sz w:val="8"/>
          <w:szCs w:val="10"/>
        </w:rPr>
        <w:t>, Stone, &amp; Quirk, 1975). To top it off, overgrazing depletes the soil, leading to augmented vegetation loss (</w:t>
      </w:r>
      <w:proofErr w:type="spellStart"/>
      <w:r w:rsidRPr="003E209F">
        <w:rPr>
          <w:sz w:val="8"/>
          <w:szCs w:val="10"/>
        </w:rPr>
        <w:t>Anderies</w:t>
      </w:r>
      <w:proofErr w:type="spellEnd"/>
      <w:r w:rsidRPr="003E209F">
        <w:rPr>
          <w:sz w:val="8"/>
          <w:szCs w:val="10"/>
        </w:rPr>
        <w:t>, Janssen, &amp; Walker, 2002).</w:t>
      </w:r>
    </w:p>
    <w:p w14:paraId="72F11EF8" w14:textId="77777777" w:rsidR="0010781E" w:rsidRPr="003E209F" w:rsidRDefault="0010781E" w:rsidP="0010781E">
      <w:pPr>
        <w:rPr>
          <w:sz w:val="8"/>
          <w:szCs w:val="16"/>
        </w:rPr>
      </w:pPr>
      <w:r w:rsidRPr="003E209F">
        <w:rPr>
          <w:sz w:val="8"/>
          <w:szCs w:val="10"/>
        </w:rPr>
        <w:t xml:space="preserve">Climate change often also increases the risk of forest fires, </w:t>
      </w:r>
      <w:proofErr w:type="gramStart"/>
      <w:r w:rsidRPr="003E209F">
        <w:rPr>
          <w:sz w:val="8"/>
          <w:szCs w:val="10"/>
        </w:rPr>
        <w:t>as a result of</w:t>
      </w:r>
      <w:proofErr w:type="gramEnd"/>
      <w:r w:rsidRPr="003E209F">
        <w:rPr>
          <w:sz w:val="8"/>
          <w:szCs w:val="10"/>
        </w:rPr>
        <w:t xml:space="preserve"> higher temperatures and persistent drought conditions. The expectation is that forest fires will become more frequent and severe with climate warming and drought (</w:t>
      </w:r>
      <w:proofErr w:type="spellStart"/>
      <w:r w:rsidRPr="003E209F">
        <w:rPr>
          <w:sz w:val="8"/>
          <w:szCs w:val="10"/>
        </w:rPr>
        <w:t>Scholze</w:t>
      </w:r>
      <w:proofErr w:type="spellEnd"/>
      <w:r w:rsidRPr="003E209F">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3E209F">
        <w:rPr>
          <w:sz w:val="8"/>
          <w:szCs w:val="10"/>
        </w:rPr>
        <w:t>Jin</w:t>
      </w:r>
      <w:proofErr w:type="spellEnd"/>
      <w:r w:rsidRPr="003E209F">
        <w:rPr>
          <w:sz w:val="8"/>
          <w:szCs w:val="10"/>
        </w:rPr>
        <w:t xml:space="preserve">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B844AE">
        <w:rPr>
          <w:rStyle w:val="Emphasis"/>
          <w:highlight w:val="green"/>
        </w:rPr>
        <w:t xml:space="preserve">catch </w:t>
      </w:r>
      <w:r w:rsidRPr="001B4223">
        <w:rPr>
          <w:rStyle w:val="Emphasis"/>
        </w:rPr>
        <w:t xml:space="preserve">humanity </w:t>
      </w:r>
      <w:r w:rsidRPr="00B844AE">
        <w:rPr>
          <w:rStyle w:val="Emphasis"/>
          <w:highlight w:val="green"/>
        </w:rPr>
        <w:t>off-guard</w:t>
      </w:r>
      <w:r w:rsidRPr="00B844AE">
        <w:rPr>
          <w:sz w:val="14"/>
          <w:highlight w:val="green"/>
        </w:rPr>
        <w:t xml:space="preserve"> </w:t>
      </w:r>
      <w:r w:rsidRPr="00B844AE">
        <w:rPr>
          <w:rStyle w:val="StyleUnderline"/>
          <w:highlight w:val="green"/>
        </w:rPr>
        <w:t>and produce</w:t>
      </w:r>
      <w:r w:rsidRPr="003E209F">
        <w:rPr>
          <w:rStyle w:val="StyleUnderline"/>
        </w:rPr>
        <w:t xml:space="preserve"> a true </w:t>
      </w:r>
      <w:r w:rsidRPr="00B844AE">
        <w:rPr>
          <w:rStyle w:val="Emphasis"/>
          <w:highlight w:val="gree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p>
    <w:p w14:paraId="273E074E" w14:textId="77777777" w:rsidR="0010781E" w:rsidRPr="003E209F" w:rsidRDefault="0010781E" w:rsidP="0010781E">
      <w:pPr>
        <w:rPr>
          <w:sz w:val="8"/>
          <w:szCs w:val="16"/>
        </w:rPr>
      </w:pPr>
      <w:r w:rsidRPr="003E209F">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E209F">
        <w:rPr>
          <w:sz w:val="8"/>
          <w:szCs w:val="16"/>
        </w:rPr>
        <w:t>as a consequence of</w:t>
      </w:r>
      <w:proofErr w:type="gramEnd"/>
      <w:r w:rsidRPr="003E209F">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3E209F">
        <w:rPr>
          <w:sz w:val="8"/>
          <w:szCs w:val="16"/>
        </w:rPr>
        <w:t>Wetherald</w:t>
      </w:r>
      <w:proofErr w:type="spellEnd"/>
      <w:r w:rsidRPr="003E209F">
        <w:rPr>
          <w:sz w:val="8"/>
          <w:szCs w:val="16"/>
        </w:rPr>
        <w:t>, 1967).</w:t>
      </w:r>
    </w:p>
    <w:p w14:paraId="11AB14E1" w14:textId="77777777" w:rsidR="0010781E" w:rsidRPr="003E209F" w:rsidRDefault="0010781E" w:rsidP="0010781E">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3E209F">
        <w:rPr>
          <w:sz w:val="8"/>
          <w:szCs w:val="16"/>
        </w:rPr>
        <w:t>Lashof</w:t>
      </w:r>
      <w:proofErr w:type="spellEnd"/>
      <w:r w:rsidRPr="003E209F">
        <w:rPr>
          <w:sz w:val="8"/>
          <w:szCs w:val="16"/>
        </w:rPr>
        <w:t xml:space="preserve">, DeAngelo, </w:t>
      </w:r>
      <w:proofErr w:type="spellStart"/>
      <w:r w:rsidRPr="003E209F">
        <w:rPr>
          <w:sz w:val="8"/>
          <w:szCs w:val="16"/>
        </w:rPr>
        <w:t>Saleska</w:t>
      </w:r>
      <w:proofErr w:type="spellEnd"/>
      <w:r w:rsidRPr="003E209F">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3E209F">
        <w:rPr>
          <w:sz w:val="8"/>
          <w:szCs w:val="16"/>
        </w:rPr>
        <w:t>Burgman</w:t>
      </w:r>
      <w:proofErr w:type="spellEnd"/>
      <w:r w:rsidRPr="003E209F">
        <w:rPr>
          <w:sz w:val="8"/>
          <w:szCs w:val="16"/>
        </w:rPr>
        <w:t>, &amp; Norris, 2009).</w:t>
      </w:r>
    </w:p>
    <w:p w14:paraId="6B4CB189" w14:textId="77777777" w:rsidR="0010781E" w:rsidRDefault="0010781E" w:rsidP="0010781E">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w:t>
      </w:r>
      <w:proofErr w:type="gramStart"/>
      <w:r w:rsidRPr="00050BF6">
        <w:rPr>
          <w:rStyle w:val="StyleUnderline"/>
        </w:rPr>
        <w:t>have to</w:t>
      </w:r>
      <w:proofErr w:type="gramEnd"/>
      <w:r w:rsidRPr="00050BF6">
        <w:rPr>
          <w:rStyle w:val="StyleUnderline"/>
        </w:rPr>
        <w:t xml:space="preserve">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w:t>
      </w:r>
      <w:proofErr w:type="gramStart"/>
      <w:r w:rsidRPr="00050BF6">
        <w:rPr>
          <w:rStyle w:val="StyleUnderline"/>
        </w:rPr>
        <w:t>exhaustive</w:t>
      </w:r>
      <w:proofErr w:type="gramEnd"/>
      <w:r w:rsidRPr="00050BF6">
        <w:rPr>
          <w:rStyle w:val="StyleUnderline"/>
        </w:rPr>
        <w:t xml:space="preserve"> and the possibility of </w:t>
      </w:r>
      <w:r w:rsidRPr="00B844AE">
        <w:rPr>
          <w:rStyle w:val="StyleUnderline"/>
          <w:highlight w:val="green"/>
        </w:rPr>
        <w:t>undiscovered</w:t>
      </w:r>
      <w:r w:rsidRPr="003E209F">
        <w:rPr>
          <w:rStyle w:val="StyleUnderline"/>
        </w:rPr>
        <w:t xml:space="preserve"> positive </w:t>
      </w:r>
      <w:r w:rsidRPr="00B844AE">
        <w:rPr>
          <w:rStyle w:val="StyleUnderline"/>
          <w:highlight w:val="green"/>
        </w:rPr>
        <w:t>feedbacks portends</w:t>
      </w:r>
      <w:r w:rsidRPr="003E209F">
        <w:rPr>
          <w:rStyle w:val="StyleUnderline"/>
        </w:rPr>
        <w:t xml:space="preserve"> </w:t>
      </w:r>
      <w:r w:rsidRPr="003E209F">
        <w:rPr>
          <w:rStyle w:val="Emphasis"/>
        </w:rPr>
        <w:t xml:space="preserve">even </w:t>
      </w:r>
      <w:r w:rsidRPr="00B844AE">
        <w:rPr>
          <w:rStyle w:val="Emphasis"/>
          <w:highlight w:val="green"/>
        </w:rPr>
        <w:t>great</w:t>
      </w:r>
      <w:r w:rsidRPr="003E209F">
        <w:rPr>
          <w:rStyle w:val="Emphasis"/>
        </w:rPr>
        <w:t xml:space="preserve">er </w:t>
      </w:r>
      <w:r w:rsidRPr="00B844AE">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7843BEA4" w14:textId="77777777" w:rsidR="0010781E" w:rsidRPr="004B3D48" w:rsidRDefault="0010781E" w:rsidP="0010781E">
      <w:pPr>
        <w:pStyle w:val="Heading4"/>
      </w:pPr>
      <w:r>
        <w:lastRenderedPageBreak/>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59F58CBE" w14:textId="77777777" w:rsidR="0010781E" w:rsidRPr="004B3D48" w:rsidRDefault="0010781E" w:rsidP="0010781E">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8" w:history="1">
        <w:r w:rsidRPr="004B3D48">
          <w:rPr>
            <w:rStyle w:val="Hyperlink"/>
          </w:rPr>
          <w:t>https://www.iss.europa.eu/content/space-security-europe</w:t>
        </w:r>
      </w:hyperlink>
      <w:r w:rsidRPr="004B3D48">
        <w:t>, accessed 7-10-2019) bm</w:t>
      </w:r>
    </w:p>
    <w:p w14:paraId="3C2535E8" w14:textId="77777777" w:rsidR="0010781E" w:rsidRPr="00283EEC" w:rsidRDefault="0010781E" w:rsidP="0010781E">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proofErr w:type="gramStart"/>
      <w:r w:rsidRPr="00283EEC">
        <w:rPr>
          <w:rStyle w:val="StyleUnderline"/>
        </w:rPr>
        <w:t>systems</w:t>
      </w:r>
      <w:proofErr w:type="gramEnd"/>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7A91D9CC" w14:textId="77777777" w:rsidR="0010781E" w:rsidRPr="00283EEC" w:rsidRDefault="0010781E" w:rsidP="0010781E">
      <w:pPr>
        <w:rPr>
          <w:sz w:val="12"/>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283EEC">
        <w:rPr>
          <w:sz w:val="12"/>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485D631E" w14:textId="77777777" w:rsidR="0010781E" w:rsidRPr="00283EEC" w:rsidRDefault="0010781E" w:rsidP="0010781E">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41B0410D" w14:textId="77777777" w:rsidR="0010781E" w:rsidRDefault="0010781E" w:rsidP="0010781E">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21BC70AF" w14:textId="77777777" w:rsidR="0010781E" w:rsidRPr="00137DC2" w:rsidRDefault="0010781E" w:rsidP="0010781E">
      <w:pPr>
        <w:pStyle w:val="Heading4"/>
      </w:pPr>
      <w:r>
        <w:t xml:space="preserve">Grid security is an </w:t>
      </w:r>
      <w:r>
        <w:rPr>
          <w:u w:val="single"/>
        </w:rPr>
        <w:t>impact filter</w:t>
      </w:r>
      <w:r>
        <w:t>.</w:t>
      </w:r>
    </w:p>
    <w:p w14:paraId="553B9EB3" w14:textId="77777777" w:rsidR="0010781E" w:rsidRPr="0041280F" w:rsidRDefault="0010781E" w:rsidP="0010781E">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6B440A8C" w14:textId="77777777" w:rsidR="0010781E" w:rsidRPr="00137DC2" w:rsidRDefault="0010781E" w:rsidP="0010781E">
      <w:pPr>
        <w:rPr>
          <w:rStyle w:val="StyleUnderline"/>
        </w:rPr>
      </w:pPr>
      <w:r w:rsidRPr="00B844AE">
        <w:rPr>
          <w:rStyle w:val="StyleUnderline"/>
          <w:highlight w:val="green"/>
        </w:rPr>
        <w:lastRenderedPageBreak/>
        <w:t xml:space="preserve">Civilization </w:t>
      </w:r>
      <w:r w:rsidRPr="00B844AE">
        <w:rPr>
          <w:rStyle w:val="Emphasis"/>
          <w:highlight w:val="green"/>
        </w:rPr>
        <w:t>relies</w:t>
      </w:r>
      <w:r w:rsidRPr="00B844AE">
        <w:rPr>
          <w:rStyle w:val="StyleUnderline"/>
          <w:highlight w:val="green"/>
        </w:rPr>
        <w:t xml:space="preserve"> </w:t>
      </w:r>
      <w:r w:rsidRPr="00B844AE">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B844AE">
        <w:rPr>
          <w:rStyle w:val="Emphasis"/>
          <w:highlight w:val="green"/>
        </w:rPr>
        <w:t>infrastructure</w:t>
      </w:r>
      <w:r w:rsidRPr="00283EEC">
        <w:rPr>
          <w:sz w:val="12"/>
        </w:rPr>
        <w:t xml:space="preserve"> (CI) </w:t>
      </w:r>
      <w:r w:rsidRPr="00137DC2">
        <w:rPr>
          <w:rStyle w:val="StyleUnderline"/>
        </w:rPr>
        <w:t xml:space="preserve">to provide </w:t>
      </w:r>
      <w:proofErr w:type="gramStart"/>
      <w:r w:rsidRPr="00137DC2">
        <w:rPr>
          <w:rStyle w:val="StyleUnderline"/>
        </w:rPr>
        <w:t>basic necessities</w:t>
      </w:r>
      <w:proofErr w:type="gramEnd"/>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2C558EAD" w14:textId="77777777" w:rsidR="0010781E" w:rsidRPr="00283EEC" w:rsidRDefault="0010781E" w:rsidP="0010781E">
      <w:pPr>
        <w:rPr>
          <w:sz w:val="12"/>
        </w:rPr>
      </w:pPr>
      <w:r w:rsidRPr="00283EEC">
        <w:rPr>
          <w:sz w:val="12"/>
        </w:rPr>
        <w:t xml:space="preserve">Though industry </w:t>
      </w:r>
      <w:proofErr w:type="gramStart"/>
      <w:r w:rsidRPr="00283EEC">
        <w:rPr>
          <w:sz w:val="12"/>
        </w:rPr>
        <w:t>is capable of resisting</w:t>
      </w:r>
      <w:proofErr w:type="gramEnd"/>
      <w:r w:rsidRPr="00283EEC">
        <w:rPr>
          <w:sz w:val="12"/>
        </w:rPr>
        <w:t xml:space="preserve"> small stressors,</w:t>
      </w:r>
      <w:r w:rsidRPr="00137DC2">
        <w:rPr>
          <w:rStyle w:val="StyleUnderline"/>
        </w:rPr>
        <w:t xml:space="preserve"> a sufficiently </w:t>
      </w:r>
      <w:r w:rsidRPr="00B844AE">
        <w:rPr>
          <w:rStyle w:val="StyleUnderline"/>
          <w:highlight w:val="green"/>
        </w:rPr>
        <w:t>large event</w:t>
      </w:r>
      <w:r w:rsidRPr="00137DC2">
        <w:rPr>
          <w:rStyle w:val="StyleUnderline"/>
        </w:rPr>
        <w:t xml:space="preserve"> can </w:t>
      </w:r>
      <w:r w:rsidRPr="00B844AE">
        <w:rPr>
          <w:rStyle w:val="StyleUnderline"/>
          <w:highlight w:val="green"/>
        </w:rPr>
        <w:t xml:space="preserve">precipitate </w:t>
      </w:r>
      <w:r w:rsidRPr="00B844AE">
        <w:rPr>
          <w:rStyle w:val="Emphasis"/>
          <w:highlight w:val="green"/>
        </w:rPr>
        <w:t>cascading failure</w:t>
      </w:r>
      <w:r w:rsidRPr="00137DC2">
        <w:rPr>
          <w:rStyle w:val="StyleUnderline"/>
        </w:rPr>
        <w:t xml:space="preserve"> of CI systems, resulting in</w:t>
      </w:r>
      <w:r w:rsidRPr="00283EEC">
        <w:rPr>
          <w:sz w:val="12"/>
        </w:rPr>
        <w:t xml:space="preserve"> a </w:t>
      </w:r>
      <w:r w:rsidRPr="00B844AE">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B844AE">
        <w:rPr>
          <w:rStyle w:val="Emphasis"/>
          <w:highlight w:val="green"/>
        </w:rPr>
        <w:t>reduce</w:t>
      </w:r>
      <w:r w:rsidRPr="00137DC2">
        <w:rPr>
          <w:rStyle w:val="Emphasis"/>
        </w:rPr>
        <w:t xml:space="preserve"> humanity’s </w:t>
      </w:r>
      <w:r w:rsidRPr="00B844AE">
        <w:rPr>
          <w:rStyle w:val="Emphasis"/>
          <w:highlight w:val="green"/>
        </w:rPr>
        <w:t>capacity</w:t>
      </w:r>
      <w:r w:rsidRPr="00B844AE">
        <w:rPr>
          <w:rStyle w:val="StyleUnderline"/>
          <w:highlight w:val="green"/>
        </w:rPr>
        <w:t xml:space="preserve"> to </w:t>
      </w:r>
      <w:r w:rsidRPr="00B844AE">
        <w:rPr>
          <w:rStyle w:val="Emphasis"/>
          <w:highlight w:val="green"/>
        </w:rPr>
        <w:t>coordinate</w:t>
      </w:r>
      <w:r w:rsidRPr="00B844AE">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B844AE">
        <w:rPr>
          <w:rStyle w:val="Emphasis"/>
          <w:highlight w:val="green"/>
        </w:rPr>
        <w:t>tech</w:t>
      </w:r>
      <w:r w:rsidRPr="00137DC2">
        <w:rPr>
          <w:rStyle w:val="Emphasis"/>
        </w:rPr>
        <w:t>nology</w:t>
      </w:r>
      <w:r w:rsidRPr="00137DC2">
        <w:rPr>
          <w:rStyle w:val="StyleUnderline"/>
        </w:rPr>
        <w:t xml:space="preserve"> </w:t>
      </w:r>
      <w:r w:rsidRPr="00B844AE">
        <w:rPr>
          <w:rStyle w:val="StyleUnderline"/>
          <w:highlight w:val="green"/>
        </w:rPr>
        <w:t xml:space="preserve">to </w:t>
      </w:r>
      <w:r w:rsidRPr="00B844AE">
        <w:rPr>
          <w:rStyle w:val="Emphasis"/>
          <w:highlight w:val="green"/>
        </w:rPr>
        <w:t>prevent</w:t>
      </w:r>
      <w:r w:rsidRPr="00B844AE">
        <w:rPr>
          <w:rStyle w:val="StyleUnderline"/>
          <w:highlight w:val="green"/>
        </w:rPr>
        <w:t xml:space="preserve"> </w:t>
      </w:r>
      <w:r w:rsidRPr="00B844AE">
        <w:rPr>
          <w:rStyle w:val="Emphasis"/>
          <w:highlight w:val="green"/>
        </w:rPr>
        <w:t>existential</w:t>
      </w:r>
      <w:r w:rsidRPr="00B844AE">
        <w:rPr>
          <w:rStyle w:val="StyleUnderline"/>
          <w:highlight w:val="green"/>
        </w:rPr>
        <w:t xml:space="preserve"> </w:t>
      </w:r>
      <w:r w:rsidRPr="00B844AE">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694F5963" w14:textId="77777777" w:rsidR="0010781E" w:rsidRPr="00283EEC" w:rsidRDefault="0010781E" w:rsidP="0010781E">
      <w:pPr>
        <w:rPr>
          <w:sz w:val="8"/>
          <w:szCs w:val="8"/>
        </w:rPr>
      </w:pPr>
      <w:r w:rsidRPr="00283EEC">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3EEC">
        <w:rPr>
          <w:sz w:val="8"/>
          <w:szCs w:val="8"/>
        </w:rPr>
        <w:t>value add</w:t>
      </w:r>
      <w:proofErr w:type="gramEnd"/>
      <w:r w:rsidRPr="00283EEC">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3EEC">
        <w:rPr>
          <w:sz w:val="8"/>
          <w:szCs w:val="8"/>
        </w:rPr>
        <w:t>it is clear that most</w:t>
      </w:r>
      <w:proofErr w:type="gramEnd"/>
      <w:r w:rsidRPr="00283EEC">
        <w:rPr>
          <w:sz w:val="8"/>
          <w:szCs w:val="8"/>
        </w:rPr>
        <w:t xml:space="preserve"> academic and institutional emphasis has been on “ordinary” rather than extreme disasters, and risks from industry to the public and environment rather than widespread failures of industrial services causing harm.</w:t>
      </w:r>
    </w:p>
    <w:p w14:paraId="2425234D" w14:textId="77777777" w:rsidR="0010781E" w:rsidRPr="00283EEC" w:rsidRDefault="0010781E" w:rsidP="0010781E">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B844AE">
        <w:rPr>
          <w:rStyle w:val="StyleUnderline"/>
          <w:highlight w:val="green"/>
        </w:rPr>
        <w:t xml:space="preserve">makes the </w:t>
      </w:r>
      <w:r w:rsidRPr="00283EEC">
        <w:rPr>
          <w:rStyle w:val="StyleUnderline"/>
        </w:rPr>
        <w:t xml:space="preserve">entire </w:t>
      </w:r>
      <w:r w:rsidRPr="00B844AE">
        <w:rPr>
          <w:rStyle w:val="StyleUnderline"/>
          <w:highlight w:val="green"/>
        </w:rPr>
        <w:t>system vulnerable</w:t>
      </w:r>
      <w:r w:rsidRPr="00697263">
        <w:rPr>
          <w:rStyle w:val="StyleUnderline"/>
        </w:rPr>
        <w:t xml:space="preserve"> to disruption.</w:t>
      </w:r>
      <w:r w:rsidRPr="00283EEC">
        <w:rPr>
          <w:sz w:val="12"/>
        </w:rPr>
        <w:t xml:space="preserve">1 There are </w:t>
      </w:r>
      <w:proofErr w:type="gramStart"/>
      <w:r w:rsidRPr="00697263">
        <w:rPr>
          <w:rStyle w:val="StyleUnderline"/>
        </w:rPr>
        <w:t>a number of</w:t>
      </w:r>
      <w:proofErr w:type="gramEnd"/>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3EEC">
        <w:rPr>
          <w:sz w:val="12"/>
        </w:rPr>
        <w:t>the majority of</w:t>
      </w:r>
      <w:proofErr w:type="gramEnd"/>
      <w:r w:rsidRPr="00283EEC">
        <w:rPr>
          <w:sz w:val="12"/>
        </w:rPr>
        <w:t xml:space="preserve">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proofErr w:type="spellStart"/>
      <w:r w:rsidRPr="00283EEC">
        <w:rPr>
          <w:rStyle w:val="StyleUnderline"/>
        </w:rPr>
        <w:t>cyber attacks</w:t>
      </w:r>
      <w:proofErr w:type="spellEnd"/>
      <w:r w:rsidRPr="00283EEC">
        <w:rPr>
          <w:sz w:val="12"/>
        </w:rPr>
        <w:t xml:space="preserve"> [3, 63, 90, 96, 118, 128, 130] </w:t>
      </w:r>
      <w:r w:rsidRPr="00003851">
        <w:rPr>
          <w:rStyle w:val="StyleUnderline"/>
        </w:rPr>
        <w:t>could</w:t>
      </w:r>
      <w:r w:rsidRPr="00283EEC">
        <w:rPr>
          <w:sz w:val="12"/>
        </w:rPr>
        <w:t xml:space="preserve"> also </w:t>
      </w:r>
      <w:r w:rsidRPr="00B844AE">
        <w:rPr>
          <w:rStyle w:val="StyleUnderline"/>
          <w:highlight w:val="green"/>
        </w:rPr>
        <w:t>compromise</w:t>
      </w:r>
      <w:r w:rsidRPr="00697263">
        <w:rPr>
          <w:rStyle w:val="StyleUnderline"/>
        </w:rPr>
        <w:t xml:space="preserve"> electric </w:t>
      </w:r>
      <w:r w:rsidRPr="00B844AE">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3FC80FDF" w14:textId="77777777" w:rsidR="0010781E" w:rsidRPr="00283EEC" w:rsidRDefault="0010781E" w:rsidP="0010781E">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B844AE">
        <w:rPr>
          <w:rStyle w:val="StyleUnderline"/>
          <w:highlight w:val="green"/>
        </w:rPr>
        <w:t>the Internet and</w:t>
      </w:r>
      <w:r w:rsidRPr="00697263">
        <w:rPr>
          <w:rStyle w:val="StyleUnderline"/>
        </w:rPr>
        <w:t xml:space="preserve"> other network </w:t>
      </w:r>
      <w:r w:rsidRPr="00B844AE">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B844AE">
        <w:rPr>
          <w:rStyle w:val="StyleUnderline"/>
          <w:highlight w:val="green"/>
        </w:rPr>
        <w:t>increases</w:t>
      </w:r>
      <w:r w:rsidRPr="00697263">
        <w:rPr>
          <w:rStyle w:val="StyleUnderline"/>
        </w:rPr>
        <w:t xml:space="preserve"> the </w:t>
      </w:r>
      <w:r w:rsidRPr="00B844AE">
        <w:rPr>
          <w:rStyle w:val="StyleUnderline"/>
          <w:highlight w:val="green"/>
        </w:rPr>
        <w:t>susceptibility</w:t>
      </w:r>
      <w:r w:rsidRPr="00697263">
        <w:rPr>
          <w:rStyle w:val="StyleUnderline"/>
        </w:rPr>
        <w:t xml:space="preserve"> of the grid to cyber-attack</w:t>
      </w:r>
      <w:r w:rsidRPr="00283EEC">
        <w:rPr>
          <w:sz w:val="12"/>
        </w:rPr>
        <w:t xml:space="preserve">, through denial of webpage services to </w:t>
      </w:r>
      <w:r w:rsidRPr="00283EEC">
        <w:rPr>
          <w:sz w:val="12"/>
        </w:rPr>
        <w:lastRenderedPageBreak/>
        <w:t xml:space="preserve">consumers, disruption to supervisory control and data acquisition (SCADA) operating systems, or sustained widespread power outages [3, 72, 118, 120]. </w:t>
      </w:r>
      <w:proofErr w:type="gramStart"/>
      <w:r w:rsidRPr="00283EEC">
        <w:rPr>
          <w:sz w:val="12"/>
        </w:rPr>
        <w:t>Thus</w:t>
      </w:r>
      <w:proofErr w:type="gramEnd"/>
      <w:r w:rsidRPr="00283EEC">
        <w:rPr>
          <w:sz w:val="12"/>
        </w:rPr>
        <w:t xml:space="preserve"> global or regional loss of the Internet could have similar implications.</w:t>
      </w:r>
    </w:p>
    <w:p w14:paraId="7915C21D" w14:textId="77777777" w:rsidR="0010781E" w:rsidRDefault="0010781E" w:rsidP="0010781E">
      <w:pPr>
        <w:pStyle w:val="Heading4"/>
        <w:rPr>
          <w:u w:val="single"/>
        </w:rPr>
      </w:pPr>
      <w:r>
        <w:t>Cyberattacks on the grid spiral to all-out nuclear conflict.</w:t>
      </w:r>
    </w:p>
    <w:p w14:paraId="52C4C626" w14:textId="77777777" w:rsidR="0010781E" w:rsidRDefault="0010781E" w:rsidP="0010781E">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9" w:history="1">
        <w:r w:rsidRPr="00D26E47">
          <w:rPr>
            <w:rStyle w:val="Hyperlink"/>
          </w:rPr>
          <w:t>https://www.armscontrol.org/act/2019-11/features/cyber-battles-nuclear-outcomes-dangerous-new-pathways-escalation</w:t>
        </w:r>
      </w:hyperlink>
      <w:r>
        <w:rPr>
          <w:rStyle w:val="Hyperlink"/>
        </w:rPr>
        <w:t>] Justin</w:t>
      </w:r>
    </w:p>
    <w:p w14:paraId="61F28422" w14:textId="77777777" w:rsidR="0010781E" w:rsidRDefault="0010781E" w:rsidP="0010781E">
      <w:pPr>
        <w:rPr>
          <w:sz w:val="16"/>
        </w:rPr>
      </w:pPr>
      <w:r w:rsidRPr="00B7045F">
        <w:rPr>
          <w:sz w:val="16"/>
        </w:rPr>
        <w:t xml:space="preserve">Yet another pathway to </w:t>
      </w:r>
      <w:r w:rsidRPr="00B844AE">
        <w:rPr>
          <w:rStyle w:val="StyleUnderline"/>
          <w:highlight w:val="green"/>
        </w:rPr>
        <w:t>escalation</w:t>
      </w:r>
      <w:r w:rsidRPr="0059791E">
        <w:rPr>
          <w:rStyle w:val="StyleUnderline"/>
        </w:rPr>
        <w:t xml:space="preserve"> could </w:t>
      </w:r>
      <w:r w:rsidRPr="00B844AE">
        <w:rPr>
          <w:rStyle w:val="StyleUnderline"/>
          <w:highlight w:val="green"/>
        </w:rPr>
        <w:t xml:space="preserve">arise from </w:t>
      </w:r>
      <w:r w:rsidRPr="00D27562">
        <w:rPr>
          <w:rStyle w:val="Emphasis"/>
        </w:rPr>
        <w:t>a</w:t>
      </w:r>
      <w:r w:rsidRPr="002A67EE">
        <w:rPr>
          <w:rStyle w:val="Emphasis"/>
        </w:rPr>
        <w:t xml:space="preserve"> </w:t>
      </w:r>
      <w:r w:rsidRPr="00B844AE">
        <w:rPr>
          <w:rStyle w:val="Emphasis"/>
          <w:highlight w:val="green"/>
        </w:rPr>
        <w:t>cascading</w:t>
      </w:r>
      <w:r w:rsidRPr="002A67EE">
        <w:rPr>
          <w:rStyle w:val="Emphasis"/>
        </w:rPr>
        <w:t xml:space="preserve"> series</w:t>
      </w:r>
      <w:r w:rsidRPr="0059791E">
        <w:rPr>
          <w:rStyle w:val="StyleUnderline"/>
        </w:rPr>
        <w:t xml:space="preserve"> of </w:t>
      </w:r>
      <w:proofErr w:type="spellStart"/>
      <w:r w:rsidRPr="00B844AE">
        <w:rPr>
          <w:rStyle w:val="StyleUnderline"/>
          <w:highlight w:val="green"/>
        </w:rPr>
        <w:t>cyberstrikes</w:t>
      </w:r>
      <w:proofErr w:type="spellEnd"/>
      <w:r w:rsidRPr="00B7045F">
        <w:rPr>
          <w:sz w:val="16"/>
        </w:rPr>
        <w:t xml:space="preserve"> and counterstrikes </w:t>
      </w:r>
      <w:r w:rsidRPr="00B844AE">
        <w:rPr>
          <w:rStyle w:val="StyleUnderline"/>
          <w:highlight w:val="green"/>
        </w:rPr>
        <w:t xml:space="preserve">against </w:t>
      </w:r>
      <w:r w:rsidRPr="00B7045F">
        <w:rPr>
          <w:rStyle w:val="Emphasis"/>
        </w:rPr>
        <w:t>vital</w:t>
      </w:r>
      <w:r w:rsidRPr="002A67EE">
        <w:rPr>
          <w:rStyle w:val="Emphasis"/>
        </w:rPr>
        <w:t xml:space="preserve"> national </w:t>
      </w:r>
      <w:r w:rsidRPr="00B844AE">
        <w:rPr>
          <w:rStyle w:val="Emphasis"/>
          <w:highlight w:val="green"/>
        </w:rPr>
        <w:t>infrastructure</w:t>
      </w:r>
      <w:r w:rsidRPr="0059791E">
        <w:rPr>
          <w:rStyle w:val="StyleUnderline"/>
        </w:rPr>
        <w:t xml:space="preserve"> </w:t>
      </w:r>
      <w:r w:rsidRPr="00B7045F">
        <w:rPr>
          <w:sz w:val="16"/>
        </w:rPr>
        <w:t xml:space="preserve">rather than on military targets. </w:t>
      </w:r>
      <w:r w:rsidRPr="00B844AE">
        <w:rPr>
          <w:rStyle w:val="Emphasis"/>
          <w:highlight w:val="green"/>
        </w:rPr>
        <w:t>All</w:t>
      </w:r>
      <w:r w:rsidRPr="002A67EE">
        <w:rPr>
          <w:rStyle w:val="Emphasis"/>
        </w:rPr>
        <w:t xml:space="preserve"> major </w:t>
      </w:r>
      <w:r w:rsidRPr="00B844AE">
        <w:rPr>
          <w:rStyle w:val="Emphasis"/>
          <w:highlight w:val="green"/>
        </w:rPr>
        <w:t>powers</w:t>
      </w:r>
      <w:r w:rsidRPr="00B7045F">
        <w:rPr>
          <w:sz w:val="16"/>
        </w:rPr>
        <w:t xml:space="preserve">, along with Iran and North Korea, </w:t>
      </w:r>
      <w:r w:rsidRPr="00B844AE">
        <w:rPr>
          <w:rStyle w:val="StyleUnderline"/>
          <w:highlight w:val="green"/>
        </w:rPr>
        <w:t>have developed</w:t>
      </w:r>
      <w:r w:rsidRPr="0059791E">
        <w:rPr>
          <w:rStyle w:val="StyleUnderline"/>
        </w:rPr>
        <w:t xml:space="preserve"> and deployed </w:t>
      </w:r>
      <w:r w:rsidRPr="00B844AE">
        <w:rPr>
          <w:rStyle w:val="StyleUnderline"/>
          <w:highlight w:val="green"/>
        </w:rPr>
        <w:t>cyberweapons</w:t>
      </w:r>
      <w:r w:rsidRPr="0059791E">
        <w:rPr>
          <w:rStyle w:val="StyleUnderline"/>
        </w:rPr>
        <w:t xml:space="preserve"> designed </w:t>
      </w:r>
      <w:r w:rsidRPr="00B844AE">
        <w:rPr>
          <w:rStyle w:val="StyleUnderline"/>
          <w:highlight w:val="green"/>
        </w:rPr>
        <w:t>to</w:t>
      </w:r>
      <w:r w:rsidRPr="0059791E">
        <w:rPr>
          <w:rStyle w:val="StyleUnderline"/>
        </w:rPr>
        <w:t xml:space="preserve"> disrupt and </w:t>
      </w:r>
      <w:r w:rsidRPr="00B844AE">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B844AE">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p>
    <w:p w14:paraId="2FC3EE82" w14:textId="77777777" w:rsidR="0010781E" w:rsidRDefault="0010781E" w:rsidP="0010781E">
      <w:pPr>
        <w:rPr>
          <w:rStyle w:val="StyleUnderline"/>
        </w:rPr>
      </w:pPr>
      <w:r w:rsidRPr="00B7045F">
        <w:rPr>
          <w:sz w:val="16"/>
          <w:szCs w:val="14"/>
        </w:rPr>
        <w:t>The danger here is that</w:t>
      </w:r>
      <w:r w:rsidRPr="0059791E">
        <w:rPr>
          <w:rStyle w:val="StyleUnderline"/>
        </w:rPr>
        <w:t xml:space="preserve"> </w:t>
      </w:r>
      <w:r w:rsidRPr="00B844AE">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B844AE">
        <w:rPr>
          <w:rStyle w:val="StyleUnderline"/>
          <w:highlight w:val="green"/>
        </w:rPr>
        <w:t>lead to</w:t>
      </w:r>
      <w:r w:rsidRPr="0059791E">
        <w:rPr>
          <w:rStyle w:val="StyleUnderline"/>
        </w:rPr>
        <w:t xml:space="preserve"> an escalating series of </w:t>
      </w:r>
      <w:r w:rsidRPr="00B844AE">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B844AE">
        <w:rPr>
          <w:rStyle w:val="StyleUnderline"/>
          <w:highlight w:val="green"/>
        </w:rPr>
        <w:t>leading</w:t>
      </w:r>
      <w:r w:rsidRPr="0059791E">
        <w:rPr>
          <w:rStyle w:val="StyleUnderline"/>
        </w:rPr>
        <w:t xml:space="preserve"> one side </w:t>
      </w:r>
      <w:r w:rsidRPr="00B844AE">
        <w:rPr>
          <w:rStyle w:val="StyleUnderline"/>
          <w:highlight w:val="green"/>
        </w:rPr>
        <w:t>to</w:t>
      </w:r>
      <w:r w:rsidRPr="0059791E">
        <w:rPr>
          <w:rStyle w:val="StyleUnderline"/>
        </w:rPr>
        <w:t xml:space="preserve"> initiate </w:t>
      </w:r>
      <w:r w:rsidRPr="00B844AE">
        <w:rPr>
          <w:rStyle w:val="Emphasis"/>
          <w:highlight w:val="green"/>
        </w:rPr>
        <w:t>kinetic attacks</w:t>
      </w:r>
      <w:r w:rsidRPr="0059791E">
        <w:rPr>
          <w:rStyle w:val="StyleUnderline"/>
        </w:rPr>
        <w:t xml:space="preserve"> on critical military targets, </w:t>
      </w:r>
      <w:r w:rsidRPr="00B844AE">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B844AE">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B844AE">
        <w:rPr>
          <w:rStyle w:val="StyleUnderline"/>
          <w:highlight w:val="green"/>
        </w:rPr>
        <w:t>causing</w:t>
      </w:r>
      <w:r w:rsidRPr="0059791E">
        <w:rPr>
          <w:rStyle w:val="StyleUnderline"/>
        </w:rPr>
        <w:t xml:space="preserve"> widespread </w:t>
      </w:r>
      <w:r w:rsidRPr="00B844AE">
        <w:rPr>
          <w:rStyle w:val="StyleUnderline"/>
          <w:highlight w:val="green"/>
        </w:rPr>
        <w:t>disorder</w:t>
      </w:r>
      <w:r w:rsidRPr="0059791E">
        <w:rPr>
          <w:rStyle w:val="StyleUnderline"/>
        </w:rPr>
        <w:t xml:space="preserve"> in both countries </w:t>
      </w:r>
      <w:r w:rsidRPr="00B844AE">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B844AE">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0AA1C91F" w14:textId="77777777" w:rsidR="0010781E" w:rsidRDefault="0010781E" w:rsidP="0010781E">
      <w:pPr>
        <w:pStyle w:val="Heading4"/>
      </w:pPr>
      <w:r>
        <w:t xml:space="preserve">Debris </w:t>
      </w:r>
      <w:r w:rsidRPr="004F74CB">
        <w:rPr>
          <w:u w:val="single"/>
        </w:rPr>
        <w:t>shuts down</w:t>
      </w:r>
      <w:r>
        <w:t xml:space="preserve"> astronomical research – only the plan </w:t>
      </w:r>
      <w:r w:rsidRPr="004F74CB">
        <w:rPr>
          <w:u w:val="single"/>
        </w:rPr>
        <w:t>incentivizes</w:t>
      </w:r>
      <w:r>
        <w:t xml:space="preserve"> safe development.</w:t>
      </w:r>
    </w:p>
    <w:p w14:paraId="7BAD6035" w14:textId="77777777" w:rsidR="0010781E" w:rsidRPr="006361F5" w:rsidRDefault="0010781E" w:rsidP="0010781E">
      <w:r>
        <w:rPr>
          <w:rStyle w:val="Style13ptBold"/>
        </w:rPr>
        <w:t>TURNER</w:t>
      </w:r>
      <w:r w:rsidRPr="006361F5">
        <w:rPr>
          <w:rStyle w:val="Style13ptBold"/>
        </w:rPr>
        <w:t xml:space="preserve"> 21</w:t>
      </w:r>
      <w:r>
        <w:t xml:space="preserve">. Ben is a </w:t>
      </w:r>
      <w:r w:rsidRPr="006361F5">
        <w:t xml:space="preserve">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w:t>
      </w:r>
      <w:proofErr w:type="gramStart"/>
      <w:r w:rsidRPr="006361F5">
        <w:t>guitar</w:t>
      </w:r>
      <w:proofErr w:type="gramEnd"/>
      <w:r w:rsidRPr="006361F5">
        <w:t xml:space="preserve"> and embarrassing himself with chess</w:t>
      </w:r>
      <w:r>
        <w:t>. 4/29/21. [Live Science, “</w:t>
      </w:r>
      <w:r w:rsidRPr="006361F5">
        <w:t>Space junk is blocking our view of the stars, scientists say</w:t>
      </w:r>
      <w:r>
        <w:t xml:space="preserve">,” </w:t>
      </w:r>
      <w:hyperlink r:id="rId20" w:history="1">
        <w:r w:rsidRPr="00BF2A69">
          <w:rPr>
            <w:rStyle w:val="Hyperlink"/>
          </w:rPr>
          <w:t>https://www.livescience.com/space-junk-blocks-view-of-cosmos.html</w:t>
        </w:r>
      </w:hyperlink>
      <w:r>
        <w:t>] Justin</w:t>
      </w:r>
    </w:p>
    <w:p w14:paraId="4550C910" w14:textId="77777777" w:rsidR="0010781E" w:rsidRPr="004762AB" w:rsidRDefault="0010781E" w:rsidP="0010781E">
      <w:pPr>
        <w:rPr>
          <w:sz w:val="14"/>
        </w:rPr>
      </w:pPr>
      <w:r w:rsidRPr="00B844AE">
        <w:rPr>
          <w:highlight w:val="green"/>
          <w:u w:val="single"/>
        </w:rPr>
        <w:t xml:space="preserve">The </w:t>
      </w:r>
      <w:r w:rsidRPr="004F74CB">
        <w:rPr>
          <w:u w:val="single"/>
        </w:rPr>
        <w:t xml:space="preserve">night </w:t>
      </w:r>
      <w:r w:rsidRPr="00B844AE">
        <w:rPr>
          <w:highlight w:val="green"/>
          <w:u w:val="single"/>
        </w:rPr>
        <w:t>sky is becoming</w:t>
      </w:r>
      <w:r w:rsidRPr="006361F5">
        <w:rPr>
          <w:u w:val="single"/>
        </w:rPr>
        <w:t xml:space="preserve"> increasingly </w:t>
      </w:r>
      <w:r w:rsidRPr="00B844AE">
        <w:rPr>
          <w:highlight w:val="green"/>
          <w:u w:val="single"/>
        </w:rPr>
        <w:t>filled with</w:t>
      </w:r>
      <w:r w:rsidRPr="006361F5">
        <w:rPr>
          <w:u w:val="single"/>
        </w:rPr>
        <w:t xml:space="preserve"> </w:t>
      </w:r>
      <w:r w:rsidRPr="004F74CB">
        <w:rPr>
          <w:rStyle w:val="Emphasis"/>
        </w:rPr>
        <w:t>shiny satellites</w:t>
      </w:r>
      <w:r w:rsidRPr="004F74CB">
        <w:rPr>
          <w:u w:val="single"/>
        </w:rPr>
        <w:t xml:space="preserve"> and </w:t>
      </w:r>
      <w:r w:rsidRPr="004F74CB">
        <w:rPr>
          <w:rStyle w:val="Emphasis"/>
        </w:rPr>
        <w:t xml:space="preserve">space </w:t>
      </w:r>
      <w:r w:rsidRPr="00B844AE">
        <w:rPr>
          <w:rStyle w:val="Emphasis"/>
          <w:highlight w:val="green"/>
        </w:rPr>
        <w:t>junk</w:t>
      </w:r>
      <w:r w:rsidRPr="00B844AE">
        <w:rPr>
          <w:highlight w:val="green"/>
          <w:u w:val="single"/>
        </w:rPr>
        <w:t xml:space="preserve"> that pose a</w:t>
      </w:r>
      <w:r w:rsidRPr="006361F5">
        <w:rPr>
          <w:u w:val="single"/>
        </w:rPr>
        <w:t xml:space="preserve"> </w:t>
      </w:r>
      <w:r w:rsidRPr="004F74CB">
        <w:rPr>
          <w:rStyle w:val="Emphasis"/>
        </w:rPr>
        <w:t xml:space="preserve">significant </w:t>
      </w:r>
      <w:r w:rsidRPr="00B844AE">
        <w:rPr>
          <w:rStyle w:val="Emphasis"/>
          <w:highlight w:val="green"/>
        </w:rPr>
        <w:t>threat</w:t>
      </w:r>
      <w:r w:rsidRPr="00B844AE">
        <w:rPr>
          <w:highlight w:val="green"/>
          <w:u w:val="single"/>
        </w:rPr>
        <w:t xml:space="preserve"> to </w:t>
      </w:r>
      <w:r w:rsidRPr="006361F5">
        <w:rPr>
          <w:u w:val="single"/>
        </w:rPr>
        <w:t xml:space="preserve">our </w:t>
      </w:r>
      <w:r w:rsidRPr="004F74CB">
        <w:rPr>
          <w:rStyle w:val="Emphasis"/>
        </w:rPr>
        <w:t>view of the cosmos</w:t>
      </w:r>
      <w:r w:rsidRPr="004762AB">
        <w:rPr>
          <w:sz w:val="14"/>
        </w:rPr>
        <w:t xml:space="preserve">, </w:t>
      </w:r>
      <w:r w:rsidRPr="006361F5">
        <w:rPr>
          <w:u w:val="single"/>
        </w:rPr>
        <w:t xml:space="preserve">as well as </w:t>
      </w:r>
      <w:r w:rsidRPr="00B844AE">
        <w:rPr>
          <w:rStyle w:val="Emphasis"/>
          <w:highlight w:val="green"/>
        </w:rPr>
        <w:t>astronomical research</w:t>
      </w:r>
      <w:r w:rsidRPr="004762AB">
        <w:rPr>
          <w:sz w:val="14"/>
        </w:rPr>
        <w:t xml:space="preserve">, a new study warns. </w:t>
      </w:r>
      <w:r w:rsidRPr="006361F5">
        <w:rPr>
          <w:u w:val="single"/>
        </w:rPr>
        <w:t xml:space="preserve">The researchers found that the </w:t>
      </w:r>
      <w:r w:rsidRPr="004F74CB">
        <w:rPr>
          <w:rStyle w:val="Emphasis"/>
        </w:rPr>
        <w:t>more than 9,300 tons</w:t>
      </w:r>
      <w:r w:rsidRPr="004762AB">
        <w:rPr>
          <w:sz w:val="14"/>
        </w:rPr>
        <w:t xml:space="preserve"> (8,440 metric tons) </w:t>
      </w:r>
      <w:r w:rsidRPr="006361F5">
        <w:rPr>
          <w:u w:val="single"/>
        </w:rPr>
        <w:t xml:space="preserve">of space objects orbiting Earth, including </w:t>
      </w:r>
      <w:r w:rsidRPr="004F74CB">
        <w:rPr>
          <w:rStyle w:val="Emphasis"/>
        </w:rPr>
        <w:t>inoperative</w:t>
      </w:r>
      <w:r w:rsidRPr="006361F5">
        <w:rPr>
          <w:u w:val="single"/>
        </w:rPr>
        <w:t xml:space="preserve"> satellites and </w:t>
      </w:r>
      <w:r w:rsidRPr="004F74CB">
        <w:rPr>
          <w:rStyle w:val="Emphasis"/>
        </w:rPr>
        <w:t>chunks</w:t>
      </w:r>
      <w:r w:rsidRPr="006361F5">
        <w:rPr>
          <w:u w:val="single"/>
        </w:rPr>
        <w:t xml:space="preserve"> of spent rocket stages, </w:t>
      </w:r>
      <w:r w:rsidRPr="00B844AE">
        <w:rPr>
          <w:highlight w:val="green"/>
          <w:u w:val="single"/>
        </w:rPr>
        <w:t>increase the</w:t>
      </w:r>
      <w:r w:rsidRPr="006361F5">
        <w:rPr>
          <w:u w:val="single"/>
        </w:rPr>
        <w:t xml:space="preserve"> </w:t>
      </w:r>
      <w:r w:rsidRPr="004F74CB">
        <w:rPr>
          <w:rStyle w:val="Emphasis"/>
        </w:rPr>
        <w:t xml:space="preserve">overall </w:t>
      </w:r>
      <w:r w:rsidRPr="00B844AE">
        <w:rPr>
          <w:rStyle w:val="Emphasis"/>
          <w:highlight w:val="green"/>
        </w:rPr>
        <w:t>brightness</w:t>
      </w:r>
      <w:r w:rsidRPr="00B844AE">
        <w:rPr>
          <w:highlight w:val="green"/>
          <w:u w:val="single"/>
        </w:rPr>
        <w:t xml:space="preserve"> of the</w:t>
      </w:r>
      <w:r w:rsidRPr="006361F5">
        <w:rPr>
          <w:u w:val="single"/>
        </w:rPr>
        <w:t xml:space="preserve"> night </w:t>
      </w:r>
      <w:r w:rsidRPr="00B844AE">
        <w:rPr>
          <w:highlight w:val="green"/>
          <w:u w:val="single"/>
        </w:rPr>
        <w:t xml:space="preserve">sky </w:t>
      </w:r>
      <w:r w:rsidRPr="004F74CB">
        <w:rPr>
          <w:u w:val="single"/>
        </w:rPr>
        <w:t>by</w:t>
      </w:r>
      <w:r w:rsidRPr="006361F5">
        <w:rPr>
          <w:u w:val="single"/>
        </w:rPr>
        <w:t xml:space="preserve"> </w:t>
      </w:r>
      <w:r w:rsidRPr="004F74CB">
        <w:rPr>
          <w:rStyle w:val="Emphasis"/>
        </w:rPr>
        <w:t>more than 10%</w:t>
      </w:r>
      <w:r w:rsidRPr="004762AB">
        <w:rPr>
          <w:sz w:val="14"/>
        </w:rPr>
        <w:t xml:space="preserve"> over large parts of the planet. </w:t>
      </w:r>
      <w:r w:rsidRPr="006361F5">
        <w:rPr>
          <w:u w:val="single"/>
        </w:rPr>
        <w:t xml:space="preserve">Such </w:t>
      </w:r>
      <w:r w:rsidRPr="004F74CB">
        <w:rPr>
          <w:u w:val="single"/>
        </w:rPr>
        <w:t xml:space="preserve">an </w:t>
      </w:r>
      <w:r w:rsidRPr="004F74CB">
        <w:rPr>
          <w:rStyle w:val="Emphasis"/>
        </w:rPr>
        <w:t>increase</w:t>
      </w:r>
      <w:r w:rsidRPr="006361F5">
        <w:rPr>
          <w:u w:val="single"/>
        </w:rPr>
        <w:t xml:space="preserve"> would </w:t>
      </w:r>
      <w:r w:rsidRPr="00B844AE">
        <w:rPr>
          <w:highlight w:val="green"/>
          <w:u w:val="single"/>
        </w:rPr>
        <w:t>mean</w:t>
      </w:r>
      <w:r w:rsidRPr="006361F5">
        <w:rPr>
          <w:u w:val="single"/>
        </w:rPr>
        <w:t xml:space="preserve"> </w:t>
      </w:r>
      <w:r w:rsidRPr="004F74CB">
        <w:rPr>
          <w:rStyle w:val="Emphasis"/>
        </w:rPr>
        <w:t xml:space="preserve">large </w:t>
      </w:r>
      <w:r w:rsidRPr="00B844AE">
        <w:rPr>
          <w:rStyle w:val="Emphasis"/>
          <w:highlight w:val="green"/>
        </w:rPr>
        <w:t>swathes</w:t>
      </w:r>
      <w:r w:rsidRPr="00B844AE">
        <w:rPr>
          <w:highlight w:val="green"/>
          <w:u w:val="single"/>
        </w:rPr>
        <w:t xml:space="preserve"> of the planet are</w:t>
      </w:r>
      <w:r w:rsidRPr="006361F5">
        <w:rPr>
          <w:u w:val="single"/>
        </w:rPr>
        <w:t xml:space="preserve"> </w:t>
      </w:r>
      <w:r w:rsidRPr="004F74CB">
        <w:rPr>
          <w:rStyle w:val="Emphasis"/>
        </w:rPr>
        <w:t xml:space="preserve">considered </w:t>
      </w:r>
      <w:r w:rsidRPr="00B844AE">
        <w:rPr>
          <w:rStyle w:val="Emphasis"/>
          <w:highlight w:val="green"/>
        </w:rPr>
        <w:t>light polluted</w:t>
      </w:r>
      <w:r w:rsidRPr="00B844AE">
        <w:rPr>
          <w:sz w:val="14"/>
          <w:highlight w:val="green"/>
        </w:rPr>
        <w:t xml:space="preserve">, </w:t>
      </w:r>
      <w:r w:rsidRPr="00B844AE">
        <w:rPr>
          <w:highlight w:val="green"/>
          <w:u w:val="single"/>
        </w:rPr>
        <w:t>making it</w:t>
      </w:r>
      <w:r w:rsidRPr="006361F5">
        <w:rPr>
          <w:u w:val="single"/>
        </w:rPr>
        <w:t xml:space="preserve"> </w:t>
      </w:r>
      <w:r w:rsidRPr="004F74CB">
        <w:rPr>
          <w:rStyle w:val="Emphasis"/>
        </w:rPr>
        <w:t>increasingly</w:t>
      </w:r>
      <w:r w:rsidRPr="006361F5">
        <w:rPr>
          <w:u w:val="single"/>
        </w:rPr>
        <w:t xml:space="preserve"> </w:t>
      </w:r>
      <w:r w:rsidRPr="00B844AE">
        <w:rPr>
          <w:rStyle w:val="Emphasis"/>
          <w:highlight w:val="green"/>
        </w:rPr>
        <w:t>difficult</w:t>
      </w:r>
      <w:r w:rsidRPr="006361F5">
        <w:rPr>
          <w:u w:val="single"/>
        </w:rPr>
        <w:t xml:space="preserve"> for astronomers </w:t>
      </w:r>
      <w:r w:rsidRPr="00B844AE">
        <w:rPr>
          <w:highlight w:val="green"/>
          <w:u w:val="single"/>
        </w:rPr>
        <w:t xml:space="preserve">to take </w:t>
      </w:r>
      <w:r w:rsidRPr="00B844AE">
        <w:rPr>
          <w:rStyle w:val="Emphasis"/>
          <w:highlight w:val="green"/>
        </w:rPr>
        <w:t>accurate measurements</w:t>
      </w:r>
      <w:r w:rsidRPr="004762AB">
        <w:rPr>
          <w:sz w:val="14"/>
        </w:rPr>
        <w:t xml:space="preserve">, </w:t>
      </w:r>
      <w:r w:rsidRPr="006361F5">
        <w:rPr>
          <w:u w:val="single"/>
        </w:rPr>
        <w:t xml:space="preserve">and </w:t>
      </w:r>
      <w:r w:rsidRPr="00B844AE">
        <w:rPr>
          <w:highlight w:val="green"/>
          <w:u w:val="single"/>
        </w:rPr>
        <w:t xml:space="preserve">increasing </w:t>
      </w:r>
      <w:r w:rsidRPr="004F74CB">
        <w:rPr>
          <w:u w:val="single"/>
        </w:rPr>
        <w:t xml:space="preserve">the </w:t>
      </w:r>
      <w:r w:rsidRPr="00B844AE">
        <w:rPr>
          <w:rStyle w:val="Emphasis"/>
          <w:highlight w:val="green"/>
        </w:rPr>
        <w:t>likelihood</w:t>
      </w:r>
      <w:r w:rsidRPr="006361F5">
        <w:rPr>
          <w:u w:val="single"/>
        </w:rPr>
        <w:t xml:space="preserve"> that </w:t>
      </w:r>
      <w:r w:rsidRPr="00B844AE">
        <w:rPr>
          <w:highlight w:val="green"/>
          <w:u w:val="single"/>
        </w:rPr>
        <w:t>they</w:t>
      </w:r>
      <w:r w:rsidRPr="006361F5">
        <w:rPr>
          <w:u w:val="single"/>
        </w:rPr>
        <w:t xml:space="preserve"> will </w:t>
      </w:r>
      <w:r w:rsidRPr="00B844AE">
        <w:rPr>
          <w:highlight w:val="green"/>
          <w:u w:val="single"/>
        </w:rPr>
        <w:t xml:space="preserve">miss </w:t>
      </w:r>
      <w:r w:rsidRPr="004F74CB">
        <w:rPr>
          <w:rStyle w:val="Emphasis"/>
        </w:rPr>
        <w:t xml:space="preserve">significant </w:t>
      </w:r>
      <w:r w:rsidRPr="00B844AE">
        <w:rPr>
          <w:rStyle w:val="Emphasis"/>
          <w:highlight w:val="green"/>
        </w:rPr>
        <w:t>discoveries</w:t>
      </w:r>
      <w:r w:rsidRPr="004762AB">
        <w:rPr>
          <w:sz w:val="14"/>
        </w:rPr>
        <w:t xml:space="preserve"> altogether, the researchers said in the journal Monthly Notices of the Royal Astronomical Society. </w:t>
      </w:r>
    </w:p>
    <w:p w14:paraId="473E55BC" w14:textId="77777777" w:rsidR="0010781E" w:rsidRDefault="0010781E" w:rsidP="0010781E">
      <w:pPr>
        <w:rPr>
          <w:rStyle w:val="Emphasis"/>
        </w:rPr>
      </w:pPr>
      <w:r w:rsidRPr="004762AB">
        <w:rPr>
          <w:sz w:val="14"/>
        </w:rPr>
        <w:t xml:space="preserve">"We expected the sky brightness increase would be marginal, if any, but our first theoretical estimates have proved extremely surprising and thus encouraged us to report our results promptly," lead study author Miroslav </w:t>
      </w:r>
      <w:proofErr w:type="spellStart"/>
      <w:r w:rsidRPr="004762AB">
        <w:rPr>
          <w:sz w:val="14"/>
        </w:rPr>
        <w:t>Kocifaj</w:t>
      </w:r>
      <w:proofErr w:type="spellEnd"/>
      <w:r w:rsidRPr="004762AB">
        <w:rPr>
          <w:sz w:val="14"/>
        </w:rPr>
        <w:t xml:space="preserve">, a senior researcher at the Slovak Academy of Sciences, said in a statement. The researchers calculated the change in brightness by developing a model that </w:t>
      </w:r>
      <w:proofErr w:type="gramStart"/>
      <w:r w:rsidRPr="004762AB">
        <w:rPr>
          <w:sz w:val="14"/>
        </w:rPr>
        <w:t>takes into account</w:t>
      </w:r>
      <w:proofErr w:type="gramEnd"/>
      <w:r w:rsidRPr="004762AB">
        <w:rPr>
          <w:sz w:val="14"/>
        </w:rPr>
        <w:t xml:space="preserve"> the average size and brightness of each </w:t>
      </w:r>
      <w:r w:rsidRPr="004762AB">
        <w:rPr>
          <w:sz w:val="14"/>
        </w:rPr>
        <w:lastRenderedPageBreak/>
        <w:t xml:space="preserve">piece of debris. According to the researchers, </w:t>
      </w:r>
      <w:proofErr w:type="gramStart"/>
      <w:r w:rsidRPr="004F74CB">
        <w:rPr>
          <w:rStyle w:val="Emphasis"/>
        </w:rPr>
        <w:t>satellites</w:t>
      </w:r>
      <w:proofErr w:type="gramEnd"/>
      <w:r w:rsidRPr="006361F5">
        <w:rPr>
          <w:u w:val="single"/>
        </w:rPr>
        <w:t xml:space="preserve"> and space </w:t>
      </w:r>
      <w:r w:rsidRPr="00B844AE">
        <w:rPr>
          <w:highlight w:val="green"/>
          <w:u w:val="single"/>
        </w:rPr>
        <w:t xml:space="preserve">garbage </w:t>
      </w:r>
      <w:r w:rsidRPr="00B844AE">
        <w:rPr>
          <w:rStyle w:val="Emphasis"/>
          <w:highlight w:val="green"/>
        </w:rPr>
        <w:t xml:space="preserve">ruin </w:t>
      </w:r>
      <w:r w:rsidRPr="004F74CB">
        <w:rPr>
          <w:rStyle w:val="Emphasis"/>
        </w:rPr>
        <w:t xml:space="preserve">astronomical </w:t>
      </w:r>
      <w:r w:rsidRPr="00B844AE">
        <w:rPr>
          <w:rStyle w:val="Emphasis"/>
          <w:highlight w:val="green"/>
        </w:rPr>
        <w:t>images</w:t>
      </w:r>
      <w:r w:rsidRPr="00B844AE">
        <w:rPr>
          <w:highlight w:val="green"/>
          <w:u w:val="single"/>
        </w:rPr>
        <w:t xml:space="preserve"> by scattering</w:t>
      </w:r>
      <w:r w:rsidRPr="006361F5">
        <w:rPr>
          <w:u w:val="single"/>
        </w:rPr>
        <w:t xml:space="preserve"> </w:t>
      </w:r>
      <w:r w:rsidRPr="004F74CB">
        <w:rPr>
          <w:rStyle w:val="Emphasis"/>
        </w:rPr>
        <w:t xml:space="preserve">reflected </w:t>
      </w:r>
      <w:r w:rsidRPr="00B844AE">
        <w:rPr>
          <w:rStyle w:val="Emphasis"/>
          <w:highlight w:val="green"/>
        </w:rPr>
        <w:t>sunlight</w:t>
      </w:r>
      <w:r w:rsidRPr="006361F5">
        <w:rPr>
          <w:u w:val="single"/>
        </w:rPr>
        <w:t xml:space="preserve">, producing </w:t>
      </w:r>
      <w:r w:rsidRPr="004F74CB">
        <w:rPr>
          <w:rStyle w:val="Emphasis"/>
        </w:rPr>
        <w:t>bright streaks</w:t>
      </w:r>
      <w:r w:rsidRPr="006361F5">
        <w:rPr>
          <w:u w:val="single"/>
        </w:rPr>
        <w:t xml:space="preserve"> that are indistinguishable from</w:t>
      </w:r>
      <w:r w:rsidRPr="004762AB">
        <w:rPr>
          <w:sz w:val="14"/>
        </w:rPr>
        <w:t xml:space="preserve"> — and often brighter than — </w:t>
      </w:r>
      <w:r w:rsidRPr="006361F5">
        <w:rPr>
          <w:u w:val="single"/>
        </w:rPr>
        <w:t xml:space="preserve">objects of </w:t>
      </w:r>
      <w:r w:rsidRPr="004F74CB">
        <w:rPr>
          <w:rStyle w:val="Emphasis"/>
        </w:rPr>
        <w:t>astrophysical interest</w:t>
      </w:r>
      <w:r w:rsidRPr="006361F5">
        <w:rPr>
          <w:u w:val="single"/>
        </w:rPr>
        <w:t xml:space="preserve">, </w:t>
      </w:r>
      <w:r w:rsidRPr="00B844AE">
        <w:rPr>
          <w:highlight w:val="green"/>
          <w:u w:val="single"/>
        </w:rPr>
        <w:t xml:space="preserve">making it </w:t>
      </w:r>
      <w:r w:rsidRPr="00B844AE">
        <w:rPr>
          <w:rStyle w:val="Emphasis"/>
          <w:highlight w:val="green"/>
        </w:rPr>
        <w:t>difficult</w:t>
      </w:r>
      <w:r w:rsidRPr="004F74CB">
        <w:rPr>
          <w:rStyle w:val="Emphasis"/>
        </w:rPr>
        <w:t xml:space="preserve"> if not impossible for them </w:t>
      </w:r>
      <w:r w:rsidRPr="00B844AE">
        <w:rPr>
          <w:rStyle w:val="Emphasis"/>
          <w:highlight w:val="green"/>
        </w:rPr>
        <w:t>to get a</w:t>
      </w:r>
      <w:r w:rsidRPr="004F74CB">
        <w:rPr>
          <w:rStyle w:val="Emphasis"/>
        </w:rPr>
        <w:t xml:space="preserve"> clear </w:t>
      </w:r>
      <w:r w:rsidRPr="00B844AE">
        <w:rPr>
          <w:rStyle w:val="Emphasis"/>
          <w:highlight w:val="green"/>
        </w:rPr>
        <w:t>picture</w:t>
      </w:r>
      <w:r w:rsidRPr="004F74CB">
        <w:rPr>
          <w:rStyle w:val="Emphasis"/>
        </w:rPr>
        <w:t>.</w:t>
      </w:r>
      <w:r>
        <w:rPr>
          <w:rStyle w:val="Emphasis"/>
        </w:rPr>
        <w:t xml:space="preserve"> </w:t>
      </w:r>
      <w:r w:rsidRPr="004762AB">
        <w:rPr>
          <w:sz w:val="14"/>
        </w:rPr>
        <w:t xml:space="preserve">The researchers found that </w:t>
      </w:r>
      <w:r w:rsidRPr="006361F5">
        <w:rPr>
          <w:u w:val="single"/>
        </w:rPr>
        <w:t xml:space="preserve">this effect is most pronounced when viewing the </w:t>
      </w:r>
      <w:r w:rsidRPr="004F74CB">
        <w:rPr>
          <w:rStyle w:val="Emphasis"/>
        </w:rPr>
        <w:t>cosmos with low-resolution detectors</w:t>
      </w:r>
      <w:r w:rsidRPr="004762AB">
        <w:rPr>
          <w:sz w:val="14"/>
        </w:rPr>
        <w:t xml:space="preserve">, such as the human eye, </w:t>
      </w:r>
      <w:r w:rsidRPr="00B844AE">
        <w:rPr>
          <w:highlight w:val="green"/>
          <w:u w:val="single"/>
        </w:rPr>
        <w:t xml:space="preserve">resulting in a </w:t>
      </w:r>
      <w:r w:rsidRPr="00B844AE">
        <w:rPr>
          <w:rStyle w:val="Emphasis"/>
          <w:highlight w:val="green"/>
        </w:rPr>
        <w:t>diffuse brightness</w:t>
      </w:r>
      <w:r w:rsidRPr="004F74CB">
        <w:rPr>
          <w:rStyle w:val="Emphasis"/>
        </w:rPr>
        <w:t xml:space="preserve"> across </w:t>
      </w:r>
      <w:proofErr w:type="gramStart"/>
      <w:r w:rsidRPr="004F74CB">
        <w:rPr>
          <w:rStyle w:val="Emphasis"/>
        </w:rPr>
        <w:t>all of</w:t>
      </w:r>
      <w:proofErr w:type="gramEnd"/>
      <w:r w:rsidRPr="004F74CB">
        <w:rPr>
          <w:rStyle w:val="Emphasis"/>
        </w:rPr>
        <w:t xml:space="preserve"> the night sky</w:t>
      </w:r>
      <w:r w:rsidRPr="006361F5">
        <w:rPr>
          <w:u w:val="single"/>
        </w:rPr>
        <w:t xml:space="preserve">. </w:t>
      </w:r>
      <w:r w:rsidRPr="00B844AE">
        <w:rPr>
          <w:highlight w:val="green"/>
          <w:u w:val="single"/>
        </w:rPr>
        <w:t>Telescopes</w:t>
      </w:r>
      <w:r w:rsidRPr="006361F5">
        <w:rPr>
          <w:u w:val="single"/>
        </w:rPr>
        <w:t xml:space="preserve"> with high angular resolution and high sensitivity may also </w:t>
      </w:r>
      <w:r w:rsidRPr="00B844AE">
        <w:rPr>
          <w:highlight w:val="green"/>
          <w:u w:val="single"/>
        </w:rPr>
        <w:t>have</w:t>
      </w:r>
      <w:r w:rsidRPr="006361F5">
        <w:rPr>
          <w:u w:val="single"/>
        </w:rPr>
        <w:t xml:space="preserve"> part of </w:t>
      </w:r>
      <w:r w:rsidRPr="00B844AE">
        <w:rPr>
          <w:highlight w:val="green"/>
          <w:u w:val="single"/>
        </w:rPr>
        <w:t xml:space="preserve">their images </w:t>
      </w:r>
      <w:r w:rsidRPr="00B844AE">
        <w:rPr>
          <w:rStyle w:val="Emphasis"/>
          <w:highlight w:val="green"/>
        </w:rPr>
        <w:t>ruined</w:t>
      </w:r>
      <w:r w:rsidRPr="006361F5">
        <w:rPr>
          <w:u w:val="single"/>
        </w:rPr>
        <w:t xml:space="preserve"> by the </w:t>
      </w:r>
      <w:r w:rsidRPr="004F74CB">
        <w:rPr>
          <w:rStyle w:val="Emphasis"/>
        </w:rPr>
        <w:t>light pollution</w:t>
      </w:r>
      <w:r w:rsidRPr="004762AB">
        <w:rPr>
          <w:sz w:val="14"/>
        </w:rPr>
        <w:t xml:space="preserve">, although they can likely resolve the junk-reflected light into smears. Nevertheless, </w:t>
      </w:r>
      <w:r w:rsidRPr="00B844AE">
        <w:rPr>
          <w:highlight w:val="green"/>
          <w:u w:val="single"/>
        </w:rPr>
        <w:t>this could</w:t>
      </w:r>
      <w:r w:rsidRPr="006361F5">
        <w:rPr>
          <w:u w:val="single"/>
        </w:rPr>
        <w:t xml:space="preserve"> </w:t>
      </w:r>
      <w:r w:rsidRPr="004F74CB">
        <w:rPr>
          <w:rStyle w:val="Emphasis"/>
        </w:rPr>
        <w:t xml:space="preserve">potentially </w:t>
      </w:r>
      <w:r w:rsidRPr="00B844AE">
        <w:rPr>
          <w:rStyle w:val="Emphasis"/>
          <w:highlight w:val="green"/>
        </w:rPr>
        <w:t>obscure astronomical sights</w:t>
      </w:r>
      <w:r w:rsidRPr="006361F5">
        <w:rPr>
          <w:u w:val="single"/>
        </w:rPr>
        <w:t xml:space="preserve">, such as the glowing clouds of stars along the disk of the Milky Way, wherever in the world </w:t>
      </w:r>
      <w:proofErr w:type="gramStart"/>
      <w:r w:rsidRPr="004F74CB">
        <w:rPr>
          <w:rStyle w:val="Emphasis"/>
        </w:rPr>
        <w:t>star-gazers</w:t>
      </w:r>
      <w:proofErr w:type="gramEnd"/>
      <w:r w:rsidRPr="004F74CB">
        <w:rPr>
          <w:rStyle w:val="Emphasis"/>
        </w:rPr>
        <w:t xml:space="preserve"> happen to be.</w:t>
      </w:r>
      <w:r>
        <w:rPr>
          <w:rStyle w:val="Emphasis"/>
        </w:rPr>
        <w:t xml:space="preserve"> </w:t>
      </w:r>
    </w:p>
    <w:p w14:paraId="3D6BEEDB" w14:textId="77777777" w:rsidR="0010781E" w:rsidRPr="004762AB" w:rsidRDefault="0010781E" w:rsidP="0010781E">
      <w:pPr>
        <w:rPr>
          <w:sz w:val="14"/>
        </w:rPr>
      </w:pPr>
      <w:r w:rsidRPr="004762AB">
        <w:rPr>
          <w:sz w:val="14"/>
        </w:rPr>
        <w:t xml:space="preserve">"Unlike ground-based light pollution, this kind of artificial light in the night sky can be seen across a large part of the Earth's surface," study co-author John </w:t>
      </w:r>
      <w:proofErr w:type="spellStart"/>
      <w:r w:rsidRPr="004762AB">
        <w:rPr>
          <w:sz w:val="14"/>
        </w:rPr>
        <w:t>Barentine</w:t>
      </w:r>
      <w:proofErr w:type="spellEnd"/>
      <w:r w:rsidRPr="004762AB">
        <w:rPr>
          <w:sz w:val="14"/>
        </w:rPr>
        <w:t xml:space="preserve">, director of public policy for the International Dark-Sky Association, said in the statement. "Astronomers build observatories far from city lights to seek dark skies, but this form of light pollution has a much larger geographical reach." And </w:t>
      </w:r>
      <w:r w:rsidRPr="00B844AE">
        <w:rPr>
          <w:highlight w:val="green"/>
          <w:u w:val="single"/>
        </w:rPr>
        <w:t>the night sky could get</w:t>
      </w:r>
      <w:r w:rsidRPr="006361F5">
        <w:rPr>
          <w:u w:val="single"/>
        </w:rPr>
        <w:t xml:space="preserve"> even </w:t>
      </w:r>
      <w:r w:rsidRPr="00B844AE">
        <w:rPr>
          <w:rStyle w:val="Emphasis"/>
          <w:highlight w:val="green"/>
        </w:rPr>
        <w:t>junkier</w:t>
      </w:r>
      <w:r w:rsidRPr="006361F5">
        <w:rPr>
          <w:u w:val="single"/>
        </w:rPr>
        <w:t xml:space="preserve"> and </w:t>
      </w:r>
      <w:r w:rsidRPr="004F74CB">
        <w:rPr>
          <w:rStyle w:val="Emphasis"/>
        </w:rPr>
        <w:t>brighter</w:t>
      </w:r>
      <w:r w:rsidRPr="006361F5">
        <w:rPr>
          <w:u w:val="single"/>
        </w:rPr>
        <w:t xml:space="preserve">, especially </w:t>
      </w:r>
      <w:r w:rsidRPr="00B844AE">
        <w:rPr>
          <w:highlight w:val="green"/>
          <w:u w:val="single"/>
        </w:rPr>
        <w:t>with</w:t>
      </w:r>
      <w:r w:rsidRPr="006361F5">
        <w:rPr>
          <w:u w:val="single"/>
        </w:rPr>
        <w:t xml:space="preserve"> the </w:t>
      </w:r>
      <w:r w:rsidRPr="004F74CB">
        <w:rPr>
          <w:rStyle w:val="Emphasis"/>
        </w:rPr>
        <w:t>ongoing installation</w:t>
      </w:r>
      <w:r w:rsidRPr="006361F5">
        <w:rPr>
          <w:u w:val="single"/>
        </w:rPr>
        <w:t xml:space="preserve"> of “</w:t>
      </w:r>
      <w:r w:rsidRPr="00B844AE">
        <w:rPr>
          <w:highlight w:val="green"/>
          <w:u w:val="single"/>
        </w:rPr>
        <w:t>mega-constellations</w:t>
      </w:r>
      <w:r w:rsidRPr="006361F5">
        <w:rPr>
          <w:u w:val="single"/>
        </w:rPr>
        <w:t xml:space="preserve">,” — large arrays of </w:t>
      </w:r>
      <w:r w:rsidRPr="004F74CB">
        <w:rPr>
          <w:rStyle w:val="Emphasis"/>
        </w:rPr>
        <w:t>commercial satellites</w:t>
      </w:r>
      <w:r w:rsidRPr="006361F5">
        <w:rPr>
          <w:u w:val="single"/>
        </w:rPr>
        <w:t xml:space="preserve"> that aim to provide global internet access. At least 12 operators, including Amazon, SpaceX and </w:t>
      </w:r>
      <w:proofErr w:type="spellStart"/>
      <w:r w:rsidRPr="006361F5">
        <w:rPr>
          <w:u w:val="single"/>
        </w:rPr>
        <w:t>OneWeb</w:t>
      </w:r>
      <w:proofErr w:type="spellEnd"/>
      <w:r w:rsidRPr="006361F5">
        <w:rPr>
          <w:u w:val="single"/>
        </w:rPr>
        <w:t xml:space="preserve">, have plans to launch new mega-constellation satellites or expand existing networks. SpaceX's </w:t>
      </w:r>
      <w:proofErr w:type="spellStart"/>
      <w:r w:rsidRPr="006361F5">
        <w:rPr>
          <w:u w:val="single"/>
        </w:rPr>
        <w:t>Starlink</w:t>
      </w:r>
      <w:proofErr w:type="spellEnd"/>
      <w:r w:rsidRPr="006361F5">
        <w:rPr>
          <w:u w:val="single"/>
        </w:rPr>
        <w:t xml:space="preserve"> currently has 1,200 satellites in orbit, but the </w:t>
      </w:r>
      <w:r w:rsidRPr="004F74CB">
        <w:rPr>
          <w:rStyle w:val="Emphasis"/>
        </w:rPr>
        <w:t>company intends to increase its fleet to 42,000 in the coming decades</w:t>
      </w:r>
      <w:r w:rsidRPr="006361F5">
        <w:rPr>
          <w:u w:val="single"/>
        </w:rPr>
        <w:t xml:space="preserve"> — roughly 14 times the number of operational satellites in orbit today.</w:t>
      </w:r>
      <w:r w:rsidRPr="004762AB">
        <w:rPr>
          <w:sz w:val="14"/>
        </w:rPr>
        <w:t xml:space="preserve"> </w:t>
      </w:r>
    </w:p>
    <w:p w14:paraId="70B70E10" w14:textId="77777777" w:rsidR="0010781E" w:rsidRDefault="0010781E" w:rsidP="0010781E">
      <w:pPr>
        <w:pStyle w:val="Heading4"/>
        <w:jc w:val="both"/>
      </w:pPr>
      <w:r>
        <w:t xml:space="preserve">Astronomical research solves every existential threat – specifically </w:t>
      </w:r>
      <w:r w:rsidRPr="004762AB">
        <w:rPr>
          <w:u w:val="single"/>
        </w:rPr>
        <w:t>physiology</w:t>
      </w:r>
      <w:r>
        <w:t xml:space="preserve"> and </w:t>
      </w:r>
      <w:r w:rsidRPr="004762AB">
        <w:rPr>
          <w:u w:val="single"/>
        </w:rPr>
        <w:t>climate change</w:t>
      </w:r>
      <w:r>
        <w:t>.</w:t>
      </w:r>
    </w:p>
    <w:p w14:paraId="39A37918" w14:textId="77777777" w:rsidR="0010781E" w:rsidRDefault="0010781E" w:rsidP="0010781E">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4F695C2B" w14:textId="77777777" w:rsidR="0010781E" w:rsidRDefault="0010781E" w:rsidP="0010781E">
      <w:pPr>
        <w:rPr>
          <w:u w:val="single"/>
        </w:rPr>
      </w:pPr>
      <w:r w:rsidRPr="005D6684">
        <w:rPr>
          <w:sz w:val="16"/>
        </w:rPr>
        <w:t xml:space="preserve">In favor of going into space are such basics as </w:t>
      </w:r>
      <w:r w:rsidRPr="005D6684">
        <w:rPr>
          <w:u w:val="single"/>
        </w:rPr>
        <w:t>gaining</w:t>
      </w:r>
      <w:r w:rsidRPr="00715E14">
        <w:rPr>
          <w:u w:val="single"/>
        </w:rPr>
        <w:t xml:space="preserve"> </w:t>
      </w:r>
      <w:r w:rsidRPr="00F00796">
        <w:rPr>
          <w:rStyle w:val="Emphasis"/>
        </w:rPr>
        <w:t xml:space="preserve">scientific </w:t>
      </w:r>
      <w:r w:rsidRPr="00B844AE">
        <w:rPr>
          <w:rStyle w:val="Emphasis"/>
          <w:highlight w:val="green"/>
        </w:rPr>
        <w:t>knowledge</w:t>
      </w:r>
      <w:r w:rsidRPr="00B844AE">
        <w:rPr>
          <w:highlight w:val="green"/>
          <w:u w:val="single"/>
        </w:rPr>
        <w:t xml:space="preserve"> and</w:t>
      </w:r>
      <w:r w:rsidRPr="00715E14">
        <w:rPr>
          <w:u w:val="single"/>
        </w:rPr>
        <w:t xml:space="preserve"> developing </w:t>
      </w:r>
      <w:r w:rsidRPr="00F00796">
        <w:rPr>
          <w:rStyle w:val="Emphasis"/>
        </w:rPr>
        <w:t xml:space="preserve">beneficial new </w:t>
      </w:r>
      <w:r w:rsidRPr="00B844AE">
        <w:rPr>
          <w:rStyle w:val="Emphasis"/>
          <w:highlight w:val="green"/>
        </w:rPr>
        <w:t>technologies</w:t>
      </w:r>
      <w:r w:rsidRPr="005D6684">
        <w:rPr>
          <w:sz w:val="16"/>
        </w:rPr>
        <w:t xml:space="preserve">, both of which </w:t>
      </w:r>
      <w:r w:rsidRPr="00F00796">
        <w:rPr>
          <w:rStyle w:val="Emphasis"/>
        </w:rPr>
        <w:t>space exploration and</w:t>
      </w:r>
      <w:r w:rsidRPr="00715E14">
        <w:rPr>
          <w:u w:val="single"/>
        </w:rPr>
        <w:t xml:space="preserve"> use have already begun to accomplish with dramatic and sometimes </w:t>
      </w:r>
      <w:r w:rsidRPr="00B844AE">
        <w:rPr>
          <w:rStyle w:val="Emphasis"/>
          <w:highlight w:val="green"/>
        </w:rPr>
        <w:t>unexpected effects for humankind</w:t>
      </w:r>
      <w:r w:rsidRPr="005D6684">
        <w:rPr>
          <w:u w:val="single"/>
        </w:rPr>
        <w:t xml:space="preserve">. </w:t>
      </w:r>
      <w:r w:rsidRPr="005D6684">
        <w:rPr>
          <w:rStyle w:val="Emphasis"/>
        </w:rPr>
        <w:t>Scientific advancements</w:t>
      </w:r>
      <w:r w:rsidRPr="00715E14">
        <w:rPr>
          <w:u w:val="single"/>
        </w:rPr>
        <w:t xml:space="preserve"> include </w:t>
      </w:r>
      <w:r w:rsidRPr="00B844AE">
        <w:rPr>
          <w:rStyle w:val="Emphasis"/>
          <w:highlight w:val="green"/>
        </w:rPr>
        <w:t>astronomical</w:t>
      </w:r>
      <w:r w:rsidRPr="00715E14">
        <w:rPr>
          <w:u w:val="single"/>
        </w:rPr>
        <w:t xml:space="preserve"> and </w:t>
      </w:r>
      <w:r w:rsidRPr="00F00796">
        <w:rPr>
          <w:rStyle w:val="Emphasis"/>
        </w:rPr>
        <w:t>cosmological</w:t>
      </w:r>
      <w:r w:rsidRPr="00715E14">
        <w:rPr>
          <w:u w:val="single"/>
        </w:rPr>
        <w:t xml:space="preserve"> </w:t>
      </w:r>
      <w:r w:rsidRPr="00B844AE">
        <w:rPr>
          <w:rStyle w:val="Emphasis"/>
          <w:highlight w:val="green"/>
        </w:rPr>
        <w:t>knowledge</w:t>
      </w:r>
      <w:r w:rsidRPr="00B844AE">
        <w:rPr>
          <w:highlight w:val="green"/>
          <w:u w:val="single"/>
        </w:rPr>
        <w:t xml:space="preserve"> from</w:t>
      </w:r>
      <w:r w:rsidRPr="00715E14">
        <w:rPr>
          <w:u w:val="single"/>
        </w:rPr>
        <w:t xml:space="preserve"> </w:t>
      </w:r>
      <w:r w:rsidRPr="00F00796">
        <w:rPr>
          <w:rStyle w:val="Emphasis"/>
        </w:rPr>
        <w:t xml:space="preserve">various orbiting </w:t>
      </w:r>
      <w:r w:rsidRPr="00B844AE">
        <w:rPr>
          <w:rStyle w:val="Emphasis"/>
          <w:highlight w:val="green"/>
        </w:rPr>
        <w:t>experiments</w:t>
      </w:r>
      <w:r w:rsidRPr="00B844AE">
        <w:rPr>
          <w:highlight w:val="green"/>
          <w:u w:val="single"/>
        </w:rPr>
        <w:t xml:space="preserve"> and </w:t>
      </w:r>
      <w:r w:rsidRPr="00B844AE">
        <w:rPr>
          <w:rStyle w:val="Emphasis"/>
          <w:highlight w:val="green"/>
        </w:rPr>
        <w:t>telescopes</w:t>
      </w:r>
      <w:r w:rsidRPr="00715E14">
        <w:rPr>
          <w:u w:val="single"/>
        </w:rPr>
        <w:t xml:space="preserve"> that have let us </w:t>
      </w:r>
      <w:r w:rsidRPr="00B844AE">
        <w:rPr>
          <w:highlight w:val="green"/>
          <w:u w:val="single"/>
        </w:rPr>
        <w:t xml:space="preserve">gain </w:t>
      </w:r>
      <w:r w:rsidRPr="00B844AE">
        <w:rPr>
          <w:rStyle w:val="Emphasis"/>
          <w:highlight w:val="green"/>
        </w:rPr>
        <w:t>unprecedented understanding</w:t>
      </w:r>
      <w:r w:rsidRPr="00715E14">
        <w:rPr>
          <w:u w:val="single"/>
        </w:rPr>
        <w:t xml:space="preserve"> about our universe</w:t>
      </w:r>
      <w:r w:rsidRPr="005D6684">
        <w:rPr>
          <w:sz w:val="16"/>
        </w:rPr>
        <w:t xml:space="preserve">. But </w:t>
      </w:r>
      <w:r w:rsidRPr="00715E14">
        <w:rPr>
          <w:u w:val="single"/>
        </w:rPr>
        <w:t xml:space="preserve">space activities have also </w:t>
      </w:r>
      <w:r w:rsidRPr="00B844AE">
        <w:rPr>
          <w:highlight w:val="green"/>
          <w:u w:val="single"/>
        </w:rPr>
        <w:t>contributed to</w:t>
      </w:r>
      <w:r w:rsidRPr="00715E14">
        <w:rPr>
          <w:u w:val="single"/>
        </w:rPr>
        <w:t xml:space="preserve"> a </w:t>
      </w:r>
      <w:r w:rsidRPr="00F00796">
        <w:rPr>
          <w:rStyle w:val="Emphasis"/>
        </w:rPr>
        <w:t xml:space="preserve">great deal of </w:t>
      </w:r>
      <w:r w:rsidRPr="00B844AE">
        <w:rPr>
          <w:rStyle w:val="Emphasis"/>
          <w:highlight w:val="green"/>
        </w:rPr>
        <w:t>scientific knowledge</w:t>
      </w:r>
      <w:r w:rsidRPr="00F00796">
        <w:rPr>
          <w:rStyle w:val="Emphasis"/>
        </w:rPr>
        <w:t xml:space="preserve"> about our Earth</w:t>
      </w:r>
      <w:r w:rsidRPr="005D6684">
        <w:rPr>
          <w:sz w:val="16"/>
        </w:rPr>
        <w:t xml:space="preserve">, including </w:t>
      </w:r>
      <w:r w:rsidRPr="00715E14">
        <w:rPr>
          <w:u w:val="single"/>
        </w:rPr>
        <w:t xml:space="preserve">measurements </w:t>
      </w:r>
      <w:r w:rsidRPr="00B844AE">
        <w:rPr>
          <w:highlight w:val="green"/>
          <w:u w:val="single"/>
        </w:rPr>
        <w:t xml:space="preserve">of </w:t>
      </w:r>
      <w:r w:rsidRPr="00B844AE">
        <w:rPr>
          <w:rStyle w:val="Emphasis"/>
          <w:highlight w:val="green"/>
        </w:rPr>
        <w:t>environment</w:t>
      </w:r>
      <w:r w:rsidRPr="005D6684">
        <w:rPr>
          <w:rStyle w:val="Emphasis"/>
        </w:rPr>
        <w:t>al status</w:t>
      </w:r>
      <w:r w:rsidRPr="005D6684">
        <w:rPr>
          <w:sz w:val="16"/>
        </w:rPr>
        <w:t xml:space="preserve">, </w:t>
      </w:r>
      <w:r w:rsidRPr="00B844AE">
        <w:rPr>
          <w:highlight w:val="green"/>
          <w:u w:val="single"/>
        </w:rPr>
        <w:t xml:space="preserve">habitat </w:t>
      </w:r>
      <w:r w:rsidRPr="00F00796">
        <w:rPr>
          <w:rStyle w:val="Emphasis"/>
        </w:rPr>
        <w:t>conversion</w:t>
      </w:r>
      <w:r w:rsidRPr="00F00796">
        <w:rPr>
          <w:u w:val="single"/>
        </w:rPr>
        <w:t xml:space="preserve"> and </w:t>
      </w:r>
      <w:r w:rsidRPr="00F00796">
        <w:rPr>
          <w:rStyle w:val="Emphasis"/>
        </w:rPr>
        <w:t>destruction</w:t>
      </w:r>
      <w:r w:rsidRPr="005D6684">
        <w:rPr>
          <w:sz w:val="16"/>
        </w:rPr>
        <w:t xml:space="preserve">, </w:t>
      </w:r>
      <w:r w:rsidRPr="00715E14">
        <w:rPr>
          <w:u w:val="single"/>
        </w:rPr>
        <w:t xml:space="preserve">detailed knowledge of </w:t>
      </w:r>
      <w:r w:rsidRPr="005D6684">
        <w:rPr>
          <w:rStyle w:val="Emphasis"/>
        </w:rPr>
        <w:t xml:space="preserve">anthropogenic </w:t>
      </w:r>
      <w:r w:rsidRPr="00B844AE">
        <w:rPr>
          <w:rStyle w:val="Emphasis"/>
          <w:highlight w:val="green"/>
        </w:rPr>
        <w:t>climate change</w:t>
      </w:r>
      <w:r w:rsidRPr="00B844AE">
        <w:rPr>
          <w:sz w:val="16"/>
          <w:highlight w:val="green"/>
        </w:rPr>
        <w:t xml:space="preserve">, </w:t>
      </w:r>
      <w:r w:rsidRPr="00B844AE">
        <w:rPr>
          <w:highlight w:val="green"/>
          <w:u w:val="single"/>
        </w:rPr>
        <w:t>and</w:t>
      </w:r>
      <w:r w:rsidRPr="00715E14">
        <w:rPr>
          <w:u w:val="single"/>
        </w:rPr>
        <w:t xml:space="preserve"> much about Earth’s </w:t>
      </w:r>
      <w:r w:rsidRPr="00B844AE">
        <w:rPr>
          <w:rStyle w:val="Emphasis"/>
          <w:highlight w:val="green"/>
        </w:rPr>
        <w:t>chemistry and geology</w:t>
      </w:r>
      <w:r w:rsidRPr="00715E14">
        <w:rPr>
          <w:u w:val="single"/>
        </w:rPr>
        <w:t xml:space="preserve">. We have also learned a great deal about our </w:t>
      </w:r>
      <w:r w:rsidRPr="00F00796">
        <w:rPr>
          <w:rStyle w:val="Emphasis"/>
        </w:rPr>
        <w:t>local planets</w:t>
      </w:r>
      <w:r w:rsidRPr="005D6684">
        <w:rPr>
          <w:sz w:val="16"/>
        </w:rPr>
        <w:t xml:space="preserve">, for example, that </w:t>
      </w:r>
      <w:r w:rsidRPr="00715E14">
        <w:rPr>
          <w:u w:val="single"/>
        </w:rPr>
        <w:t xml:space="preserve">a </w:t>
      </w:r>
      <w:r w:rsidRPr="00B844AE">
        <w:rPr>
          <w:rStyle w:val="Emphasis"/>
          <w:highlight w:val="green"/>
        </w:rPr>
        <w:t>runaway “greenhouse effect”</w:t>
      </w:r>
      <w:r w:rsidRPr="00715E14">
        <w:rPr>
          <w:u w:val="single"/>
        </w:rPr>
        <w:t xml:space="preserve"> in the atmosphere of Venus makes the </w:t>
      </w:r>
      <w:r w:rsidRPr="00F00796">
        <w:rPr>
          <w:rStyle w:val="Emphasis"/>
        </w:rPr>
        <w:t xml:space="preserve">surface </w:t>
      </w:r>
      <w:proofErr w:type="spellStart"/>
      <w:r w:rsidRPr="00F00796">
        <w:rPr>
          <w:rStyle w:val="Emphasis"/>
        </w:rPr>
        <w:t>scorchingly</w:t>
      </w:r>
      <w:proofErr w:type="spellEnd"/>
      <w:r w:rsidRPr="00F00796">
        <w:rPr>
          <w:rStyle w:val="Emphasis"/>
        </w:rPr>
        <w:t xml:space="preserve"> hot</w:t>
      </w:r>
      <w:r w:rsidRPr="00715E14">
        <w:rPr>
          <w:u w:val="single"/>
        </w:rPr>
        <w:t xml:space="preserve">, while </w:t>
      </w:r>
      <w:r w:rsidRPr="00F00796">
        <w:rPr>
          <w:rStyle w:val="Emphasis"/>
        </w:rPr>
        <w:t>too little greenhouse effect</w:t>
      </w:r>
      <w:r w:rsidRPr="00715E14">
        <w:rPr>
          <w:u w:val="single"/>
        </w:rPr>
        <w:t xml:space="preserve"> on Mars leaves the surface quite cold</w:t>
      </w:r>
      <w:r w:rsidRPr="005D6684">
        <w:rPr>
          <w:sz w:val="16"/>
        </w:rPr>
        <w:t xml:space="preserve">. There have also been </w:t>
      </w:r>
      <w:r w:rsidRPr="00715E14">
        <w:rPr>
          <w:u w:val="single"/>
        </w:rPr>
        <w:t xml:space="preserve">significant </w:t>
      </w:r>
      <w:r w:rsidRPr="00B844AE">
        <w:rPr>
          <w:highlight w:val="green"/>
          <w:u w:val="single"/>
        </w:rPr>
        <w:t>contributions</w:t>
      </w:r>
      <w:r w:rsidRPr="00715E14">
        <w:rPr>
          <w:u w:val="single"/>
        </w:rPr>
        <w:t xml:space="preserve"> made </w:t>
      </w:r>
      <w:r w:rsidRPr="00B844AE">
        <w:rPr>
          <w:highlight w:val="green"/>
          <w:u w:val="single"/>
        </w:rPr>
        <w:t xml:space="preserve">to </w:t>
      </w:r>
      <w:r w:rsidRPr="00B844AE">
        <w:rPr>
          <w:rStyle w:val="Emphasis"/>
          <w:highlight w:val="green"/>
        </w:rPr>
        <w:t>medical science</w:t>
      </w:r>
      <w:r w:rsidRPr="005D6684">
        <w:rPr>
          <w:sz w:val="16"/>
        </w:rPr>
        <w:t xml:space="preserve">, </w:t>
      </w:r>
      <w:r w:rsidRPr="00715E14">
        <w:rPr>
          <w:u w:val="single"/>
        </w:rPr>
        <w:t xml:space="preserve">especially </w:t>
      </w:r>
      <w:r w:rsidRPr="00B844AE">
        <w:rPr>
          <w:highlight w:val="green"/>
          <w:u w:val="single"/>
        </w:rPr>
        <w:t>concerning</w:t>
      </w:r>
      <w:r w:rsidRPr="00715E14">
        <w:rPr>
          <w:u w:val="single"/>
        </w:rPr>
        <w:t xml:space="preserve"> the </w:t>
      </w:r>
      <w:r w:rsidRPr="00F00796">
        <w:rPr>
          <w:rStyle w:val="Emphasis"/>
        </w:rPr>
        <w:t xml:space="preserve">behavior of </w:t>
      </w:r>
      <w:r w:rsidRPr="00B844AE">
        <w:rPr>
          <w:rStyle w:val="Emphasis"/>
          <w:highlight w:val="green"/>
        </w:rPr>
        <w:t xml:space="preserve">the </w:t>
      </w:r>
      <w:r w:rsidRPr="004762AB">
        <w:rPr>
          <w:rStyle w:val="Emphasis"/>
        </w:rPr>
        <w:t xml:space="preserve">human </w:t>
      </w:r>
      <w:r w:rsidRPr="00B844AE">
        <w:rPr>
          <w:rStyle w:val="Emphasis"/>
          <w:highlight w:val="green"/>
        </w:rPr>
        <w:t>body</w:t>
      </w:r>
      <w:r w:rsidRPr="00715E14">
        <w:rPr>
          <w:u w:val="single"/>
        </w:rPr>
        <w:t xml:space="preserve"> when </w:t>
      </w:r>
      <w:r w:rsidRPr="004762AB">
        <w:rPr>
          <w:u w:val="single"/>
        </w:rPr>
        <w:t xml:space="preserve">subjected to </w:t>
      </w:r>
      <w:r w:rsidRPr="00B844AE">
        <w:rPr>
          <w:rStyle w:val="Emphasis"/>
          <w:highlight w:val="green"/>
        </w:rPr>
        <w:t>radiation</w:t>
      </w:r>
      <w:r w:rsidRPr="00B844AE">
        <w:rPr>
          <w:highlight w:val="green"/>
          <w:u w:val="single"/>
        </w:rPr>
        <w:t xml:space="preserve">, </w:t>
      </w:r>
      <w:r w:rsidRPr="00B844AE">
        <w:rPr>
          <w:rStyle w:val="Emphasis"/>
          <w:highlight w:val="green"/>
        </w:rPr>
        <w:t>microgravity</w:t>
      </w:r>
      <w:r w:rsidRPr="00B844AE">
        <w:rPr>
          <w:highlight w:val="green"/>
          <w:u w:val="single"/>
        </w:rPr>
        <w:t xml:space="preserve">, </w:t>
      </w:r>
      <w:r w:rsidRPr="00B844AE">
        <w:rPr>
          <w:rStyle w:val="Emphasis"/>
          <w:highlight w:val="green"/>
        </w:rPr>
        <w:t>nutritional</w:t>
      </w:r>
      <w:r w:rsidRPr="00B844AE">
        <w:rPr>
          <w:highlight w:val="green"/>
          <w:u w:val="single"/>
        </w:rPr>
        <w:t xml:space="preserve"> </w:t>
      </w:r>
      <w:r w:rsidRPr="00B844AE">
        <w:rPr>
          <w:rStyle w:val="Emphasis"/>
          <w:highlight w:val="green"/>
        </w:rPr>
        <w:t>restrictions</w:t>
      </w:r>
      <w:r w:rsidRPr="00715E14">
        <w:rPr>
          <w:u w:val="single"/>
        </w:rPr>
        <w:t>, and so on.</w:t>
      </w:r>
    </w:p>
    <w:p w14:paraId="1801BE48" w14:textId="77777777" w:rsidR="0010781E" w:rsidRDefault="0010781E" w:rsidP="0010781E">
      <w:pPr>
        <w:pStyle w:val="Heading4"/>
      </w:pPr>
      <w:r>
        <w:t xml:space="preserve">COVID proves the brink for diseases – physiology is </w:t>
      </w:r>
      <w:r w:rsidRPr="004762AB">
        <w:rPr>
          <w:u w:val="single"/>
        </w:rPr>
        <w:t>key</w:t>
      </w:r>
      <w:r>
        <w:t>.</w:t>
      </w:r>
    </w:p>
    <w:p w14:paraId="15ED8FC6" w14:textId="77777777" w:rsidR="0010781E" w:rsidRDefault="0010781E" w:rsidP="0010781E">
      <w:r>
        <w:rPr>
          <w:rStyle w:val="Style13ptBold"/>
        </w:rPr>
        <w:t>Ho 20</w:t>
      </w:r>
      <w:r>
        <w:t xml:space="preserve">. </w:t>
      </w:r>
      <w:r w:rsidRPr="004762AB">
        <w:t xml:space="preserve">Dao H. Ho, PhD, is a biomedical research physiologist at Tripler Army Medical Center. The views expressed in this blog post are those of the author and do not reflect the official policy or position of the U.S. Department of the Army, U.S. Department of </w:t>
      </w:r>
      <w:proofErr w:type="gramStart"/>
      <w:r w:rsidRPr="004762AB">
        <w:t>Defense</w:t>
      </w:r>
      <w:proofErr w:type="gramEnd"/>
      <w:r w:rsidRPr="004762AB">
        <w:t xml:space="preserve"> or the U.S. government.</w:t>
      </w:r>
      <w:r>
        <w:t xml:space="preserve"> 5/21/20.</w:t>
      </w:r>
      <w:r w:rsidRPr="00102502">
        <w:t xml:space="preserve"> </w:t>
      </w:r>
      <w:r>
        <w:t>[American Physiological Society “</w:t>
      </w:r>
      <w:r w:rsidRPr="004762AB">
        <w:t xml:space="preserve">How Physiologists Are Helping Patients </w:t>
      </w:r>
      <w:r w:rsidRPr="004762AB">
        <w:lastRenderedPageBreak/>
        <w:t>Recover from COVID-19</w:t>
      </w:r>
      <w:r>
        <w:t xml:space="preserve">,” </w:t>
      </w:r>
      <w:hyperlink r:id="rId21" w:history="1">
        <w:r w:rsidRPr="00457B9A">
          <w:rPr>
            <w:rStyle w:val="Hyperlink"/>
          </w:rPr>
          <w:t>https://ispyphysiology.com/2020/05/21/how-physiologists-are-helping-patients-recover-from-covid-19/</w:t>
        </w:r>
      </w:hyperlink>
      <w:r>
        <w:t xml:space="preserve">] Justin </w:t>
      </w:r>
    </w:p>
    <w:p w14:paraId="55B15A92" w14:textId="77777777" w:rsidR="0010781E" w:rsidRPr="004762AB" w:rsidRDefault="0010781E" w:rsidP="0010781E">
      <w:pPr>
        <w:rPr>
          <w:sz w:val="14"/>
        </w:rPr>
      </w:pPr>
      <w:r w:rsidRPr="004762AB">
        <w:rPr>
          <w:sz w:val="14"/>
        </w:rPr>
        <w:t xml:space="preserve">The entire world started to shut down earlier this year because of </w:t>
      </w:r>
      <w:r w:rsidRPr="004762AB">
        <w:rPr>
          <w:u w:val="single"/>
        </w:rPr>
        <w:t>the coronavirus pandemic</w:t>
      </w:r>
      <w:r w:rsidRPr="004762AB">
        <w:rPr>
          <w:sz w:val="14"/>
        </w:rPr>
        <w:t xml:space="preserve">, and most businesses came to a standstill. The streets are now quiet and face masks commonplace. People are working from </w:t>
      </w:r>
      <w:proofErr w:type="gramStart"/>
      <w:r w:rsidRPr="004762AB">
        <w:rPr>
          <w:sz w:val="14"/>
        </w:rPr>
        <w:t>home,</w:t>
      </w:r>
      <w:proofErr w:type="gramEnd"/>
      <w:r w:rsidRPr="004762AB">
        <w:rPr>
          <w:sz w:val="14"/>
        </w:rPr>
        <w:t xml:space="preserve"> many parks and beaches are still vacant and the concern over the spread of the new severe acute respiratory syndrome coronavirus 2 (SARS-CoV-2) has taken precedence over all other news. The world changed tremendously in just days.</w:t>
      </w:r>
    </w:p>
    <w:p w14:paraId="0FEC835C" w14:textId="77777777" w:rsidR="0010781E" w:rsidRPr="004762AB" w:rsidRDefault="0010781E" w:rsidP="0010781E">
      <w:pPr>
        <w:rPr>
          <w:sz w:val="14"/>
        </w:rPr>
      </w:pPr>
      <w:r w:rsidRPr="004762AB">
        <w:rPr>
          <w:sz w:val="14"/>
        </w:rPr>
        <w:t>But as lights went out in schools, restaurants, department stores and hotels around the world, they’ve remained on in research laboratories committed to understanding how SARS-CoV-2 infects the body to cause the disease known as COVID-19. Researchers are also exploring how to treat COVID-19 and how to stop the spread of the virus. At treatment facilities such as Tripler Army Medical Center in Hawaii research physiologists like me, along with doctors and engineers, have teamed up to quickly find ways to help people with COVID-19 recover from the disease.</w:t>
      </w:r>
    </w:p>
    <w:p w14:paraId="7F781E9C" w14:textId="77777777" w:rsidR="0010781E" w:rsidRPr="004762AB" w:rsidRDefault="0010781E" w:rsidP="0010781E">
      <w:pPr>
        <w:rPr>
          <w:sz w:val="14"/>
        </w:rPr>
      </w:pPr>
      <w:r w:rsidRPr="004762AB">
        <w:rPr>
          <w:u w:val="single"/>
        </w:rPr>
        <w:t xml:space="preserve">The lungs are one of the main organs that become </w:t>
      </w:r>
      <w:r w:rsidRPr="004762AB">
        <w:rPr>
          <w:rStyle w:val="Emphasis"/>
        </w:rPr>
        <w:t>injured by SARS-CoV-2 infection</w:t>
      </w:r>
      <w:r w:rsidRPr="004762AB">
        <w:rPr>
          <w:sz w:val="14"/>
        </w:rPr>
        <w:t xml:space="preserve">. Researchers are testing </w:t>
      </w:r>
      <w:r w:rsidRPr="004762AB">
        <w:rPr>
          <w:u w:val="single"/>
        </w:rPr>
        <w:t xml:space="preserve">treatments such as the </w:t>
      </w:r>
      <w:r w:rsidRPr="004762AB">
        <w:rPr>
          <w:rStyle w:val="Emphasis"/>
        </w:rPr>
        <w:t xml:space="preserve">antiviral drug </w:t>
      </w:r>
      <w:proofErr w:type="spellStart"/>
      <w:r w:rsidRPr="004762AB">
        <w:rPr>
          <w:rStyle w:val="Emphasis"/>
        </w:rPr>
        <w:t>remdesivir</w:t>
      </w:r>
      <w:proofErr w:type="spellEnd"/>
      <w:r w:rsidRPr="004762AB">
        <w:rPr>
          <w:sz w:val="14"/>
        </w:rPr>
        <w:t xml:space="preserve"> and nitric oxide to help with breathing. </w:t>
      </w:r>
      <w:proofErr w:type="spellStart"/>
      <w:r w:rsidRPr="004762AB">
        <w:rPr>
          <w:sz w:val="14"/>
        </w:rPr>
        <w:t>Remdesivir</w:t>
      </w:r>
      <w:proofErr w:type="spellEnd"/>
      <w:r w:rsidRPr="004762AB">
        <w:rPr>
          <w:sz w:val="14"/>
        </w:rPr>
        <w:t xml:space="preserve"> blocks the virus from damaging the lungs, and nitric oxide helps blood vessels relax and dilate. </w:t>
      </w:r>
      <w:r w:rsidRPr="004762AB">
        <w:rPr>
          <w:u w:val="single"/>
        </w:rPr>
        <w:t>Researchers are also evaluating newly developed technology</w:t>
      </w:r>
      <w:r w:rsidRPr="004762AB">
        <w:rPr>
          <w:sz w:val="14"/>
        </w:rPr>
        <w:t xml:space="preserve"> such as split ventilators that allow more than one person to be on a single ventilator unit.</w:t>
      </w:r>
    </w:p>
    <w:p w14:paraId="3E3B3DBC" w14:textId="77777777" w:rsidR="0010781E" w:rsidRPr="004762AB" w:rsidRDefault="0010781E" w:rsidP="0010781E">
      <w:pPr>
        <w:rPr>
          <w:rStyle w:val="Emphasis"/>
        </w:rPr>
      </w:pPr>
      <w:r w:rsidRPr="004762AB">
        <w:rPr>
          <w:sz w:val="14"/>
        </w:rPr>
        <w:t xml:space="preserve">Understanding </w:t>
      </w:r>
      <w:r w:rsidRPr="00B844AE">
        <w:rPr>
          <w:highlight w:val="green"/>
          <w:u w:val="single"/>
        </w:rPr>
        <w:t xml:space="preserve">Physiology Is </w:t>
      </w:r>
      <w:r w:rsidRPr="00B844AE">
        <w:rPr>
          <w:rStyle w:val="Emphasis"/>
          <w:highlight w:val="green"/>
        </w:rPr>
        <w:t>Critical</w:t>
      </w:r>
      <w:r w:rsidRPr="004762AB">
        <w:rPr>
          <w:rStyle w:val="Emphasis"/>
        </w:rPr>
        <w:t xml:space="preserve"> to Fighting COVID-19</w:t>
      </w:r>
    </w:p>
    <w:p w14:paraId="01BC20E7" w14:textId="77777777" w:rsidR="0010781E" w:rsidRPr="004762AB" w:rsidRDefault="0010781E" w:rsidP="0010781E">
      <w:pPr>
        <w:rPr>
          <w:sz w:val="14"/>
        </w:rPr>
      </w:pPr>
      <w:r w:rsidRPr="004762AB">
        <w:rPr>
          <w:sz w:val="14"/>
        </w:rPr>
        <w:t xml:space="preserve">For each of the new treatments and devices created to combat COVID-19, it is critical to make sure they are safe to use in people. This is where understanding of human physiology is very important. For instance, </w:t>
      </w:r>
      <w:r w:rsidRPr="004762AB">
        <w:rPr>
          <w:u w:val="single"/>
        </w:rPr>
        <w:t xml:space="preserve">treatment with </w:t>
      </w:r>
      <w:proofErr w:type="spellStart"/>
      <w:r w:rsidRPr="004762AB">
        <w:rPr>
          <w:u w:val="single"/>
        </w:rPr>
        <w:t>remdesivir</w:t>
      </w:r>
      <w:proofErr w:type="spellEnd"/>
      <w:r w:rsidRPr="004762AB">
        <w:rPr>
          <w:u w:val="single"/>
        </w:rPr>
        <w:t xml:space="preserve"> can reduce the amount of the virus in your body and has helped people who are severely ill with COVID-19 recover faster</w:t>
      </w:r>
      <w:r w:rsidRPr="004762AB">
        <w:rPr>
          <w:sz w:val="14"/>
        </w:rPr>
        <w:t>. But the drug is known to damage the liver and the immune system, so it is very important to know how well a patient’s liver and immune system are functioning before using it as a treatment.</w:t>
      </w:r>
    </w:p>
    <w:p w14:paraId="2946FBF6" w14:textId="77777777" w:rsidR="0010781E" w:rsidRPr="004762AB" w:rsidRDefault="0010781E" w:rsidP="0010781E">
      <w:pPr>
        <w:rPr>
          <w:rStyle w:val="Emphasis"/>
        </w:rPr>
      </w:pPr>
      <w:r w:rsidRPr="004762AB">
        <w:rPr>
          <w:sz w:val="14"/>
        </w:rPr>
        <w:t xml:space="preserve">Even as I write this, </w:t>
      </w:r>
      <w:r w:rsidRPr="004762AB">
        <w:rPr>
          <w:u w:val="single"/>
        </w:rPr>
        <w:t xml:space="preserve">there are new findings that </w:t>
      </w:r>
      <w:r w:rsidRPr="00B844AE">
        <w:rPr>
          <w:highlight w:val="green"/>
          <w:u w:val="single"/>
        </w:rPr>
        <w:t xml:space="preserve">COVID-19 </w:t>
      </w:r>
      <w:r w:rsidRPr="00B844AE">
        <w:rPr>
          <w:rStyle w:val="Emphasis"/>
          <w:highlight w:val="green"/>
        </w:rPr>
        <w:t>directly affects</w:t>
      </w:r>
      <w:r w:rsidRPr="004762AB">
        <w:rPr>
          <w:u w:val="single"/>
        </w:rPr>
        <w:t xml:space="preserve"> not only the </w:t>
      </w:r>
      <w:r w:rsidRPr="00B844AE">
        <w:rPr>
          <w:highlight w:val="green"/>
          <w:u w:val="single"/>
        </w:rPr>
        <w:t>lungs</w:t>
      </w:r>
      <w:r w:rsidRPr="004762AB">
        <w:rPr>
          <w:u w:val="single"/>
        </w:rPr>
        <w:t xml:space="preserve"> but also the </w:t>
      </w:r>
      <w:r w:rsidRPr="00B844AE">
        <w:rPr>
          <w:highlight w:val="green"/>
          <w:u w:val="single"/>
        </w:rPr>
        <w:t>brain, kidneys, blood</w:t>
      </w:r>
      <w:r w:rsidRPr="004762AB">
        <w:rPr>
          <w:u w:val="single"/>
        </w:rPr>
        <w:t xml:space="preserve"> vessels and blood cells. </w:t>
      </w:r>
      <w:r w:rsidRPr="00B844AE">
        <w:rPr>
          <w:highlight w:val="green"/>
          <w:u w:val="single"/>
        </w:rPr>
        <w:t>This makes treatment</w:t>
      </w:r>
      <w:r w:rsidRPr="004762AB">
        <w:rPr>
          <w:u w:val="single"/>
        </w:rPr>
        <w:t xml:space="preserve"> of COVID-19 very </w:t>
      </w:r>
      <w:r w:rsidRPr="00B844AE">
        <w:rPr>
          <w:highlight w:val="green"/>
          <w:u w:val="single"/>
        </w:rPr>
        <w:t>difficult. Scientists and bioengineers need</w:t>
      </w:r>
      <w:r w:rsidRPr="004762AB">
        <w:rPr>
          <w:u w:val="single"/>
        </w:rPr>
        <w:t xml:space="preserve"> to take in</w:t>
      </w:r>
      <w:r w:rsidRPr="00B844AE">
        <w:rPr>
          <w:highlight w:val="green"/>
          <w:u w:val="single"/>
        </w:rPr>
        <w:t>to consider</w:t>
      </w:r>
      <w:r w:rsidRPr="004762AB">
        <w:rPr>
          <w:u w:val="single"/>
        </w:rPr>
        <w:t xml:space="preserve">ation </w:t>
      </w:r>
      <w:r w:rsidRPr="00B844AE">
        <w:rPr>
          <w:highlight w:val="green"/>
          <w:u w:val="single"/>
        </w:rPr>
        <w:t>how</w:t>
      </w:r>
      <w:r w:rsidRPr="004762AB">
        <w:rPr>
          <w:u w:val="single"/>
        </w:rPr>
        <w:t xml:space="preserve"> the different </w:t>
      </w:r>
      <w:r w:rsidRPr="00B844AE">
        <w:rPr>
          <w:highlight w:val="green"/>
          <w:u w:val="single"/>
        </w:rPr>
        <w:t>organs</w:t>
      </w:r>
      <w:r w:rsidRPr="004762AB">
        <w:rPr>
          <w:u w:val="single"/>
        </w:rPr>
        <w:t xml:space="preserve"> of the body </w:t>
      </w:r>
      <w:r w:rsidRPr="00B844AE">
        <w:rPr>
          <w:highlight w:val="green"/>
          <w:u w:val="single"/>
        </w:rPr>
        <w:t>coordinate</w:t>
      </w:r>
      <w:r w:rsidRPr="004762AB">
        <w:rPr>
          <w:u w:val="single"/>
        </w:rPr>
        <w:t xml:space="preserve"> to keep you alive and healthy—the </w:t>
      </w:r>
      <w:r w:rsidRPr="00B844AE">
        <w:rPr>
          <w:highlight w:val="green"/>
          <w:u w:val="single"/>
        </w:rPr>
        <w:t>knowledge of</w:t>
      </w:r>
      <w:r w:rsidRPr="004762AB">
        <w:rPr>
          <w:u w:val="single"/>
        </w:rPr>
        <w:t xml:space="preserve"> how all the </w:t>
      </w:r>
      <w:r w:rsidRPr="00B844AE">
        <w:rPr>
          <w:highlight w:val="green"/>
          <w:u w:val="single"/>
        </w:rPr>
        <w:t>organs</w:t>
      </w:r>
      <w:r w:rsidRPr="004762AB">
        <w:rPr>
          <w:u w:val="single"/>
        </w:rPr>
        <w:t xml:space="preserve">, tissues and cell work together in health and disease </w:t>
      </w:r>
      <w:r w:rsidRPr="00B844AE">
        <w:rPr>
          <w:highlight w:val="green"/>
          <w:u w:val="single"/>
        </w:rPr>
        <w:t xml:space="preserve">is the </w:t>
      </w:r>
      <w:r w:rsidRPr="00B844AE">
        <w:rPr>
          <w:rStyle w:val="Emphasis"/>
          <w:highlight w:val="green"/>
        </w:rPr>
        <w:t>basis of physiological study.</w:t>
      </w:r>
    </w:p>
    <w:p w14:paraId="233CCF22" w14:textId="77777777" w:rsidR="0010781E" w:rsidRPr="004762AB" w:rsidRDefault="0010781E" w:rsidP="0010781E">
      <w:pPr>
        <w:rPr>
          <w:sz w:val="14"/>
        </w:rPr>
      </w:pPr>
      <w:r w:rsidRPr="004762AB">
        <w:rPr>
          <w:sz w:val="14"/>
        </w:rPr>
        <w:t xml:space="preserve">The trouble with finding the best treatment for COVID-19 is that the symptoms are so different from one person to the next. Children seem to be less vulnerable to COVID-19, older people are more </w:t>
      </w:r>
      <w:proofErr w:type="gramStart"/>
      <w:r w:rsidRPr="004762AB">
        <w:rPr>
          <w:sz w:val="14"/>
        </w:rPr>
        <w:t>vulnerable</w:t>
      </w:r>
      <w:proofErr w:type="gramEnd"/>
      <w:r w:rsidRPr="004762AB">
        <w:rPr>
          <w:sz w:val="14"/>
        </w:rPr>
        <w:t xml:space="preserve"> and some young adults are dying from strokes caused by the coronavirus rather than respiratory issues. As we find out more about how COVID-19 affects the body, </w:t>
      </w:r>
      <w:proofErr w:type="gramStart"/>
      <w:r w:rsidRPr="004762AB">
        <w:rPr>
          <w:sz w:val="14"/>
        </w:rPr>
        <w:t>it is clear that there</w:t>
      </w:r>
      <w:proofErr w:type="gramEnd"/>
      <w:r w:rsidRPr="004762AB">
        <w:rPr>
          <w:sz w:val="14"/>
        </w:rPr>
        <w:t xml:space="preserve"> will be more than one best way to fight it.</w:t>
      </w:r>
    </w:p>
    <w:p w14:paraId="6EE30FC2" w14:textId="77777777" w:rsidR="0010781E" w:rsidRPr="004762AB" w:rsidRDefault="0010781E" w:rsidP="0010781E">
      <w:pPr>
        <w:rPr>
          <w:u w:val="single"/>
        </w:rPr>
      </w:pPr>
      <w:r w:rsidRPr="004762AB">
        <w:rPr>
          <w:sz w:val="14"/>
        </w:rPr>
        <w:t xml:space="preserve">In my eyes, </w:t>
      </w:r>
      <w:r w:rsidRPr="004762AB">
        <w:rPr>
          <w:u w:val="single"/>
        </w:rPr>
        <w:t xml:space="preserve">the </w:t>
      </w:r>
      <w:r w:rsidRPr="00B844AE">
        <w:rPr>
          <w:highlight w:val="green"/>
          <w:u w:val="single"/>
        </w:rPr>
        <w:t>COVID-19</w:t>
      </w:r>
      <w:r w:rsidRPr="004762AB">
        <w:rPr>
          <w:u w:val="single"/>
        </w:rPr>
        <w:t xml:space="preserve"> pandemic has </w:t>
      </w:r>
      <w:r w:rsidRPr="00B844AE">
        <w:rPr>
          <w:highlight w:val="green"/>
          <w:u w:val="single"/>
        </w:rPr>
        <w:t>highlighted</w:t>
      </w:r>
      <w:r w:rsidRPr="004762AB">
        <w:rPr>
          <w:u w:val="single"/>
        </w:rPr>
        <w:t xml:space="preserve"> </w:t>
      </w:r>
      <w:r w:rsidRPr="004762AB">
        <w:rPr>
          <w:rStyle w:val="Emphasis"/>
        </w:rPr>
        <w:t xml:space="preserve">the </w:t>
      </w:r>
      <w:r w:rsidRPr="00B844AE">
        <w:rPr>
          <w:rStyle w:val="Emphasis"/>
          <w:highlight w:val="green"/>
        </w:rPr>
        <w:t>value of</w:t>
      </w:r>
      <w:r w:rsidRPr="004762AB">
        <w:rPr>
          <w:rStyle w:val="Emphasis"/>
        </w:rPr>
        <w:t xml:space="preserve"> scientific </w:t>
      </w:r>
      <w:r w:rsidRPr="00B844AE">
        <w:rPr>
          <w:rStyle w:val="Emphasis"/>
          <w:highlight w:val="green"/>
        </w:rPr>
        <w:t>research</w:t>
      </w:r>
      <w:r w:rsidRPr="004762AB">
        <w:rPr>
          <w:u w:val="single"/>
        </w:rPr>
        <w:t>, especially research that helps us understand human physiology</w:t>
      </w:r>
      <w:r w:rsidRPr="004762AB">
        <w:rPr>
          <w:sz w:val="14"/>
        </w:rPr>
        <w:t xml:space="preserve">. In a few short months, scientists have sequenced the genome of the virus, discovered how SARS-CoV-2 infects cells by attaching its “spikes” to a protein on cells and developed new potential treatments. </w:t>
      </w:r>
      <w:r w:rsidRPr="004762AB">
        <w:rPr>
          <w:u w:val="single"/>
        </w:rPr>
        <w:t>It will be the research physiologist’s job to study and understand how to best use these medicines and devices to treat COVID-19 patients.</w:t>
      </w:r>
    </w:p>
    <w:p w14:paraId="17E07F76" w14:textId="77777777" w:rsidR="0010781E" w:rsidRPr="001A5EBB" w:rsidRDefault="0010781E" w:rsidP="0010781E">
      <w:pPr>
        <w:pStyle w:val="Heading4"/>
      </w:pPr>
      <w:r>
        <w:t xml:space="preserve">Pandemics are a </w:t>
      </w:r>
      <w:proofErr w:type="gramStart"/>
      <w:r w:rsidRPr="004762AB">
        <w:rPr>
          <w:u w:val="single"/>
        </w:rPr>
        <w:t>non-linear</w:t>
      </w:r>
      <w:r>
        <w:t xml:space="preserve"> threat multipliers</w:t>
      </w:r>
      <w:proofErr w:type="gramEnd"/>
      <w:r>
        <w:t xml:space="preserve"> that culminates in </w:t>
      </w:r>
      <w:r w:rsidRPr="004762AB">
        <w:rPr>
          <w:u w:val="single"/>
        </w:rPr>
        <w:t>extinction</w:t>
      </w:r>
    </w:p>
    <w:p w14:paraId="1A86A09F" w14:textId="77777777" w:rsidR="0010781E" w:rsidRDefault="0010781E" w:rsidP="0010781E">
      <w:proofErr w:type="spellStart"/>
      <w:r w:rsidRPr="001A5EBB">
        <w:rPr>
          <w:rStyle w:val="Style13ptBold"/>
        </w:rPr>
        <w:t>Pamlin</w:t>
      </w:r>
      <w:proofErr w:type="spellEnd"/>
      <w:r w:rsidRPr="001A5EBB">
        <w:rPr>
          <w:rStyle w:val="Style13ptBold"/>
        </w:rPr>
        <w:t xml:space="preserve"> </w:t>
      </w:r>
      <w:r>
        <w:rPr>
          <w:rStyle w:val="Style13ptBold"/>
        </w:rPr>
        <w:t xml:space="preserve">and </w:t>
      </w:r>
      <w:r w:rsidRPr="001A5EBB">
        <w:rPr>
          <w:rStyle w:val="Style13ptBold"/>
        </w:rPr>
        <w:t>Armstrong 15</w:t>
      </w:r>
      <w:r w:rsidRPr="0045101A">
        <w:rPr>
          <w:sz w:val="18"/>
          <w:szCs w:val="20"/>
        </w:rPr>
        <w:t xml:space="preserve">, Dennis </w:t>
      </w:r>
      <w:proofErr w:type="spellStart"/>
      <w:r w:rsidRPr="0045101A">
        <w:rPr>
          <w:sz w:val="18"/>
          <w:szCs w:val="20"/>
        </w:rPr>
        <w:t>Pamlin</w:t>
      </w:r>
      <w:proofErr w:type="spellEnd"/>
      <w:r w:rsidRPr="0045101A">
        <w:rPr>
          <w:sz w:val="18"/>
          <w:szCs w:val="20"/>
        </w:rPr>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39CCA391" w14:textId="77777777" w:rsidR="0010781E" w:rsidRPr="004762AB" w:rsidRDefault="0010781E" w:rsidP="0010781E">
      <w:pPr>
        <w:rPr>
          <w:sz w:val="16"/>
        </w:rPr>
      </w:pPr>
      <w:r w:rsidRPr="004762AB">
        <w:rPr>
          <w:sz w:val="16"/>
        </w:rPr>
        <w:t xml:space="preserve">4 Global </w:t>
      </w:r>
      <w:r w:rsidRPr="004762AB">
        <w:rPr>
          <w:rStyle w:val="StyleUnderline"/>
        </w:rPr>
        <w:t xml:space="preserve">A </w:t>
      </w:r>
      <w:r w:rsidRPr="00B844AE">
        <w:rPr>
          <w:rStyle w:val="StyleUnderline"/>
          <w:highlight w:val="green"/>
        </w:rPr>
        <w:t>pandemic</w:t>
      </w:r>
      <w:r w:rsidRPr="004762AB">
        <w:rPr>
          <w:sz w:val="16"/>
        </w:rPr>
        <w:t xml:space="preserve"> (from Greek π</w:t>
      </w:r>
      <w:proofErr w:type="spellStart"/>
      <w:r w:rsidRPr="004762AB">
        <w:rPr>
          <w:rFonts w:ascii="Arial" w:hAnsi="Arial" w:cs="Arial"/>
          <w:sz w:val="16"/>
        </w:rPr>
        <w:t>ᾶ</w:t>
      </w:r>
      <w:r w:rsidRPr="004762AB">
        <w:rPr>
          <w:sz w:val="16"/>
        </w:rPr>
        <w:t>ν</w:t>
      </w:r>
      <w:proofErr w:type="spellEnd"/>
      <w:r w:rsidRPr="004762AB">
        <w:rPr>
          <w:sz w:val="16"/>
        </w:rPr>
        <w:t xml:space="preserve">, pan, “all”, and </w:t>
      </w:r>
      <w:proofErr w:type="spellStart"/>
      <w:r w:rsidRPr="004762AB">
        <w:rPr>
          <w:sz w:val="16"/>
        </w:rPr>
        <w:t>δ</w:t>
      </w:r>
      <w:r w:rsidRPr="004762AB">
        <w:rPr>
          <w:rFonts w:ascii="Arial" w:hAnsi="Arial" w:cs="Arial"/>
          <w:sz w:val="16"/>
        </w:rPr>
        <w:t>ῆ</w:t>
      </w:r>
      <w:r w:rsidRPr="004762AB">
        <w:rPr>
          <w:sz w:val="16"/>
        </w:rPr>
        <w:t>μος</w:t>
      </w:r>
      <w:proofErr w:type="spellEnd"/>
      <w:r w:rsidRPr="004762AB">
        <w:rPr>
          <w:sz w:val="16"/>
        </w:rPr>
        <w:t xml:space="preserve"> demos, “people”) </w:t>
      </w:r>
      <w:r w:rsidRPr="004762AB">
        <w:rPr>
          <w:rStyle w:val="StyleUnderline"/>
        </w:rPr>
        <w:t xml:space="preserve">is an epidemic of infectious disease that has spread through human populations across a </w:t>
      </w:r>
      <w:r w:rsidRPr="004762AB">
        <w:rPr>
          <w:rStyle w:val="Emphasis"/>
        </w:rPr>
        <w:t>large region</w:t>
      </w:r>
      <w:r w:rsidRPr="004762AB">
        <w:rPr>
          <w:sz w:val="16"/>
        </w:rPr>
        <w:t xml:space="preserve">; </w:t>
      </w:r>
      <w:r w:rsidRPr="004762AB">
        <w:rPr>
          <w:rStyle w:val="StyleUnderline"/>
        </w:rPr>
        <w:t xml:space="preserve">for </w:t>
      </w:r>
      <w:proofErr w:type="gramStart"/>
      <w:r w:rsidRPr="004762AB">
        <w:rPr>
          <w:rStyle w:val="StyleUnderline"/>
        </w:rPr>
        <w:t>instance</w:t>
      </w:r>
      <w:proofErr w:type="gramEnd"/>
      <w:r w:rsidRPr="004762AB">
        <w:rPr>
          <w:rStyle w:val="StyleUnderline"/>
        </w:rPr>
        <w:t xml:space="preserve"> </w:t>
      </w:r>
      <w:r w:rsidRPr="004762AB">
        <w:rPr>
          <w:rStyle w:val="Emphasis"/>
        </w:rPr>
        <w:t>several continents</w:t>
      </w:r>
      <w:r w:rsidRPr="004762AB">
        <w:rPr>
          <w:rStyle w:val="StyleUnderline"/>
        </w:rPr>
        <w:t xml:space="preserve">, or even </w:t>
      </w:r>
      <w:r w:rsidRPr="004762AB">
        <w:rPr>
          <w:rStyle w:val="Emphasis"/>
        </w:rPr>
        <w:t>worldwide</w:t>
      </w:r>
      <w:r w:rsidRPr="004762AB">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4762AB">
        <w:rPr>
          <w:sz w:val="16"/>
        </w:rPr>
        <w:t>civilisation</w:t>
      </w:r>
      <w:proofErr w:type="spellEnd"/>
      <w:r w:rsidRPr="004762AB">
        <w:rPr>
          <w:sz w:val="16"/>
        </w:rPr>
        <w:t xml:space="preserve"> – The case for a new category of risks 3.1 Current risks 3.1.4.1 Expected impact disaggregation 3.1.4.2 Probability </w:t>
      </w:r>
      <w:r w:rsidRPr="004762AB">
        <w:rPr>
          <w:sz w:val="16"/>
        </w:rPr>
        <w:lastRenderedPageBreak/>
        <w:t xml:space="preserve">Influenza subtypes266 </w:t>
      </w:r>
      <w:r w:rsidRPr="004762AB">
        <w:rPr>
          <w:rStyle w:val="StyleUnderline"/>
        </w:rPr>
        <w:t xml:space="preserve">Infectious </w:t>
      </w:r>
      <w:r w:rsidRPr="007B5173">
        <w:rPr>
          <w:rStyle w:val="StyleUnderline"/>
        </w:rPr>
        <w:t>diseases have been one</w:t>
      </w:r>
      <w:r w:rsidRPr="004762AB">
        <w:rPr>
          <w:rStyle w:val="StyleUnderline"/>
        </w:rPr>
        <w:t xml:space="preserve"> of the </w:t>
      </w:r>
      <w:r w:rsidRPr="00B844AE">
        <w:rPr>
          <w:rStyle w:val="Emphasis"/>
          <w:highlight w:val="green"/>
        </w:rPr>
        <w:t>greatest cause</w:t>
      </w:r>
      <w:r w:rsidRPr="007B5173">
        <w:rPr>
          <w:rStyle w:val="Emphasis"/>
        </w:rPr>
        <w:t xml:space="preserve">s </w:t>
      </w:r>
      <w:r w:rsidRPr="00B844AE">
        <w:rPr>
          <w:rStyle w:val="Emphasis"/>
          <w:highlight w:val="green"/>
        </w:rPr>
        <w:t>of mortality</w:t>
      </w:r>
      <w:r w:rsidRPr="004762AB">
        <w:rPr>
          <w:rStyle w:val="Emphasis"/>
        </w:rPr>
        <w:t xml:space="preserve"> in history</w:t>
      </w:r>
      <w:r w:rsidRPr="004762AB">
        <w:rPr>
          <w:rStyle w:val="StyleUnderline"/>
        </w:rPr>
        <w:t xml:space="preserve">. Unlike many other global challenges pandemics have happened recently, as we can see where reasonably good data exist. Plotting historic </w:t>
      </w:r>
      <w:r w:rsidRPr="00B844AE">
        <w:rPr>
          <w:rStyle w:val="StyleUnderline"/>
          <w:highlight w:val="green"/>
        </w:rPr>
        <w:t>epidemic</w:t>
      </w:r>
      <w:r w:rsidRPr="004762AB">
        <w:rPr>
          <w:rStyle w:val="StyleUnderline"/>
        </w:rPr>
        <w:t xml:space="preserve"> fatalities on a log scale reveals that these tend to </w:t>
      </w:r>
      <w:r w:rsidRPr="00B844AE">
        <w:rPr>
          <w:rStyle w:val="StyleUnderline"/>
          <w:highlight w:val="green"/>
        </w:rPr>
        <w:t xml:space="preserve">follow a </w:t>
      </w:r>
      <w:r w:rsidRPr="007B5173">
        <w:rPr>
          <w:rStyle w:val="Emphasis"/>
        </w:rPr>
        <w:t>power law with a</w:t>
      </w:r>
      <w:r w:rsidRPr="004762AB">
        <w:rPr>
          <w:rStyle w:val="Emphasis"/>
        </w:rPr>
        <w:t xml:space="preserve"> small </w:t>
      </w:r>
      <w:r w:rsidRPr="00B844AE">
        <w:rPr>
          <w:rStyle w:val="Emphasis"/>
          <w:highlight w:val="green"/>
        </w:rPr>
        <w:t>exponent</w:t>
      </w:r>
      <w:r w:rsidRPr="004762AB">
        <w:rPr>
          <w:sz w:val="16"/>
        </w:rPr>
        <w:t xml:space="preserve">: many plagues have been found to follow a power law with exponent 0.26.261 </w:t>
      </w:r>
      <w:r w:rsidRPr="004762AB">
        <w:rPr>
          <w:rStyle w:val="StyleUnderline"/>
        </w:rPr>
        <w:t xml:space="preserve">These kinds of power laws are </w:t>
      </w:r>
      <w:r w:rsidRPr="004762AB">
        <w:rPr>
          <w:rStyle w:val="Emphasis"/>
        </w:rPr>
        <w:t>heavy-tailed</w:t>
      </w:r>
      <w:r w:rsidRPr="004762AB">
        <w:rPr>
          <w:sz w:val="16"/>
        </w:rPr>
        <w:t xml:space="preserve">262 </w:t>
      </w:r>
      <w:r w:rsidRPr="00B844AE">
        <w:rPr>
          <w:rStyle w:val="StyleUnderline"/>
          <w:highlight w:val="green"/>
        </w:rPr>
        <w:t>to a significant degree</w:t>
      </w:r>
      <w:r w:rsidRPr="004762AB">
        <w:rPr>
          <w:sz w:val="16"/>
        </w:rPr>
        <w:t xml:space="preserve">.263 </w:t>
      </w:r>
      <w:r w:rsidRPr="004762AB">
        <w:rPr>
          <w:rStyle w:val="StyleUnderline"/>
        </w:rPr>
        <w:t xml:space="preserve">In consequence most of the fatalities are accounted for by the </w:t>
      </w:r>
      <w:r w:rsidRPr="004762AB">
        <w:rPr>
          <w:rStyle w:val="Emphasis"/>
        </w:rPr>
        <w:t>top few events</w:t>
      </w:r>
      <w:r w:rsidRPr="004762AB">
        <w:rPr>
          <w:sz w:val="16"/>
        </w:rPr>
        <w:t xml:space="preserve">.264 </w:t>
      </w:r>
      <w:r w:rsidRPr="004762AB">
        <w:rPr>
          <w:rStyle w:val="StyleUnderline"/>
        </w:rPr>
        <w:t>If this law holds for future pandemics as well</w:t>
      </w:r>
      <w:r w:rsidRPr="004762AB">
        <w:rPr>
          <w:sz w:val="16"/>
        </w:rPr>
        <w:t xml:space="preserve">,265 </w:t>
      </w:r>
      <w:r w:rsidRPr="004762AB">
        <w:rPr>
          <w:rStyle w:val="StyleUnderline"/>
        </w:rPr>
        <w:t xml:space="preserve">then the majority of people who will die from epidemics will likely die from the </w:t>
      </w:r>
      <w:r w:rsidRPr="004762AB">
        <w:rPr>
          <w:rStyle w:val="Emphasis"/>
        </w:rPr>
        <w:t>single largest pandemic</w:t>
      </w:r>
      <w:r w:rsidRPr="004762AB">
        <w:rPr>
          <w:sz w:val="16"/>
        </w:rPr>
        <w:t xml:space="preserve">. Most epidemic fatalities follow a power law, with some extreme events – such as the Black Death and Spanish Flu – being even more deadly.267 There are other grounds for suspecting that </w:t>
      </w:r>
      <w:r w:rsidRPr="004762AB">
        <w:rPr>
          <w:rStyle w:val="StyleUnderline"/>
        </w:rPr>
        <w:t xml:space="preserve">such a </w:t>
      </w:r>
      <w:proofErr w:type="spellStart"/>
      <w:r w:rsidRPr="004762AB">
        <w:rPr>
          <w:rStyle w:val="StyleUnderline"/>
        </w:rPr>
        <w:t>highimpact</w:t>
      </w:r>
      <w:proofErr w:type="spellEnd"/>
      <w:r w:rsidRPr="004762AB">
        <w:rPr>
          <w:rStyle w:val="StyleUnderline"/>
        </w:rPr>
        <w:t xml:space="preserve"> epidemic will </w:t>
      </w:r>
      <w:r w:rsidRPr="00B844AE">
        <w:rPr>
          <w:rStyle w:val="StyleUnderline"/>
          <w:highlight w:val="green"/>
        </w:rPr>
        <w:t xml:space="preserve">have a </w:t>
      </w:r>
      <w:r w:rsidRPr="00B844AE">
        <w:rPr>
          <w:rStyle w:val="Emphasis"/>
          <w:highlight w:val="green"/>
        </w:rPr>
        <w:t>great</w:t>
      </w:r>
      <w:r w:rsidRPr="004762AB">
        <w:rPr>
          <w:rStyle w:val="Emphasis"/>
        </w:rPr>
        <w:t xml:space="preserve">er </w:t>
      </w:r>
      <w:r w:rsidRPr="00B844AE">
        <w:rPr>
          <w:rStyle w:val="Emphasis"/>
          <w:highlight w:val="green"/>
        </w:rPr>
        <w:t>probability</w:t>
      </w:r>
      <w:r w:rsidRPr="004762AB">
        <w:rPr>
          <w:rStyle w:val="StyleUnderline"/>
        </w:rPr>
        <w:t xml:space="preserve"> than </w:t>
      </w:r>
      <w:r w:rsidRPr="004762AB">
        <w:rPr>
          <w:rStyle w:val="Emphasis"/>
        </w:rPr>
        <w:t>usually assumed</w:t>
      </w:r>
      <w:r w:rsidRPr="004762AB">
        <w:rPr>
          <w:sz w:val="16"/>
        </w:rPr>
        <w:t xml:space="preserve">. </w:t>
      </w:r>
      <w:r w:rsidRPr="00B844AE">
        <w:rPr>
          <w:rStyle w:val="StyleUnderline"/>
          <w:highlight w:val="green"/>
        </w:rPr>
        <w:t>All</w:t>
      </w:r>
      <w:r w:rsidRPr="004762AB">
        <w:rPr>
          <w:rStyle w:val="StyleUnderline"/>
        </w:rPr>
        <w:t xml:space="preserve"> the </w:t>
      </w:r>
      <w:r w:rsidRPr="00B844AE">
        <w:rPr>
          <w:rStyle w:val="StyleUnderline"/>
          <w:highlight w:val="green"/>
        </w:rPr>
        <w:t>features</w:t>
      </w:r>
      <w:r w:rsidRPr="004762AB">
        <w:rPr>
          <w:rStyle w:val="StyleUnderline"/>
        </w:rPr>
        <w:t xml:space="preserve"> of an extremely devastating disease </w:t>
      </w:r>
      <w:r w:rsidRPr="004762AB">
        <w:rPr>
          <w:rStyle w:val="Emphasis"/>
        </w:rPr>
        <w:t xml:space="preserve">already </w:t>
      </w:r>
      <w:r w:rsidRPr="00B844AE">
        <w:rPr>
          <w:rStyle w:val="Emphasis"/>
          <w:highlight w:val="green"/>
        </w:rPr>
        <w:t xml:space="preserve">exist </w:t>
      </w:r>
      <w:r w:rsidRPr="007B5173">
        <w:rPr>
          <w:rStyle w:val="Emphasis"/>
        </w:rPr>
        <w:t>in nature</w:t>
      </w:r>
      <w:r w:rsidRPr="004762AB">
        <w:rPr>
          <w:rStyle w:val="StyleUnderline"/>
        </w:rPr>
        <w:t>:</w:t>
      </w:r>
      <w:r w:rsidRPr="004762AB">
        <w:rPr>
          <w:sz w:val="16"/>
        </w:rPr>
        <w:t xml:space="preserve"> </w:t>
      </w:r>
      <w:r w:rsidRPr="004762AB">
        <w:rPr>
          <w:rStyle w:val="StyleUnderline"/>
        </w:rPr>
        <w:t>essentially</w:t>
      </w:r>
      <w:r w:rsidRPr="004762AB">
        <w:rPr>
          <w:sz w:val="16"/>
        </w:rPr>
        <w:t xml:space="preserve"> </w:t>
      </w:r>
      <w:r w:rsidRPr="00B844AE">
        <w:rPr>
          <w:rStyle w:val="Emphasis"/>
          <w:highlight w:val="green"/>
        </w:rPr>
        <w:t>incurable</w:t>
      </w:r>
      <w:r w:rsidRPr="004762AB">
        <w:rPr>
          <w:sz w:val="16"/>
        </w:rPr>
        <w:t xml:space="preserve"> (</w:t>
      </w:r>
      <w:r w:rsidRPr="004762AB">
        <w:rPr>
          <w:rStyle w:val="StyleUnderline"/>
        </w:rPr>
        <w:t>Ebola</w:t>
      </w:r>
      <w:r w:rsidRPr="004762AB">
        <w:rPr>
          <w:sz w:val="16"/>
        </w:rPr>
        <w:t xml:space="preserve">268), </w:t>
      </w:r>
      <w:r w:rsidRPr="004762AB">
        <w:rPr>
          <w:rStyle w:val="StyleUnderline"/>
        </w:rPr>
        <w:t xml:space="preserve">nearly always </w:t>
      </w:r>
      <w:r w:rsidRPr="00B844AE">
        <w:rPr>
          <w:rStyle w:val="Emphasis"/>
          <w:highlight w:val="green"/>
        </w:rPr>
        <w:t>fatal</w:t>
      </w:r>
      <w:r w:rsidRPr="004762AB">
        <w:rPr>
          <w:sz w:val="16"/>
        </w:rPr>
        <w:t xml:space="preserve"> (</w:t>
      </w:r>
      <w:r w:rsidRPr="004762AB">
        <w:rPr>
          <w:rStyle w:val="StyleUnderline"/>
        </w:rPr>
        <w:t>rabies</w:t>
      </w:r>
      <w:r w:rsidRPr="004762AB">
        <w:rPr>
          <w:sz w:val="16"/>
        </w:rPr>
        <w:t xml:space="preserve">269), </w:t>
      </w:r>
      <w:r w:rsidRPr="004762AB">
        <w:rPr>
          <w:rStyle w:val="Emphasis"/>
        </w:rPr>
        <w:t xml:space="preserve">extremely </w:t>
      </w:r>
      <w:r w:rsidRPr="00B844AE">
        <w:rPr>
          <w:rStyle w:val="Emphasis"/>
          <w:highlight w:val="green"/>
        </w:rPr>
        <w:t>infectious</w:t>
      </w:r>
      <w:r w:rsidRPr="004762AB">
        <w:rPr>
          <w:sz w:val="16"/>
        </w:rPr>
        <w:t xml:space="preserve"> (</w:t>
      </w:r>
      <w:r w:rsidRPr="004762AB">
        <w:rPr>
          <w:rStyle w:val="StyleUnderline"/>
        </w:rPr>
        <w:t>common cold</w:t>
      </w:r>
      <w:r w:rsidRPr="004762AB">
        <w:rPr>
          <w:sz w:val="16"/>
        </w:rPr>
        <w:t xml:space="preserve">270), </w:t>
      </w:r>
      <w:r w:rsidRPr="00B844AE">
        <w:rPr>
          <w:rStyle w:val="StyleUnderline"/>
          <w:highlight w:val="green"/>
        </w:rPr>
        <w:t>and</w:t>
      </w:r>
      <w:r w:rsidRPr="00B844AE">
        <w:rPr>
          <w:sz w:val="16"/>
          <w:highlight w:val="green"/>
        </w:rPr>
        <w:t xml:space="preserve"> </w:t>
      </w:r>
      <w:r w:rsidRPr="00B844AE">
        <w:rPr>
          <w:rStyle w:val="Emphasis"/>
          <w:highlight w:val="green"/>
        </w:rPr>
        <w:t>long incubation</w:t>
      </w:r>
      <w:r w:rsidRPr="004762AB">
        <w:rPr>
          <w:rStyle w:val="Emphasis"/>
        </w:rPr>
        <w:t xml:space="preserve"> periods</w:t>
      </w:r>
      <w:r w:rsidRPr="004762AB">
        <w:rPr>
          <w:sz w:val="16"/>
        </w:rPr>
        <w:t xml:space="preserve"> (</w:t>
      </w:r>
      <w:r w:rsidRPr="004762AB">
        <w:rPr>
          <w:rStyle w:val="StyleUnderline"/>
        </w:rPr>
        <w:t>HIV</w:t>
      </w:r>
      <w:r w:rsidRPr="004762AB">
        <w:rPr>
          <w:sz w:val="16"/>
        </w:rPr>
        <w:t xml:space="preserve">271). </w:t>
      </w:r>
      <w:r w:rsidRPr="007B5173">
        <w:rPr>
          <w:rStyle w:val="StyleUnderline"/>
        </w:rPr>
        <w:t xml:space="preserve">If </w:t>
      </w:r>
      <w:r w:rsidRPr="00B844AE">
        <w:rPr>
          <w:rStyle w:val="StyleUnderline"/>
          <w:highlight w:val="green"/>
        </w:rPr>
        <w:t>a pathogen</w:t>
      </w:r>
      <w:r w:rsidRPr="004762AB">
        <w:rPr>
          <w:rStyle w:val="StyleUnderline"/>
        </w:rPr>
        <w:t xml:space="preserve"> were to emerge that</w:t>
      </w:r>
      <w:r w:rsidRPr="004762AB">
        <w:rPr>
          <w:sz w:val="16"/>
        </w:rPr>
        <w:t xml:space="preserve"> somehow </w:t>
      </w:r>
      <w:r w:rsidRPr="00B844AE">
        <w:rPr>
          <w:rStyle w:val="Emphasis"/>
          <w:highlight w:val="green"/>
        </w:rPr>
        <w:t>combined</w:t>
      </w:r>
      <w:r w:rsidRPr="004762AB">
        <w:rPr>
          <w:rStyle w:val="Emphasis"/>
        </w:rPr>
        <w:t xml:space="preserve"> these </w:t>
      </w:r>
      <w:r w:rsidRPr="00B844AE">
        <w:rPr>
          <w:rStyle w:val="Emphasis"/>
          <w:highlight w:val="green"/>
        </w:rPr>
        <w:t>features</w:t>
      </w:r>
      <w:r w:rsidRPr="004762AB">
        <w:rPr>
          <w:sz w:val="16"/>
        </w:rPr>
        <w:t xml:space="preserve"> (</w:t>
      </w:r>
      <w:r w:rsidRPr="004762AB">
        <w:rPr>
          <w:rStyle w:val="StyleUnderline"/>
        </w:rPr>
        <w:t xml:space="preserve">and influenza has demonstrated </w:t>
      </w:r>
      <w:r w:rsidRPr="00B844AE">
        <w:rPr>
          <w:rStyle w:val="Emphasis"/>
          <w:highlight w:val="green"/>
        </w:rPr>
        <w:t>antigenic shift</w:t>
      </w:r>
      <w:r w:rsidRPr="004762AB">
        <w:rPr>
          <w:rStyle w:val="StyleUnderline"/>
        </w:rPr>
        <w:t xml:space="preserve">, the ability </w:t>
      </w:r>
      <w:r w:rsidRPr="007B5173">
        <w:rPr>
          <w:rStyle w:val="StyleUnderline"/>
        </w:rPr>
        <w:t>to combine features from</w:t>
      </w:r>
      <w:r w:rsidRPr="004762AB">
        <w:rPr>
          <w:rStyle w:val="StyleUnderline"/>
        </w:rPr>
        <w:t xml:space="preserve"> different viruses</w:t>
      </w:r>
      <w:r w:rsidRPr="004762AB">
        <w:rPr>
          <w:sz w:val="16"/>
        </w:rPr>
        <w:t xml:space="preserve">272), </w:t>
      </w:r>
      <w:r w:rsidRPr="004762AB">
        <w:rPr>
          <w:rStyle w:val="StyleUnderline"/>
        </w:rPr>
        <w:t xml:space="preserve">its </w:t>
      </w:r>
      <w:r w:rsidRPr="00B844AE">
        <w:rPr>
          <w:rStyle w:val="StyleUnderline"/>
          <w:highlight w:val="green"/>
        </w:rPr>
        <w:t xml:space="preserve">death toll </w:t>
      </w:r>
      <w:r w:rsidRPr="007B5173">
        <w:rPr>
          <w:rStyle w:val="StyleUnderline"/>
        </w:rPr>
        <w:t xml:space="preserve">would be </w:t>
      </w:r>
      <w:r w:rsidRPr="00B844AE">
        <w:rPr>
          <w:rStyle w:val="StyleUnderline"/>
          <w:highlight w:val="green"/>
        </w:rPr>
        <w:t>extreme</w:t>
      </w:r>
      <w:r w:rsidRPr="004762AB">
        <w:rPr>
          <w:rStyle w:val="StyleUnderline"/>
        </w:rPr>
        <w:t>.</w:t>
      </w:r>
      <w:r w:rsidRPr="004762AB">
        <w:rPr>
          <w:sz w:val="16"/>
        </w:rPr>
        <w:t xml:space="preserve"> </w:t>
      </w:r>
      <w:r w:rsidRPr="004762AB">
        <w:rPr>
          <w:rStyle w:val="StyleUnderline"/>
        </w:rPr>
        <w:t>Many relevant features of the world have changed considerably, making past comparisons problematic. The modern world has better sanitation and medical research</w:t>
      </w:r>
      <w:r w:rsidRPr="004762AB">
        <w:rPr>
          <w:sz w:val="16"/>
        </w:rPr>
        <w:t xml:space="preserve">, as well as national and supra-national institutions dedicated to combating diseases. Private insurers are also interested in modelling pandemic risks.273 </w:t>
      </w:r>
      <w:r w:rsidRPr="004762AB">
        <w:rPr>
          <w:rStyle w:val="StyleUnderline"/>
        </w:rPr>
        <w:t xml:space="preserve">Set against this is the fact that </w:t>
      </w:r>
      <w:r w:rsidRPr="007B5173">
        <w:rPr>
          <w:rStyle w:val="Emphasis"/>
        </w:rPr>
        <w:t xml:space="preserve">modern </w:t>
      </w:r>
      <w:r w:rsidRPr="00B844AE">
        <w:rPr>
          <w:rStyle w:val="Emphasis"/>
          <w:highlight w:val="green"/>
        </w:rPr>
        <w:t>transport</w:t>
      </w:r>
      <w:r w:rsidRPr="00B844AE">
        <w:rPr>
          <w:rStyle w:val="StyleUnderline"/>
          <w:highlight w:val="green"/>
        </w:rPr>
        <w:t xml:space="preserve"> and </w:t>
      </w:r>
      <w:r w:rsidRPr="00B844AE">
        <w:rPr>
          <w:rStyle w:val="Emphasis"/>
          <w:highlight w:val="green"/>
        </w:rPr>
        <w:t>dense</w:t>
      </w:r>
      <w:r w:rsidRPr="004762AB">
        <w:rPr>
          <w:rStyle w:val="Emphasis"/>
        </w:rPr>
        <w:t xml:space="preserve"> human </w:t>
      </w:r>
      <w:r w:rsidRPr="00B844AE">
        <w:rPr>
          <w:rStyle w:val="Emphasis"/>
          <w:highlight w:val="green"/>
        </w:rPr>
        <w:t>population</w:t>
      </w:r>
      <w:r w:rsidRPr="00B844AE">
        <w:rPr>
          <w:rStyle w:val="StyleUnderline"/>
          <w:highlight w:val="green"/>
        </w:rPr>
        <w:t xml:space="preserve"> allow </w:t>
      </w:r>
      <w:r w:rsidRPr="007B5173">
        <w:rPr>
          <w:rStyle w:val="StyleUnderline"/>
        </w:rPr>
        <w:t xml:space="preserve">infections </w:t>
      </w:r>
      <w:r w:rsidRPr="004762AB">
        <w:rPr>
          <w:rStyle w:val="StyleUnderline"/>
        </w:rPr>
        <w:t xml:space="preserve">to </w:t>
      </w:r>
      <w:r w:rsidRPr="00B844AE">
        <w:rPr>
          <w:rStyle w:val="StyleUnderline"/>
          <w:highlight w:val="green"/>
        </w:rPr>
        <w:t>spread</w:t>
      </w:r>
      <w:r w:rsidRPr="004762AB">
        <w:rPr>
          <w:rStyle w:val="StyleUnderline"/>
        </w:rPr>
        <w:t xml:space="preserve"> much more rapidly</w:t>
      </w:r>
      <w:r w:rsidRPr="004762A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4762AB">
        <w:rPr>
          <w:sz w:val="16"/>
        </w:rPr>
        <w:t>civilisation</w:t>
      </w:r>
      <w:proofErr w:type="spellEnd"/>
      <w:r w:rsidRPr="004762AB">
        <w:rPr>
          <w:sz w:val="16"/>
        </w:rPr>
        <w:t xml:space="preserve"> collapse would come from </w:t>
      </w:r>
      <w:r w:rsidRPr="004762AB">
        <w:rPr>
          <w:rStyle w:val="StyleUnderline"/>
        </w:rPr>
        <w:t>the</w:t>
      </w:r>
      <w:r w:rsidRPr="004762AB">
        <w:rPr>
          <w:sz w:val="16"/>
        </w:rPr>
        <w:t xml:space="preserve"> </w:t>
      </w:r>
      <w:r w:rsidRPr="00B844AE">
        <w:rPr>
          <w:rStyle w:val="Emphasis"/>
          <w:highlight w:val="green"/>
        </w:rPr>
        <w:t>ripple effect</w:t>
      </w:r>
      <w:r w:rsidRPr="004762AB">
        <w:rPr>
          <w:sz w:val="16"/>
        </w:rPr>
        <w:t xml:space="preserve"> </w:t>
      </w:r>
      <w:r w:rsidRPr="004762AB">
        <w:rPr>
          <w:rStyle w:val="StyleUnderline"/>
        </w:rPr>
        <w:t>of</w:t>
      </w:r>
      <w:r w:rsidRPr="004762AB">
        <w:rPr>
          <w:sz w:val="16"/>
        </w:rPr>
        <w:t xml:space="preserve"> the </w:t>
      </w:r>
      <w:r w:rsidRPr="004762AB">
        <w:rPr>
          <w:rStyle w:val="StyleUnderline"/>
        </w:rPr>
        <w:t>fatalities and</w:t>
      </w:r>
      <w:r w:rsidRPr="004762AB">
        <w:rPr>
          <w:sz w:val="16"/>
        </w:rPr>
        <w:t xml:space="preserve"> the </w:t>
      </w:r>
      <w:r w:rsidRPr="004762AB">
        <w:rPr>
          <w:rStyle w:val="StyleUnderline"/>
        </w:rPr>
        <w:t>policy responses</w:t>
      </w:r>
      <w:r w:rsidRPr="004762AB">
        <w:rPr>
          <w:sz w:val="16"/>
        </w:rPr>
        <w:t xml:space="preserve">. These </w:t>
      </w:r>
      <w:r w:rsidRPr="004762AB">
        <w:rPr>
          <w:rStyle w:val="StyleUnderline"/>
        </w:rPr>
        <w:t xml:space="preserve">would </w:t>
      </w:r>
      <w:r w:rsidRPr="00B844AE">
        <w:rPr>
          <w:rStyle w:val="StyleUnderline"/>
          <w:highlight w:val="green"/>
        </w:rPr>
        <w:t xml:space="preserve">include </w:t>
      </w:r>
      <w:r w:rsidRPr="00B844AE">
        <w:rPr>
          <w:rStyle w:val="Emphasis"/>
          <w:highlight w:val="green"/>
        </w:rPr>
        <w:t>political</w:t>
      </w:r>
      <w:r w:rsidRPr="004762AB">
        <w:rPr>
          <w:rStyle w:val="Emphasis"/>
        </w:rPr>
        <w:t xml:space="preserve"> and agricultural </w:t>
      </w:r>
      <w:r w:rsidRPr="00B844AE">
        <w:rPr>
          <w:rStyle w:val="Emphasis"/>
          <w:highlight w:val="green"/>
        </w:rPr>
        <w:t>disruption</w:t>
      </w:r>
      <w:r w:rsidRPr="004762AB">
        <w:rPr>
          <w:sz w:val="16"/>
        </w:rPr>
        <w:t xml:space="preserve"> </w:t>
      </w:r>
      <w:r w:rsidRPr="004762AB">
        <w:rPr>
          <w:rStyle w:val="StyleUnderline"/>
        </w:rPr>
        <w:t xml:space="preserve">as well as </w:t>
      </w:r>
      <w:r w:rsidRPr="007B5173">
        <w:rPr>
          <w:rStyle w:val="Emphasis"/>
        </w:rPr>
        <w:t>economic dislocation</w:t>
      </w:r>
      <w:r w:rsidRPr="007B5173">
        <w:rPr>
          <w:sz w:val="16"/>
        </w:rPr>
        <w:t xml:space="preserve"> </w:t>
      </w:r>
      <w:r w:rsidRPr="007B5173">
        <w:rPr>
          <w:rStyle w:val="StyleUnderline"/>
        </w:rPr>
        <w:t>and damage</w:t>
      </w:r>
      <w:r w:rsidRPr="004762AB">
        <w:rPr>
          <w:rStyle w:val="StyleUnderline"/>
        </w:rPr>
        <w:t xml:space="preserve"> to the world’s </w:t>
      </w:r>
      <w:r w:rsidRPr="004762AB">
        <w:rPr>
          <w:rStyle w:val="Emphasis"/>
        </w:rPr>
        <w:t>trade network</w:t>
      </w:r>
      <w:r w:rsidRPr="004762AB">
        <w:rPr>
          <w:sz w:val="16"/>
        </w:rPr>
        <w:t xml:space="preserve"> (</w:t>
      </w:r>
      <w:r w:rsidRPr="004762AB">
        <w:rPr>
          <w:rStyle w:val="StyleUnderline"/>
        </w:rPr>
        <w:t>including the food trade</w:t>
      </w:r>
      <w:r w:rsidRPr="004762AB">
        <w:rPr>
          <w:sz w:val="16"/>
        </w:rPr>
        <w:t xml:space="preserve">). </w:t>
      </w:r>
      <w:r w:rsidRPr="00B844AE">
        <w:rPr>
          <w:rStyle w:val="Emphasis"/>
          <w:highlight w:val="green"/>
        </w:rPr>
        <w:t>Extinction</w:t>
      </w:r>
      <w:r w:rsidRPr="004762AB">
        <w:rPr>
          <w:rStyle w:val="Emphasis"/>
        </w:rPr>
        <w:t xml:space="preserve"> risk</w:t>
      </w:r>
      <w:r w:rsidRPr="004762AB">
        <w:rPr>
          <w:rStyle w:val="StyleUnderline"/>
        </w:rPr>
        <w:t xml:space="preserve"> is</w:t>
      </w:r>
      <w:r w:rsidRPr="004762AB">
        <w:rPr>
          <w:sz w:val="16"/>
        </w:rPr>
        <w:t xml:space="preserve"> only </w:t>
      </w:r>
      <w:r w:rsidRPr="004762AB">
        <w:rPr>
          <w:rStyle w:val="StyleUnderline"/>
        </w:rPr>
        <w:t xml:space="preserve">possible if the aftermath of the epidemic </w:t>
      </w:r>
      <w:r w:rsidRPr="004762AB">
        <w:rPr>
          <w:rStyle w:val="Emphasis"/>
        </w:rPr>
        <w:t>fragments and diminishes human society</w:t>
      </w:r>
      <w:r w:rsidRPr="004762AB">
        <w:rPr>
          <w:rStyle w:val="StyleUnderline"/>
        </w:rPr>
        <w:t xml:space="preserve"> to the extent that </w:t>
      </w:r>
      <w:r w:rsidRPr="00B844AE">
        <w:rPr>
          <w:rStyle w:val="StyleUnderline"/>
          <w:highlight w:val="green"/>
        </w:rPr>
        <w:t xml:space="preserve">recovery </w:t>
      </w:r>
      <w:r w:rsidRPr="004762AB">
        <w:rPr>
          <w:rStyle w:val="StyleUnderline"/>
        </w:rPr>
        <w:t xml:space="preserve">becomes </w:t>
      </w:r>
      <w:r w:rsidRPr="00B844AE">
        <w:rPr>
          <w:rStyle w:val="StyleUnderline"/>
          <w:highlight w:val="green"/>
        </w:rPr>
        <w:t>impossible</w:t>
      </w:r>
      <w:r w:rsidRPr="004762AB">
        <w:rPr>
          <w:sz w:val="16"/>
        </w:rPr>
        <w:t xml:space="preserve">277 </w:t>
      </w:r>
      <w:r w:rsidRPr="004762AB">
        <w:rPr>
          <w:rStyle w:val="StyleUnderline"/>
        </w:rPr>
        <w:t xml:space="preserve">before </w:t>
      </w:r>
      <w:r w:rsidRPr="00B844AE">
        <w:rPr>
          <w:rStyle w:val="StyleUnderline"/>
          <w:highlight w:val="green"/>
        </w:rPr>
        <w:t xml:space="preserve">humanity succumbs to </w:t>
      </w:r>
      <w:r w:rsidRPr="00B844AE">
        <w:rPr>
          <w:rStyle w:val="Emphasis"/>
          <w:highlight w:val="green"/>
        </w:rPr>
        <w:t>other risks</w:t>
      </w:r>
      <w:r w:rsidRPr="004762AB">
        <w:rPr>
          <w:rStyle w:val="StyleUnderline"/>
        </w:rPr>
        <w:t xml:space="preserve"> (such as </w:t>
      </w:r>
      <w:r w:rsidRPr="004762AB">
        <w:rPr>
          <w:rStyle w:val="Emphasis"/>
        </w:rPr>
        <w:t>climate change</w:t>
      </w:r>
      <w:r w:rsidRPr="004762AB">
        <w:rPr>
          <w:rStyle w:val="StyleUnderline"/>
        </w:rPr>
        <w:t xml:space="preserve"> or </w:t>
      </w:r>
      <w:r w:rsidRPr="004762AB">
        <w:rPr>
          <w:rStyle w:val="Emphasis"/>
        </w:rPr>
        <w:t>further pandemics</w:t>
      </w:r>
      <w:r w:rsidRPr="004762AB">
        <w:rPr>
          <w:rStyle w:val="StyleUnderline"/>
        </w:rPr>
        <w:t>).</w:t>
      </w:r>
      <w:r w:rsidRPr="004762AB">
        <w:rPr>
          <w:sz w:val="16"/>
        </w:rPr>
        <w:t xml:space="preserve"> Five </w:t>
      </w:r>
      <w:r w:rsidRPr="004762AB">
        <w:rPr>
          <w:rStyle w:val="StyleUnderline"/>
        </w:rPr>
        <w:t>important factors in estimating the probabilities and impacts of the challenge</w:t>
      </w:r>
      <w:r w:rsidRPr="004762AB">
        <w:rPr>
          <w:sz w:val="16"/>
        </w:rPr>
        <w:t xml:space="preserve">: 1. What the true probability distribution for pandemics is, especially at the tail. 2. </w:t>
      </w:r>
      <w:r w:rsidRPr="004762AB">
        <w:rPr>
          <w:rStyle w:val="StyleUnderline"/>
        </w:rPr>
        <w:t>The capacity of modern international health systems to deal with an extreme pandemic</w:t>
      </w:r>
      <w:r w:rsidRPr="004762A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7AABC72A" w14:textId="77777777" w:rsidR="0010781E" w:rsidRDefault="0010781E" w:rsidP="0010781E">
      <w:pPr>
        <w:pStyle w:val="Heading4"/>
      </w:pPr>
      <w:r>
        <w:t xml:space="preserve">Debris triggers </w:t>
      </w:r>
      <w:r w:rsidRPr="006A63EE">
        <w:rPr>
          <w:u w:val="single"/>
        </w:rPr>
        <w:t>miscalculated war</w:t>
      </w:r>
      <w:r>
        <w:t>.</w:t>
      </w:r>
    </w:p>
    <w:p w14:paraId="2B04A021" w14:textId="77777777" w:rsidR="0010781E" w:rsidRPr="006A63EE" w:rsidRDefault="0010781E" w:rsidP="0010781E">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22" w:history="1">
        <w:r w:rsidRPr="00457B9A">
          <w:rPr>
            <w:rStyle w:val="Hyperlink"/>
          </w:rPr>
          <w:t>https://www.defenseone.com/ideas/2021/12/nuclear-command-and-control-satellites-should-be-limits/187472/</w:t>
        </w:r>
      </w:hyperlink>
      <w:r>
        <w:t>] Justin</w:t>
      </w:r>
    </w:p>
    <w:p w14:paraId="6B7FCDDB" w14:textId="77777777" w:rsidR="0010781E" w:rsidRPr="006A63EE" w:rsidRDefault="0010781E" w:rsidP="0010781E">
      <w:pPr>
        <w:rPr>
          <w:sz w:val="16"/>
        </w:rPr>
      </w:pPr>
      <w:r w:rsidRPr="006A63EE">
        <w:rPr>
          <w:sz w:val="16"/>
        </w:rPr>
        <w:t xml:space="preserve">When Russia blew up an old satellite with a new missile on November 15, it created </w:t>
      </w:r>
      <w:r w:rsidRPr="006A63EE">
        <w:rPr>
          <w:u w:val="single"/>
        </w:rPr>
        <w:t xml:space="preserve">an </w:t>
      </w:r>
      <w:r w:rsidRPr="00B844AE">
        <w:rPr>
          <w:highlight w:val="green"/>
          <w:u w:val="single"/>
        </w:rPr>
        <w:t xml:space="preserve">expanding </w:t>
      </w:r>
      <w:r w:rsidRPr="00B844AE">
        <w:rPr>
          <w:rStyle w:val="Emphasis"/>
          <w:highlight w:val="green"/>
        </w:rPr>
        <w:t>cloud of debris</w:t>
      </w:r>
      <w:r w:rsidRPr="006A63EE">
        <w:rPr>
          <w:u w:val="single"/>
        </w:rPr>
        <w:t xml:space="preserve"> that will </w:t>
      </w:r>
      <w:r w:rsidRPr="00B844AE">
        <w:rPr>
          <w:rStyle w:val="Emphasis"/>
          <w:sz w:val="24"/>
          <w:szCs w:val="24"/>
          <w:highlight w:val="green"/>
        </w:rPr>
        <w:t>menace</w:t>
      </w:r>
      <w:r w:rsidRPr="006A63EE">
        <w:rPr>
          <w:rStyle w:val="Emphasis"/>
          <w:sz w:val="24"/>
          <w:szCs w:val="24"/>
        </w:rPr>
        <w:t xml:space="preserve"> the </w:t>
      </w:r>
      <w:r w:rsidRPr="00B844AE">
        <w:rPr>
          <w:rStyle w:val="Emphasis"/>
          <w:sz w:val="24"/>
          <w:szCs w:val="24"/>
          <w:highlight w:val="green"/>
        </w:rPr>
        <w:t>outer space</w:t>
      </w:r>
      <w:r w:rsidRPr="006A63EE">
        <w:rPr>
          <w:rStyle w:val="Emphasis"/>
          <w:sz w:val="24"/>
          <w:szCs w:val="24"/>
        </w:rPr>
        <w:t xml:space="preserve"> environment </w:t>
      </w:r>
      <w:r w:rsidRPr="00B844AE">
        <w:rPr>
          <w:rStyle w:val="Emphasis"/>
          <w:highlight w:val="green"/>
        </w:rPr>
        <w:t>for years</w:t>
      </w:r>
      <w:r w:rsidRPr="006A63EE">
        <w:rPr>
          <w:rStyle w:val="Emphasis"/>
        </w:rPr>
        <w:t xml:space="preserve"> to come</w:t>
      </w:r>
      <w:r w:rsidRPr="006A63EE">
        <w:rPr>
          <w:sz w:val="16"/>
        </w:rPr>
        <w:t xml:space="preserve">. </w:t>
      </w:r>
    </w:p>
    <w:p w14:paraId="2109296C" w14:textId="77777777" w:rsidR="0010781E" w:rsidRPr="006A63EE" w:rsidRDefault="0010781E" w:rsidP="0010781E">
      <w:pPr>
        <w:rPr>
          <w:sz w:val="16"/>
        </w:rPr>
      </w:pPr>
      <w:r w:rsidRPr="006A63EE">
        <w:rPr>
          <w:rStyle w:val="Emphasis"/>
        </w:rPr>
        <w:t xml:space="preserve">Hypersonic </w:t>
      </w:r>
      <w:r w:rsidRPr="00B844AE">
        <w:rPr>
          <w:rStyle w:val="Emphasis"/>
          <w:highlight w:val="green"/>
        </w:rPr>
        <w:t>fragments</w:t>
      </w:r>
      <w:r w:rsidRPr="00B844AE">
        <w:rPr>
          <w:highlight w:val="green"/>
          <w:u w:val="single"/>
        </w:rPr>
        <w:t xml:space="preserve"> from</w:t>
      </w:r>
      <w:r w:rsidRPr="006A63EE">
        <w:rPr>
          <w:u w:val="single"/>
        </w:rPr>
        <w:t xml:space="preserve"> the </w:t>
      </w:r>
      <w:r w:rsidRPr="00B844AE">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B844AE">
        <w:rPr>
          <w:rStyle w:val="Emphasis"/>
          <w:highlight w:val="green"/>
        </w:rPr>
        <w:t>destroy</w:t>
      </w:r>
      <w:r w:rsidRPr="006A63EE">
        <w:rPr>
          <w:rStyle w:val="Emphasis"/>
        </w:rPr>
        <w:t xml:space="preserve">ing </w:t>
      </w:r>
      <w:r w:rsidRPr="00B844AE">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7786C635" w14:textId="77777777" w:rsidR="0010781E" w:rsidRPr="006A63EE" w:rsidRDefault="0010781E" w:rsidP="0010781E">
      <w:pPr>
        <w:rPr>
          <w:sz w:val="16"/>
        </w:rPr>
      </w:pPr>
      <w:r w:rsidRPr="006A63EE">
        <w:rPr>
          <w:sz w:val="16"/>
        </w:rPr>
        <w:lastRenderedPageBreak/>
        <w:t xml:space="preserve">But </w:t>
      </w:r>
      <w:r w:rsidRPr="006A63EE">
        <w:rPr>
          <w:u w:val="single"/>
        </w:rPr>
        <w:t xml:space="preserve">the </w:t>
      </w:r>
      <w:r w:rsidRPr="00B844AE">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B844AE">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B844AE">
        <w:rPr>
          <w:rStyle w:val="Emphasis"/>
          <w:highlight w:val="green"/>
        </w:rPr>
        <w:t>satellites</w:t>
      </w:r>
      <w:r w:rsidRPr="006A63EE">
        <w:rPr>
          <w:rStyle w:val="Emphasis"/>
        </w:rPr>
        <w:t xml:space="preserve"> used </w:t>
      </w:r>
      <w:r w:rsidRPr="00B844AE">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B844AE">
        <w:rPr>
          <w:highlight w:val="green"/>
          <w:u w:val="single"/>
        </w:rPr>
        <w:t>Destroying a</w:t>
      </w:r>
      <w:r w:rsidRPr="006A63EE">
        <w:rPr>
          <w:u w:val="single"/>
        </w:rPr>
        <w:t xml:space="preserve"> </w:t>
      </w:r>
      <w:r w:rsidRPr="006A63EE">
        <w:rPr>
          <w:rStyle w:val="Emphasis"/>
        </w:rPr>
        <w:t xml:space="preserve">nuclear command-and-control </w:t>
      </w:r>
      <w:r w:rsidRPr="00B844AE">
        <w:rPr>
          <w:rStyle w:val="Emphasis"/>
          <w:highlight w:val="green"/>
        </w:rPr>
        <w:t>satellite</w:t>
      </w:r>
      <w:r w:rsidRPr="006A63EE">
        <w:rPr>
          <w:u w:val="single"/>
        </w:rPr>
        <w:t xml:space="preserve">, even unintentionally, </w:t>
      </w:r>
      <w:r w:rsidRPr="00B844AE">
        <w:rPr>
          <w:highlight w:val="green"/>
          <w:u w:val="single"/>
        </w:rPr>
        <w:t>could lead a</w:t>
      </w:r>
      <w:r w:rsidRPr="006A63EE">
        <w:rPr>
          <w:sz w:val="16"/>
        </w:rPr>
        <w:t xml:space="preserve"> conventional conflict to escalate into a </w:t>
      </w:r>
      <w:r w:rsidRPr="00B844AE">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086EE561" w14:textId="77777777" w:rsidR="0010781E" w:rsidRPr="006A63EE" w:rsidRDefault="0010781E" w:rsidP="0010781E">
      <w:pPr>
        <w:rPr>
          <w:sz w:val="16"/>
        </w:rPr>
      </w:pPr>
      <w:r w:rsidRPr="00B844AE">
        <w:rPr>
          <w:highlight w:val="green"/>
          <w:u w:val="single"/>
        </w:rPr>
        <w:t xml:space="preserve">Satellites are </w:t>
      </w:r>
      <w:r w:rsidRPr="00B844AE">
        <w:rPr>
          <w:rStyle w:val="Emphasis"/>
          <w:highlight w:val="green"/>
        </w:rPr>
        <w:t>integral to</w:t>
      </w:r>
      <w:r w:rsidRPr="006A63EE">
        <w:rPr>
          <w:rStyle w:val="Emphasis"/>
        </w:rPr>
        <w:t xml:space="preserve"> the </w:t>
      </w:r>
      <w:r w:rsidRPr="00B844AE">
        <w:rPr>
          <w:rStyle w:val="Emphasis"/>
          <w:highlight w:val="green"/>
        </w:rPr>
        <w:t>U</w:t>
      </w:r>
      <w:r w:rsidRPr="006A63EE">
        <w:rPr>
          <w:rStyle w:val="Emphasis"/>
        </w:rPr>
        <w:t xml:space="preserve">nited </w:t>
      </w:r>
      <w:r w:rsidRPr="00B844AE">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B844AE">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B844AE">
        <w:rPr>
          <w:highlight w:val="green"/>
          <w:u w:val="single"/>
        </w:rPr>
        <w:t>China</w:t>
      </w:r>
      <w:r w:rsidRPr="006A63EE">
        <w:rPr>
          <w:u w:val="single"/>
        </w:rPr>
        <w:t xml:space="preserve"> is in the process of developing a </w:t>
      </w:r>
      <w:r w:rsidRPr="006A63EE">
        <w:rPr>
          <w:rStyle w:val="Emphasis"/>
        </w:rPr>
        <w:t xml:space="preserve">space-based </w:t>
      </w:r>
      <w:r w:rsidRPr="00B844AE">
        <w:rPr>
          <w:rStyle w:val="Emphasis"/>
          <w:highlight w:val="green"/>
        </w:rPr>
        <w:t>early-warning</w:t>
      </w:r>
      <w:r w:rsidRPr="006A63EE">
        <w:rPr>
          <w:rStyle w:val="Emphasis"/>
        </w:rPr>
        <w:t xml:space="preserve"> system</w:t>
      </w:r>
      <w:r w:rsidRPr="006A63EE">
        <w:rPr>
          <w:sz w:val="16"/>
        </w:rPr>
        <w:t xml:space="preserve">. </w:t>
      </w:r>
    </w:p>
    <w:p w14:paraId="2162731C" w14:textId="77777777" w:rsidR="0010781E" w:rsidRPr="006A63EE" w:rsidRDefault="0010781E" w:rsidP="0010781E">
      <w:pPr>
        <w:rPr>
          <w:sz w:val="16"/>
        </w:rPr>
      </w:pPr>
      <w:r w:rsidRPr="006A63EE">
        <w:rPr>
          <w:u w:val="single"/>
        </w:rPr>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equator—far above the debris from Russia’s ground-launched anti-satellite weapon test. These </w:t>
      </w:r>
      <w:r w:rsidRPr="00B844AE">
        <w:rPr>
          <w:rStyle w:val="Emphasis"/>
          <w:sz w:val="24"/>
          <w:szCs w:val="24"/>
          <w:highlight w:val="green"/>
        </w:rPr>
        <w:t>satellites</w:t>
      </w:r>
      <w:r w:rsidRPr="006A63EE">
        <w:rPr>
          <w:rStyle w:val="Emphasis"/>
          <w:sz w:val="24"/>
          <w:szCs w:val="24"/>
        </w:rPr>
        <w:t xml:space="preserve">, however, </w:t>
      </w:r>
      <w:r w:rsidRPr="00B844AE">
        <w:rPr>
          <w:rStyle w:val="Emphasis"/>
          <w:sz w:val="24"/>
          <w:szCs w:val="24"/>
          <w:highlight w:val="green"/>
        </w:rPr>
        <w:t>are growing</w:t>
      </w:r>
      <w:r w:rsidRPr="006A63EE">
        <w:rPr>
          <w:rStyle w:val="Emphasis"/>
          <w:sz w:val="24"/>
          <w:szCs w:val="24"/>
        </w:rPr>
        <w:t xml:space="preserve"> more </w:t>
      </w:r>
      <w:r w:rsidRPr="00B844AE">
        <w:rPr>
          <w:rStyle w:val="Emphasis"/>
          <w:sz w:val="24"/>
          <w:szCs w:val="24"/>
          <w:highlight w:val="green"/>
        </w:rPr>
        <w:t>vulnerable</w:t>
      </w:r>
      <w:r w:rsidRPr="006A63EE">
        <w:rPr>
          <w:sz w:val="16"/>
        </w:rPr>
        <w:t xml:space="preserve">, particularly to co-orbital anti-satellite weapons.  </w:t>
      </w:r>
    </w:p>
    <w:p w14:paraId="58E6CDD7" w14:textId="77777777" w:rsidR="0010781E" w:rsidRPr="006A63EE" w:rsidRDefault="0010781E" w:rsidP="0010781E">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B844AE">
        <w:rPr>
          <w:highlight w:val="green"/>
          <w:u w:val="single"/>
        </w:rPr>
        <w:t xml:space="preserve">the </w:t>
      </w:r>
      <w:r w:rsidRPr="00B844AE">
        <w:rPr>
          <w:rStyle w:val="Emphasis"/>
          <w:highlight w:val="green"/>
        </w:rPr>
        <w:t>prelude</w:t>
      </w:r>
      <w:r w:rsidRPr="00B844AE">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297394B0" w14:textId="77777777" w:rsidR="0010781E" w:rsidRPr="006A63EE" w:rsidRDefault="0010781E" w:rsidP="0010781E">
      <w:pPr>
        <w:rPr>
          <w:rStyle w:val="Emphasis"/>
          <w:sz w:val="24"/>
          <w:szCs w:val="24"/>
        </w:rPr>
      </w:pPr>
      <w:r w:rsidRPr="006A63EE">
        <w:rPr>
          <w:sz w:val="16"/>
        </w:rPr>
        <w:t>In a conventional war, however, nuclear command-and-control satellites might be attacked and threatened for altogether different reasons—</w:t>
      </w:r>
      <w:r w:rsidRPr="00B844AE">
        <w:rPr>
          <w:highlight w:val="green"/>
          <w:u w:val="single"/>
        </w:rPr>
        <w:t>creating</w:t>
      </w:r>
      <w:r w:rsidRPr="006A63EE">
        <w:rPr>
          <w:u w:val="single"/>
        </w:rPr>
        <w:t xml:space="preserve"> the </w:t>
      </w:r>
      <w:r w:rsidRPr="00B844AE">
        <w:rPr>
          <w:rStyle w:val="Emphasis"/>
          <w:highlight w:val="green"/>
        </w:rPr>
        <w:t>risk</w:t>
      </w:r>
      <w:r w:rsidRPr="006A63EE">
        <w:rPr>
          <w:u w:val="single"/>
        </w:rPr>
        <w:t xml:space="preserve"> that </w:t>
      </w:r>
      <w:r w:rsidRPr="00B844AE">
        <w:rPr>
          <w:rStyle w:val="Emphasis"/>
          <w:sz w:val="24"/>
          <w:szCs w:val="24"/>
          <w:highlight w:val="green"/>
        </w:rPr>
        <w:t>nuclear war</w:t>
      </w:r>
      <w:r w:rsidRPr="006A63EE">
        <w:rPr>
          <w:rStyle w:val="Emphasis"/>
          <w:sz w:val="24"/>
          <w:szCs w:val="24"/>
        </w:rPr>
        <w:t xml:space="preserve"> might be </w:t>
      </w:r>
      <w:r w:rsidRPr="00B844AE">
        <w:rPr>
          <w:rStyle w:val="Emphasis"/>
          <w:sz w:val="24"/>
          <w:szCs w:val="24"/>
          <w:highlight w:val="green"/>
        </w:rPr>
        <w:t>triggered inadvertently</w:t>
      </w:r>
      <w:r w:rsidRPr="006A63EE">
        <w:rPr>
          <w:rStyle w:val="Emphasis"/>
          <w:sz w:val="24"/>
          <w:szCs w:val="24"/>
        </w:rPr>
        <w:t xml:space="preserve">.  </w:t>
      </w:r>
    </w:p>
    <w:p w14:paraId="521BE6C6" w14:textId="77777777" w:rsidR="0010781E" w:rsidRPr="006A63EE" w:rsidRDefault="0010781E" w:rsidP="0010781E">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137114AC" w14:textId="77777777" w:rsidR="0010781E" w:rsidRPr="006A63EE" w:rsidRDefault="0010781E" w:rsidP="0010781E">
      <w:pPr>
        <w:rPr>
          <w:sz w:val="16"/>
        </w:rPr>
      </w:pPr>
      <w:r w:rsidRPr="00B844AE">
        <w:rPr>
          <w:highlight w:val="green"/>
          <w:u w:val="single"/>
        </w:rPr>
        <w:t>Washington</w:t>
      </w:r>
      <w:r w:rsidRPr="006A63EE">
        <w:rPr>
          <w:u w:val="single"/>
        </w:rPr>
        <w:t xml:space="preserve"> would be </w:t>
      </w:r>
      <w:r w:rsidRPr="006A63EE">
        <w:rPr>
          <w:rStyle w:val="Emphasis"/>
        </w:rPr>
        <w:t xml:space="preserve">hard </w:t>
      </w:r>
      <w:r w:rsidRPr="00B844AE">
        <w:rPr>
          <w:rStyle w:val="Emphasis"/>
          <w:highlight w:val="green"/>
        </w:rPr>
        <w:t>pressed</w:t>
      </w:r>
      <w:r w:rsidRPr="00B844AE">
        <w:rPr>
          <w:highlight w:val="green"/>
          <w:u w:val="single"/>
        </w:rPr>
        <w:t xml:space="preserve"> to determine the </w:t>
      </w:r>
      <w:r w:rsidRPr="00B844AE">
        <w:rPr>
          <w:rStyle w:val="Emphasis"/>
          <w:highlight w:val="green"/>
        </w:rPr>
        <w:t>intent</w:t>
      </w:r>
      <w:r w:rsidRPr="006A63EE">
        <w:rPr>
          <w:u w:val="single"/>
        </w:rPr>
        <w:t xml:space="preserve"> behind such attacks. It could easily </w:t>
      </w:r>
      <w:r w:rsidRPr="00B844AE">
        <w:rPr>
          <w:highlight w:val="green"/>
          <w:u w:val="single"/>
        </w:rPr>
        <w:t xml:space="preserve">misinterpret them as </w:t>
      </w:r>
      <w:r w:rsidRPr="00B844AE">
        <w:rPr>
          <w:rStyle w:val="Emphasis"/>
          <w:highlight w:val="green"/>
        </w:rPr>
        <w:t>prep</w:t>
      </w:r>
      <w:r w:rsidRPr="006A63EE">
        <w:rPr>
          <w:rStyle w:val="Emphasis"/>
        </w:rPr>
        <w:t xml:space="preserve">arations </w:t>
      </w:r>
      <w:r w:rsidRPr="00B844AE">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7432BCAF" w14:textId="77777777" w:rsidR="0010781E" w:rsidRPr="006A63EE" w:rsidRDefault="0010781E" w:rsidP="0010781E">
      <w:pPr>
        <w:rPr>
          <w:sz w:val="16"/>
        </w:rPr>
      </w:pPr>
      <w:r w:rsidRPr="006A63EE">
        <w:rPr>
          <w:sz w:val="16"/>
        </w:rPr>
        <w:t xml:space="preserve">To make matters worse, </w:t>
      </w:r>
      <w:r w:rsidRPr="006A63EE">
        <w:rPr>
          <w:u w:val="single"/>
        </w:rPr>
        <w:t xml:space="preserve">it </w:t>
      </w:r>
      <w:r w:rsidRPr="00B844AE">
        <w:rPr>
          <w:highlight w:val="green"/>
          <w:u w:val="single"/>
        </w:rPr>
        <w:t>might not take</w:t>
      </w:r>
      <w:r w:rsidRPr="006A63EE">
        <w:rPr>
          <w:u w:val="single"/>
        </w:rPr>
        <w:t xml:space="preserve"> </w:t>
      </w:r>
      <w:r w:rsidRPr="006A63EE">
        <w:rPr>
          <w:rStyle w:val="Emphasis"/>
        </w:rPr>
        <w:t xml:space="preserve">actual </w:t>
      </w:r>
      <w:r w:rsidRPr="00B844AE">
        <w:rPr>
          <w:rStyle w:val="Emphasis"/>
          <w:highlight w:val="green"/>
        </w:rPr>
        <w:t>attacks</w:t>
      </w:r>
      <w:r w:rsidRPr="006A63EE">
        <w:rPr>
          <w:rStyle w:val="Emphasis"/>
        </w:rPr>
        <w:t xml:space="preserve"> against nuclear command-and-control satellites </w:t>
      </w:r>
      <w:r w:rsidRPr="00B844AE">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362D7C17" w14:textId="1830F261" w:rsidR="0010781E" w:rsidRPr="006A63EE" w:rsidRDefault="0010781E" w:rsidP="0010781E">
      <w:pPr>
        <w:pStyle w:val="Heading3"/>
      </w:pPr>
      <w:r>
        <w:lastRenderedPageBreak/>
        <w:t>1AC - Framing</w:t>
      </w:r>
    </w:p>
    <w:p w14:paraId="0E8BF013" w14:textId="77777777" w:rsidR="0010781E" w:rsidRDefault="0010781E" w:rsidP="0010781E">
      <w:pPr>
        <w:pStyle w:val="Heading4"/>
        <w:rPr>
          <w:rFonts w:cs="Calibri"/>
        </w:rPr>
      </w:pPr>
      <w:r w:rsidRPr="007B328F">
        <w:rPr>
          <w:rFonts w:cs="Calibri"/>
        </w:rPr>
        <w:t xml:space="preserve">The standard is </w:t>
      </w:r>
      <w:r>
        <w:rPr>
          <w:rFonts w:cs="Calibri"/>
        </w:rPr>
        <w:t>maximizing expected wellbeing-hedonistic act util</w:t>
      </w:r>
    </w:p>
    <w:p w14:paraId="2985D1BC" w14:textId="77777777" w:rsidR="0010781E" w:rsidRDefault="0010781E" w:rsidP="0010781E">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1269D7B" w14:textId="603E1645" w:rsidR="0010781E" w:rsidRPr="00862D1C" w:rsidRDefault="0010781E" w:rsidP="00862D1C">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1742EAE" w14:textId="17BD9D09" w:rsidR="0010781E" w:rsidRPr="00623846" w:rsidRDefault="00862D1C" w:rsidP="0010781E">
      <w:pPr>
        <w:pStyle w:val="Heading4"/>
        <w:rPr>
          <w:rFonts w:cs="Calibri"/>
        </w:rPr>
      </w:pPr>
      <w:r>
        <w:rPr>
          <w:rFonts w:cs="Calibri"/>
        </w:rPr>
        <w:t>3]</w:t>
      </w:r>
      <w:r w:rsidR="0010781E" w:rsidRPr="00623846">
        <w:rPr>
          <w:rFonts w:cs="Calibri"/>
        </w:rPr>
        <w:t>The introspective connection between pain and pleasure and phenomenal conceptions of intrinsic value and disvalue is irrefutable – everything else regresses – robust neuroscience proves.</w:t>
      </w:r>
    </w:p>
    <w:p w14:paraId="212FAF7E" w14:textId="77777777" w:rsidR="0010781E" w:rsidRPr="00623846" w:rsidRDefault="0010781E" w:rsidP="0010781E">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w:t>
      </w:r>
      <w:r w:rsidRPr="00623846">
        <w:rPr>
          <w:szCs w:val="16"/>
        </w:rPr>
        <w:lastRenderedPageBreak/>
        <w:t xml:space="preserve">Affairs, 28 February 2018, accessed: 19 August 2020, </w:t>
      </w:r>
      <w:hyperlink r:id="rId23" w:history="1">
        <w:r w:rsidRPr="00623846">
          <w:rPr>
            <w:rStyle w:val="Hyperlink"/>
            <w:color w:val="000000"/>
            <w:szCs w:val="16"/>
          </w:rPr>
          <w:t>https://www.ncbi.nlm.nih.gov/pmc/articles/PMC6446569/</w:t>
        </w:r>
      </w:hyperlink>
      <w:r w:rsidRPr="00623846">
        <w:rPr>
          <w:szCs w:val="16"/>
        </w:rPr>
        <w:t>, R.S.</w:t>
      </w:r>
    </w:p>
    <w:p w14:paraId="49B2D4BE" w14:textId="4F5EEE81" w:rsidR="0010781E" w:rsidRPr="0010781E" w:rsidRDefault="0010781E" w:rsidP="0010781E">
      <w:pPr>
        <w:spacing w:line="276" w:lineRule="auto"/>
        <w:rPr>
          <w:sz w:val="16"/>
        </w:rPr>
      </w:pPr>
      <w:r w:rsidRPr="00343EA9">
        <w:rPr>
          <w:b/>
          <w:bCs/>
          <w:highlight w:val="green"/>
          <w:u w:val="single"/>
        </w:rPr>
        <w:t>Pleasure</w:t>
      </w:r>
      <w:r w:rsidRPr="00623846">
        <w:rPr>
          <w:u w:val="single"/>
        </w:rPr>
        <w:t xml:space="preserve"> is not only</w:t>
      </w:r>
      <w:r w:rsidRPr="0010781E">
        <w:rPr>
          <w:sz w:val="16"/>
        </w:rPr>
        <w:t xml:space="preserve"> one of the three </w:t>
      </w:r>
      <w:r w:rsidRPr="00623846">
        <w:rPr>
          <w:u w:val="single"/>
        </w:rPr>
        <w:t xml:space="preserve">primary reward </w:t>
      </w:r>
      <w:proofErr w:type="gramStart"/>
      <w:r w:rsidRPr="00623846">
        <w:rPr>
          <w:u w:val="single"/>
        </w:rPr>
        <w:t>functions</w:t>
      </w:r>
      <w:proofErr w:type="gramEnd"/>
      <w:r w:rsidRPr="0010781E">
        <w:rPr>
          <w:sz w:val="16"/>
        </w:rPr>
        <w:t xml:space="preserve"> but </w:t>
      </w:r>
      <w:r w:rsidRPr="00623846">
        <w:rPr>
          <w:u w:val="single"/>
        </w:rPr>
        <w:t xml:space="preserve">it also </w:t>
      </w:r>
      <w:r w:rsidRPr="00343EA9">
        <w:rPr>
          <w:b/>
          <w:bCs/>
          <w:highlight w:val="green"/>
          <w:u w:val="single"/>
        </w:rPr>
        <w:t>defines reward.</w:t>
      </w:r>
      <w:r w:rsidRPr="0010781E">
        <w:rPr>
          <w:sz w:val="16"/>
        </w:rPr>
        <w:t xml:space="preserve"> As homeostasis explains the </w:t>
      </w:r>
      <w:r w:rsidRPr="00623846">
        <w:rPr>
          <w:u w:val="single"/>
        </w:rPr>
        <w:t>functions of</w:t>
      </w:r>
      <w:r w:rsidRPr="0010781E">
        <w:rPr>
          <w:sz w:val="16"/>
        </w:rPr>
        <w:t xml:space="preserve"> only a limited number of </w:t>
      </w:r>
      <w:r w:rsidRPr="00623846">
        <w:rPr>
          <w:u w:val="single"/>
        </w:rPr>
        <w:t>rewards, the</w:t>
      </w:r>
      <w:r w:rsidRPr="0010781E">
        <w:rPr>
          <w:sz w:val="16"/>
        </w:rPr>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10781E">
        <w:rPr>
          <w:sz w:val="16"/>
        </w:rPr>
        <w:t xml:space="preserve"> may be </w:t>
      </w:r>
      <w:r w:rsidRPr="00343EA9">
        <w:rPr>
          <w:highlight w:val="green"/>
          <w:u w:val="single"/>
        </w:rPr>
        <w:t>due to pleasure.</w:t>
      </w:r>
      <w:r w:rsidRPr="0010781E">
        <w:rPr>
          <w:sz w:val="16"/>
        </w:rPr>
        <w:t xml:space="preserve"> This applies </w:t>
      </w:r>
      <w:proofErr w:type="gramStart"/>
      <w:r w:rsidRPr="0010781E">
        <w:rPr>
          <w:sz w:val="16"/>
        </w:rPr>
        <w:t>first of all</w:t>
      </w:r>
      <w:proofErr w:type="gramEnd"/>
      <w:r w:rsidRPr="0010781E">
        <w:rPr>
          <w:sz w:val="16"/>
        </w:rPr>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10781E">
        <w:rPr>
          <w:sz w:val="16"/>
        </w:rPr>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10781E">
        <w:rPr>
          <w:sz w:val="16"/>
        </w:rPr>
        <w:t xml:space="preserve"> most </w:t>
      </w:r>
      <w:r w:rsidRPr="00623846">
        <w:rPr>
          <w:u w:val="single"/>
        </w:rPr>
        <w:t>rewards and exert intense efforts to obtain them</w:t>
      </w:r>
      <w:r w:rsidRPr="0010781E">
        <w:rPr>
          <w:sz w:val="16"/>
        </w:rPr>
        <w:t xml:space="preserve">, just </w:t>
      </w:r>
      <w:r w:rsidRPr="00623846">
        <w:rPr>
          <w:u w:val="single"/>
        </w:rPr>
        <w:t>because they are enjoyable</w:t>
      </w:r>
      <w:r w:rsidRPr="0010781E">
        <w:rPr>
          <w:sz w:val="16"/>
        </w:rPr>
        <w:t xml:space="preserve"> [10].</w:t>
      </w:r>
      <w:r w:rsidRPr="0010781E">
        <w:rPr>
          <w:sz w:val="16"/>
        </w:rPr>
        <w:t xml:space="preserve"> </w:t>
      </w:r>
      <w:r w:rsidRPr="0010781E">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10781E">
        <w:rPr>
          <w:sz w:val="16"/>
        </w:rPr>
        <w:t xml:space="preserve"> [14].</w:t>
      </w:r>
      <w:r w:rsidRPr="0010781E">
        <w:rPr>
          <w:sz w:val="16"/>
        </w:rPr>
        <w:t xml:space="preserve"> </w:t>
      </w:r>
      <w:r w:rsidRPr="00623846">
        <w:rPr>
          <w:u w:val="single"/>
        </w:rPr>
        <w:t>Pleasure as a hallmark of reward is sufficient for defining a reward</w:t>
      </w:r>
      <w:r w:rsidRPr="0010781E">
        <w:rPr>
          <w:sz w:val="16"/>
        </w:rPr>
        <w:t xml:space="preserve">, but it may not be necessary. </w:t>
      </w:r>
      <w:r w:rsidRPr="00623846">
        <w:rPr>
          <w:u w:val="single"/>
        </w:rPr>
        <w:t>A reward may generate positive</w:t>
      </w:r>
      <w:r w:rsidRPr="0010781E">
        <w:rPr>
          <w:sz w:val="16"/>
        </w:rPr>
        <w:t xml:space="preserve"> learning and approach </w:t>
      </w:r>
      <w:r w:rsidRPr="00623846">
        <w:rPr>
          <w:u w:val="single"/>
        </w:rPr>
        <w:t>behavior</w:t>
      </w:r>
      <w:r w:rsidRPr="0010781E">
        <w:rPr>
          <w:sz w:val="16"/>
        </w:rPr>
        <w:t xml:space="preserve"> simply </w:t>
      </w:r>
      <w:r w:rsidRPr="00623846">
        <w:rPr>
          <w:u w:val="single"/>
        </w:rPr>
        <w:t>because it contains substances that are essential for body function.</w:t>
      </w:r>
      <w:r w:rsidRPr="0010781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sidRPr="0010781E">
        <w:rPr>
          <w:sz w:val="16"/>
        </w:rPr>
        <w:t xml:space="preserve"> </w:t>
      </w:r>
      <w:r w:rsidRPr="0010781E">
        <w:rPr>
          <w:sz w:val="16"/>
        </w:rPr>
        <w:t>Evolutionary theories of pleasure: The love connection BO:D</w:t>
      </w:r>
      <w:r w:rsidRPr="0010781E">
        <w:rPr>
          <w:sz w:val="16"/>
        </w:rPr>
        <w:t xml:space="preserve"> </w:t>
      </w:r>
      <w:r w:rsidRPr="0010781E">
        <w:rPr>
          <w:sz w:val="16"/>
        </w:rPr>
        <w:t xml:space="preserve">Charles Darwin and other biological scientists that have examined the biological </w:t>
      </w:r>
      <w:r w:rsidRPr="00623846">
        <w:rPr>
          <w:u w:val="single"/>
        </w:rPr>
        <w:t>evolution and its basic principles found</w:t>
      </w:r>
      <w:r w:rsidRPr="0010781E">
        <w:rPr>
          <w:sz w:val="16"/>
        </w:rPr>
        <w:t xml:space="preserve"> various </w:t>
      </w:r>
      <w:r w:rsidRPr="00623846">
        <w:rPr>
          <w:u w:val="single"/>
        </w:rPr>
        <w:t>mechanisms that steer behavior and biological development.</w:t>
      </w:r>
      <w:r w:rsidRPr="0010781E">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sidRPr="0010781E">
        <w:rPr>
          <w:sz w:val="16"/>
        </w:rPr>
        <w:t xml:space="preserve"> </w:t>
      </w:r>
      <w:r w:rsidRPr="0010781E">
        <w:rPr>
          <w:sz w:val="16"/>
        </w:rPr>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10781E">
        <w:rPr>
          <w:sz w:val="16"/>
        </w:rPr>
        <w:t xml:space="preserve"> In fact, Richard </w:t>
      </w:r>
      <w:r w:rsidRPr="00623846">
        <w:rPr>
          <w:u w:val="single"/>
        </w:rPr>
        <w:t>Dawkins stresses gene survival and propagation as the basic mechanism of life</w:t>
      </w:r>
      <w:r w:rsidRPr="0010781E">
        <w:rPr>
          <w:sz w:val="16"/>
        </w:rPr>
        <w:t xml:space="preserve"> [20]. Only genes that lead to </w:t>
      </w:r>
      <w:r w:rsidRPr="00623846">
        <w:rPr>
          <w:u w:val="single"/>
        </w:rPr>
        <w:t>the fittest phenotype will make it.</w:t>
      </w:r>
      <w:r w:rsidRPr="0010781E">
        <w:rPr>
          <w:sz w:val="16"/>
        </w:rPr>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10781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sidRPr="0010781E">
        <w:rPr>
          <w:sz w:val="16"/>
        </w:rPr>
        <w:t xml:space="preserve"> </w:t>
      </w:r>
      <w:r w:rsidRPr="00623846">
        <w:rPr>
          <w:u w:val="single"/>
        </w:rPr>
        <w:t>Behavioral reward functions have evolved to help individuals to survive and propagate their genes</w:t>
      </w:r>
      <w:r w:rsidRPr="0010781E">
        <w:rPr>
          <w:sz w:val="16"/>
        </w:rPr>
        <w:t xml:space="preserve">. Apparently, </w:t>
      </w:r>
      <w:r w:rsidRPr="00623846">
        <w:rPr>
          <w:u w:val="single"/>
        </w:rPr>
        <w:t>people need to live well and long enough to reproduce.</w:t>
      </w:r>
      <w:r w:rsidRPr="0010781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10781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w:t>
      </w:r>
      <w:r w:rsidRPr="0010781E">
        <w:rPr>
          <w:sz w:val="16"/>
        </w:rPr>
        <w:lastRenderedPageBreak/>
        <w:t xml:space="preserve">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10781E">
        <w:rPr>
          <w:sz w:val="16"/>
        </w:rPr>
        <w:t xml:space="preserve"> in everyday behavior. </w:t>
      </w:r>
      <w:r w:rsidRPr="00623846">
        <w:rPr>
          <w:u w:val="single"/>
        </w:rPr>
        <w:t xml:space="preserve">That is why </w:t>
      </w:r>
      <w:r w:rsidRPr="00343EA9">
        <w:rPr>
          <w:highlight w:val="green"/>
          <w:u w:val="single"/>
        </w:rPr>
        <w:t>foods, drinks, mates, and offspring are rewarding.</w:t>
      </w:r>
      <w:r>
        <w:rPr>
          <w:szCs w:val="16"/>
          <w:u w:val="single"/>
        </w:rPr>
        <w:t xml:space="preserve"> </w:t>
      </w:r>
      <w:r w:rsidRPr="0010781E">
        <w:rPr>
          <w:sz w:val="16"/>
        </w:rPr>
        <w:t xml:space="preserve">There have been theories linking pleasure as a required component of health benefits </w:t>
      </w:r>
      <w:proofErr w:type="spellStart"/>
      <w:r w:rsidRPr="0010781E">
        <w:rPr>
          <w:sz w:val="16"/>
        </w:rPr>
        <w:t>salutogenesis</w:t>
      </w:r>
      <w:proofErr w:type="spellEnd"/>
      <w:r w:rsidRPr="0010781E">
        <w:rPr>
          <w:sz w:val="16"/>
        </w:rPr>
        <w:t>, (</w:t>
      </w:r>
      <w:proofErr w:type="spellStart"/>
      <w:r w:rsidRPr="0010781E">
        <w:rPr>
          <w:sz w:val="16"/>
        </w:rPr>
        <w:t>salugenesis</w:t>
      </w:r>
      <w:proofErr w:type="spellEnd"/>
      <w:r w:rsidRPr="0010781E">
        <w:rPr>
          <w:sz w:val="16"/>
        </w:rPr>
        <w:t xml:space="preserve">). In essence, under these terms, </w:t>
      </w:r>
      <w:r w:rsidRPr="00623846">
        <w:rPr>
          <w:u w:val="single"/>
        </w:rPr>
        <w:t>pleasure is described as a state or feeling of happiness and satisfaction resulting from an experience that one enjoys.</w:t>
      </w:r>
      <w:r w:rsidRPr="0010781E">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0781E">
        <w:rPr>
          <w:sz w:val="16"/>
        </w:rPr>
        <w:t>morphinergic</w:t>
      </w:r>
      <w:proofErr w:type="spellEnd"/>
      <w:r w:rsidRPr="0010781E">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0781E">
        <w:rPr>
          <w:sz w:val="16"/>
        </w:rPr>
        <w:t>hypodopaminergia</w:t>
      </w:r>
      <w:proofErr w:type="spellEnd"/>
      <w:r w:rsidRPr="0010781E">
        <w:rPr>
          <w:sz w:val="16"/>
        </w:rPr>
        <w:t xml:space="preserve"> [24]. Most would agree that pleasurable activities can stimulate personal growth and may help to induce healthy behavioral changes, including stress management [25]. The work of </w:t>
      </w:r>
      <w:proofErr w:type="spellStart"/>
      <w:r w:rsidRPr="0010781E">
        <w:rPr>
          <w:sz w:val="16"/>
        </w:rPr>
        <w:t>Esch</w:t>
      </w:r>
      <w:proofErr w:type="spellEnd"/>
      <w:r w:rsidRPr="0010781E">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r w:rsidRPr="0010781E">
        <w:rPr>
          <w:sz w:val="16"/>
        </w:rPr>
        <w:t xml:space="preserve"> </w:t>
      </w:r>
      <w:r w:rsidRPr="0010781E">
        <w:rPr>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sidRPr="0010781E">
        <w:rPr>
          <w:sz w:val="16"/>
        </w:rPr>
        <w:t xml:space="preserve"> </w:t>
      </w:r>
      <w:r w:rsidRPr="0010781E">
        <w:rPr>
          <w:sz w:val="16"/>
        </w:rPr>
        <w:t>Finding happiness is different between apes and humans</w:t>
      </w:r>
      <w:r w:rsidRPr="0010781E">
        <w:rPr>
          <w:sz w:val="16"/>
        </w:rPr>
        <w:t xml:space="preserve"> </w:t>
      </w:r>
      <w:proofErr w:type="gramStart"/>
      <w:r w:rsidRPr="0010781E">
        <w:rPr>
          <w:sz w:val="16"/>
        </w:rPr>
        <w:t>As</w:t>
      </w:r>
      <w:proofErr w:type="gramEnd"/>
      <w:r w:rsidRPr="0010781E">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0781E">
        <w:rPr>
          <w:sz w:val="16"/>
        </w:rPr>
        <w:t>all of</w:t>
      </w:r>
      <w:proofErr w:type="gramEnd"/>
      <w:r w:rsidRPr="0010781E">
        <w:rPr>
          <w:sz w:val="16"/>
        </w:rPr>
        <w:t xml:space="preserve"> which augment dopamine release at the reward brain site. Recent multidisciplinary research, using both humans and detailed invasive brain analysis of animals has discovered some critical ways that the brain processes pleasure.</w:t>
      </w:r>
      <w:r w:rsidRPr="0010781E">
        <w:rPr>
          <w:sz w:val="16"/>
        </w:rPr>
        <w:t xml:space="preserve"> </w:t>
      </w:r>
      <w:r w:rsidRPr="0010781E">
        <w:rPr>
          <w:sz w:val="16"/>
        </w:rPr>
        <w:t xml:space="preserve">Remarkably, there are </w:t>
      </w:r>
      <w:r w:rsidRPr="00623846">
        <w:rPr>
          <w:u w:val="single"/>
        </w:rPr>
        <w:t>pathways for ordinary liking and pleasure</w:t>
      </w:r>
      <w:r w:rsidRPr="0010781E">
        <w:rPr>
          <w:sz w:val="16"/>
        </w:rPr>
        <w:t xml:space="preserve">, which </w:t>
      </w:r>
      <w:r w:rsidRPr="00623846">
        <w:rPr>
          <w:u w:val="single"/>
        </w:rPr>
        <w:t>are limited in scope</w:t>
      </w:r>
      <w:r w:rsidRPr="0010781E">
        <w:rPr>
          <w:sz w:val="16"/>
        </w:rPr>
        <w:t xml:space="preserve"> as described above in this commentary. However, </w:t>
      </w:r>
      <w:r w:rsidRPr="00623846">
        <w:rPr>
          <w:u w:val="single"/>
        </w:rPr>
        <w:t xml:space="preserve">there are </w:t>
      </w:r>
      <w:r w:rsidRPr="00343EA9">
        <w:rPr>
          <w:b/>
          <w:bCs/>
          <w:highlight w:val="green"/>
          <w:u w:val="single"/>
        </w:rPr>
        <w:t>many brain regions</w:t>
      </w:r>
      <w:r w:rsidRPr="0010781E">
        <w:rPr>
          <w:sz w:val="16"/>
        </w:rPr>
        <w:t xml:space="preserve">, often termed hot and cold spots, </w:t>
      </w:r>
      <w:r w:rsidRPr="00623846">
        <w:rPr>
          <w:u w:val="single"/>
        </w:rPr>
        <w:t xml:space="preserve">that significantly </w:t>
      </w:r>
      <w:r w:rsidRPr="00343EA9">
        <w:rPr>
          <w:b/>
          <w:bCs/>
          <w:highlight w:val="green"/>
          <w:u w:val="single"/>
        </w:rPr>
        <w:t>modulate</w:t>
      </w:r>
      <w:r w:rsidRPr="0010781E">
        <w:rPr>
          <w:sz w:val="16"/>
        </w:rPr>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10781E">
        <w:rPr>
          <w:sz w:val="16"/>
        </w:rPr>
        <w:t xml:space="preserve"> </w:t>
      </w:r>
      <w:proofErr w:type="spellStart"/>
      <w:r w:rsidRPr="0010781E">
        <w:rPr>
          <w:sz w:val="16"/>
        </w:rPr>
        <w:t>o</w:t>
      </w:r>
      <w:r w:rsidRPr="0010781E">
        <w:rPr>
          <w:sz w:val="16"/>
        </w:rPr>
        <w:t xml:space="preserve"> </w:t>
      </w:r>
      <w:r w:rsidRPr="0010781E">
        <w:rPr>
          <w:sz w:val="16"/>
        </w:rPr>
        <w:t>f</w:t>
      </w:r>
      <w:proofErr w:type="spellEnd"/>
      <w:r w:rsidRPr="0010781E">
        <w:rPr>
          <w:sz w:val="16"/>
        </w:rPr>
        <w:t xml:space="preserve"> pleasure— that is </w:t>
      </w:r>
      <w:r w:rsidRPr="00623846">
        <w:rPr>
          <w:u w:val="single"/>
        </w:rPr>
        <w:t>disgust and fear</w:t>
      </w:r>
      <w:r w:rsidRPr="0010781E">
        <w:rPr>
          <w:sz w:val="16"/>
        </w:rPr>
        <w:t xml:space="preserve"> [39]. </w:t>
      </w:r>
      <w:r w:rsidRPr="00623846">
        <w:rPr>
          <w:u w:val="single"/>
        </w:rPr>
        <w:t>One</w:t>
      </w:r>
      <w:r w:rsidRPr="0010781E">
        <w:rPr>
          <w:sz w:val="16"/>
        </w:rPr>
        <w:t xml:space="preserve"> specific </w:t>
      </w:r>
      <w:r w:rsidRPr="00623846">
        <w:rPr>
          <w:u w:val="single"/>
        </w:rPr>
        <w:t>region</w:t>
      </w:r>
      <w:r w:rsidRPr="0010781E">
        <w:rPr>
          <w:sz w:val="16"/>
        </w:rPr>
        <w:t xml:space="preserve"> of the nucleus </w:t>
      </w:r>
      <w:proofErr w:type="spellStart"/>
      <w:r w:rsidRPr="0010781E">
        <w:rPr>
          <w:sz w:val="16"/>
        </w:rPr>
        <w:t>accumbens</w:t>
      </w:r>
      <w:proofErr w:type="spellEnd"/>
      <w:r w:rsidRPr="0010781E">
        <w:rPr>
          <w:sz w:val="16"/>
        </w:rPr>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10781E">
        <w:rPr>
          <w:sz w:val="16"/>
        </w:rPr>
        <w:t xml:space="preserve">— producing an increase and decrease of pleasure and disgust. Moreover, </w:t>
      </w:r>
      <w:r w:rsidRPr="00623846">
        <w:rPr>
          <w:u w:val="single"/>
        </w:rPr>
        <w:t>the cortex has unique roles in the cognitive evaluation of our feelings of pleasure</w:t>
      </w:r>
      <w:r w:rsidRPr="0010781E">
        <w:rPr>
          <w:sz w:val="16"/>
        </w:rPr>
        <w:t xml:space="preserve"> [40]. Importantly, the interplay of these multiple triggers and the higher brain centers in the prefrontal cortex are very intricate and are just being uncovered.</w:t>
      </w:r>
      <w:r w:rsidRPr="0010781E">
        <w:rPr>
          <w:sz w:val="16"/>
        </w:rPr>
        <w:t xml:space="preserve"> </w:t>
      </w:r>
      <w:r w:rsidRPr="0010781E">
        <w:rPr>
          <w:sz w:val="16"/>
        </w:rPr>
        <w:t>Desire and reward centers</w:t>
      </w:r>
      <w:r w:rsidRPr="0010781E">
        <w:rPr>
          <w:sz w:val="16"/>
        </w:rPr>
        <w:t xml:space="preserve"> </w:t>
      </w:r>
      <w:r w:rsidRPr="0010781E">
        <w:rPr>
          <w:sz w:val="16"/>
          <w:szCs w:val="16"/>
        </w:rPr>
        <w:t xml:space="preserve">It </w:t>
      </w:r>
      <w:proofErr w:type="gramStart"/>
      <w:r w:rsidRPr="0010781E">
        <w:rPr>
          <w:sz w:val="16"/>
          <w:szCs w:val="16"/>
        </w:rPr>
        <w:t>is</w:t>
      </w:r>
      <w:proofErr w:type="gramEnd"/>
      <w:r w:rsidRPr="0010781E">
        <w:rPr>
          <w:sz w:val="16"/>
          <w:szCs w:val="16"/>
        </w:rPr>
        <w:t xml:space="preserve"> surprising that many different sources of pleasure activate the same circuits between the </w:t>
      </w:r>
      <w:proofErr w:type="spellStart"/>
      <w:r w:rsidRPr="0010781E">
        <w:rPr>
          <w:sz w:val="16"/>
          <w:szCs w:val="16"/>
        </w:rPr>
        <w:t>mesocorticolimbic</w:t>
      </w:r>
      <w:proofErr w:type="spellEnd"/>
      <w:r w:rsidRPr="0010781E">
        <w:rPr>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sidRPr="0010781E">
        <w:rPr>
          <w:sz w:val="16"/>
          <w:szCs w:val="16"/>
        </w:rPr>
        <w:t xml:space="preserve"> </w:t>
      </w:r>
      <w:r w:rsidRPr="0010781E">
        <w:rPr>
          <w:sz w:val="16"/>
          <w:szCs w:val="16"/>
        </w:rPr>
        <w:t xml:space="preserve">In simplest terms, the well-established mesolimbic system is a dopamine circuit for reward. It starts in the ventral tegmental area (VTA) of the midbrain and travels to the nucleus </w:t>
      </w:r>
      <w:proofErr w:type="spellStart"/>
      <w:r w:rsidRPr="0010781E">
        <w:rPr>
          <w:sz w:val="16"/>
          <w:szCs w:val="16"/>
        </w:rPr>
        <w:t>accumbens</w:t>
      </w:r>
      <w:proofErr w:type="spellEnd"/>
      <w:r w:rsidRPr="0010781E">
        <w:rPr>
          <w:sz w:val="16"/>
          <w:szCs w:val="16"/>
        </w:rPr>
        <w:t xml:space="preserve"> (Figure 2). It is the cornerstone target to all addictions. The VTA is encompassed with neurons using glutamate, GABA, and dopamine. The nucleus </w:t>
      </w:r>
      <w:proofErr w:type="spellStart"/>
      <w:r w:rsidRPr="0010781E">
        <w:rPr>
          <w:sz w:val="16"/>
          <w:szCs w:val="16"/>
        </w:rPr>
        <w:t>accumbens</w:t>
      </w:r>
      <w:proofErr w:type="spellEnd"/>
      <w:r w:rsidRPr="0010781E">
        <w:rPr>
          <w:sz w:val="16"/>
          <w:szCs w:val="16"/>
        </w:rPr>
        <w:t xml:space="preserve"> (</w:t>
      </w:r>
      <w:proofErr w:type="spellStart"/>
      <w:r w:rsidRPr="0010781E">
        <w:rPr>
          <w:sz w:val="16"/>
          <w:szCs w:val="16"/>
        </w:rPr>
        <w:t>NAc</w:t>
      </w:r>
      <w:proofErr w:type="spellEnd"/>
      <w:r w:rsidRPr="0010781E">
        <w:rPr>
          <w:sz w:val="16"/>
          <w:szCs w:val="16"/>
        </w:rPr>
        <w:t xml:space="preserve">) is located within the ventral striatum and is divided into two sub-regions—the motor and limbic regions associated with its core and shell, respectively. The </w:t>
      </w:r>
      <w:proofErr w:type="spellStart"/>
      <w:r w:rsidRPr="0010781E">
        <w:rPr>
          <w:sz w:val="16"/>
          <w:szCs w:val="16"/>
        </w:rPr>
        <w:t>NAc</w:t>
      </w:r>
      <w:proofErr w:type="spellEnd"/>
      <w:r w:rsidRPr="0010781E">
        <w:rPr>
          <w:sz w:val="16"/>
          <w:szCs w:val="16"/>
        </w:rPr>
        <w:t xml:space="preserve"> has spiny neurons that receive dopamine from the VTA and glutamate (a dopamine driver) from the hippocampus, </w:t>
      </w:r>
      <w:proofErr w:type="gramStart"/>
      <w:r w:rsidRPr="0010781E">
        <w:rPr>
          <w:sz w:val="16"/>
          <w:szCs w:val="16"/>
        </w:rPr>
        <w:t>amygdala</w:t>
      </w:r>
      <w:proofErr w:type="gramEnd"/>
      <w:r w:rsidRPr="0010781E">
        <w:rPr>
          <w:sz w:val="16"/>
          <w:szCs w:val="16"/>
        </w:rPr>
        <w:t xml:space="preserve"> and medial prefrontal cortex. Subsequently, the </w:t>
      </w:r>
      <w:proofErr w:type="spellStart"/>
      <w:r w:rsidRPr="0010781E">
        <w:rPr>
          <w:sz w:val="16"/>
          <w:szCs w:val="16"/>
        </w:rPr>
        <w:t>NAc</w:t>
      </w:r>
      <w:proofErr w:type="spellEnd"/>
      <w:r w:rsidRPr="0010781E">
        <w:rPr>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0781E">
        <w:rPr>
          <w:sz w:val="16"/>
          <w:szCs w:val="16"/>
        </w:rPr>
        <w:t>hypodopaminergia</w:t>
      </w:r>
      <w:proofErr w:type="spellEnd"/>
      <w:r w:rsidRPr="0010781E">
        <w:rPr>
          <w:sz w:val="16"/>
          <w:szCs w:val="16"/>
        </w:rPr>
        <w:t xml:space="preserve"> in the “Brain Reward Cascade” that contribute to addiction and compulsive behaviors [3,6,41].</w:t>
      </w:r>
      <w:r w:rsidRPr="0010781E">
        <w:rPr>
          <w:sz w:val="16"/>
          <w:szCs w:val="16"/>
        </w:rPr>
        <w:t xml:space="preserve"> </w:t>
      </w:r>
      <w:r w:rsidRPr="0010781E">
        <w:rPr>
          <w:sz w:val="16"/>
        </w:rPr>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10781E">
        <w:rPr>
          <w:sz w:val="16"/>
        </w:rPr>
        <w:t xml:space="preserve"> small </w:t>
      </w:r>
      <w:r w:rsidRPr="00343EA9">
        <w:rPr>
          <w:highlight w:val="green"/>
          <w:u w:val="single"/>
        </w:rPr>
        <w:t>regions</w:t>
      </w:r>
      <w:r w:rsidRPr="0010781E">
        <w:rPr>
          <w:sz w:val="16"/>
        </w:rPr>
        <w:t xml:space="preserve"> mainly </w:t>
      </w:r>
      <w:r w:rsidRPr="00343EA9">
        <w:rPr>
          <w:highlight w:val="green"/>
          <w:u w:val="single"/>
        </w:rPr>
        <w:t>in the limbic system</w:t>
      </w:r>
      <w:r>
        <w:rPr>
          <w:u w:val="single"/>
        </w:rPr>
        <w:t xml:space="preserve"> </w:t>
      </w:r>
      <w:r w:rsidRPr="0010781E">
        <w:rPr>
          <w:sz w:val="16"/>
        </w:rPr>
        <w:t xml:space="preserve">(old reptilian part of the brain). These may be </w:t>
      </w:r>
      <w:r w:rsidRPr="00623846">
        <w:rPr>
          <w:u w:val="single"/>
        </w:rPr>
        <w:t>part of larger neural circuits.</w:t>
      </w:r>
      <w:r w:rsidRPr="0010781E">
        <w:rPr>
          <w:sz w:val="16"/>
        </w:rPr>
        <w:t xml:space="preserve"> In Latin, </w:t>
      </w:r>
      <w:proofErr w:type="spellStart"/>
      <w:r w:rsidRPr="0010781E">
        <w:rPr>
          <w:sz w:val="16"/>
        </w:rPr>
        <w:t>hedus</w:t>
      </w:r>
      <w:proofErr w:type="spellEnd"/>
      <w:r w:rsidRPr="0010781E">
        <w:rPr>
          <w:sz w:val="16"/>
        </w:rPr>
        <w:t xml:space="preserve"> is the term for “sweet”; and in Greek, </w:t>
      </w:r>
      <w:proofErr w:type="spellStart"/>
      <w:r w:rsidRPr="0010781E">
        <w:rPr>
          <w:sz w:val="16"/>
        </w:rPr>
        <w:t>hodone</w:t>
      </w:r>
      <w:proofErr w:type="spellEnd"/>
      <w:r w:rsidRPr="0010781E">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r w:rsidRPr="0010781E">
        <w:rPr>
          <w:sz w:val="16"/>
        </w:rPr>
        <w:t xml:space="preserve"> </w:t>
      </w:r>
      <w:r w:rsidRPr="0010781E">
        <w:rPr>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w:t>
      </w:r>
      <w:r w:rsidRPr="0010781E">
        <w:rPr>
          <w:sz w:val="16"/>
          <w:szCs w:val="16"/>
        </w:rPr>
        <w:lastRenderedPageBreak/>
        <w:t>significant amount of related research about the specific brain regions of pleasure/reward circuitry has been derived from invasive studies of animals, these cannot be directly compared with subjective states experienced by humans.</w:t>
      </w:r>
      <w:r w:rsidRPr="0010781E">
        <w:rPr>
          <w:sz w:val="16"/>
          <w:szCs w:val="16"/>
        </w:rPr>
        <w:t xml:space="preserve"> </w:t>
      </w:r>
      <w:proofErr w:type="gramStart"/>
      <w:r w:rsidRPr="0010781E">
        <w:rPr>
          <w:sz w:val="16"/>
          <w:szCs w:val="16"/>
        </w:rPr>
        <w:t>In an attempt to</w:t>
      </w:r>
      <w:proofErr w:type="gramEnd"/>
      <w:r w:rsidRPr="0010781E">
        <w:rPr>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0781E">
        <w:rPr>
          <w:sz w:val="16"/>
          <w:szCs w:val="16"/>
        </w:rPr>
        <w:t>a majority of</w:t>
      </w:r>
      <w:proofErr w:type="gramEnd"/>
      <w:r w:rsidRPr="0010781E">
        <w:rPr>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10781E">
        <w:rPr>
          <w:sz w:val="16"/>
          <w:szCs w:val="16"/>
        </w:rPr>
        <w:t>networks, and</w:t>
      </w:r>
      <w:proofErr w:type="gramEnd"/>
      <w:r w:rsidRPr="0010781E">
        <w:rPr>
          <w:sz w:val="16"/>
          <w:szCs w:val="16"/>
        </w:rPr>
        <w:t xml:space="preserve"> may not be unidirectional. Drugs of abuse enhance dopamine signaling which sensitizes mesolimbic brain mechanisms that apparently evolved explicitly to attribute incentive salience to various rewards [45].</w:t>
      </w:r>
      <w:r w:rsidRPr="0010781E">
        <w:rPr>
          <w:sz w:val="16"/>
          <w:szCs w:val="16"/>
        </w:rPr>
        <w:t xml:space="preserve"> </w:t>
      </w:r>
      <w:r w:rsidRPr="0010781E">
        <w:rPr>
          <w:sz w:val="16"/>
          <w:szCs w:val="16"/>
        </w:rPr>
        <w:t xml:space="preserve">Addictive substances are voluntarily self-administered, and they enhance (directly or indirectly) dopaminergic synaptic function in the </w:t>
      </w:r>
      <w:proofErr w:type="spellStart"/>
      <w:r w:rsidRPr="0010781E">
        <w:rPr>
          <w:sz w:val="16"/>
          <w:szCs w:val="16"/>
        </w:rPr>
        <w:t>NAc</w:t>
      </w:r>
      <w:proofErr w:type="spellEnd"/>
      <w:r w:rsidRPr="0010781E">
        <w:rPr>
          <w:sz w:val="16"/>
          <w:szCs w:val="16"/>
        </w:rPr>
        <w:t xml:space="preserve">. This activation of the brain reward networks (producing the ecstatic “high” that users seek). Although these circuits were initially thought to encode a set point of hedonic tone, it is now </w:t>
      </w:r>
      <w:proofErr w:type="gramStart"/>
      <w:r w:rsidRPr="0010781E">
        <w:rPr>
          <w:sz w:val="16"/>
          <w:szCs w:val="16"/>
        </w:rPr>
        <w:t>being considered to be</w:t>
      </w:r>
      <w:proofErr w:type="gramEnd"/>
      <w:r w:rsidRPr="0010781E">
        <w:rPr>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0781E">
        <w:rPr>
          <w:sz w:val="16"/>
          <w:szCs w:val="16"/>
        </w:rPr>
        <w:t>), and</w:t>
      </w:r>
      <w:proofErr w:type="gramEnd"/>
      <w:r w:rsidRPr="0010781E">
        <w:rPr>
          <w:sz w:val="16"/>
          <w:szCs w:val="16"/>
        </w:rPr>
        <w:t xml:space="preserve"> may have an additive effect on vulnerability to various addictions [48]. In this regard, </w:t>
      </w:r>
      <w:proofErr w:type="spellStart"/>
      <w:r w:rsidRPr="0010781E">
        <w:rPr>
          <w:sz w:val="16"/>
          <w:szCs w:val="16"/>
        </w:rPr>
        <w:t>Vanyukov</w:t>
      </w:r>
      <w:proofErr w:type="spellEnd"/>
      <w:r w:rsidRPr="0010781E">
        <w:rPr>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sidRPr="0010781E">
        <w:rPr>
          <w:sz w:val="16"/>
          <w:szCs w:val="16"/>
        </w:rPr>
        <w:t xml:space="preserve"> </w:t>
      </w:r>
      <w:r w:rsidRPr="0010781E">
        <w:rPr>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sidRPr="0010781E">
        <w:rPr>
          <w:sz w:val="16"/>
          <w:szCs w:val="16"/>
        </w:rPr>
        <w:t xml:space="preserve"> </w:t>
      </w:r>
      <w:r w:rsidRPr="0010781E">
        <w:rPr>
          <w:sz w:val="16"/>
        </w:rPr>
        <w:t xml:space="preserve">In essence, although nonhuman primate brains are </w:t>
      </w:r>
      <w:proofErr w:type="gramStart"/>
      <w:r w:rsidRPr="0010781E">
        <w:rPr>
          <w:sz w:val="16"/>
        </w:rPr>
        <w:t>similar to</w:t>
      </w:r>
      <w:proofErr w:type="gramEnd"/>
      <w:r w:rsidRPr="0010781E">
        <w:rPr>
          <w:sz w:val="16"/>
        </w:rPr>
        <w:t xml:space="preserve"> our own, the disparity between other primates and those of human cognitive abilities tells us that surface similarity is not the whole story. </w:t>
      </w:r>
      <w:r w:rsidRPr="00623846">
        <w:rPr>
          <w:u w:val="single"/>
        </w:rPr>
        <w:t>Sousa et al.</w:t>
      </w:r>
      <w:r w:rsidRPr="0010781E">
        <w:rPr>
          <w:sz w:val="16"/>
        </w:rPr>
        <w:t xml:space="preserve"> [50] small case </w:t>
      </w:r>
      <w:r w:rsidRPr="00623846">
        <w:rPr>
          <w:u w:val="single"/>
        </w:rPr>
        <w:t>found various differentially expressed genes, to associate with pleasure related systems.</w:t>
      </w:r>
      <w:r w:rsidRPr="0010781E">
        <w:rPr>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r w:rsidRPr="0010781E">
        <w:rPr>
          <w:sz w:val="16"/>
        </w:rPr>
        <w:t xml:space="preserve"> </w:t>
      </w:r>
      <w:r w:rsidRPr="0010781E">
        <w:rPr>
          <w:sz w:val="16"/>
        </w:rPr>
        <w:t xml:space="preserve">In simpler terms, the system controls the production of dopamine, a chemical messenger that plays a significant role in pleasure and rewards. The senior author, Dr. </w:t>
      </w:r>
      <w:proofErr w:type="spellStart"/>
      <w:r w:rsidRPr="0010781E">
        <w:rPr>
          <w:sz w:val="16"/>
        </w:rPr>
        <w:t>Nenad</w:t>
      </w:r>
      <w:proofErr w:type="spellEnd"/>
      <w:r w:rsidRPr="0010781E">
        <w:rPr>
          <w:sz w:val="16"/>
        </w:rPr>
        <w:t xml:space="preserve"> </w:t>
      </w:r>
      <w:proofErr w:type="spellStart"/>
      <w:r w:rsidRPr="0010781E">
        <w:rPr>
          <w:sz w:val="16"/>
        </w:rPr>
        <w:t>Sestan</w:t>
      </w:r>
      <w:proofErr w:type="spellEnd"/>
      <w:r w:rsidRPr="0010781E">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0781E">
        <w:rPr>
          <w:sz w:val="16"/>
        </w:rPr>
        <w:t>Sestan</w:t>
      </w:r>
      <w:proofErr w:type="spellEnd"/>
      <w:r w:rsidRPr="0010781E">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10781E">
        <w:rPr>
          <w:sz w:val="16"/>
        </w:rPr>
        <w:t xml:space="preserve"> Moreover, these </w:t>
      </w:r>
      <w:r w:rsidRPr="00623846">
        <w:rPr>
          <w:u w:val="single"/>
        </w:rPr>
        <w:t>investigators analyzed which genes were turned on or off in 16 regions of the brain.</w:t>
      </w:r>
      <w:r w:rsidRPr="0010781E">
        <w:rPr>
          <w:sz w:val="16"/>
        </w:rPr>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10781E">
        <w:rPr>
          <w:sz w:val="16"/>
        </w:rPr>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10781E">
        <w:rPr>
          <w:sz w:val="16"/>
        </w:rPr>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10781E">
        <w:rPr>
          <w:sz w:val="16"/>
        </w:rPr>
        <w:t xml:space="preserve">, was </w:t>
      </w:r>
      <w:r w:rsidRPr="00623846">
        <w:rPr>
          <w:u w:val="single"/>
        </w:rPr>
        <w:t>expressed in the neocortex of humans, but not chimpanzees.</w:t>
      </w:r>
      <w:r w:rsidRPr="0010781E">
        <w:rPr>
          <w:sz w:val="16"/>
        </w:rPr>
        <w:t xml:space="preserve"> As discussed earlier, </w:t>
      </w:r>
      <w:r w:rsidRPr="00623846">
        <w:rPr>
          <w:u w:val="single"/>
        </w:rPr>
        <w:t>dopamine is</w:t>
      </w:r>
      <w:r w:rsidRPr="0010781E">
        <w:rPr>
          <w:sz w:val="16"/>
        </w:rPr>
        <w:t xml:space="preserve"> best </w:t>
      </w:r>
      <w:r w:rsidRPr="00623846">
        <w:rPr>
          <w:u w:val="single"/>
        </w:rPr>
        <w:t>known for its</w:t>
      </w:r>
      <w:r w:rsidRPr="0010781E">
        <w:rPr>
          <w:sz w:val="16"/>
        </w:rPr>
        <w:t xml:space="preserve"> essential </w:t>
      </w:r>
      <w:r w:rsidRPr="00623846">
        <w:rPr>
          <w:u w:val="single"/>
        </w:rPr>
        <w:t>role within the brain’s reward system; the</w:t>
      </w:r>
      <w:r w:rsidRPr="0010781E">
        <w:rPr>
          <w:sz w:val="16"/>
        </w:rPr>
        <w:t xml:space="preserve"> very </w:t>
      </w:r>
      <w:r w:rsidRPr="00623846">
        <w:rPr>
          <w:u w:val="single"/>
        </w:rPr>
        <w:t>system that responds to everything from sex, to gambling, to food, and to addictive drugs.</w:t>
      </w:r>
      <w:r w:rsidRPr="0010781E">
        <w:rPr>
          <w:sz w:val="16"/>
        </w:rPr>
        <w:t xml:space="preserve"> However, dopamine also assists in regulating emotional responses, memory, and movement. Notably, abnormal dopamine levels have been linked to disorders including Parkinson’s, </w:t>
      </w:r>
      <w:proofErr w:type="gramStart"/>
      <w:r w:rsidRPr="0010781E">
        <w:rPr>
          <w:sz w:val="16"/>
        </w:rPr>
        <w:t>schizophrenia</w:t>
      </w:r>
      <w:proofErr w:type="gramEnd"/>
      <w:r w:rsidRPr="0010781E">
        <w:rPr>
          <w:sz w:val="16"/>
        </w:rPr>
        <w:t xml:space="preserve"> and spectrum disorders such as autism and addiction or RDS.</w:t>
      </w:r>
      <w:r w:rsidRPr="0010781E">
        <w:rPr>
          <w:sz w:val="16"/>
        </w:rPr>
        <w:t xml:space="preserve"> </w:t>
      </w:r>
      <w:r w:rsidRPr="0010781E">
        <w:rPr>
          <w:sz w:val="16"/>
        </w:rPr>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10781E">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0781E">
        <w:rPr>
          <w:sz w:val="16"/>
        </w:rPr>
        <w:t>alterlife</w:t>
      </w:r>
      <w:proofErr w:type="spellEnd"/>
      <w:r w:rsidRPr="0010781E">
        <w:rPr>
          <w:sz w:val="16"/>
        </w:rPr>
        <w:t xml:space="preserve">. </w:t>
      </w:r>
      <w:r w:rsidRPr="00623846">
        <w:rPr>
          <w:u w:val="single"/>
        </w:rPr>
        <w:lastRenderedPageBreak/>
        <w:t>This may explain what often motivates people to work for things that have no apparent short-term benefit</w:t>
      </w:r>
      <w:r w:rsidRPr="0010781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0781E">
        <w:rPr>
          <w:sz w:val="16"/>
        </w:rPr>
        <w:t>shilting</w:t>
      </w:r>
      <w:proofErr w:type="spellEnd"/>
      <w:r w:rsidRPr="0010781E">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D5DC3A0" w14:textId="77777777" w:rsidR="0010781E" w:rsidRPr="0010781E" w:rsidRDefault="0010781E" w:rsidP="0010781E"/>
    <w:p w14:paraId="49491324" w14:textId="77777777" w:rsidR="0010781E" w:rsidRDefault="0010781E" w:rsidP="0010781E">
      <w:pPr>
        <w:pStyle w:val="Heading4"/>
      </w:pPr>
      <w:r>
        <w:t>4] Extinction outweighs</w:t>
      </w:r>
    </w:p>
    <w:p w14:paraId="137029BE" w14:textId="77777777" w:rsidR="0010781E" w:rsidRPr="00166CFF" w:rsidRDefault="0010781E" w:rsidP="0010781E">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1520F7CB" w14:textId="49CFF26A" w:rsidR="0010781E" w:rsidRDefault="0010781E" w:rsidP="00AA3260">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7B13D13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C4365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2"/>
  </w:num>
  <w:num w:numId="14">
    <w:abstractNumId w:val="19"/>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78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81E"/>
    <w:rsid w:val="00111C73"/>
    <w:rsid w:val="00117316"/>
    <w:rsid w:val="001209B4"/>
    <w:rsid w:val="001761FC"/>
    <w:rsid w:val="00176CF4"/>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E7B"/>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D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693"/>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3260"/>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2E5"/>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5B89"/>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15A746"/>
  <w14:defaultImageDpi w14:val="300"/>
  <w15:docId w15:val="{349A3C00-96DF-904B-9C47-A1588DCC0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781E"/>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0781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0781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10781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0781E"/>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10781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10781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0781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0781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0781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078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781E"/>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10781E"/>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10781E"/>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10781E"/>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0781E"/>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0781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10781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0781E"/>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10781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0781E"/>
    <w:rPr>
      <w:color w:val="auto"/>
      <w:u w:val="none"/>
    </w:rPr>
  </w:style>
  <w:style w:type="paragraph" w:styleId="DocumentMap">
    <w:name w:val="Document Map"/>
    <w:basedOn w:val="Normal"/>
    <w:link w:val="DocumentMapChar"/>
    <w:uiPriority w:val="99"/>
    <w:unhideWhenUsed/>
    <w:rsid w:val="0010781E"/>
    <w:rPr>
      <w:rFonts w:ascii="Lucida Grande" w:hAnsi="Lucida Grande" w:cs="Lucida Grande"/>
    </w:rPr>
  </w:style>
  <w:style w:type="character" w:customStyle="1" w:styleId="DocumentMapChar">
    <w:name w:val="Document Map Char"/>
    <w:basedOn w:val="DefaultParagraphFont"/>
    <w:link w:val="DocumentMap"/>
    <w:uiPriority w:val="99"/>
    <w:rsid w:val="0010781E"/>
    <w:rPr>
      <w:rFonts w:ascii="Lucida Grande" w:hAnsi="Lucida Grande" w:cs="Lucida Grande"/>
    </w:rPr>
  </w:style>
  <w:style w:type="character" w:customStyle="1" w:styleId="Heading5Char">
    <w:name w:val="Heading 5 Char"/>
    <w:aliases w:val="Text Char"/>
    <w:basedOn w:val="DefaultParagraphFont"/>
    <w:link w:val="Heading5"/>
    <w:rsid w:val="0010781E"/>
    <w:rPr>
      <w:rFonts w:ascii="Cambria" w:eastAsia="Times New Roman" w:hAnsi="Cambria"/>
      <w:b/>
      <w:bCs/>
      <w:i/>
      <w:iCs/>
      <w:sz w:val="20"/>
      <w:lang w:bidi="en-US"/>
    </w:rPr>
  </w:style>
  <w:style w:type="character" w:customStyle="1" w:styleId="Heading6Char">
    <w:name w:val="Heading 6 Char"/>
    <w:basedOn w:val="DefaultParagraphFont"/>
    <w:link w:val="Heading6"/>
    <w:rsid w:val="0010781E"/>
    <w:rPr>
      <w:rFonts w:ascii="Cambria" w:eastAsia="Times New Roman" w:hAnsi="Cambria"/>
      <w:b/>
      <w:bCs/>
      <w:i/>
      <w:iCs/>
      <w:sz w:val="20"/>
      <w:lang w:bidi="en-US"/>
    </w:rPr>
  </w:style>
  <w:style w:type="character" w:customStyle="1" w:styleId="Heading7Char">
    <w:name w:val="Heading 7 Char"/>
    <w:basedOn w:val="DefaultParagraphFont"/>
    <w:link w:val="Heading7"/>
    <w:rsid w:val="0010781E"/>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10781E"/>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10781E"/>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10781E"/>
    <w:rPr>
      <w:color w:val="605E5C"/>
      <w:shd w:val="clear" w:color="auto" w:fill="E1DFDD"/>
    </w:rPr>
  </w:style>
  <w:style w:type="paragraph" w:styleId="ListParagraph">
    <w:name w:val="List Paragraph"/>
    <w:aliases w:val="6 font"/>
    <w:basedOn w:val="Normal"/>
    <w:uiPriority w:val="99"/>
    <w:unhideWhenUsed/>
    <w:qFormat/>
    <w:rsid w:val="0010781E"/>
    <w:pPr>
      <w:ind w:left="720"/>
      <w:contextualSpacing/>
    </w:pPr>
  </w:style>
  <w:style w:type="paragraph" w:customStyle="1" w:styleId="Emphasis1">
    <w:name w:val="Emphasis1"/>
    <w:basedOn w:val="Normal"/>
    <w:link w:val="Emphasis"/>
    <w:autoRedefine/>
    <w:uiPriority w:val="20"/>
    <w:qFormat/>
    <w:rsid w:val="0010781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0781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10781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underline">
    <w:name w:val="underline"/>
    <w:basedOn w:val="DefaultParagraphFont"/>
    <w:qFormat/>
    <w:rsid w:val="0010781E"/>
    <w:rPr>
      <w:u w:val="single"/>
    </w:rPr>
  </w:style>
  <w:style w:type="paragraph" w:styleId="Title">
    <w:name w:val="Title"/>
    <w:aliases w:val="Cites and Cards,UNDERLINE,Bold Underlined,title,Block Heading,Read This"/>
    <w:basedOn w:val="Normal"/>
    <w:next w:val="Normal"/>
    <w:link w:val="TitleChar"/>
    <w:uiPriority w:val="1"/>
    <w:qFormat/>
    <w:rsid w:val="0010781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10781E"/>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10781E"/>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10781E"/>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10781E"/>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10781E"/>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10781E"/>
    <w:rPr>
      <w:rFonts w:ascii="Tahoma" w:hAnsi="Tahoma" w:cs="Tahoma"/>
      <w:szCs w:val="16"/>
    </w:rPr>
  </w:style>
  <w:style w:type="character" w:customStyle="1" w:styleId="BalloonTextChar">
    <w:name w:val="Balloon Text Char"/>
    <w:basedOn w:val="DefaultParagraphFont"/>
    <w:link w:val="BalloonText"/>
    <w:uiPriority w:val="99"/>
    <w:rsid w:val="0010781E"/>
    <w:rPr>
      <w:rFonts w:ascii="Tahoma" w:hAnsi="Tahoma" w:cs="Tahoma"/>
      <w:szCs w:val="16"/>
    </w:rPr>
  </w:style>
  <w:style w:type="paragraph" w:styleId="Header">
    <w:name w:val="header"/>
    <w:basedOn w:val="Normal"/>
    <w:link w:val="HeaderChar"/>
    <w:uiPriority w:val="99"/>
    <w:unhideWhenUsed/>
    <w:qFormat/>
    <w:rsid w:val="0010781E"/>
    <w:pPr>
      <w:tabs>
        <w:tab w:val="center" w:pos="4680"/>
        <w:tab w:val="right" w:pos="9360"/>
      </w:tabs>
    </w:pPr>
  </w:style>
  <w:style w:type="character" w:customStyle="1" w:styleId="HeaderChar">
    <w:name w:val="Header Char"/>
    <w:basedOn w:val="DefaultParagraphFont"/>
    <w:link w:val="Header"/>
    <w:uiPriority w:val="99"/>
    <w:rsid w:val="0010781E"/>
  </w:style>
  <w:style w:type="paragraph" w:styleId="Footer">
    <w:name w:val="footer"/>
    <w:basedOn w:val="Normal"/>
    <w:link w:val="FooterChar"/>
    <w:uiPriority w:val="99"/>
    <w:unhideWhenUsed/>
    <w:rsid w:val="0010781E"/>
    <w:pPr>
      <w:tabs>
        <w:tab w:val="center" w:pos="4680"/>
        <w:tab w:val="right" w:pos="9360"/>
      </w:tabs>
    </w:pPr>
  </w:style>
  <w:style w:type="character" w:customStyle="1" w:styleId="FooterChar">
    <w:name w:val="Footer Char"/>
    <w:basedOn w:val="DefaultParagraphFont"/>
    <w:link w:val="Footer"/>
    <w:uiPriority w:val="99"/>
    <w:rsid w:val="0010781E"/>
  </w:style>
  <w:style w:type="character" w:customStyle="1" w:styleId="m4841727538114946087gmail-styleunderline">
    <w:name w:val="m_4841727538114946087gmail-styleunderline"/>
    <w:basedOn w:val="DefaultParagraphFont"/>
    <w:rsid w:val="0010781E"/>
  </w:style>
  <w:style w:type="paragraph" w:customStyle="1" w:styleId="Analytic">
    <w:name w:val="Analytic"/>
    <w:basedOn w:val="Normal"/>
    <w:link w:val="AnalyticChar"/>
    <w:autoRedefine/>
    <w:rsid w:val="0010781E"/>
    <w:rPr>
      <w:b/>
      <w:sz w:val="24"/>
    </w:rPr>
  </w:style>
  <w:style w:type="paragraph" w:customStyle="1" w:styleId="BreakTag">
    <w:name w:val="Break Tag"/>
    <w:basedOn w:val="Normal"/>
    <w:autoRedefine/>
    <w:uiPriority w:val="4"/>
    <w:qFormat/>
    <w:rsid w:val="0010781E"/>
    <w:pPr>
      <w:spacing w:before="240"/>
    </w:pPr>
    <w:rPr>
      <w:b/>
      <w:sz w:val="26"/>
    </w:rPr>
  </w:style>
  <w:style w:type="paragraph" w:customStyle="1" w:styleId="BreakBlock">
    <w:name w:val="Break Block"/>
    <w:basedOn w:val="Normal"/>
    <w:link w:val="BreakBlockChar"/>
    <w:autoRedefine/>
    <w:qFormat/>
    <w:rsid w:val="0010781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0781E"/>
    <w:rPr>
      <w:rFonts w:ascii="Arial Bold" w:hAnsi="Arial Bold"/>
      <w:b/>
      <w:caps/>
      <w:sz w:val="32"/>
      <w:u w:val="single"/>
    </w:rPr>
  </w:style>
  <w:style w:type="character" w:customStyle="1" w:styleId="Mention1">
    <w:name w:val="Mention1"/>
    <w:basedOn w:val="DefaultParagraphFont"/>
    <w:uiPriority w:val="99"/>
    <w:semiHidden/>
    <w:unhideWhenUsed/>
    <w:rsid w:val="0010781E"/>
    <w:rPr>
      <w:color w:val="2B579A"/>
      <w:shd w:val="clear" w:color="auto" w:fill="E6E6E6"/>
    </w:rPr>
  </w:style>
  <w:style w:type="character" w:customStyle="1" w:styleId="UnresolvedMention1">
    <w:name w:val="Unresolved Mention1"/>
    <w:basedOn w:val="DefaultParagraphFont"/>
    <w:uiPriority w:val="99"/>
    <w:unhideWhenUsed/>
    <w:rsid w:val="0010781E"/>
    <w:rPr>
      <w:color w:val="808080"/>
      <w:shd w:val="clear" w:color="auto" w:fill="E6E6E6"/>
    </w:rPr>
  </w:style>
  <w:style w:type="paragraph" w:customStyle="1" w:styleId="evidencetext">
    <w:name w:val="evidence text"/>
    <w:basedOn w:val="Normal"/>
    <w:link w:val="evidencetextChar1"/>
    <w:qFormat/>
    <w:rsid w:val="0010781E"/>
    <w:pPr>
      <w:ind w:left="432" w:right="432"/>
    </w:pPr>
    <w:rPr>
      <w:color w:val="000000"/>
      <w:lang w:val="x-none" w:eastAsia="x-none"/>
    </w:rPr>
  </w:style>
  <w:style w:type="character" w:customStyle="1" w:styleId="evidencetextChar1">
    <w:name w:val="evidence text Char1"/>
    <w:link w:val="evidencetext"/>
    <w:rsid w:val="0010781E"/>
    <w:rPr>
      <w:color w:val="000000"/>
      <w:lang w:val="x-none" w:eastAsia="x-none"/>
    </w:rPr>
  </w:style>
  <w:style w:type="character" w:customStyle="1" w:styleId="Author-Date">
    <w:name w:val="Author-Date"/>
    <w:qFormat/>
    <w:rsid w:val="0010781E"/>
    <w:rPr>
      <w:b/>
      <w:sz w:val="24"/>
    </w:rPr>
  </w:style>
  <w:style w:type="paragraph" w:customStyle="1" w:styleId="Nothing">
    <w:name w:val="Nothing"/>
    <w:link w:val="NothingChar"/>
    <w:qFormat/>
    <w:rsid w:val="0010781E"/>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10781E"/>
    <w:rPr>
      <w:rFonts w:eastAsia="Times New Roman"/>
      <w:u w:val="single"/>
    </w:rPr>
  </w:style>
  <w:style w:type="character" w:customStyle="1" w:styleId="Style4Char">
    <w:name w:val="Style4 Char"/>
    <w:link w:val="Style4"/>
    <w:rsid w:val="0010781E"/>
    <w:rPr>
      <w:rFonts w:eastAsia="Times New Roman"/>
      <w:u w:val="single"/>
    </w:rPr>
  </w:style>
  <w:style w:type="character" w:customStyle="1" w:styleId="cardChar">
    <w:name w:val="card Char"/>
    <w:aliases w:val="Bold Cite Char Char,Speed Cite Char"/>
    <w:basedOn w:val="DefaultParagraphFont"/>
    <w:rsid w:val="0010781E"/>
    <w:rPr>
      <w:rFonts w:ascii="Calibri" w:hAnsi="Calibri" w:cs="Calibri"/>
      <w:u w:val="single"/>
    </w:rPr>
  </w:style>
  <w:style w:type="character" w:customStyle="1" w:styleId="term">
    <w:name w:val="term"/>
    <w:basedOn w:val="DefaultParagraphFont"/>
    <w:rsid w:val="0010781E"/>
  </w:style>
  <w:style w:type="character" w:customStyle="1" w:styleId="Style1Char">
    <w:name w:val="Style1 Char"/>
    <w:rsid w:val="0010781E"/>
    <w:rPr>
      <w:rFonts w:ascii="Times New Roman" w:eastAsia="SimSun" w:hAnsi="Times New Roman" w:cs="Times New Roman"/>
      <w:sz w:val="20"/>
      <w:szCs w:val="24"/>
      <w:u w:val="single"/>
      <w:lang w:eastAsia="zh-CN"/>
    </w:rPr>
  </w:style>
  <w:style w:type="character" w:customStyle="1" w:styleId="Styleunderline11pt">
    <w:name w:val="Style underline + 11 pt"/>
    <w:rsid w:val="0010781E"/>
    <w:rPr>
      <w:rFonts w:ascii="Times New Roman" w:hAnsi="Times New Roman"/>
      <w:sz w:val="20"/>
      <w:u w:val="single"/>
    </w:rPr>
  </w:style>
  <w:style w:type="paragraph" w:customStyle="1" w:styleId="Stylecard11pt">
    <w:name w:val="Style card + 11 pt"/>
    <w:basedOn w:val="Normal"/>
    <w:link w:val="Stylecard11ptChar"/>
    <w:qFormat/>
    <w:rsid w:val="0010781E"/>
    <w:pPr>
      <w:ind w:left="288" w:right="288"/>
    </w:pPr>
    <w:rPr>
      <w:rFonts w:eastAsia="SimSun"/>
      <w:lang w:eastAsia="zh-CN"/>
    </w:rPr>
  </w:style>
  <w:style w:type="character" w:customStyle="1" w:styleId="Stylecard11ptChar">
    <w:name w:val="Style card + 11 pt Char"/>
    <w:link w:val="Stylecard11pt"/>
    <w:rsid w:val="0010781E"/>
    <w:rPr>
      <w:rFonts w:eastAsia="SimSun"/>
      <w:lang w:eastAsia="zh-CN"/>
    </w:rPr>
  </w:style>
  <w:style w:type="paragraph" w:customStyle="1" w:styleId="Minimize">
    <w:name w:val="Minimize"/>
    <w:basedOn w:val="Normal"/>
    <w:next w:val="Normal"/>
    <w:link w:val="MinimizeChar"/>
    <w:qFormat/>
    <w:rsid w:val="0010781E"/>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10781E"/>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10781E"/>
    <w:rPr>
      <w:rFonts w:ascii="Arial" w:eastAsiaTheme="minorHAnsi" w:hAnsi="Arial" w:cs="Arial"/>
      <w:u w:val="single"/>
    </w:rPr>
  </w:style>
  <w:style w:type="paragraph" w:customStyle="1" w:styleId="cardtext">
    <w:name w:val="card text"/>
    <w:basedOn w:val="Normal"/>
    <w:link w:val="cardtextChar"/>
    <w:qFormat/>
    <w:rsid w:val="0010781E"/>
    <w:pPr>
      <w:ind w:left="288" w:right="288"/>
    </w:pPr>
  </w:style>
  <w:style w:type="character" w:customStyle="1" w:styleId="cardtextChar">
    <w:name w:val="card text Char"/>
    <w:basedOn w:val="DefaultParagraphFont"/>
    <w:link w:val="cardtext"/>
    <w:rsid w:val="0010781E"/>
  </w:style>
  <w:style w:type="character" w:customStyle="1" w:styleId="byline">
    <w:name w:val="byline"/>
    <w:basedOn w:val="DefaultParagraphFont"/>
    <w:rsid w:val="0010781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10781E"/>
    <w:rPr>
      <w:rFonts w:ascii="Arial" w:hAnsi="Arial"/>
      <w:b/>
      <w:sz w:val="24"/>
      <w:szCs w:val="22"/>
      <w:u w:val="single"/>
    </w:rPr>
  </w:style>
  <w:style w:type="paragraph" w:customStyle="1" w:styleId="StyleStyle411pt">
    <w:name w:val="Style Style4 + 11 pt"/>
    <w:basedOn w:val="Normal"/>
    <w:link w:val="StyleStyle411ptChar"/>
    <w:qFormat/>
    <w:rsid w:val="0010781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10781E"/>
    <w:rPr>
      <w:rFonts w:eastAsia="Times New Roman"/>
      <w:u w:val="single"/>
    </w:rPr>
  </w:style>
  <w:style w:type="character" w:customStyle="1" w:styleId="Style11ptUnderline">
    <w:name w:val="Style 11 pt Underline"/>
    <w:rsid w:val="0010781E"/>
    <w:rPr>
      <w:sz w:val="20"/>
      <w:u w:val="single"/>
    </w:rPr>
  </w:style>
  <w:style w:type="character" w:customStyle="1" w:styleId="Style11ptBoldUnderline">
    <w:name w:val="Style 11 pt Bold Underline"/>
    <w:rsid w:val="0010781E"/>
    <w:rPr>
      <w:b/>
      <w:bCs/>
      <w:sz w:val="20"/>
      <w:u w:val="single"/>
    </w:rPr>
  </w:style>
  <w:style w:type="character" w:customStyle="1" w:styleId="Style11pt">
    <w:name w:val="Style 11 pt"/>
    <w:rsid w:val="0010781E"/>
    <w:rPr>
      <w:sz w:val="20"/>
    </w:rPr>
  </w:style>
  <w:style w:type="paragraph" w:customStyle="1" w:styleId="StyleStyle411ptBold">
    <w:name w:val="Style Style4 + 11 pt Bold"/>
    <w:basedOn w:val="Normal"/>
    <w:link w:val="StyleStyle411ptBoldChar"/>
    <w:qFormat/>
    <w:rsid w:val="0010781E"/>
    <w:rPr>
      <w:rFonts w:eastAsia="Times New Roman"/>
      <w:b/>
      <w:bCs/>
      <w:u w:val="single"/>
    </w:rPr>
  </w:style>
  <w:style w:type="character" w:customStyle="1" w:styleId="StyleStyle411ptBoldChar">
    <w:name w:val="Style Style4 + 11 pt Bold Char"/>
    <w:basedOn w:val="DefaultParagraphFont"/>
    <w:link w:val="StyleStyle411ptBold"/>
    <w:rsid w:val="0010781E"/>
    <w:rPr>
      <w:rFonts w:eastAsia="Times New Roman"/>
      <w:b/>
      <w:bCs/>
      <w:u w:val="single"/>
    </w:rPr>
  </w:style>
  <w:style w:type="paragraph" w:customStyle="1" w:styleId="BlockTitle">
    <w:name w:val="Block Title"/>
    <w:basedOn w:val="Normal"/>
    <w:next w:val="Normal"/>
    <w:qFormat/>
    <w:rsid w:val="0010781E"/>
    <w:pPr>
      <w:spacing w:after="120"/>
      <w:jc w:val="center"/>
      <w:outlineLvl w:val="0"/>
    </w:pPr>
    <w:rPr>
      <w:rFonts w:eastAsia="Times New Roman"/>
      <w:b/>
      <w:sz w:val="32"/>
      <w:szCs w:val="20"/>
      <w:u w:val="single"/>
    </w:rPr>
  </w:style>
  <w:style w:type="character" w:customStyle="1" w:styleId="Emphasis2">
    <w:name w:val="Emphasis2"/>
    <w:basedOn w:val="DefaultParagraphFont"/>
    <w:rsid w:val="0010781E"/>
    <w:rPr>
      <w:rFonts w:ascii="Franklin Gothic Heavy" w:hAnsi="Franklin Gothic Heavy"/>
      <w:iCs/>
      <w:u w:val="single"/>
    </w:rPr>
  </w:style>
  <w:style w:type="paragraph" w:customStyle="1" w:styleId="Cards">
    <w:name w:val="Cards"/>
    <w:basedOn w:val="Normal"/>
    <w:link w:val="CardsChar1"/>
    <w:qFormat/>
    <w:rsid w:val="0010781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10781E"/>
    <w:rPr>
      <w:rFonts w:ascii="Times New Roman" w:eastAsia="Times New Roman" w:hAnsi="Times New Roman" w:cs="Times New Roman"/>
      <w:sz w:val="20"/>
      <w:szCs w:val="24"/>
    </w:rPr>
  </w:style>
  <w:style w:type="character" w:customStyle="1" w:styleId="pmterms1">
    <w:name w:val="pmterms1"/>
    <w:basedOn w:val="DefaultParagraphFont"/>
    <w:rsid w:val="0010781E"/>
  </w:style>
  <w:style w:type="character" w:customStyle="1" w:styleId="hilite1">
    <w:name w:val="hilite1"/>
    <w:basedOn w:val="DefaultParagraphFont"/>
    <w:rsid w:val="0010781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0781E"/>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10781E"/>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10781E"/>
    <w:rPr>
      <w:rFonts w:eastAsia="Times New Roman"/>
      <w:b/>
      <w:szCs w:val="20"/>
    </w:rPr>
  </w:style>
  <w:style w:type="character" w:customStyle="1" w:styleId="NormaltagChar">
    <w:name w:val="Normal tag Char"/>
    <w:basedOn w:val="DefaultParagraphFont"/>
    <w:link w:val="Normaltag"/>
    <w:uiPriority w:val="99"/>
    <w:locked/>
    <w:rsid w:val="0010781E"/>
    <w:rPr>
      <w:rFonts w:eastAsia="Times New Roman"/>
      <w:b/>
      <w:szCs w:val="20"/>
    </w:rPr>
  </w:style>
  <w:style w:type="character" w:customStyle="1" w:styleId="DebateUnderline">
    <w:name w:val="Debate Underline"/>
    <w:qFormat/>
    <w:rsid w:val="0010781E"/>
    <w:rPr>
      <w:rFonts w:ascii="Times New Roman" w:hAnsi="Times New Roman"/>
      <w:sz w:val="20"/>
      <w:szCs w:val="24"/>
      <w:u w:val="thick"/>
    </w:rPr>
  </w:style>
  <w:style w:type="character" w:customStyle="1" w:styleId="blue">
    <w:name w:val="blue"/>
    <w:basedOn w:val="DefaultParagraphFont"/>
    <w:rsid w:val="0010781E"/>
    <w:rPr>
      <w:rFonts w:cs="Times New Roman"/>
    </w:rPr>
  </w:style>
  <w:style w:type="paragraph" w:customStyle="1" w:styleId="cites">
    <w:name w:val="cites"/>
    <w:link w:val="Heading1Char3"/>
    <w:autoRedefine/>
    <w:qFormat/>
    <w:rsid w:val="0010781E"/>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10781E"/>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10781E"/>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10781E"/>
    <w:rPr>
      <w:rFonts w:ascii="Times New Roman" w:eastAsia="Malgun Gothic" w:hAnsi="Times New Roman" w:cs="Times New Roman"/>
      <w:sz w:val="12"/>
      <w:szCs w:val="24"/>
    </w:rPr>
  </w:style>
  <w:style w:type="character" w:customStyle="1" w:styleId="CitesChar2">
    <w:name w:val="Cites Char2"/>
    <w:link w:val="Cites0"/>
    <w:rsid w:val="0010781E"/>
    <w:rPr>
      <w:rFonts w:eastAsia="Times New Roman" w:cs="Times New Roman"/>
      <w:b/>
      <w:bCs/>
      <w:sz w:val="20"/>
      <w:szCs w:val="20"/>
    </w:rPr>
  </w:style>
  <w:style w:type="paragraph" w:customStyle="1" w:styleId="BlockTitle2">
    <w:name w:val="Block Title2"/>
    <w:basedOn w:val="Normal"/>
    <w:next w:val="Normal"/>
    <w:qFormat/>
    <w:rsid w:val="0010781E"/>
    <w:pPr>
      <w:spacing w:after="240"/>
      <w:jc w:val="center"/>
    </w:pPr>
    <w:rPr>
      <w:rFonts w:eastAsia="Times New Roman"/>
      <w:b/>
      <w:sz w:val="32"/>
      <w:u w:val="single"/>
      <w:lang w:bidi="en-US"/>
    </w:rPr>
  </w:style>
  <w:style w:type="paragraph" w:styleId="TOC1">
    <w:name w:val="toc 1"/>
    <w:basedOn w:val="Normal"/>
    <w:next w:val="Normal"/>
    <w:autoRedefine/>
    <w:uiPriority w:val="39"/>
    <w:rsid w:val="0010781E"/>
    <w:pPr>
      <w:spacing w:before="120" w:after="120"/>
    </w:pPr>
    <w:rPr>
      <w:rFonts w:eastAsia="Times New Roman"/>
      <w:b/>
      <w:u w:val="single"/>
      <w:lang w:bidi="en-US"/>
    </w:rPr>
  </w:style>
  <w:style w:type="paragraph" w:styleId="TOC9">
    <w:name w:val="toc 9"/>
    <w:basedOn w:val="Normal"/>
    <w:next w:val="Normal"/>
    <w:autoRedefine/>
    <w:rsid w:val="0010781E"/>
    <w:pPr>
      <w:ind w:left="1600"/>
    </w:pPr>
    <w:rPr>
      <w:rFonts w:eastAsia="Times New Roman"/>
      <w:sz w:val="20"/>
      <w:lang w:bidi="en-US"/>
    </w:rPr>
  </w:style>
  <w:style w:type="paragraph" w:customStyle="1" w:styleId="TxBrp1">
    <w:name w:val="TxBr_p1"/>
    <w:basedOn w:val="Normal"/>
    <w:qFormat/>
    <w:rsid w:val="0010781E"/>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10781E"/>
    <w:pPr>
      <w:spacing w:before="100" w:beforeAutospacing="1" w:after="100" w:afterAutospacing="1"/>
    </w:pPr>
    <w:rPr>
      <w:rFonts w:eastAsia="Times New Roman"/>
      <w:lang w:bidi="en-US"/>
    </w:rPr>
  </w:style>
  <w:style w:type="paragraph" w:customStyle="1" w:styleId="fullstory">
    <w:name w:val="fullstory"/>
    <w:basedOn w:val="Normal"/>
    <w:qFormat/>
    <w:rsid w:val="0010781E"/>
    <w:pPr>
      <w:spacing w:before="100" w:beforeAutospacing="1" w:after="100" w:afterAutospacing="1"/>
    </w:pPr>
    <w:rPr>
      <w:rFonts w:eastAsia="Times New Roman"/>
      <w:lang w:bidi="en-US"/>
    </w:rPr>
  </w:style>
  <w:style w:type="character" w:customStyle="1" w:styleId="standardcontent">
    <w:name w:val="standardcontent"/>
    <w:basedOn w:val="DefaultParagraphFont"/>
    <w:rsid w:val="0010781E"/>
  </w:style>
  <w:style w:type="paragraph" w:customStyle="1" w:styleId="hat">
    <w:name w:val="hat"/>
    <w:basedOn w:val="Normal"/>
    <w:next w:val="Normal"/>
    <w:link w:val="hatChar"/>
    <w:qFormat/>
    <w:rsid w:val="0010781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0781E"/>
  </w:style>
  <w:style w:type="paragraph" w:customStyle="1" w:styleId="HotRouteChar">
    <w:name w:val="Hot Route! Char"/>
    <w:basedOn w:val="Normal"/>
    <w:qFormat/>
    <w:rsid w:val="0010781E"/>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10781E"/>
    <w:rPr>
      <w:rFonts w:cs="Times New Roman"/>
      <w:b/>
      <w:bCs/>
    </w:rPr>
  </w:style>
  <w:style w:type="paragraph" w:customStyle="1" w:styleId="Default">
    <w:name w:val="Default"/>
    <w:qFormat/>
    <w:rsid w:val="0010781E"/>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10781E"/>
    <w:rPr>
      <w:rFonts w:ascii="Cambria" w:hAnsi="Cambria" w:cs="Times New Roman"/>
      <w:b/>
      <w:bCs/>
      <w:sz w:val="26"/>
      <w:szCs w:val="26"/>
    </w:rPr>
  </w:style>
  <w:style w:type="character" w:customStyle="1" w:styleId="UnderliningChar">
    <w:name w:val="Underlining Char"/>
    <w:basedOn w:val="DefaultParagraphFont"/>
    <w:link w:val="Underlining"/>
    <w:rsid w:val="0010781E"/>
    <w:rPr>
      <w:rFonts w:ascii="Arial Narrow" w:hAnsi="Arial Narrow" w:cs="Times New Roman"/>
      <w:u w:val="single"/>
    </w:rPr>
  </w:style>
  <w:style w:type="character" w:customStyle="1" w:styleId="CardCharChar1">
    <w:name w:val="Card Char Char1"/>
    <w:basedOn w:val="DefaultParagraphFont"/>
    <w:rsid w:val="0010781E"/>
    <w:rPr>
      <w:rFonts w:cs="Times New Roman"/>
      <w:b/>
      <w:bCs/>
      <w:sz w:val="28"/>
      <w:szCs w:val="28"/>
    </w:rPr>
  </w:style>
  <w:style w:type="paragraph" w:customStyle="1" w:styleId="Cites0">
    <w:name w:val="Cites"/>
    <w:basedOn w:val="Normal"/>
    <w:link w:val="CitesChar2"/>
    <w:qFormat/>
    <w:rsid w:val="0010781E"/>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10781E"/>
    <w:rPr>
      <w:rFonts w:ascii="Times New Roman" w:eastAsia="Calibri" w:hAnsi="Times New Roman" w:cs="Times New Roman"/>
      <w:sz w:val="24"/>
      <w:szCs w:val="24"/>
    </w:rPr>
  </w:style>
  <w:style w:type="character" w:customStyle="1" w:styleId="apple-converted-space">
    <w:name w:val="apple-converted-space"/>
    <w:basedOn w:val="DefaultParagraphFont"/>
    <w:rsid w:val="0010781E"/>
  </w:style>
  <w:style w:type="character" w:customStyle="1" w:styleId="hit">
    <w:name w:val="hit"/>
    <w:basedOn w:val="DefaultParagraphFont"/>
    <w:rsid w:val="0010781E"/>
    <w:rPr>
      <w:rFonts w:cs="Times New Roman"/>
    </w:rPr>
  </w:style>
  <w:style w:type="paragraph" w:customStyle="1" w:styleId="SmallFont">
    <w:name w:val="Small Font"/>
    <w:basedOn w:val="Normal"/>
    <w:link w:val="SmallFontChar"/>
    <w:qFormat/>
    <w:rsid w:val="0010781E"/>
    <w:pPr>
      <w:spacing w:after="200"/>
      <w:jc w:val="both"/>
    </w:pPr>
    <w:rPr>
      <w:rFonts w:eastAsia="Calibri"/>
      <w:szCs w:val="18"/>
    </w:rPr>
  </w:style>
  <w:style w:type="character" w:customStyle="1" w:styleId="SmallFontChar">
    <w:name w:val="Small Font Char"/>
    <w:basedOn w:val="DefaultParagraphFont"/>
    <w:link w:val="SmallFont"/>
    <w:locked/>
    <w:rsid w:val="0010781E"/>
    <w:rPr>
      <w:rFonts w:eastAsia="Calibri"/>
      <w:szCs w:val="18"/>
    </w:rPr>
  </w:style>
  <w:style w:type="character" w:customStyle="1" w:styleId="CircleChar1">
    <w:name w:val="Circle Char1"/>
    <w:basedOn w:val="DefaultParagraphFont"/>
    <w:rsid w:val="0010781E"/>
    <w:rPr>
      <w:rFonts w:cs="Times New Roman"/>
      <w:b/>
      <w:i/>
      <w:sz w:val="18"/>
      <w:szCs w:val="18"/>
      <w:u w:val="single"/>
      <w:lang w:val="en-US" w:eastAsia="en-US" w:bidi="ar-SA"/>
    </w:rPr>
  </w:style>
  <w:style w:type="paragraph" w:styleId="BodyText">
    <w:name w:val="Body Text"/>
    <w:basedOn w:val="Normal"/>
    <w:link w:val="BodyTextChar"/>
    <w:uiPriority w:val="99"/>
    <w:unhideWhenUsed/>
    <w:rsid w:val="0010781E"/>
    <w:pPr>
      <w:spacing w:after="120"/>
    </w:pPr>
  </w:style>
  <w:style w:type="character" w:customStyle="1" w:styleId="BodyTextChar">
    <w:name w:val="Body Text Char"/>
    <w:basedOn w:val="DefaultParagraphFont"/>
    <w:link w:val="BodyText"/>
    <w:uiPriority w:val="99"/>
    <w:rsid w:val="0010781E"/>
  </w:style>
  <w:style w:type="character" w:customStyle="1" w:styleId="verdana">
    <w:name w:val="verdana"/>
    <w:basedOn w:val="DefaultParagraphFont"/>
    <w:rsid w:val="0010781E"/>
  </w:style>
  <w:style w:type="character" w:customStyle="1" w:styleId="CardsChar1">
    <w:name w:val="Cards Char1"/>
    <w:link w:val="Cards"/>
    <w:rsid w:val="0010781E"/>
    <w:rPr>
      <w:rFonts w:eastAsia="Times New Roman" w:cs="Times New Roman"/>
      <w:sz w:val="20"/>
      <w:szCs w:val="20"/>
    </w:rPr>
  </w:style>
  <w:style w:type="paragraph" w:customStyle="1" w:styleId="BlockHeadings">
    <w:name w:val="Block Headings"/>
    <w:basedOn w:val="Normal"/>
    <w:link w:val="BlockHeadingsChar"/>
    <w:qFormat/>
    <w:rsid w:val="0010781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0781E"/>
    <w:rPr>
      <w:rFonts w:eastAsia="Times New Roman" w:cs="Times New Roman"/>
      <w:b/>
      <w:sz w:val="20"/>
      <w:szCs w:val="20"/>
    </w:rPr>
  </w:style>
  <w:style w:type="paragraph" w:customStyle="1" w:styleId="loose">
    <w:name w:val="loose"/>
    <w:basedOn w:val="Normal"/>
    <w:qFormat/>
    <w:rsid w:val="0010781E"/>
    <w:pPr>
      <w:spacing w:before="210"/>
    </w:pPr>
    <w:rPr>
      <w:rFonts w:eastAsia="Times New Roman"/>
      <w:lang w:eastAsia="zh-CN" w:bidi="he-IL"/>
    </w:rPr>
  </w:style>
  <w:style w:type="character" w:customStyle="1" w:styleId="hit1">
    <w:name w:val="hit1"/>
    <w:basedOn w:val="DefaultParagraphFont"/>
    <w:rsid w:val="0010781E"/>
    <w:rPr>
      <w:b/>
      <w:bCs/>
      <w:color w:val="CC0033"/>
    </w:rPr>
  </w:style>
  <w:style w:type="character" w:customStyle="1" w:styleId="upper">
    <w:name w:val="upper"/>
    <w:basedOn w:val="DefaultParagraphFont"/>
    <w:rsid w:val="0010781E"/>
  </w:style>
  <w:style w:type="character" w:customStyle="1" w:styleId="Author">
    <w:name w:val="Author"/>
    <w:aliases w:val="Style Date"/>
    <w:basedOn w:val="DefaultParagraphFont"/>
    <w:qFormat/>
    <w:rsid w:val="0010781E"/>
    <w:rPr>
      <w:b/>
      <w:sz w:val="24"/>
    </w:rPr>
  </w:style>
  <w:style w:type="character" w:customStyle="1" w:styleId="SmallFont7pt">
    <w:name w:val="Small Font (7 pt)"/>
    <w:basedOn w:val="DefaultParagraphFont"/>
    <w:rsid w:val="0010781E"/>
    <w:rPr>
      <w:sz w:val="14"/>
    </w:rPr>
  </w:style>
  <w:style w:type="paragraph" w:customStyle="1" w:styleId="UnderlinedText">
    <w:name w:val="Underlined Text"/>
    <w:basedOn w:val="Normal"/>
    <w:qFormat/>
    <w:rsid w:val="0010781E"/>
    <w:rPr>
      <w:rFonts w:eastAsia="Times New Roman"/>
      <w:b/>
      <w:szCs w:val="20"/>
    </w:rPr>
  </w:style>
  <w:style w:type="character" w:customStyle="1" w:styleId="SmallText-New">
    <w:name w:val="Small Text - New"/>
    <w:basedOn w:val="DefaultParagraphFont"/>
    <w:rsid w:val="0010781E"/>
    <w:rPr>
      <w:rFonts w:ascii="Arial Narrow" w:hAnsi="Arial Narrow"/>
      <w:sz w:val="14"/>
    </w:rPr>
  </w:style>
  <w:style w:type="paragraph" w:customStyle="1" w:styleId="Smalltext">
    <w:name w:val="Small text"/>
    <w:aliases w:val="Quote1,Quote11"/>
    <w:basedOn w:val="Normal"/>
    <w:link w:val="SmalltextChar"/>
    <w:qFormat/>
    <w:rsid w:val="0010781E"/>
    <w:rPr>
      <w:rFonts w:ascii="Arial Narrow" w:eastAsia="Times New Roman" w:hAnsi="Arial Narrow"/>
    </w:rPr>
  </w:style>
  <w:style w:type="character" w:customStyle="1" w:styleId="Underlined-New">
    <w:name w:val="Underlined - New"/>
    <w:basedOn w:val="DefaultParagraphFont"/>
    <w:rsid w:val="0010781E"/>
    <w:rPr>
      <w:rFonts w:ascii="Arial Narrow" w:hAnsi="Arial Narrow"/>
      <w:sz w:val="16"/>
      <w:u w:val="single"/>
    </w:rPr>
  </w:style>
  <w:style w:type="paragraph" w:styleId="TOC2">
    <w:name w:val="toc 2"/>
    <w:basedOn w:val="Normal"/>
    <w:next w:val="Normal"/>
    <w:autoRedefine/>
    <w:uiPriority w:val="39"/>
    <w:rsid w:val="0010781E"/>
    <w:pPr>
      <w:ind w:left="200"/>
    </w:pPr>
    <w:rPr>
      <w:rFonts w:eastAsia="Times New Roman"/>
      <w:sz w:val="20"/>
      <w:lang w:bidi="en-US"/>
    </w:rPr>
  </w:style>
  <w:style w:type="paragraph" w:styleId="Caption">
    <w:name w:val="caption"/>
    <w:basedOn w:val="Normal"/>
    <w:next w:val="Normal"/>
    <w:qFormat/>
    <w:rsid w:val="0010781E"/>
    <w:rPr>
      <w:rFonts w:eastAsia="Times New Roman"/>
      <w:b/>
      <w:bCs/>
      <w:sz w:val="18"/>
      <w:szCs w:val="18"/>
      <w:lang w:bidi="en-US"/>
    </w:rPr>
  </w:style>
  <w:style w:type="paragraph" w:styleId="TOCHeading">
    <w:name w:val="TOC Heading"/>
    <w:basedOn w:val="Heading1"/>
    <w:next w:val="Normal"/>
    <w:uiPriority w:val="39"/>
    <w:qFormat/>
    <w:rsid w:val="0010781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0781E"/>
    <w:rPr>
      <w:rFonts w:ascii="Arial Narrow" w:hAnsi="Arial Narrow"/>
      <w:dstrike w:val="0"/>
      <w:sz w:val="20"/>
      <w:bdr w:val="single" w:sz="2" w:space="0" w:color="auto"/>
      <w:vertAlign w:val="baseline"/>
    </w:rPr>
  </w:style>
  <w:style w:type="character" w:customStyle="1" w:styleId="style65">
    <w:name w:val="style65"/>
    <w:basedOn w:val="DefaultParagraphFont"/>
    <w:rsid w:val="0010781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0781E"/>
    <w:rPr>
      <w:rFonts w:cs="Arial"/>
      <w:bCs/>
      <w:szCs w:val="26"/>
      <w:u w:val="single"/>
      <w:lang w:val="en-US" w:eastAsia="en-US" w:bidi="ar-SA"/>
    </w:rPr>
  </w:style>
  <w:style w:type="character" w:customStyle="1" w:styleId="qlabel">
    <w:name w:val="q_label"/>
    <w:basedOn w:val="DefaultParagraphFont"/>
    <w:rsid w:val="0010781E"/>
  </w:style>
  <w:style w:type="character" w:customStyle="1" w:styleId="alabel">
    <w:name w:val="a_label"/>
    <w:basedOn w:val="DefaultParagraphFont"/>
    <w:rsid w:val="0010781E"/>
  </w:style>
  <w:style w:type="character" w:customStyle="1" w:styleId="Style1Char1">
    <w:name w:val="Style1 Char1"/>
    <w:basedOn w:val="DefaultParagraphFont"/>
    <w:rsid w:val="0010781E"/>
    <w:rPr>
      <w:rFonts w:eastAsia="SimSun"/>
      <w:sz w:val="20"/>
      <w:szCs w:val="24"/>
      <w:u w:val="single"/>
      <w:lang w:val="en-US" w:eastAsia="zh-CN" w:bidi="ar-SA"/>
    </w:rPr>
  </w:style>
  <w:style w:type="character" w:customStyle="1" w:styleId="UnderlineCharChar">
    <w:name w:val="Underline Char Char"/>
    <w:basedOn w:val="DefaultParagraphFont"/>
    <w:rsid w:val="0010781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0781E"/>
    <w:rPr>
      <w:rFonts w:eastAsia="MS Mincho"/>
      <w:b/>
      <w:u w:val="single"/>
      <w:lang w:val="en-US" w:eastAsia="en-US" w:bidi="ar-SA"/>
    </w:rPr>
  </w:style>
  <w:style w:type="character" w:customStyle="1" w:styleId="CardTextChar0">
    <w:name w:val="Card Text Char"/>
    <w:basedOn w:val="DefaultParagraphFont"/>
    <w:rsid w:val="0010781E"/>
    <w:rPr>
      <w:rFonts w:ascii="Times New Roman" w:eastAsia="Times New Roman" w:hAnsi="Times New Roman" w:cs="Times New Roman"/>
      <w:szCs w:val="24"/>
    </w:rPr>
  </w:style>
  <w:style w:type="character" w:customStyle="1" w:styleId="reduce2">
    <w:name w:val="reduce2"/>
    <w:basedOn w:val="DefaultParagraphFont"/>
    <w:rsid w:val="0010781E"/>
    <w:rPr>
      <w:rFonts w:ascii="Arial" w:hAnsi="Arial" w:cs="Arial"/>
      <w:color w:val="000000"/>
      <w:sz w:val="10"/>
      <w:szCs w:val="22"/>
    </w:rPr>
  </w:style>
  <w:style w:type="paragraph" w:customStyle="1" w:styleId="BoldUnderline">
    <w:name w:val="BoldUnderline"/>
    <w:link w:val="BoldUnderlineChar"/>
    <w:uiPriority w:val="99"/>
    <w:qFormat/>
    <w:rsid w:val="0010781E"/>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10781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10781E"/>
    <w:rPr>
      <w:rFonts w:cs="Arial"/>
      <w:bCs/>
      <w:szCs w:val="26"/>
      <w:u w:val="single"/>
      <w:lang w:val="en-US" w:eastAsia="en-US" w:bidi="ar-SA"/>
    </w:rPr>
  </w:style>
  <w:style w:type="paragraph" w:customStyle="1" w:styleId="evidencetextChar">
    <w:name w:val="evidence text Char"/>
    <w:basedOn w:val="Normal"/>
    <w:qFormat/>
    <w:rsid w:val="0010781E"/>
    <w:pPr>
      <w:ind w:left="1728" w:right="1008"/>
    </w:pPr>
    <w:rPr>
      <w:rFonts w:eastAsia="Times New Roman"/>
      <w:color w:val="000000"/>
      <w:sz w:val="18"/>
    </w:rPr>
  </w:style>
  <w:style w:type="character" w:customStyle="1" w:styleId="underline2">
    <w:name w:val="underline2"/>
    <w:basedOn w:val="DefaultParagraphFont"/>
    <w:rsid w:val="0010781E"/>
    <w:rPr>
      <w:u w:val="single"/>
    </w:rPr>
  </w:style>
  <w:style w:type="character" w:customStyle="1" w:styleId="Style11ptUnderlineBorderSinglesolidlineAuto05pt">
    <w:name w:val="Style 11 pt Underline Border: : (Single solid line Auto  0.5 pt..."/>
    <w:rsid w:val="0010781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0781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0781E"/>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10781E"/>
    <w:rPr>
      <w:u w:val="single"/>
    </w:rPr>
  </w:style>
  <w:style w:type="paragraph" w:customStyle="1" w:styleId="UnderlineChar4">
    <w:name w:val="Underline Char4"/>
    <w:basedOn w:val="Normal"/>
    <w:link w:val="UnderlineChar4Char"/>
    <w:qFormat/>
    <w:rsid w:val="0010781E"/>
    <w:rPr>
      <w:u w:val="single"/>
    </w:rPr>
  </w:style>
  <w:style w:type="character" w:customStyle="1" w:styleId="BoldandUnderlineChar3Char2">
    <w:name w:val="Bold and Underline Char3 Char2"/>
    <w:basedOn w:val="DefaultParagraphFont"/>
    <w:link w:val="BoldandUnderlineChar3"/>
    <w:rsid w:val="0010781E"/>
    <w:rPr>
      <w:b/>
      <w:u w:val="single"/>
    </w:rPr>
  </w:style>
  <w:style w:type="paragraph" w:customStyle="1" w:styleId="BoldandUnderlineChar3">
    <w:name w:val="Bold and Underline Char3"/>
    <w:basedOn w:val="Normal"/>
    <w:link w:val="BoldandUnderlineChar3Char2"/>
    <w:qFormat/>
    <w:rsid w:val="0010781E"/>
    <w:rPr>
      <w:b/>
      <w:u w:val="single"/>
    </w:rPr>
  </w:style>
  <w:style w:type="paragraph" w:customStyle="1" w:styleId="StyleUnderlineChar11pt">
    <w:name w:val="Style Underline Char + 11 pt"/>
    <w:basedOn w:val="Normal"/>
    <w:link w:val="StyleUnderlineChar11ptChar"/>
    <w:qFormat/>
    <w:rsid w:val="0010781E"/>
    <w:rPr>
      <w:rFonts w:eastAsia="Times New Roman"/>
      <w:u w:val="single"/>
    </w:rPr>
  </w:style>
  <w:style w:type="character" w:customStyle="1" w:styleId="StyleUnderlineChar11ptChar">
    <w:name w:val="Style Underline Char + 11 pt Char"/>
    <w:basedOn w:val="DefaultParagraphFont"/>
    <w:link w:val="StyleUnderlineChar11pt"/>
    <w:rsid w:val="0010781E"/>
    <w:rPr>
      <w:rFonts w:eastAsia="Times New Roman"/>
      <w:u w:val="single"/>
    </w:rPr>
  </w:style>
  <w:style w:type="paragraph" w:customStyle="1" w:styleId="StyleUnderlineChar11ptBold">
    <w:name w:val="Style Underline Char + 11 pt Bold"/>
    <w:basedOn w:val="Normal"/>
    <w:link w:val="StyleUnderlineChar11ptBoldChar"/>
    <w:qFormat/>
    <w:rsid w:val="0010781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0781E"/>
    <w:rPr>
      <w:rFonts w:eastAsia="Times New Roman"/>
      <w:b/>
      <w:bCs/>
      <w:u w:val="single"/>
    </w:rPr>
  </w:style>
  <w:style w:type="character" w:customStyle="1" w:styleId="inside-head">
    <w:name w:val="inside-head"/>
    <w:basedOn w:val="DefaultParagraphFont"/>
    <w:rsid w:val="0010781E"/>
  </w:style>
  <w:style w:type="paragraph" w:customStyle="1" w:styleId="Style3">
    <w:name w:val="Style3"/>
    <w:basedOn w:val="Normal"/>
    <w:link w:val="Style3Char"/>
    <w:qFormat/>
    <w:rsid w:val="0010781E"/>
    <w:rPr>
      <w:rFonts w:ascii="Arial Narrow" w:eastAsia="Times New Roman" w:hAnsi="Arial Narrow"/>
      <w:b/>
    </w:rPr>
  </w:style>
  <w:style w:type="character" w:customStyle="1" w:styleId="Style3Char">
    <w:name w:val="Style3 Char"/>
    <w:basedOn w:val="DefaultParagraphFont"/>
    <w:link w:val="Style3"/>
    <w:rsid w:val="0010781E"/>
    <w:rPr>
      <w:rFonts w:ascii="Arial Narrow" w:eastAsia="Times New Roman" w:hAnsi="Arial Narrow"/>
      <w:b/>
    </w:rPr>
  </w:style>
  <w:style w:type="character" w:customStyle="1" w:styleId="7TimesNewRoman">
    <w:name w:val="7 Times New Roman"/>
    <w:rsid w:val="0010781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0781E"/>
  </w:style>
  <w:style w:type="character" w:customStyle="1" w:styleId="officialsbureau">
    <w:name w:val="official_s_bureau"/>
    <w:basedOn w:val="DefaultParagraphFont"/>
    <w:rsid w:val="0010781E"/>
  </w:style>
  <w:style w:type="paragraph" w:customStyle="1" w:styleId="Stylecard11ptUnderline">
    <w:name w:val="Style card + 11 pt Underline"/>
    <w:basedOn w:val="Normal"/>
    <w:link w:val="Stylecard11ptUnderlineChar"/>
    <w:qFormat/>
    <w:rsid w:val="0010781E"/>
    <w:pPr>
      <w:ind w:left="288" w:right="288"/>
    </w:pPr>
    <w:rPr>
      <w:rFonts w:eastAsia="SimSun"/>
      <w:u w:val="single"/>
      <w:lang w:eastAsia="zh-CN"/>
    </w:rPr>
  </w:style>
  <w:style w:type="character" w:customStyle="1" w:styleId="Stylecard11ptUnderlineChar">
    <w:name w:val="Style card + 11 pt Underline Char"/>
    <w:link w:val="Stylecard11ptUnderline"/>
    <w:rsid w:val="0010781E"/>
    <w:rPr>
      <w:rFonts w:eastAsia="SimSun"/>
      <w:u w:val="single"/>
      <w:lang w:eastAsia="zh-CN"/>
    </w:rPr>
  </w:style>
  <w:style w:type="paragraph" w:customStyle="1" w:styleId="Stylecard11ptBoldUnderline">
    <w:name w:val="Style card + 11 pt Bold Underline"/>
    <w:basedOn w:val="Normal"/>
    <w:link w:val="Stylecard11ptBoldUnderlineChar"/>
    <w:qFormat/>
    <w:rsid w:val="0010781E"/>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10781E"/>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10781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0781E"/>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10781E"/>
    <w:rPr>
      <w:rFonts w:ascii="Calibri" w:eastAsia="SimSun" w:hAnsi="Calibri" w:cs="Calibri"/>
      <w:u w:val="single"/>
      <w:lang w:eastAsia="zh-CN"/>
    </w:rPr>
  </w:style>
  <w:style w:type="paragraph" w:styleId="HTMLPreformatted">
    <w:name w:val="HTML Preformatted"/>
    <w:basedOn w:val="Normal"/>
    <w:link w:val="HTMLPreformattedChar"/>
    <w:rsid w:val="00107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0781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10781E"/>
    <w:rPr>
      <w:u w:val="single"/>
    </w:rPr>
  </w:style>
  <w:style w:type="character" w:customStyle="1" w:styleId="StyleUnderlining11ptChar">
    <w:name w:val="Style Underlining + 11 pt Char"/>
    <w:basedOn w:val="DefaultParagraphFont"/>
    <w:link w:val="StyleUnderlining11pt"/>
    <w:rsid w:val="0010781E"/>
    <w:rPr>
      <w:u w:val="single"/>
    </w:rPr>
  </w:style>
  <w:style w:type="paragraph" w:customStyle="1" w:styleId="StyleCardText9pt">
    <w:name w:val="Style Card Text + 9 pt"/>
    <w:basedOn w:val="Normal"/>
    <w:link w:val="StyleCardText9ptChar"/>
    <w:qFormat/>
    <w:rsid w:val="0010781E"/>
    <w:pPr>
      <w:spacing w:after="200"/>
      <w:contextualSpacing/>
    </w:pPr>
    <w:rPr>
      <w:rFonts w:eastAsia="Calibri"/>
    </w:rPr>
  </w:style>
  <w:style w:type="character" w:customStyle="1" w:styleId="StyleCardText9ptChar">
    <w:name w:val="Style Card Text + 9 pt Char"/>
    <w:basedOn w:val="DefaultParagraphFont"/>
    <w:link w:val="StyleCardText9pt"/>
    <w:rsid w:val="0010781E"/>
    <w:rPr>
      <w:rFonts w:eastAsia="Calibri"/>
    </w:rPr>
  </w:style>
  <w:style w:type="paragraph" w:styleId="Quote">
    <w:name w:val="Quote"/>
    <w:basedOn w:val="Normal"/>
    <w:next w:val="Normal"/>
    <w:link w:val="QuoteChar"/>
    <w:uiPriority w:val="29"/>
    <w:qFormat/>
    <w:rsid w:val="0010781E"/>
    <w:pPr>
      <w:widowControl w:val="0"/>
    </w:pPr>
    <w:rPr>
      <w:rFonts w:eastAsia="Times New Roman"/>
      <w:iCs/>
      <w:color w:val="000000"/>
      <w:lang w:bidi="en-US"/>
    </w:rPr>
  </w:style>
  <w:style w:type="character" w:customStyle="1" w:styleId="QuoteChar">
    <w:name w:val="Quote Char"/>
    <w:basedOn w:val="DefaultParagraphFont"/>
    <w:link w:val="Quote"/>
    <w:uiPriority w:val="29"/>
    <w:rsid w:val="0010781E"/>
    <w:rPr>
      <w:rFonts w:eastAsia="Times New Roman"/>
      <w:iCs/>
      <w:color w:val="000000"/>
      <w:lang w:bidi="en-US"/>
    </w:rPr>
  </w:style>
  <w:style w:type="paragraph" w:customStyle="1" w:styleId="Underlining">
    <w:name w:val="Underlining"/>
    <w:basedOn w:val="Normal"/>
    <w:link w:val="UnderliningChar"/>
    <w:qFormat/>
    <w:rsid w:val="0010781E"/>
    <w:rPr>
      <w:rFonts w:ascii="Arial Narrow" w:hAnsi="Arial Narrow" w:cs="Times New Roman"/>
      <w:u w:val="single"/>
    </w:rPr>
  </w:style>
  <w:style w:type="character" w:customStyle="1" w:styleId="ital-inline">
    <w:name w:val="ital-inline"/>
    <w:basedOn w:val="DefaultParagraphFont"/>
    <w:rsid w:val="0010781E"/>
  </w:style>
  <w:style w:type="character" w:customStyle="1" w:styleId="underlineChar">
    <w:name w:val="underline Char"/>
    <w:basedOn w:val="DefaultParagraphFont"/>
    <w:rsid w:val="0010781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0781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0781E"/>
    <w:rPr>
      <w:sz w:val="20"/>
      <w:u w:val="single"/>
    </w:rPr>
  </w:style>
  <w:style w:type="paragraph" w:styleId="BodyTextIndent2">
    <w:name w:val="Body Text Indent 2"/>
    <w:basedOn w:val="Normal"/>
    <w:link w:val="BodyTextIndent2Char"/>
    <w:unhideWhenUsed/>
    <w:rsid w:val="0010781E"/>
    <w:pPr>
      <w:spacing w:after="120" w:line="480" w:lineRule="auto"/>
      <w:ind w:left="360"/>
    </w:pPr>
  </w:style>
  <w:style w:type="character" w:customStyle="1" w:styleId="BodyTextIndent2Char">
    <w:name w:val="Body Text Indent 2 Char"/>
    <w:basedOn w:val="DefaultParagraphFont"/>
    <w:link w:val="BodyTextIndent2"/>
    <w:rsid w:val="0010781E"/>
  </w:style>
  <w:style w:type="paragraph" w:styleId="BodyTextIndent3">
    <w:name w:val="Body Text Indent 3"/>
    <w:basedOn w:val="Normal"/>
    <w:link w:val="BodyTextIndent3Char"/>
    <w:uiPriority w:val="99"/>
    <w:semiHidden/>
    <w:unhideWhenUsed/>
    <w:rsid w:val="0010781E"/>
    <w:pPr>
      <w:spacing w:after="120"/>
      <w:ind w:left="360"/>
    </w:pPr>
    <w:rPr>
      <w:szCs w:val="16"/>
    </w:rPr>
  </w:style>
  <w:style w:type="character" w:customStyle="1" w:styleId="BodyTextIndent3Char">
    <w:name w:val="Body Text Indent 3 Char"/>
    <w:basedOn w:val="DefaultParagraphFont"/>
    <w:link w:val="BodyTextIndent3"/>
    <w:uiPriority w:val="99"/>
    <w:semiHidden/>
    <w:rsid w:val="0010781E"/>
    <w:rPr>
      <w:szCs w:val="16"/>
    </w:rPr>
  </w:style>
  <w:style w:type="paragraph" w:styleId="BodyText2">
    <w:name w:val="Body Text 2"/>
    <w:basedOn w:val="Normal"/>
    <w:link w:val="BodyText2Char"/>
    <w:unhideWhenUsed/>
    <w:rsid w:val="0010781E"/>
    <w:pPr>
      <w:spacing w:after="120" w:line="480" w:lineRule="auto"/>
    </w:pPr>
  </w:style>
  <w:style w:type="character" w:customStyle="1" w:styleId="BodyText2Char">
    <w:name w:val="Body Text 2 Char"/>
    <w:basedOn w:val="DefaultParagraphFont"/>
    <w:link w:val="BodyText2"/>
    <w:rsid w:val="0010781E"/>
  </w:style>
  <w:style w:type="paragraph" w:styleId="BodyTextIndent">
    <w:name w:val="Body Text Indent"/>
    <w:basedOn w:val="Normal"/>
    <w:link w:val="BodyTextIndentChar"/>
    <w:uiPriority w:val="99"/>
    <w:unhideWhenUsed/>
    <w:rsid w:val="0010781E"/>
    <w:pPr>
      <w:spacing w:after="120"/>
      <w:ind w:left="360"/>
    </w:pPr>
  </w:style>
  <w:style w:type="character" w:customStyle="1" w:styleId="BodyTextIndentChar">
    <w:name w:val="Body Text Indent Char"/>
    <w:basedOn w:val="DefaultParagraphFont"/>
    <w:link w:val="BodyTextIndent"/>
    <w:uiPriority w:val="99"/>
    <w:rsid w:val="0010781E"/>
  </w:style>
  <w:style w:type="paragraph" w:styleId="BodyText3">
    <w:name w:val="Body Text 3"/>
    <w:basedOn w:val="Normal"/>
    <w:link w:val="BodyText3Char"/>
    <w:unhideWhenUsed/>
    <w:rsid w:val="0010781E"/>
    <w:pPr>
      <w:spacing w:after="120"/>
    </w:pPr>
    <w:rPr>
      <w:szCs w:val="16"/>
    </w:rPr>
  </w:style>
  <w:style w:type="character" w:customStyle="1" w:styleId="BodyText3Char">
    <w:name w:val="Body Text 3 Char"/>
    <w:basedOn w:val="DefaultParagraphFont"/>
    <w:link w:val="BodyText3"/>
    <w:rsid w:val="0010781E"/>
    <w:rPr>
      <w:szCs w:val="16"/>
    </w:rPr>
  </w:style>
  <w:style w:type="character" w:customStyle="1" w:styleId="StyleBold">
    <w:name w:val="Style Bold"/>
    <w:basedOn w:val="DefaultParagraphFont"/>
    <w:uiPriority w:val="9"/>
    <w:semiHidden/>
    <w:rsid w:val="0010781E"/>
    <w:rPr>
      <w:b/>
      <w:bCs/>
    </w:rPr>
  </w:style>
  <w:style w:type="character" w:customStyle="1" w:styleId="body-text">
    <w:name w:val="body-text"/>
    <w:basedOn w:val="DefaultParagraphFont"/>
    <w:rsid w:val="0010781E"/>
  </w:style>
  <w:style w:type="paragraph" w:customStyle="1" w:styleId="StyleStyle411ptBoldBorderSinglesolidlineAuto0">
    <w:name w:val="Style Style4 + 11 pt Bold Border: : (Single solid line Auto  0...."/>
    <w:basedOn w:val="Normal"/>
    <w:link w:val="StyleStyle411ptBoldBorderSinglesolidlineAuto0Char"/>
    <w:qFormat/>
    <w:rsid w:val="0010781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0781E"/>
    <w:rPr>
      <w:rFonts w:eastAsia="Times New Roman"/>
      <w:b/>
      <w:bCs/>
      <w:u w:val="single"/>
      <w:bdr w:val="single" w:sz="4" w:space="0" w:color="auto"/>
    </w:rPr>
  </w:style>
  <w:style w:type="character" w:customStyle="1" w:styleId="BalloonTextChar1">
    <w:name w:val="Balloon Text Char1"/>
    <w:basedOn w:val="DefaultParagraphFont"/>
    <w:uiPriority w:val="99"/>
    <w:rsid w:val="0010781E"/>
    <w:rPr>
      <w:rFonts w:ascii="Tahoma" w:hAnsi="Tahoma" w:cs="Tahoma"/>
      <w:sz w:val="16"/>
      <w:szCs w:val="16"/>
    </w:rPr>
  </w:style>
  <w:style w:type="character" w:customStyle="1" w:styleId="globalcontentbody">
    <w:name w:val="globalcontentbody"/>
    <w:basedOn w:val="DefaultParagraphFont"/>
    <w:rsid w:val="0010781E"/>
  </w:style>
  <w:style w:type="paragraph" w:customStyle="1" w:styleId="StyleStyle112pt">
    <w:name w:val="Style Style1 + 12 pt"/>
    <w:basedOn w:val="Normal"/>
    <w:link w:val="StyleStyle112ptChar"/>
    <w:qFormat/>
    <w:rsid w:val="0010781E"/>
    <w:rPr>
      <w:rFonts w:eastAsia="SimSun"/>
      <w:u w:val="single"/>
      <w:lang w:eastAsia="zh-CN"/>
    </w:rPr>
  </w:style>
  <w:style w:type="character" w:customStyle="1" w:styleId="StyleStyle112ptChar">
    <w:name w:val="Style Style1 + 12 pt Char"/>
    <w:basedOn w:val="DefaultParagraphFont"/>
    <w:link w:val="StyleStyle112pt"/>
    <w:rsid w:val="0010781E"/>
    <w:rPr>
      <w:rFonts w:eastAsia="SimSun"/>
      <w:u w:val="single"/>
      <w:lang w:eastAsia="zh-CN"/>
    </w:rPr>
  </w:style>
  <w:style w:type="paragraph" w:customStyle="1" w:styleId="MinimizedText">
    <w:name w:val="Minimized Text"/>
    <w:basedOn w:val="Normal"/>
    <w:link w:val="MinimizedTextChar"/>
    <w:qFormat/>
    <w:rsid w:val="0010781E"/>
    <w:rPr>
      <w:rFonts w:eastAsia="Times New Roman"/>
    </w:rPr>
  </w:style>
  <w:style w:type="character" w:customStyle="1" w:styleId="MinimizedTextChar">
    <w:name w:val="Minimized Text Char"/>
    <w:basedOn w:val="DefaultParagraphFont"/>
    <w:link w:val="MinimizedText"/>
    <w:rsid w:val="0010781E"/>
    <w:rPr>
      <w:rFonts w:eastAsia="Times New Roman"/>
    </w:rPr>
  </w:style>
  <w:style w:type="character" w:customStyle="1" w:styleId="term1">
    <w:name w:val="term1"/>
    <w:basedOn w:val="DefaultParagraphFont"/>
    <w:rsid w:val="0010781E"/>
    <w:rPr>
      <w:b/>
      <w:bCs/>
    </w:rPr>
  </w:style>
  <w:style w:type="character" w:customStyle="1" w:styleId="Styleterm111ptUnderline">
    <w:name w:val="Style term1 + 11 pt Underline"/>
    <w:basedOn w:val="term1"/>
    <w:rsid w:val="0010781E"/>
    <w:rPr>
      <w:b/>
      <w:bCs/>
      <w:sz w:val="20"/>
      <w:u w:val="single"/>
    </w:rPr>
  </w:style>
  <w:style w:type="paragraph" w:customStyle="1" w:styleId="StyleMinimizedTextArialNarrow10pt">
    <w:name w:val="Style Minimized Text + Arial Narrow 10 pt"/>
    <w:basedOn w:val="MinimizedText"/>
    <w:link w:val="StyleMinimizedTextArialNarrow10ptChar"/>
    <w:qFormat/>
    <w:rsid w:val="0010781E"/>
    <w:rPr>
      <w:sz w:val="20"/>
    </w:rPr>
  </w:style>
  <w:style w:type="character" w:customStyle="1" w:styleId="StyleMinimizedTextArialNarrow10ptChar">
    <w:name w:val="Style Minimized Text + Arial Narrow 10 pt Char"/>
    <w:basedOn w:val="MinimizedTextChar"/>
    <w:link w:val="StyleMinimizedTextArialNarrow10pt"/>
    <w:rsid w:val="0010781E"/>
    <w:rPr>
      <w:rFonts w:eastAsia="Times New Roman"/>
      <w:sz w:val="20"/>
    </w:rPr>
  </w:style>
  <w:style w:type="character" w:customStyle="1" w:styleId="Styleunderline11ptBold">
    <w:name w:val="Style underline + 11 pt Bold"/>
    <w:basedOn w:val="underline"/>
    <w:rsid w:val="0010781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0781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0781E"/>
    <w:rPr>
      <w:rFonts w:eastAsia="Times New Roman"/>
      <w:u w:val="single"/>
      <w:bdr w:val="single" w:sz="4" w:space="0" w:color="auto"/>
    </w:rPr>
  </w:style>
  <w:style w:type="character" w:customStyle="1" w:styleId="Style9pt">
    <w:name w:val="Style 9 pt"/>
    <w:basedOn w:val="DefaultParagraphFont"/>
    <w:rsid w:val="0010781E"/>
    <w:rPr>
      <w:rFonts w:ascii="Times New Roman" w:hAnsi="Times New Roman"/>
      <w:sz w:val="20"/>
    </w:rPr>
  </w:style>
  <w:style w:type="paragraph" w:customStyle="1" w:styleId="StyleStyle49pt3">
    <w:name w:val="Style Style4 + 9 pt3"/>
    <w:basedOn w:val="Style4"/>
    <w:link w:val="StyleStyle49pt3Char"/>
    <w:qFormat/>
    <w:rsid w:val="0010781E"/>
    <w:rPr>
      <w:rFonts w:cs="Times New Roman"/>
    </w:rPr>
  </w:style>
  <w:style w:type="character" w:customStyle="1" w:styleId="StyleStyle49pt3Char">
    <w:name w:val="Style Style4 + 9 pt3 Char"/>
    <w:basedOn w:val="Style4Char"/>
    <w:link w:val="StyleStyle49pt3"/>
    <w:rsid w:val="0010781E"/>
    <w:rPr>
      <w:rFonts w:eastAsia="Times New Roman" w:cs="Times New Roman"/>
      <w:u w:val="single"/>
    </w:rPr>
  </w:style>
  <w:style w:type="paragraph" w:customStyle="1" w:styleId="StyleStyle4Bold">
    <w:name w:val="Style Style4 + Bold"/>
    <w:basedOn w:val="Style4"/>
    <w:link w:val="StyleStyle4BoldChar"/>
    <w:qFormat/>
    <w:rsid w:val="0010781E"/>
    <w:rPr>
      <w:rFonts w:cs="Times New Roman"/>
      <w:b/>
      <w:bCs/>
    </w:rPr>
  </w:style>
  <w:style w:type="character" w:customStyle="1" w:styleId="StyleStyle4BoldChar">
    <w:name w:val="Style Style4 + Bold Char"/>
    <w:basedOn w:val="Style4Char"/>
    <w:link w:val="StyleStyle4Bold"/>
    <w:rsid w:val="0010781E"/>
    <w:rPr>
      <w:rFonts w:eastAsia="Times New Roman" w:cs="Times New Roman"/>
      <w:b/>
      <w:bCs/>
      <w:u w:val="single"/>
    </w:rPr>
  </w:style>
  <w:style w:type="character" w:customStyle="1" w:styleId="CharChar11">
    <w:name w:val="Char Char11"/>
    <w:basedOn w:val="DefaultParagraphFont"/>
    <w:rsid w:val="0010781E"/>
    <w:rPr>
      <w:rFonts w:cs="Arial"/>
      <w:bCs/>
      <w:szCs w:val="26"/>
      <w:u w:val="single"/>
      <w:lang w:val="en-US" w:eastAsia="en-US" w:bidi="ar-SA"/>
    </w:rPr>
  </w:style>
  <w:style w:type="character" w:customStyle="1" w:styleId="authorbio">
    <w:name w:val="authorbio"/>
    <w:basedOn w:val="DefaultParagraphFont"/>
    <w:rsid w:val="0010781E"/>
  </w:style>
  <w:style w:type="character" w:customStyle="1" w:styleId="a">
    <w:name w:val="a"/>
    <w:basedOn w:val="DefaultParagraphFont"/>
    <w:rsid w:val="0010781E"/>
  </w:style>
  <w:style w:type="character" w:customStyle="1" w:styleId="StyleStyleUnderline411pt">
    <w:name w:val="Style Style Underline4 + 11 pt"/>
    <w:basedOn w:val="DefaultParagraphFont"/>
    <w:rsid w:val="0010781E"/>
    <w:rPr>
      <w:sz w:val="20"/>
      <w:u w:val="single"/>
    </w:rPr>
  </w:style>
  <w:style w:type="character" w:customStyle="1" w:styleId="StyleStyleUnderline411ptBold">
    <w:name w:val="Style Style Underline4 + 11 pt Bold"/>
    <w:basedOn w:val="DefaultParagraphFont"/>
    <w:rsid w:val="0010781E"/>
    <w:rPr>
      <w:b/>
      <w:bCs/>
      <w:sz w:val="20"/>
      <w:u w:val="single"/>
    </w:rPr>
  </w:style>
  <w:style w:type="character" w:customStyle="1" w:styleId="StyleStyleUnderline311pt">
    <w:name w:val="Style Style Underline3 + 11 pt"/>
    <w:basedOn w:val="DefaultParagraphFont"/>
    <w:rsid w:val="0010781E"/>
    <w:rPr>
      <w:sz w:val="20"/>
      <w:u w:val="single"/>
    </w:rPr>
  </w:style>
  <w:style w:type="character" w:customStyle="1" w:styleId="StyleStyleUnderline311ptBold">
    <w:name w:val="Style Style Underline3 + 11 pt Bold"/>
    <w:basedOn w:val="DefaultParagraphFont"/>
    <w:rsid w:val="0010781E"/>
    <w:rPr>
      <w:b/>
      <w:bCs/>
      <w:sz w:val="20"/>
      <w:u w:val="single"/>
    </w:rPr>
  </w:style>
  <w:style w:type="character" w:customStyle="1" w:styleId="StyleUnderline3">
    <w:name w:val="Style Underline3"/>
    <w:basedOn w:val="DefaultParagraphFont"/>
    <w:rsid w:val="0010781E"/>
    <w:rPr>
      <w:u w:val="single"/>
    </w:rPr>
  </w:style>
  <w:style w:type="paragraph" w:customStyle="1" w:styleId="StyleStyle111ptBorderSinglesolidlineAuto05ptL">
    <w:name w:val="Style Style1 + 11 pt Border: : (Single solid line Auto  0.5 pt L..."/>
    <w:link w:val="StyleStyle111ptBorderSinglesolidlineAuto05ptLChar"/>
    <w:qFormat/>
    <w:rsid w:val="0010781E"/>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0781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0781E"/>
    <w:rPr>
      <w:u w:val="single"/>
    </w:rPr>
  </w:style>
  <w:style w:type="character" w:customStyle="1" w:styleId="NothingChar">
    <w:name w:val="Nothing Char"/>
    <w:basedOn w:val="DefaultParagraphFont"/>
    <w:link w:val="Nothing"/>
    <w:rsid w:val="0010781E"/>
    <w:rPr>
      <w:rFonts w:ascii="Times New Roman" w:eastAsia="Times New Roman" w:hAnsi="Times New Roman" w:cs="Times New Roman"/>
      <w:sz w:val="20"/>
      <w:szCs w:val="24"/>
    </w:rPr>
  </w:style>
  <w:style w:type="character" w:customStyle="1" w:styleId="CardsFont12pt0">
    <w:name w:val="Cards + Font 12pt"/>
    <w:basedOn w:val="DefaultParagraphFont"/>
    <w:rsid w:val="0010781E"/>
    <w:rPr>
      <w:rFonts w:ascii="Times New Roman" w:eastAsia="Calibri" w:hAnsi="Times New Roman" w:cs="Times New Roman"/>
      <w:sz w:val="24"/>
      <w:szCs w:val="20"/>
      <w:u w:val="single"/>
    </w:rPr>
  </w:style>
  <w:style w:type="character" w:customStyle="1" w:styleId="SmallTextChar0">
    <w:name w:val="Small Text Char"/>
    <w:basedOn w:val="CardTextChar0"/>
    <w:rsid w:val="0010781E"/>
    <w:rPr>
      <w:rFonts w:ascii="Times New Roman" w:eastAsia="MS Mincho" w:hAnsi="Times New Roman" w:cs="Times New Roman"/>
      <w:sz w:val="15"/>
      <w:szCs w:val="24"/>
      <w:lang w:eastAsia="ja-JP"/>
    </w:rPr>
  </w:style>
  <w:style w:type="paragraph" w:customStyle="1" w:styleId="Circled">
    <w:name w:val="Circled"/>
    <w:link w:val="CircledChar"/>
    <w:qFormat/>
    <w:rsid w:val="0010781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10781E"/>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10781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0781E"/>
  </w:style>
  <w:style w:type="character" w:customStyle="1" w:styleId="part-of-speech">
    <w:name w:val="part-of-speech"/>
    <w:basedOn w:val="DefaultParagraphFont"/>
    <w:rsid w:val="0010781E"/>
  </w:style>
  <w:style w:type="character" w:customStyle="1" w:styleId="sep">
    <w:name w:val="sep"/>
    <w:basedOn w:val="DefaultParagraphFont"/>
    <w:rsid w:val="0010781E"/>
  </w:style>
  <w:style w:type="character" w:customStyle="1" w:styleId="pron">
    <w:name w:val="pron"/>
    <w:basedOn w:val="DefaultParagraphFont"/>
    <w:rsid w:val="0010781E"/>
  </w:style>
  <w:style w:type="paragraph" w:customStyle="1" w:styleId="StyleStyle4LatinTimesNewRomanAsianSimSun">
    <w:name w:val="Style Style4 + (Latin) Times New Roman (Asian) SimSun"/>
    <w:basedOn w:val="Normal"/>
    <w:link w:val="StyleStyle4LatinTimesNewRomanAsianSimSunChar"/>
    <w:qFormat/>
    <w:rsid w:val="0010781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0781E"/>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0781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0781E"/>
    <w:rPr>
      <w:rFonts w:eastAsia="SimSun"/>
      <w:b/>
      <w:bCs/>
      <w:u w:val="single"/>
    </w:rPr>
  </w:style>
  <w:style w:type="character" w:customStyle="1" w:styleId="CharChar3">
    <w:name w:val="Char Char3"/>
    <w:basedOn w:val="DefaultParagraphFont"/>
    <w:rsid w:val="0010781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10781E"/>
    <w:rPr>
      <w:bCs/>
      <w:szCs w:val="26"/>
      <w:u w:val="single"/>
    </w:rPr>
  </w:style>
  <w:style w:type="paragraph" w:styleId="Subtitle">
    <w:name w:val="Subtitle"/>
    <w:aliases w:val="Underlined card text"/>
    <w:basedOn w:val="Normal"/>
    <w:next w:val="Normal"/>
    <w:link w:val="SubtitleChar"/>
    <w:uiPriority w:val="99"/>
    <w:qFormat/>
    <w:rsid w:val="0010781E"/>
    <w:pPr>
      <w:spacing w:after="60"/>
      <w:outlineLvl w:val="1"/>
    </w:pPr>
    <w:rPr>
      <w:bCs/>
      <w:szCs w:val="26"/>
      <w:u w:val="single"/>
    </w:rPr>
  </w:style>
  <w:style w:type="character" w:customStyle="1" w:styleId="SubtitleChar1">
    <w:name w:val="Subtitle Char1"/>
    <w:aliases w:val="Underlined card text Char1"/>
    <w:basedOn w:val="DefaultParagraphFont"/>
    <w:rsid w:val="0010781E"/>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10781E"/>
    <w:rPr>
      <w:rFonts w:cs="Times New Roman"/>
    </w:rPr>
  </w:style>
  <w:style w:type="character" w:customStyle="1" w:styleId="StyleStyle411pt1Char">
    <w:name w:val="Style Style4 + 11 pt1 Char"/>
    <w:basedOn w:val="Style4Char"/>
    <w:link w:val="StyleStyle411pt1"/>
    <w:rsid w:val="0010781E"/>
    <w:rPr>
      <w:rFonts w:eastAsia="Times New Roman" w:cs="Times New Roman"/>
      <w:u w:val="single"/>
    </w:rPr>
  </w:style>
  <w:style w:type="character" w:customStyle="1" w:styleId="BoldandUnderlineCharChar2">
    <w:name w:val="Bold and Underline Char Char2"/>
    <w:basedOn w:val="DefaultParagraphFont"/>
    <w:rsid w:val="0010781E"/>
    <w:rPr>
      <w:b/>
      <w:u w:val="single"/>
      <w:lang w:val="en-US" w:eastAsia="en-US" w:bidi="ar-SA"/>
    </w:rPr>
  </w:style>
  <w:style w:type="character" w:customStyle="1" w:styleId="StyleUnderlineCharChar111pt">
    <w:name w:val="Style Underline Char Char1 + 11 pt"/>
    <w:basedOn w:val="DefaultParagraphFont"/>
    <w:rsid w:val="0010781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0781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10781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10781E"/>
    <w:rPr>
      <w:sz w:val="22"/>
      <w:u w:val="single"/>
    </w:rPr>
  </w:style>
  <w:style w:type="paragraph" w:customStyle="1" w:styleId="StyleMinimizedTextArialNarrow9pt">
    <w:name w:val="Style Minimized Text + Arial Narrow 9 pt"/>
    <w:basedOn w:val="Normal"/>
    <w:link w:val="StyleMinimizedTextArialNarrow9ptChar"/>
    <w:qFormat/>
    <w:rsid w:val="0010781E"/>
    <w:rPr>
      <w:rFonts w:eastAsia="Times New Roman"/>
    </w:rPr>
  </w:style>
  <w:style w:type="character" w:customStyle="1" w:styleId="StyleMinimizedTextArialNarrow9ptChar">
    <w:name w:val="Style Minimized Text + Arial Narrow 9 pt Char"/>
    <w:basedOn w:val="DefaultParagraphFont"/>
    <w:link w:val="StyleMinimizedTextArialNarrow9pt"/>
    <w:rsid w:val="0010781E"/>
    <w:rPr>
      <w:rFonts w:eastAsia="Times New Roman"/>
    </w:rPr>
  </w:style>
  <w:style w:type="paragraph" w:customStyle="1" w:styleId="StyleBoldandUnderlineChar11ptNotBold">
    <w:name w:val="Style Bold and Underline Char + 11 pt Not Bold"/>
    <w:link w:val="StyleBoldandUnderlineChar11ptNotBoldChar"/>
    <w:qFormat/>
    <w:rsid w:val="0010781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0781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0781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0781E"/>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10781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0781E"/>
    <w:rPr>
      <w:b w:val="0"/>
      <w:bCs/>
      <w:sz w:val="20"/>
      <w:u w:val="single"/>
      <w:lang w:val="en-US" w:eastAsia="en-US" w:bidi="ar-SA"/>
    </w:rPr>
  </w:style>
  <w:style w:type="character" w:customStyle="1" w:styleId="Styleunderline9pt">
    <w:name w:val="Style underline + 9 pt"/>
    <w:basedOn w:val="underline"/>
    <w:rsid w:val="0010781E"/>
    <w:rPr>
      <w:rFonts w:ascii="Times New Roman" w:hAnsi="Times New Roman" w:cs="Times New Roman"/>
      <w:b/>
      <w:sz w:val="20"/>
      <w:u w:val="single"/>
    </w:rPr>
  </w:style>
  <w:style w:type="character" w:customStyle="1" w:styleId="StyleTimesNewRoman9pt">
    <w:name w:val="Style Times New Roman 9 pt"/>
    <w:basedOn w:val="DefaultParagraphFont"/>
    <w:rsid w:val="0010781E"/>
    <w:rPr>
      <w:rFonts w:ascii="Times New Roman" w:hAnsi="Times New Roman"/>
      <w:sz w:val="20"/>
    </w:rPr>
  </w:style>
  <w:style w:type="character" w:customStyle="1" w:styleId="Styleunderline9pt1">
    <w:name w:val="Style underline + 9 pt1"/>
    <w:basedOn w:val="underline"/>
    <w:rsid w:val="0010781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0781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0781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0781E"/>
    <w:rPr>
      <w:b/>
      <w:bCs/>
      <w:noProof w:val="0"/>
      <w:sz w:val="20"/>
      <w:u w:val="single"/>
      <w:lang w:val="en-US" w:eastAsia="en-US" w:bidi="ar-SA"/>
    </w:rPr>
  </w:style>
  <w:style w:type="character" w:customStyle="1" w:styleId="Hyperlink23">
    <w:name w:val="Hyperlink23"/>
    <w:basedOn w:val="DefaultParagraphFont"/>
    <w:rsid w:val="0010781E"/>
    <w:rPr>
      <w:color w:val="3300CC"/>
      <w:u w:val="single"/>
    </w:rPr>
  </w:style>
  <w:style w:type="paragraph" w:customStyle="1" w:styleId="cardCharChar">
    <w:name w:val="card Char Char"/>
    <w:basedOn w:val="Normal"/>
    <w:link w:val="cardCharCharChar"/>
    <w:qFormat/>
    <w:rsid w:val="0010781E"/>
    <w:pPr>
      <w:ind w:left="288" w:right="288"/>
    </w:pPr>
    <w:rPr>
      <w:rFonts w:eastAsia="Times New Roman"/>
      <w:szCs w:val="20"/>
    </w:rPr>
  </w:style>
  <w:style w:type="character" w:customStyle="1" w:styleId="cardCharCharChar">
    <w:name w:val="card Char Char Char"/>
    <w:basedOn w:val="DefaultParagraphFont"/>
    <w:link w:val="cardCharChar"/>
    <w:rsid w:val="0010781E"/>
    <w:rPr>
      <w:rFonts w:eastAsia="Times New Roman"/>
      <w:szCs w:val="20"/>
    </w:rPr>
  </w:style>
  <w:style w:type="character" w:customStyle="1" w:styleId="StyleunderlineArialNarrow9ptBold">
    <w:name w:val="Style underline + Arial Narrow 9 pt Bold"/>
    <w:basedOn w:val="underline"/>
    <w:rsid w:val="0010781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0781E"/>
  </w:style>
  <w:style w:type="character" w:customStyle="1" w:styleId="StylecardCharCharArialNarrow9ptChar">
    <w:name w:val="Style card Char Char + Arial Narrow 9 pt Char"/>
    <w:basedOn w:val="cardCharCharChar"/>
    <w:link w:val="StylecardCharCharArialNarrow9pt"/>
    <w:rsid w:val="0010781E"/>
    <w:rPr>
      <w:rFonts w:eastAsia="Times New Roman"/>
      <w:szCs w:val="20"/>
    </w:rPr>
  </w:style>
  <w:style w:type="character" w:customStyle="1" w:styleId="UnderlineCharCharChar">
    <w:name w:val="Underline Char Char Char"/>
    <w:basedOn w:val="DefaultParagraphFont"/>
    <w:rsid w:val="0010781E"/>
    <w:rPr>
      <w:noProof w:val="0"/>
      <w:u w:val="single"/>
      <w:lang w:val="en-US" w:eastAsia="en-US" w:bidi="ar-SA"/>
    </w:rPr>
  </w:style>
  <w:style w:type="character" w:customStyle="1" w:styleId="CardTextChar1">
    <w:name w:val="Card Text Char1"/>
    <w:basedOn w:val="DefaultParagraphFont"/>
    <w:rsid w:val="0010781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0781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10781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0781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0781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0781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0781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10781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0781E"/>
    <w:rPr>
      <w:rFonts w:eastAsia="Times New Roman"/>
    </w:rPr>
  </w:style>
  <w:style w:type="character" w:customStyle="1" w:styleId="TextsmallChar">
    <w:name w:val="Textsmall Char"/>
    <w:basedOn w:val="DefaultParagraphFont"/>
    <w:link w:val="Textsmall"/>
    <w:rsid w:val="0010781E"/>
    <w:rPr>
      <w:rFonts w:eastAsia="Times New Roman"/>
    </w:rPr>
  </w:style>
  <w:style w:type="character" w:customStyle="1" w:styleId="CharChar111">
    <w:name w:val="Char Char111"/>
    <w:basedOn w:val="DefaultParagraphFont"/>
    <w:rsid w:val="0010781E"/>
    <w:rPr>
      <w:rFonts w:cs="Arial"/>
      <w:bCs/>
      <w:szCs w:val="26"/>
      <w:u w:val="single"/>
      <w:lang w:val="en-US" w:eastAsia="en-US" w:bidi="ar-SA"/>
    </w:rPr>
  </w:style>
  <w:style w:type="character" w:customStyle="1" w:styleId="UnderlineBold">
    <w:name w:val="Underline + Bold"/>
    <w:uiPriority w:val="1"/>
    <w:qFormat/>
    <w:rsid w:val="0010781E"/>
    <w:rPr>
      <w:b/>
      <w:sz w:val="20"/>
      <w:u w:val="single"/>
    </w:rPr>
  </w:style>
  <w:style w:type="paragraph" w:customStyle="1" w:styleId="cardtextsmall">
    <w:name w:val="card text small"/>
    <w:basedOn w:val="Normal"/>
    <w:qFormat/>
    <w:rsid w:val="0010781E"/>
    <w:rPr>
      <w:rFonts w:ascii="Arial Narrow" w:eastAsia="Times New Roman" w:hAnsi="Arial Narrow"/>
    </w:rPr>
  </w:style>
  <w:style w:type="character" w:customStyle="1" w:styleId="AUnterdline">
    <w:name w:val="AUnterdline"/>
    <w:rsid w:val="0010781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0781E"/>
    <w:rPr>
      <w:rFonts w:ascii="Times New Roman" w:hAnsi="Times New Roman"/>
      <w:b/>
      <w:bCs/>
      <w:sz w:val="20"/>
      <w:u w:val="single"/>
      <w:bdr w:val="single" w:sz="4" w:space="0" w:color="auto"/>
    </w:rPr>
  </w:style>
  <w:style w:type="character" w:customStyle="1" w:styleId="highlightedsearchterm">
    <w:name w:val="highlightedsearchterm"/>
    <w:rsid w:val="0010781E"/>
  </w:style>
  <w:style w:type="character" w:customStyle="1" w:styleId="StyleUnderline1">
    <w:name w:val="Style Underline1"/>
    <w:basedOn w:val="DefaultParagraphFont"/>
    <w:rsid w:val="0010781E"/>
    <w:rPr>
      <w:rFonts w:ascii="Times New Roman" w:hAnsi="Times New Roman"/>
      <w:sz w:val="20"/>
      <w:u w:val="single"/>
    </w:rPr>
  </w:style>
  <w:style w:type="paragraph" w:customStyle="1" w:styleId="CardIndented">
    <w:name w:val="Card (Indented)"/>
    <w:basedOn w:val="Normal"/>
    <w:link w:val="CardIndentedChar"/>
    <w:qFormat/>
    <w:rsid w:val="0010781E"/>
    <w:pPr>
      <w:ind w:left="288"/>
    </w:pPr>
  </w:style>
  <w:style w:type="paragraph" w:customStyle="1" w:styleId="StyleStyle49pt10">
    <w:name w:val="Style Style4 + 9 pt10"/>
    <w:basedOn w:val="Style4"/>
    <w:link w:val="StyleStyle49pt10Char"/>
    <w:qFormat/>
    <w:rsid w:val="0010781E"/>
    <w:rPr>
      <w:rFonts w:cs="Times New Roman"/>
    </w:rPr>
  </w:style>
  <w:style w:type="character" w:customStyle="1" w:styleId="StyleStyle49pt10Char">
    <w:name w:val="Style Style4 + 9 pt10 Char"/>
    <w:basedOn w:val="Style4Char"/>
    <w:link w:val="StyleStyle49pt10"/>
    <w:rsid w:val="0010781E"/>
    <w:rPr>
      <w:rFonts w:eastAsia="Times New Roman" w:cs="Times New Roman"/>
      <w:u w:val="single"/>
    </w:rPr>
  </w:style>
  <w:style w:type="paragraph" w:customStyle="1" w:styleId="StyleStyle49ptBold7">
    <w:name w:val="Style Style4 + 9 pt Bold7"/>
    <w:basedOn w:val="Style4"/>
    <w:link w:val="StyleStyle49ptBold7Char"/>
    <w:qFormat/>
    <w:rsid w:val="0010781E"/>
    <w:rPr>
      <w:rFonts w:cs="Times New Roman"/>
      <w:b/>
      <w:bCs/>
    </w:rPr>
  </w:style>
  <w:style w:type="character" w:customStyle="1" w:styleId="StyleStyle49ptBold7Char">
    <w:name w:val="Style Style4 + 9 pt Bold7 Char"/>
    <w:link w:val="StyleStyle49ptBold7"/>
    <w:rsid w:val="0010781E"/>
    <w:rPr>
      <w:rFonts w:eastAsia="Times New Roman" w:cs="Times New Roman"/>
      <w:b/>
      <w:bCs/>
      <w:u w:val="single"/>
    </w:rPr>
  </w:style>
  <w:style w:type="paragraph" w:customStyle="1" w:styleId="NormalUnderline">
    <w:name w:val="Normal Underline"/>
    <w:basedOn w:val="Normal"/>
    <w:link w:val="NormalUnderlineChar"/>
    <w:qFormat/>
    <w:rsid w:val="0010781E"/>
    <w:pPr>
      <w:ind w:left="288"/>
    </w:pPr>
    <w:rPr>
      <w:rFonts w:eastAsia="Times New Roman"/>
      <w:u w:val="single"/>
    </w:rPr>
  </w:style>
  <w:style w:type="character" w:customStyle="1" w:styleId="NormalUnderlineChar">
    <w:name w:val="Normal Underline Char"/>
    <w:link w:val="NormalUnderline"/>
    <w:rsid w:val="0010781E"/>
    <w:rPr>
      <w:rFonts w:eastAsia="Times New Roman"/>
      <w:u w:val="single"/>
    </w:rPr>
  </w:style>
  <w:style w:type="character" w:customStyle="1" w:styleId="DontRead">
    <w:name w:val="Don't Read"/>
    <w:qFormat/>
    <w:rsid w:val="0010781E"/>
    <w:rPr>
      <w:rFonts w:ascii="Times New Roman" w:hAnsi="Times New Roman"/>
      <w:sz w:val="16"/>
    </w:rPr>
  </w:style>
  <w:style w:type="paragraph" w:customStyle="1" w:styleId="Underlinestyle">
    <w:name w:val="Underline style"/>
    <w:basedOn w:val="Normal"/>
    <w:qFormat/>
    <w:rsid w:val="0010781E"/>
    <w:rPr>
      <w:rFonts w:eastAsia="Times New Roman"/>
      <w:u w:val="single"/>
    </w:rPr>
  </w:style>
  <w:style w:type="character" w:customStyle="1" w:styleId="Style11ptUnderline3">
    <w:name w:val="Style 11 pt Underline3"/>
    <w:rsid w:val="0010781E"/>
    <w:rPr>
      <w:sz w:val="20"/>
      <w:u w:val="single"/>
    </w:rPr>
  </w:style>
  <w:style w:type="character" w:customStyle="1" w:styleId="27">
    <w:name w:val="27"/>
    <w:rsid w:val="0010781E"/>
    <w:rPr>
      <w:rFonts w:cs="Arial"/>
      <w:bCs/>
      <w:sz w:val="20"/>
      <w:u w:val="single"/>
      <w:lang w:val="en-US" w:eastAsia="en-US" w:bidi="ar-SA"/>
    </w:rPr>
  </w:style>
  <w:style w:type="character" w:customStyle="1" w:styleId="2">
    <w:name w:val="2"/>
    <w:rsid w:val="0010781E"/>
    <w:rPr>
      <w:rFonts w:cs="Arial"/>
      <w:bCs/>
      <w:sz w:val="20"/>
      <w:u w:val="single"/>
      <w:lang w:val="en-US" w:eastAsia="en-US" w:bidi="ar-SA"/>
    </w:rPr>
  </w:style>
  <w:style w:type="character" w:customStyle="1" w:styleId="Style9ptUnderline11">
    <w:name w:val="Style 9 pt Underline11"/>
    <w:basedOn w:val="DefaultParagraphFont"/>
    <w:rsid w:val="0010781E"/>
    <w:rPr>
      <w:sz w:val="20"/>
      <w:u w:val="single"/>
    </w:rPr>
  </w:style>
  <w:style w:type="character" w:customStyle="1" w:styleId="Style9ptBoldUnderline5">
    <w:name w:val="Style 9 pt Bold Underline5"/>
    <w:basedOn w:val="DefaultParagraphFont"/>
    <w:rsid w:val="0010781E"/>
    <w:rPr>
      <w:b/>
      <w:bCs/>
      <w:sz w:val="20"/>
      <w:u w:val="single"/>
    </w:rPr>
  </w:style>
  <w:style w:type="character" w:customStyle="1" w:styleId="CharChar114">
    <w:name w:val="Char Char114"/>
    <w:basedOn w:val="DefaultParagraphFont"/>
    <w:rsid w:val="0010781E"/>
    <w:rPr>
      <w:rFonts w:cs="Arial"/>
      <w:bCs/>
      <w:szCs w:val="26"/>
      <w:u w:val="single"/>
      <w:lang w:val="en-US" w:eastAsia="en-US" w:bidi="ar-SA"/>
    </w:rPr>
  </w:style>
  <w:style w:type="character" w:customStyle="1" w:styleId="CharChar113">
    <w:name w:val="Char Char113"/>
    <w:basedOn w:val="DefaultParagraphFont"/>
    <w:rsid w:val="0010781E"/>
    <w:rPr>
      <w:rFonts w:cs="Arial"/>
      <w:bCs/>
      <w:szCs w:val="26"/>
      <w:u w:val="single"/>
      <w:lang w:val="en-US" w:eastAsia="en-US" w:bidi="ar-SA"/>
    </w:rPr>
  </w:style>
  <w:style w:type="character" w:customStyle="1" w:styleId="CharChar112">
    <w:name w:val="Char Char112"/>
    <w:basedOn w:val="DefaultParagraphFont"/>
    <w:rsid w:val="0010781E"/>
    <w:rPr>
      <w:rFonts w:cs="Arial"/>
      <w:bCs/>
      <w:szCs w:val="26"/>
      <w:u w:val="single"/>
      <w:lang w:val="en-US" w:eastAsia="en-US" w:bidi="ar-SA"/>
    </w:rPr>
  </w:style>
  <w:style w:type="character" w:customStyle="1" w:styleId="ssl0">
    <w:name w:val="ss_l0"/>
    <w:basedOn w:val="DefaultParagraphFont"/>
    <w:rsid w:val="0010781E"/>
  </w:style>
  <w:style w:type="paragraph" w:styleId="CommentText">
    <w:name w:val="annotation text"/>
    <w:basedOn w:val="Normal"/>
    <w:link w:val="CommentTextChar"/>
    <w:uiPriority w:val="99"/>
    <w:rsid w:val="0010781E"/>
    <w:rPr>
      <w:szCs w:val="20"/>
    </w:rPr>
  </w:style>
  <w:style w:type="character" w:customStyle="1" w:styleId="CommentTextChar">
    <w:name w:val="Comment Text Char"/>
    <w:basedOn w:val="DefaultParagraphFont"/>
    <w:link w:val="CommentText"/>
    <w:uiPriority w:val="99"/>
    <w:rsid w:val="0010781E"/>
    <w:rPr>
      <w:szCs w:val="20"/>
    </w:rPr>
  </w:style>
  <w:style w:type="character" w:customStyle="1" w:styleId="CommentSubjectChar">
    <w:name w:val="Comment Subject Char"/>
    <w:basedOn w:val="CommentTextChar"/>
    <w:link w:val="CommentSubject"/>
    <w:rsid w:val="0010781E"/>
    <w:rPr>
      <w:rFonts w:ascii="Times New Roman" w:hAnsi="Times New Roman" w:cs="Times New Roman"/>
      <w:b/>
      <w:bCs/>
      <w:szCs w:val="20"/>
    </w:rPr>
  </w:style>
  <w:style w:type="paragraph" w:styleId="CommentSubject">
    <w:name w:val="annotation subject"/>
    <w:basedOn w:val="CommentText"/>
    <w:next w:val="CommentText"/>
    <w:link w:val="CommentSubjectChar"/>
    <w:rsid w:val="0010781E"/>
    <w:rPr>
      <w:rFonts w:ascii="Times New Roman" w:hAnsi="Times New Roman" w:cs="Times New Roman"/>
      <w:b/>
      <w:bCs/>
    </w:rPr>
  </w:style>
  <w:style w:type="character" w:customStyle="1" w:styleId="CommentSubjectChar1">
    <w:name w:val="Comment Subject Char1"/>
    <w:basedOn w:val="CommentTextChar"/>
    <w:uiPriority w:val="99"/>
    <w:semiHidden/>
    <w:rsid w:val="0010781E"/>
    <w:rPr>
      <w:b/>
      <w:bCs/>
      <w:szCs w:val="20"/>
    </w:rPr>
  </w:style>
  <w:style w:type="paragraph" w:customStyle="1" w:styleId="WW-Default1">
    <w:name w:val="WW-Default1"/>
    <w:basedOn w:val="Normal"/>
    <w:qFormat/>
    <w:rsid w:val="0010781E"/>
    <w:pPr>
      <w:suppressAutoHyphens/>
    </w:pPr>
    <w:rPr>
      <w:rFonts w:eastAsia="Times New Roman"/>
      <w:b/>
      <w:bCs/>
      <w:szCs w:val="20"/>
      <w:lang w:eastAsia="ar-SA"/>
    </w:rPr>
  </w:style>
  <w:style w:type="paragraph" w:customStyle="1" w:styleId="Normal1">
    <w:name w:val="Normal1"/>
    <w:basedOn w:val="BodyText"/>
    <w:qFormat/>
    <w:rsid w:val="0010781E"/>
  </w:style>
  <w:style w:type="character" w:customStyle="1" w:styleId="zoomme">
    <w:name w:val="zoomme"/>
    <w:basedOn w:val="DefaultParagraphFont"/>
    <w:rsid w:val="0010781E"/>
  </w:style>
  <w:style w:type="character" w:customStyle="1" w:styleId="Date1">
    <w:name w:val="Date1"/>
    <w:basedOn w:val="DefaultParagraphFont"/>
    <w:rsid w:val="0010781E"/>
  </w:style>
  <w:style w:type="character" w:customStyle="1" w:styleId="classauthor">
    <w:name w:val="class=&quot;author&quot;"/>
    <w:basedOn w:val="DefaultParagraphFont"/>
    <w:rsid w:val="0010781E"/>
  </w:style>
  <w:style w:type="paragraph" w:customStyle="1" w:styleId="CardStyle">
    <w:name w:val="Card Style"/>
    <w:basedOn w:val="Normal"/>
    <w:link w:val="CardStyleChar"/>
    <w:qFormat/>
    <w:rsid w:val="0010781E"/>
    <w:rPr>
      <w:rFonts w:eastAsia="Times New Roman"/>
    </w:rPr>
  </w:style>
  <w:style w:type="character" w:customStyle="1" w:styleId="CharCharChar">
    <w:name w:val="Char Char Char"/>
    <w:basedOn w:val="DefaultParagraphFont"/>
    <w:rsid w:val="0010781E"/>
    <w:rPr>
      <w:rFonts w:cs="Arial"/>
      <w:bCs/>
      <w:szCs w:val="26"/>
      <w:u w:val="single"/>
      <w:lang w:val="en-US" w:eastAsia="en-US" w:bidi="ar-SA"/>
    </w:rPr>
  </w:style>
  <w:style w:type="character" w:customStyle="1" w:styleId="BoldUnderlineChar0">
    <w:name w:val="Bold Underline Char"/>
    <w:rsid w:val="0010781E"/>
    <w:rPr>
      <w:rFonts w:ascii="Times New Roman" w:eastAsia="Times New Roman" w:hAnsi="Times New Roman"/>
      <w:b/>
      <w:bCs/>
      <w:szCs w:val="24"/>
      <w:u w:val="single"/>
    </w:rPr>
  </w:style>
  <w:style w:type="character" w:customStyle="1" w:styleId="texto1">
    <w:name w:val="texto1"/>
    <w:rsid w:val="0010781E"/>
  </w:style>
  <w:style w:type="character" w:customStyle="1" w:styleId="apple-style-span">
    <w:name w:val="apple-style-span"/>
    <w:rsid w:val="0010781E"/>
  </w:style>
  <w:style w:type="paragraph" w:customStyle="1" w:styleId="citenon-bold">
    <w:name w:val="cite non-bold"/>
    <w:basedOn w:val="Normal"/>
    <w:link w:val="citenon-boldChar"/>
    <w:qFormat/>
    <w:rsid w:val="0010781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0781E"/>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0781E"/>
    <w:rPr>
      <w:rFonts w:eastAsia="Times New Roman" w:cs="Arial"/>
      <w:b/>
      <w:sz w:val="24"/>
      <w:szCs w:val="28"/>
    </w:rPr>
  </w:style>
  <w:style w:type="paragraph" w:customStyle="1" w:styleId="Style23">
    <w:name w:val="Style23"/>
    <w:basedOn w:val="Normal"/>
    <w:uiPriority w:val="99"/>
    <w:qFormat/>
    <w:rsid w:val="0010781E"/>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0781E"/>
    <w:rPr>
      <w:rFonts w:eastAsia="Times New Roman"/>
      <w:lang w:bidi="en-US"/>
    </w:rPr>
  </w:style>
  <w:style w:type="character" w:customStyle="1" w:styleId="gray">
    <w:name w:val="gray"/>
    <w:basedOn w:val="DefaultParagraphFont"/>
    <w:rsid w:val="0010781E"/>
  </w:style>
  <w:style w:type="paragraph" w:customStyle="1" w:styleId="Tagtemplate">
    <w:name w:val="Tagtemplate"/>
    <w:basedOn w:val="Normal"/>
    <w:link w:val="TagtemplateChar"/>
    <w:autoRedefine/>
    <w:qFormat/>
    <w:rsid w:val="0010781E"/>
    <w:pPr>
      <w:keepNext/>
      <w:keepLines/>
    </w:pPr>
    <w:rPr>
      <w:rFonts w:eastAsia="Calibri"/>
      <w:b/>
    </w:rPr>
  </w:style>
  <w:style w:type="character" w:customStyle="1" w:styleId="TagtemplateChar">
    <w:name w:val="Tagtemplate Char"/>
    <w:basedOn w:val="DefaultParagraphFont"/>
    <w:link w:val="Tagtemplate"/>
    <w:rsid w:val="0010781E"/>
    <w:rPr>
      <w:rFonts w:eastAsia="Calibri"/>
      <w:b/>
    </w:rPr>
  </w:style>
  <w:style w:type="character" w:customStyle="1" w:styleId="Styleunderline11ptBorderSinglesolidlineAuto05p">
    <w:name w:val="Style underline + 11 pt Border: : (Single solid line Auto  0.5 p..."/>
    <w:rsid w:val="0010781E"/>
    <w:rPr>
      <w:sz w:val="20"/>
      <w:u w:val="single"/>
      <w:bdr w:val="single" w:sz="4" w:space="0" w:color="auto"/>
    </w:rPr>
  </w:style>
  <w:style w:type="paragraph" w:customStyle="1" w:styleId="Citation-FirstLine">
    <w:name w:val="Citation - First Line"/>
    <w:basedOn w:val="Normal"/>
    <w:next w:val="Normal"/>
    <w:autoRedefine/>
    <w:qFormat/>
    <w:rsid w:val="0010781E"/>
    <w:pPr>
      <w:spacing w:line="240" w:lineRule="atLeast"/>
      <w:jc w:val="both"/>
    </w:pPr>
    <w:rPr>
      <w:rFonts w:ascii="Book Antiqua" w:eastAsia="Times New Roman" w:hAnsi="Book Antiqua"/>
    </w:rPr>
  </w:style>
  <w:style w:type="character" w:customStyle="1" w:styleId="CardText-Underlined">
    <w:name w:val="Card Text - Underlined"/>
    <w:rsid w:val="0010781E"/>
    <w:rPr>
      <w:b/>
      <w:sz w:val="20"/>
      <w:u w:val="single"/>
    </w:rPr>
  </w:style>
  <w:style w:type="paragraph" w:customStyle="1" w:styleId="Citation-Complete">
    <w:name w:val="Citation - Complete"/>
    <w:basedOn w:val="Normal"/>
    <w:next w:val="Normal"/>
    <w:link w:val="Citation-CompleteChar"/>
    <w:autoRedefine/>
    <w:qFormat/>
    <w:rsid w:val="0010781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0781E"/>
    <w:rPr>
      <w:rFonts w:ascii="Book Antiqua" w:eastAsia="Times New Roman" w:hAnsi="Book Antiqua"/>
    </w:rPr>
  </w:style>
  <w:style w:type="character" w:customStyle="1" w:styleId="MicroTextChar">
    <w:name w:val="MicroText Char"/>
    <w:link w:val="MicroText"/>
    <w:rsid w:val="0010781E"/>
    <w:rPr>
      <w:rFonts w:ascii="Arial Narrow" w:hAnsi="Arial Narrow"/>
      <w:sz w:val="12"/>
    </w:rPr>
  </w:style>
  <w:style w:type="paragraph" w:customStyle="1" w:styleId="TagCite">
    <w:name w:val="Tag/Cite"/>
    <w:basedOn w:val="Normal"/>
    <w:qFormat/>
    <w:rsid w:val="0010781E"/>
    <w:rPr>
      <w:rFonts w:eastAsia="Times New Roman"/>
      <w:b/>
    </w:rPr>
  </w:style>
  <w:style w:type="character" w:customStyle="1" w:styleId="Style11ptItalicUnderline">
    <w:name w:val="Style 11 pt Italic Underline"/>
    <w:basedOn w:val="DefaultParagraphFont"/>
    <w:rsid w:val="0010781E"/>
    <w:rPr>
      <w:i/>
      <w:iCs/>
      <w:sz w:val="20"/>
      <w:u w:val="single"/>
    </w:rPr>
  </w:style>
  <w:style w:type="character" w:customStyle="1" w:styleId="Style11ptItalic">
    <w:name w:val="Style 11 pt Italic"/>
    <w:basedOn w:val="DefaultParagraphFont"/>
    <w:rsid w:val="0010781E"/>
    <w:rPr>
      <w:rFonts w:ascii="Times New Roman" w:hAnsi="Times New Roman"/>
      <w:i/>
      <w:iCs/>
      <w:sz w:val="20"/>
    </w:rPr>
  </w:style>
  <w:style w:type="character" w:customStyle="1" w:styleId="BoldandUnderlineChar">
    <w:name w:val="Bold and Underline Char"/>
    <w:basedOn w:val="DefaultParagraphFont"/>
    <w:link w:val="BoldandUnderline"/>
    <w:locked/>
    <w:rsid w:val="0010781E"/>
    <w:rPr>
      <w:b/>
      <w:u w:val="single"/>
    </w:rPr>
  </w:style>
  <w:style w:type="paragraph" w:customStyle="1" w:styleId="BoldandUnderline">
    <w:name w:val="Bold and Underline"/>
    <w:basedOn w:val="Normal"/>
    <w:link w:val="BoldandUnderlineChar"/>
    <w:qFormat/>
    <w:rsid w:val="0010781E"/>
    <w:rPr>
      <w:b/>
      <w:u w:val="single"/>
    </w:rPr>
  </w:style>
  <w:style w:type="character" w:customStyle="1" w:styleId="hdr">
    <w:name w:val="hdr"/>
    <w:basedOn w:val="DefaultParagraphFont"/>
    <w:rsid w:val="0010781E"/>
  </w:style>
  <w:style w:type="paragraph" w:customStyle="1" w:styleId="StyleStyle49ptBold3">
    <w:name w:val="Style Style4 + 9 pt Bold3"/>
    <w:basedOn w:val="Style4"/>
    <w:link w:val="StyleStyle49ptBold3Char"/>
    <w:qFormat/>
    <w:rsid w:val="0010781E"/>
    <w:rPr>
      <w:rFonts w:cs="Times New Roman"/>
      <w:b/>
      <w:bCs/>
    </w:rPr>
  </w:style>
  <w:style w:type="character" w:customStyle="1" w:styleId="StyleStyle49ptBold3Char">
    <w:name w:val="Style Style4 + 9 pt Bold3 Char"/>
    <w:basedOn w:val="Style4Char"/>
    <w:link w:val="StyleStyle49ptBold3"/>
    <w:rsid w:val="0010781E"/>
    <w:rPr>
      <w:rFonts w:eastAsia="Times New Roman" w:cs="Times New Roman"/>
      <w:b/>
      <w:bCs/>
      <w:u w:val="single"/>
    </w:rPr>
  </w:style>
  <w:style w:type="character" w:customStyle="1" w:styleId="Style9ptUnderline6">
    <w:name w:val="Style 9 pt Underline6"/>
    <w:basedOn w:val="DefaultParagraphFont"/>
    <w:rsid w:val="0010781E"/>
    <w:rPr>
      <w:sz w:val="20"/>
      <w:u w:val="single"/>
    </w:rPr>
  </w:style>
  <w:style w:type="character" w:customStyle="1" w:styleId="ct-with-fmlt">
    <w:name w:val="ct-with-fmlt"/>
    <w:basedOn w:val="DefaultParagraphFont"/>
    <w:rsid w:val="0010781E"/>
  </w:style>
  <w:style w:type="paragraph" w:customStyle="1" w:styleId="TagText">
    <w:name w:val="TagText"/>
    <w:basedOn w:val="Normal"/>
    <w:uiPriority w:val="99"/>
    <w:qFormat/>
    <w:rsid w:val="0010781E"/>
    <w:rPr>
      <w:b/>
    </w:rPr>
  </w:style>
  <w:style w:type="paragraph" w:customStyle="1" w:styleId="StyleStyle49pt">
    <w:name w:val="Style Style4 + 9 pt"/>
    <w:basedOn w:val="Normal"/>
    <w:link w:val="StyleStyle49ptChar"/>
    <w:qFormat/>
    <w:rsid w:val="0010781E"/>
    <w:rPr>
      <w:rFonts w:eastAsia="Times New Roman"/>
      <w:u w:val="single"/>
    </w:rPr>
  </w:style>
  <w:style w:type="character" w:customStyle="1" w:styleId="StyleStyle49ptChar">
    <w:name w:val="Style Style4 + 9 pt Char"/>
    <w:basedOn w:val="DefaultParagraphFont"/>
    <w:link w:val="StyleStyle49pt"/>
    <w:rsid w:val="0010781E"/>
    <w:rPr>
      <w:rFonts w:eastAsia="Times New Roman"/>
      <w:u w:val="single"/>
    </w:rPr>
  </w:style>
  <w:style w:type="paragraph" w:customStyle="1" w:styleId="StyleStyle49ptBold">
    <w:name w:val="Style Style4 + 9 pt Bold"/>
    <w:basedOn w:val="Normal"/>
    <w:link w:val="StyleStyle49ptBoldChar"/>
    <w:qFormat/>
    <w:rsid w:val="0010781E"/>
    <w:rPr>
      <w:rFonts w:eastAsia="Times New Roman"/>
      <w:b/>
      <w:bCs/>
      <w:u w:val="single"/>
    </w:rPr>
  </w:style>
  <w:style w:type="character" w:customStyle="1" w:styleId="StyleStyle49ptBoldChar">
    <w:name w:val="Style Style4 + 9 pt Bold Char"/>
    <w:basedOn w:val="DefaultParagraphFont"/>
    <w:link w:val="StyleStyle49ptBold"/>
    <w:rsid w:val="0010781E"/>
    <w:rPr>
      <w:rFonts w:eastAsia="Times New Roman"/>
      <w:b/>
      <w:bCs/>
      <w:u w:val="single"/>
    </w:rPr>
  </w:style>
  <w:style w:type="paragraph" w:customStyle="1" w:styleId="StyleStyle49ptBoldItalic">
    <w:name w:val="Style Style4 + 9 pt Bold Italic"/>
    <w:basedOn w:val="Normal"/>
    <w:link w:val="StyleStyle49ptBoldItalicChar"/>
    <w:qFormat/>
    <w:rsid w:val="0010781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0781E"/>
    <w:rPr>
      <w:rFonts w:eastAsia="Times New Roman"/>
      <w:b/>
      <w:bCs/>
      <w:i/>
      <w:iCs/>
      <w:u w:val="single"/>
    </w:rPr>
  </w:style>
  <w:style w:type="paragraph" w:customStyle="1" w:styleId="StyleUnderlined11ptBold">
    <w:name w:val="Style Underlined + 11 pt Bold"/>
    <w:link w:val="StyleUnderlined11ptBoldChar"/>
    <w:qFormat/>
    <w:rsid w:val="0010781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10781E"/>
    <w:rPr>
      <w:rFonts w:ascii="Arial" w:eastAsia="Times New Roman" w:hAnsi="Arial" w:cs="Arial"/>
      <w:b/>
      <w:bCs/>
      <w:szCs w:val="24"/>
      <w:u w:val="single"/>
    </w:rPr>
  </w:style>
  <w:style w:type="paragraph" w:customStyle="1" w:styleId="StyleUnderlined11pt">
    <w:name w:val="Style Underlined + 11 pt"/>
    <w:link w:val="StyleUnderlined11ptChar"/>
    <w:qFormat/>
    <w:rsid w:val="0010781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10781E"/>
    <w:rPr>
      <w:rFonts w:ascii="Arial" w:eastAsia="Times New Roman" w:hAnsi="Arial" w:cs="Arial"/>
      <w:szCs w:val="24"/>
      <w:u w:val="single"/>
    </w:rPr>
  </w:style>
  <w:style w:type="character" w:customStyle="1" w:styleId="newscontent">
    <w:name w:val="newscontent"/>
    <w:rsid w:val="0010781E"/>
  </w:style>
  <w:style w:type="character" w:customStyle="1" w:styleId="StyleUnderlinePatternClearYellow">
    <w:name w:val="Style Underline Pattern: Clear (Yellow)"/>
    <w:basedOn w:val="DefaultParagraphFont"/>
    <w:rsid w:val="0010781E"/>
    <w:rPr>
      <w:u w:val="single"/>
      <w:shd w:val="clear" w:color="auto" w:fill="00FF00"/>
    </w:rPr>
  </w:style>
  <w:style w:type="paragraph" w:customStyle="1" w:styleId="StyleUnderlineChar11pt3">
    <w:name w:val="Style Underline Char + 11 pt3"/>
    <w:link w:val="StyleUnderlineChar11pt3Char"/>
    <w:qFormat/>
    <w:rsid w:val="0010781E"/>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10781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10781E"/>
    <w:rPr>
      <w:b w:val="0"/>
      <w:bCs/>
      <w:u w:val="single"/>
    </w:rPr>
  </w:style>
  <w:style w:type="character" w:customStyle="1" w:styleId="date-display-single">
    <w:name w:val="date-display-single"/>
    <w:basedOn w:val="DefaultParagraphFont"/>
    <w:rsid w:val="0010781E"/>
  </w:style>
  <w:style w:type="character" w:customStyle="1" w:styleId="CommentTextChar1">
    <w:name w:val="Comment Text Char1"/>
    <w:basedOn w:val="DefaultParagraphFont"/>
    <w:uiPriority w:val="99"/>
    <w:rsid w:val="0010781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10781E"/>
    <w:rPr>
      <w:rFonts w:ascii="Times New Roman" w:hAnsi="Times New Roman" w:cs="Times New Roman"/>
      <w:sz w:val="20"/>
    </w:rPr>
  </w:style>
  <w:style w:type="paragraph" w:customStyle="1" w:styleId="Cite2">
    <w:name w:val="Cite 2"/>
    <w:basedOn w:val="Normal"/>
    <w:qFormat/>
    <w:rsid w:val="0010781E"/>
    <w:rPr>
      <w:rFonts w:eastAsia="MS Mincho"/>
      <w:b/>
      <w:u w:val="single"/>
    </w:rPr>
  </w:style>
  <w:style w:type="character" w:customStyle="1" w:styleId="StyleunderlineBold">
    <w:name w:val="Style underline + Bold"/>
    <w:basedOn w:val="underline"/>
    <w:rsid w:val="0010781E"/>
    <w:rPr>
      <w:rFonts w:ascii="Times New Roman" w:hAnsi="Times New Roman" w:cs="Times New Roman"/>
      <w:bCs/>
      <w:sz w:val="20"/>
      <w:u w:val="single"/>
    </w:rPr>
  </w:style>
  <w:style w:type="paragraph" w:customStyle="1" w:styleId="cards0">
    <w:name w:val="cards"/>
    <w:basedOn w:val="Cites0"/>
    <w:qFormat/>
    <w:rsid w:val="0010781E"/>
    <w:pPr>
      <w:widowControl/>
      <w:jc w:val="left"/>
    </w:pPr>
    <w:rPr>
      <w:szCs w:val="22"/>
    </w:rPr>
  </w:style>
  <w:style w:type="character" w:customStyle="1" w:styleId="Style10ptUnderline">
    <w:name w:val="Style 10 pt Underline"/>
    <w:basedOn w:val="DefaultParagraphFont"/>
    <w:rsid w:val="0010781E"/>
    <w:rPr>
      <w:sz w:val="20"/>
      <w:u w:val="single"/>
    </w:rPr>
  </w:style>
  <w:style w:type="character" w:styleId="HTMLCite">
    <w:name w:val="HTML Cite"/>
    <w:uiPriority w:val="99"/>
    <w:rsid w:val="0010781E"/>
    <w:rPr>
      <w:i/>
      <w:iCs/>
    </w:rPr>
  </w:style>
  <w:style w:type="character" w:customStyle="1" w:styleId="slug-pub-date">
    <w:name w:val="slug-pub-date"/>
    <w:basedOn w:val="DefaultParagraphFont"/>
    <w:rsid w:val="0010781E"/>
  </w:style>
  <w:style w:type="character" w:customStyle="1" w:styleId="slug-vol">
    <w:name w:val="slug-vol"/>
    <w:basedOn w:val="DefaultParagraphFont"/>
    <w:rsid w:val="0010781E"/>
  </w:style>
  <w:style w:type="character" w:customStyle="1" w:styleId="slug-issue">
    <w:name w:val="slug-issue"/>
    <w:basedOn w:val="DefaultParagraphFont"/>
    <w:rsid w:val="0010781E"/>
  </w:style>
  <w:style w:type="character" w:customStyle="1" w:styleId="slug-pages">
    <w:name w:val="slug-pages"/>
    <w:basedOn w:val="DefaultParagraphFont"/>
    <w:rsid w:val="0010781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0781E"/>
    <w:rPr>
      <w:b/>
      <w:bCs/>
      <w:strike w:val="0"/>
      <w:dstrike w:val="0"/>
      <w:sz w:val="24"/>
      <w:u w:val="none"/>
      <w:effect w:val="none"/>
    </w:rPr>
  </w:style>
  <w:style w:type="paragraph" w:customStyle="1" w:styleId="Tag2">
    <w:name w:val="Tag2"/>
    <w:basedOn w:val="Normal"/>
    <w:autoRedefine/>
    <w:qFormat/>
    <w:rsid w:val="0010781E"/>
    <w:pPr>
      <w:spacing w:before="120"/>
    </w:pPr>
    <w:rPr>
      <w:b/>
      <w:sz w:val="26"/>
    </w:rPr>
  </w:style>
  <w:style w:type="character" w:customStyle="1" w:styleId="tagchar">
    <w:name w:val="tagchar"/>
    <w:basedOn w:val="DefaultParagraphFont"/>
    <w:rsid w:val="0010781E"/>
  </w:style>
  <w:style w:type="paragraph" w:customStyle="1" w:styleId="NormalText">
    <w:name w:val="Normal Text"/>
    <w:basedOn w:val="Normal"/>
    <w:link w:val="NormalTextChar"/>
    <w:autoRedefine/>
    <w:qFormat/>
    <w:rsid w:val="0010781E"/>
    <w:pPr>
      <w:jc w:val="both"/>
    </w:pPr>
    <w:rPr>
      <w:rFonts w:eastAsia="Times New Roman"/>
      <w:szCs w:val="26"/>
    </w:rPr>
  </w:style>
  <w:style w:type="character" w:customStyle="1" w:styleId="pmterms11">
    <w:name w:val="pmterms11"/>
    <w:basedOn w:val="DefaultParagraphFont"/>
    <w:rsid w:val="0010781E"/>
    <w:rPr>
      <w:b/>
      <w:bCs/>
      <w:i w:val="0"/>
      <w:iCs w:val="0"/>
      <w:color w:val="000000"/>
    </w:rPr>
  </w:style>
  <w:style w:type="character" w:customStyle="1" w:styleId="StyleUnderlineChar9ptBold">
    <w:name w:val="Style Underline Char + 9 pt Bold"/>
    <w:basedOn w:val="DefaultParagraphFont"/>
    <w:rsid w:val="0010781E"/>
    <w:rPr>
      <w:rFonts w:ascii="Times New Roman" w:hAnsi="Times New Roman"/>
      <w:b/>
      <w:bCs/>
      <w:sz w:val="20"/>
      <w:u w:val="single"/>
      <w:lang w:val="en-US" w:eastAsia="en-US" w:bidi="ar-SA"/>
    </w:rPr>
  </w:style>
  <w:style w:type="character" w:customStyle="1" w:styleId="Style8pt">
    <w:name w:val="Style 8 pt"/>
    <w:basedOn w:val="DefaultParagraphFont"/>
    <w:rsid w:val="0010781E"/>
    <w:rPr>
      <w:sz w:val="20"/>
    </w:rPr>
  </w:style>
  <w:style w:type="character" w:customStyle="1" w:styleId="UnderlineChar5Char">
    <w:name w:val="Underline Char5 Char"/>
    <w:basedOn w:val="DefaultParagraphFont"/>
    <w:rsid w:val="0010781E"/>
    <w:rPr>
      <w:szCs w:val="24"/>
      <w:u w:val="single"/>
      <w:lang w:val="en-US" w:eastAsia="en-US" w:bidi="ar-SA"/>
    </w:rPr>
  </w:style>
  <w:style w:type="character" w:customStyle="1" w:styleId="BoldandUnderlineChar2Char1">
    <w:name w:val="Bold and Underline Char2 Char1"/>
    <w:basedOn w:val="DefaultParagraphFont"/>
    <w:rsid w:val="0010781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0781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0781E"/>
    <w:rPr>
      <w:szCs w:val="24"/>
      <w:u w:val="single"/>
      <w:lang w:val="en-US" w:eastAsia="en-US" w:bidi="ar-SA"/>
    </w:rPr>
  </w:style>
  <w:style w:type="paragraph" w:customStyle="1" w:styleId="Language">
    <w:name w:val="Language"/>
    <w:basedOn w:val="Normal"/>
    <w:link w:val="LanguageChar"/>
    <w:qFormat/>
    <w:rsid w:val="0010781E"/>
    <w:rPr>
      <w:rFonts w:eastAsia="Times New Roman"/>
      <w:strike/>
      <w:szCs w:val="20"/>
    </w:rPr>
  </w:style>
  <w:style w:type="character" w:customStyle="1" w:styleId="LanguageChar">
    <w:name w:val="Language Char"/>
    <w:basedOn w:val="DefaultParagraphFont"/>
    <w:link w:val="Language"/>
    <w:rsid w:val="0010781E"/>
    <w:rPr>
      <w:rFonts w:eastAsia="Times New Roman"/>
      <w:strike/>
      <w:szCs w:val="20"/>
    </w:rPr>
  </w:style>
  <w:style w:type="paragraph" w:customStyle="1" w:styleId="UnderlineChar3">
    <w:name w:val="Underline Char3"/>
    <w:basedOn w:val="Normal"/>
    <w:link w:val="UnderlineChar3Char"/>
    <w:qFormat/>
    <w:rsid w:val="0010781E"/>
    <w:rPr>
      <w:rFonts w:eastAsia="Times New Roman"/>
      <w:u w:val="single"/>
    </w:rPr>
  </w:style>
  <w:style w:type="character" w:customStyle="1" w:styleId="UnderlineChar3Char">
    <w:name w:val="Underline Char3 Char"/>
    <w:basedOn w:val="DefaultParagraphFont"/>
    <w:link w:val="UnderlineChar3"/>
    <w:rsid w:val="0010781E"/>
    <w:rPr>
      <w:rFonts w:eastAsia="Times New Roman"/>
      <w:u w:val="single"/>
    </w:rPr>
  </w:style>
  <w:style w:type="paragraph" w:customStyle="1" w:styleId="BoldandUnderlineChar3Char">
    <w:name w:val="Bold and Underline Char3 Char"/>
    <w:basedOn w:val="Normal"/>
    <w:link w:val="BoldandUnderlineChar3CharChar"/>
    <w:qFormat/>
    <w:rsid w:val="0010781E"/>
    <w:rPr>
      <w:rFonts w:eastAsia="Times New Roman"/>
      <w:b/>
      <w:u w:val="single"/>
    </w:rPr>
  </w:style>
  <w:style w:type="character" w:customStyle="1" w:styleId="BoldandUnderlineChar3CharChar">
    <w:name w:val="Bold and Underline Char3 Char Char"/>
    <w:basedOn w:val="DefaultParagraphFont"/>
    <w:link w:val="BoldandUnderlineChar3Char"/>
    <w:rsid w:val="0010781E"/>
    <w:rPr>
      <w:rFonts w:eastAsia="Times New Roman"/>
      <w:b/>
      <w:u w:val="single"/>
    </w:rPr>
  </w:style>
  <w:style w:type="character" w:customStyle="1" w:styleId="UnderlineChar1">
    <w:name w:val="Underline Char1"/>
    <w:basedOn w:val="DefaultParagraphFont"/>
    <w:rsid w:val="0010781E"/>
    <w:rPr>
      <w:szCs w:val="24"/>
      <w:u w:val="single"/>
      <w:lang w:val="en-US" w:eastAsia="en-US" w:bidi="ar-SA"/>
    </w:rPr>
  </w:style>
  <w:style w:type="character" w:customStyle="1" w:styleId="BoldandUnderlineChar1Char2Char">
    <w:name w:val="Bold and Underline Char1 Char2 Char"/>
    <w:basedOn w:val="DefaultParagraphFont"/>
    <w:rsid w:val="0010781E"/>
    <w:rPr>
      <w:b/>
      <w:szCs w:val="24"/>
      <w:u w:val="single"/>
      <w:lang w:val="en-US" w:eastAsia="en-US" w:bidi="ar-SA"/>
    </w:rPr>
  </w:style>
  <w:style w:type="character" w:customStyle="1" w:styleId="SmalltextChar">
    <w:name w:val="Small text Char"/>
    <w:aliases w:val="Quote1 Char1"/>
    <w:link w:val="Smalltext"/>
    <w:rsid w:val="0010781E"/>
    <w:rPr>
      <w:rFonts w:ascii="Arial Narrow" w:eastAsia="Times New Roman" w:hAnsi="Arial Narrow"/>
    </w:rPr>
  </w:style>
  <w:style w:type="paragraph" w:customStyle="1" w:styleId="HotRoute">
    <w:name w:val="Hot Route"/>
    <w:basedOn w:val="Normal"/>
    <w:link w:val="HotRouteChar0"/>
    <w:qFormat/>
    <w:rsid w:val="0010781E"/>
    <w:pPr>
      <w:ind w:left="144"/>
    </w:pPr>
    <w:rPr>
      <w:rFonts w:eastAsia="Times New Roman"/>
    </w:rPr>
  </w:style>
  <w:style w:type="paragraph" w:customStyle="1" w:styleId="Cardstyle0">
    <w:name w:val="Cardstyle"/>
    <w:basedOn w:val="Normal"/>
    <w:next w:val="Normal"/>
    <w:qFormat/>
    <w:rsid w:val="0010781E"/>
    <w:rPr>
      <w:rFonts w:eastAsia="Times New Roman"/>
    </w:rPr>
  </w:style>
  <w:style w:type="character" w:customStyle="1" w:styleId="Style12ptBoldUnderline1">
    <w:name w:val="Style 12 pt Bold Underline1"/>
    <w:basedOn w:val="DefaultParagraphFont"/>
    <w:rsid w:val="0010781E"/>
    <w:rPr>
      <w:b/>
      <w:bCs/>
      <w:sz w:val="24"/>
      <w:u w:val="single"/>
    </w:rPr>
  </w:style>
  <w:style w:type="character" w:customStyle="1" w:styleId="StyleEmphasisArial12ptBoldNotItalic">
    <w:name w:val="Style Emphasis + Arial 12 pt Bold Not Italic"/>
    <w:basedOn w:val="Emphasis"/>
    <w:rsid w:val="0010781E"/>
    <w:rPr>
      <w:rFonts w:ascii="Arial" w:hAnsi="Arial" w:cs="Times New Roman"/>
      <w:b w:val="0"/>
      <w:bCs/>
      <w:i/>
      <w:iCs/>
      <w:sz w:val="24"/>
      <w:u w:val="single"/>
      <w:bdr w:val="single" w:sz="8" w:space="0" w:color="auto"/>
    </w:rPr>
  </w:style>
  <w:style w:type="character" w:customStyle="1" w:styleId="DebateHighlighted">
    <w:name w:val="Debate Highlighted"/>
    <w:qFormat/>
    <w:rsid w:val="0010781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0781E"/>
    <w:rPr>
      <w:rFonts w:ascii="SimSun" w:eastAsia="SimSun" w:hAnsi="SimSun"/>
      <w:sz w:val="15"/>
      <w:lang w:eastAsia="zh-CN"/>
    </w:rPr>
  </w:style>
  <w:style w:type="paragraph" w:customStyle="1" w:styleId="UnreadText">
    <w:name w:val="Unread Text"/>
    <w:basedOn w:val="Normal"/>
    <w:next w:val="Normal"/>
    <w:link w:val="UnreadTextChar"/>
    <w:autoRedefine/>
    <w:qFormat/>
    <w:rsid w:val="0010781E"/>
    <w:pPr>
      <w:ind w:left="360"/>
    </w:pPr>
    <w:rPr>
      <w:rFonts w:ascii="SimSun" w:eastAsia="SimSun" w:hAnsi="SimSun"/>
      <w:sz w:val="15"/>
      <w:lang w:eastAsia="zh-CN"/>
    </w:rPr>
  </w:style>
  <w:style w:type="paragraph" w:customStyle="1" w:styleId="AuthorDate">
    <w:name w:val="AuthorDate"/>
    <w:next w:val="Normal"/>
    <w:link w:val="AuthorDateChar"/>
    <w:qFormat/>
    <w:rsid w:val="0010781E"/>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10781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10781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0781E"/>
    <w:rPr>
      <w:rFonts w:ascii="Times New Roman" w:hAnsi="Times New Roman"/>
      <w:sz w:val="20"/>
      <w:u w:val="single"/>
      <w:bdr w:val="none" w:sz="0" w:space="0" w:color="auto"/>
      <w:shd w:val="clear" w:color="auto" w:fill="C0C0C0"/>
    </w:rPr>
  </w:style>
  <w:style w:type="character" w:customStyle="1" w:styleId="smallChar">
    <w:name w:val="small Char"/>
    <w:rsid w:val="0010781E"/>
    <w:rPr>
      <w:rFonts w:ascii="Calibri" w:eastAsia="Calibri" w:hAnsi="Calibri" w:cs="Calibri"/>
      <w:sz w:val="16"/>
      <w:szCs w:val="20"/>
      <w:lang w:val="x-none" w:eastAsia="x-none"/>
    </w:rPr>
  </w:style>
  <w:style w:type="paragraph" w:customStyle="1" w:styleId="HotRoute0">
    <w:name w:val="Hot Route!"/>
    <w:basedOn w:val="Normal"/>
    <w:qFormat/>
    <w:rsid w:val="0010781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0781E"/>
    <w:rPr>
      <w:rFonts w:ascii="Times New Roman" w:hAnsi="Times New Roman" w:cs="Times New Roman"/>
      <w:sz w:val="16"/>
      <w:szCs w:val="16"/>
    </w:rPr>
  </w:style>
  <w:style w:type="character" w:customStyle="1" w:styleId="BodyText2Char1">
    <w:name w:val="Body Text 2 Char1"/>
    <w:basedOn w:val="DefaultParagraphFont"/>
    <w:semiHidden/>
    <w:rsid w:val="0010781E"/>
    <w:rPr>
      <w:rFonts w:ascii="Times New Roman" w:hAnsi="Times New Roman" w:cs="Times New Roman"/>
      <w:sz w:val="20"/>
    </w:rPr>
  </w:style>
  <w:style w:type="character" w:customStyle="1" w:styleId="Heading2Char1CharCharCharCharCharC">
    <w:name w:val="Heading 2 Char1 Char Char Char Char Char C"/>
    <w:rsid w:val="0010781E"/>
    <w:rPr>
      <w:rFonts w:cs="Arial"/>
      <w:b/>
      <w:bCs/>
      <w:iCs/>
      <w:sz w:val="24"/>
      <w:szCs w:val="28"/>
      <w:lang w:val="en-US" w:eastAsia="en-US" w:bidi="ar-SA"/>
    </w:rPr>
  </w:style>
  <w:style w:type="character" w:customStyle="1" w:styleId="underline1">
    <w:name w:val="underline1"/>
    <w:basedOn w:val="DefaultParagraphFont"/>
    <w:rsid w:val="0010781E"/>
    <w:rPr>
      <w:u w:val="single"/>
    </w:rPr>
  </w:style>
  <w:style w:type="character" w:customStyle="1" w:styleId="author0">
    <w:name w:val="author"/>
    <w:basedOn w:val="DefaultParagraphFont"/>
    <w:rsid w:val="0010781E"/>
    <w:rPr>
      <w:rFonts w:ascii="Times New Roman" w:hAnsi="Times New Roman"/>
      <w:b/>
      <w:sz w:val="24"/>
    </w:rPr>
  </w:style>
  <w:style w:type="character" w:customStyle="1" w:styleId="FontStyle291">
    <w:name w:val="Font Style291"/>
    <w:basedOn w:val="DefaultParagraphFont"/>
    <w:uiPriority w:val="99"/>
    <w:rsid w:val="0010781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0781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0781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0781E"/>
    <w:rPr>
      <w:rFonts w:eastAsia="Times New Roman"/>
    </w:rPr>
  </w:style>
  <w:style w:type="paragraph" w:customStyle="1" w:styleId="Cards1">
    <w:name w:val="Cards1"/>
    <w:basedOn w:val="Normal"/>
    <w:link w:val="Cards1Char"/>
    <w:qFormat/>
    <w:rsid w:val="0010781E"/>
    <w:pPr>
      <w:ind w:left="288"/>
    </w:pPr>
    <w:rPr>
      <w:rFonts w:eastAsia="Times New Roman"/>
      <w:u w:val="single"/>
    </w:rPr>
  </w:style>
  <w:style w:type="character" w:customStyle="1" w:styleId="Cards1Char">
    <w:name w:val="Cards1 Char"/>
    <w:basedOn w:val="DefaultParagraphFont"/>
    <w:link w:val="Cards1"/>
    <w:rsid w:val="0010781E"/>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10781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10781E"/>
    <w:rPr>
      <w:rFonts w:ascii="Arial" w:eastAsia="Calibri" w:hAnsi="Arial" w:cs="Arial"/>
      <w:u w:val="single"/>
    </w:rPr>
  </w:style>
  <w:style w:type="character" w:customStyle="1" w:styleId="EmphasizeThis">
    <w:name w:val="EmphasizeThis"/>
    <w:rsid w:val="0010781E"/>
    <w:rPr>
      <w:rFonts w:ascii="Georgia" w:hAnsi="Georgia"/>
      <w:b/>
      <w:iCs/>
      <w:sz w:val="24"/>
      <w:u w:val="thick"/>
    </w:rPr>
  </w:style>
  <w:style w:type="paragraph" w:customStyle="1" w:styleId="Stylecard8pt">
    <w:name w:val="Style card + 8 pt"/>
    <w:basedOn w:val="Normal"/>
    <w:link w:val="Stylecard8ptChar"/>
    <w:qFormat/>
    <w:rsid w:val="0010781E"/>
    <w:pPr>
      <w:ind w:left="288" w:right="288"/>
    </w:pPr>
    <w:rPr>
      <w:rFonts w:cs="Calibri"/>
      <w:color w:val="000000"/>
      <w:u w:val="single"/>
      <w:lang w:eastAsia="ar-SA"/>
    </w:rPr>
  </w:style>
  <w:style w:type="character" w:customStyle="1" w:styleId="Stylecard8ptChar">
    <w:name w:val="Style card + 8 pt Char"/>
    <w:basedOn w:val="cardChar"/>
    <w:link w:val="Stylecard8pt"/>
    <w:rsid w:val="0010781E"/>
    <w:rPr>
      <w:rFonts w:ascii="Calibri" w:hAnsi="Calibri" w:cs="Calibri"/>
      <w:color w:val="000000"/>
      <w:u w:val="single"/>
      <w:lang w:eastAsia="ar-SA"/>
    </w:rPr>
  </w:style>
  <w:style w:type="character" w:customStyle="1" w:styleId="bhl">
    <w:name w:val="bhl"/>
    <w:basedOn w:val="DefaultParagraphFont"/>
    <w:rsid w:val="0010781E"/>
  </w:style>
  <w:style w:type="paragraph" w:customStyle="1" w:styleId="TagGA11">
    <w:name w:val="Tag GA 11"/>
    <w:basedOn w:val="TOC1"/>
    <w:qFormat/>
    <w:rsid w:val="0010781E"/>
    <w:pPr>
      <w:spacing w:before="0" w:after="160"/>
    </w:pPr>
    <w:rPr>
      <w:rFonts w:eastAsia="Calibri"/>
      <w:u w:val="none"/>
      <w:lang w:bidi="ar-SA"/>
    </w:rPr>
  </w:style>
  <w:style w:type="paragraph" w:customStyle="1" w:styleId="CiteCard">
    <w:name w:val="Cite/Card"/>
    <w:basedOn w:val="TOC2"/>
    <w:qFormat/>
    <w:rsid w:val="0010781E"/>
    <w:pPr>
      <w:tabs>
        <w:tab w:val="left" w:pos="4360"/>
      </w:tabs>
      <w:ind w:left="220"/>
    </w:pPr>
    <w:rPr>
      <w:rFonts w:eastAsia="Calibri"/>
      <w:sz w:val="22"/>
      <w:lang w:bidi="ar-SA"/>
    </w:rPr>
  </w:style>
  <w:style w:type="character" w:customStyle="1" w:styleId="CardTextUnderlinedChar">
    <w:name w:val="Card Text Underlined Char"/>
    <w:basedOn w:val="DefaultParagraphFont"/>
    <w:rsid w:val="0010781E"/>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10781E"/>
    <w:rPr>
      <w:sz w:val="16"/>
      <w:szCs w:val="16"/>
    </w:rPr>
  </w:style>
  <w:style w:type="character" w:customStyle="1" w:styleId="DocumentMapChar1">
    <w:name w:val="Document Map Char1"/>
    <w:basedOn w:val="DefaultParagraphFont"/>
    <w:uiPriority w:val="99"/>
    <w:rsid w:val="0010781E"/>
    <w:rPr>
      <w:rFonts w:ascii="Tahoma" w:hAnsi="Tahoma" w:cs="Tahoma"/>
      <w:sz w:val="16"/>
      <w:szCs w:val="16"/>
    </w:rPr>
  </w:style>
  <w:style w:type="character" w:customStyle="1" w:styleId="addmd">
    <w:name w:val="addmd"/>
    <w:basedOn w:val="DefaultParagraphFont"/>
    <w:rsid w:val="0010781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0781E"/>
    <w:rPr>
      <w:rFonts w:ascii="Arial" w:hAnsi="Arial"/>
      <w:b/>
      <w:sz w:val="26"/>
    </w:rPr>
  </w:style>
  <w:style w:type="paragraph" w:styleId="FootnoteText">
    <w:name w:val="footnote text"/>
    <w:basedOn w:val="Normal"/>
    <w:link w:val="FootnoteTextChar"/>
    <w:unhideWhenUsed/>
    <w:rsid w:val="0010781E"/>
    <w:rPr>
      <w:rFonts w:eastAsia="Calibri"/>
      <w:szCs w:val="20"/>
      <w:lang w:eastAsia="zh-CN"/>
    </w:rPr>
  </w:style>
  <w:style w:type="character" w:customStyle="1" w:styleId="FootnoteTextChar">
    <w:name w:val="Footnote Text Char"/>
    <w:basedOn w:val="DefaultParagraphFont"/>
    <w:link w:val="FootnoteText"/>
    <w:rsid w:val="0010781E"/>
    <w:rPr>
      <w:rFonts w:eastAsia="Calibri"/>
      <w:szCs w:val="20"/>
      <w:lang w:eastAsia="zh-CN"/>
    </w:rPr>
  </w:style>
  <w:style w:type="character" w:customStyle="1" w:styleId="UnderlinedTextCharChar">
    <w:name w:val="Underlined Text Char Char"/>
    <w:basedOn w:val="DefaultParagraphFont"/>
    <w:rsid w:val="0010781E"/>
    <w:rPr>
      <w:rFonts w:cs="Arial"/>
      <w:bCs/>
      <w:noProof w:val="0"/>
      <w:szCs w:val="26"/>
      <w:u w:val="single"/>
      <w:lang w:val="en-US" w:eastAsia="en-US" w:bidi="ar-SA"/>
    </w:rPr>
  </w:style>
  <w:style w:type="character" w:customStyle="1" w:styleId="StyleTimesNewRoman12ptBold">
    <w:name w:val="Style Times New Roman 12 pt Bold"/>
    <w:rsid w:val="0010781E"/>
    <w:rPr>
      <w:b/>
      <w:bCs/>
      <w:sz w:val="24"/>
    </w:rPr>
  </w:style>
  <w:style w:type="character" w:customStyle="1" w:styleId="CardText1Char">
    <w:name w:val="Card Text 1 Char"/>
    <w:rsid w:val="0010781E"/>
    <w:rPr>
      <w:rFonts w:ascii="Georgia" w:hAnsi="Georgia"/>
      <w:color w:val="000000"/>
      <w:sz w:val="22"/>
      <w:szCs w:val="22"/>
      <w:u w:val="single"/>
    </w:rPr>
  </w:style>
  <w:style w:type="character" w:customStyle="1" w:styleId="BoldUnderlining">
    <w:name w:val="Bold Underlining"/>
    <w:rsid w:val="0010781E"/>
    <w:rPr>
      <w:u w:val="single"/>
    </w:rPr>
  </w:style>
  <w:style w:type="character" w:customStyle="1" w:styleId="Intemphasis">
    <w:name w:val="Intemphasis"/>
    <w:uiPriority w:val="1"/>
    <w:qFormat/>
    <w:rsid w:val="0010781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0781E"/>
    <w:pPr>
      <w:ind w:left="288" w:right="288"/>
    </w:pPr>
    <w:rPr>
      <w:szCs w:val="16"/>
    </w:rPr>
  </w:style>
  <w:style w:type="character" w:customStyle="1" w:styleId="cardtextChar2">
    <w:name w:val="cardtext Char"/>
    <w:basedOn w:val="DefaultParagraphFont"/>
    <w:link w:val="cardtext0"/>
    <w:rsid w:val="0010781E"/>
    <w:rPr>
      <w:szCs w:val="16"/>
    </w:rPr>
  </w:style>
  <w:style w:type="character" w:customStyle="1" w:styleId="BoldUnderlineChar1">
    <w:name w:val="BoldUnderline Char1"/>
    <w:rsid w:val="0010781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0781E"/>
    <w:pPr>
      <w:spacing w:after="200"/>
      <w:contextualSpacing/>
    </w:pPr>
    <w:rPr>
      <w:rFonts w:eastAsia="Calibri"/>
      <w:u w:val="single"/>
    </w:rPr>
  </w:style>
  <w:style w:type="character" w:customStyle="1" w:styleId="UnderlinedCardTextChar">
    <w:name w:val="Underlined Card Text Char"/>
    <w:link w:val="UnderlinedCardText"/>
    <w:rsid w:val="0010781E"/>
    <w:rPr>
      <w:rFonts w:eastAsia="Calibri"/>
      <w:u w:val="single"/>
    </w:rPr>
  </w:style>
  <w:style w:type="character" w:customStyle="1" w:styleId="Hyperlink6">
    <w:name w:val="Hyperlink6"/>
    <w:basedOn w:val="DefaultParagraphFont"/>
    <w:rsid w:val="0010781E"/>
    <w:rPr>
      <w:color w:val="3300CC"/>
      <w:u w:val="single"/>
    </w:rPr>
  </w:style>
  <w:style w:type="paragraph" w:customStyle="1" w:styleId="Tag12">
    <w:name w:val="Tag12"/>
    <w:basedOn w:val="Normal"/>
    <w:qFormat/>
    <w:rsid w:val="0010781E"/>
    <w:pPr>
      <w:contextualSpacing/>
    </w:pPr>
    <w:rPr>
      <w:rFonts w:eastAsia="Cambria"/>
      <w:b/>
    </w:rPr>
  </w:style>
  <w:style w:type="paragraph" w:customStyle="1" w:styleId="Shrink8">
    <w:name w:val="Shrink8"/>
    <w:basedOn w:val="Normal"/>
    <w:qFormat/>
    <w:rsid w:val="0010781E"/>
    <w:rPr>
      <w:rFonts w:eastAsia="Cambria"/>
    </w:rPr>
  </w:style>
  <w:style w:type="character" w:customStyle="1" w:styleId="highlight2">
    <w:name w:val="highlight2"/>
    <w:rsid w:val="0010781E"/>
    <w:rPr>
      <w:rFonts w:ascii="Arial" w:hAnsi="Arial"/>
      <w:b/>
      <w:sz w:val="19"/>
      <w:u w:val="thick"/>
      <w:bdr w:val="none" w:sz="0" w:space="0" w:color="auto"/>
      <w:shd w:val="clear" w:color="auto" w:fill="auto"/>
    </w:rPr>
  </w:style>
  <w:style w:type="character" w:customStyle="1" w:styleId="citation">
    <w:name w:val="citation"/>
    <w:basedOn w:val="DefaultParagraphFont"/>
    <w:rsid w:val="0010781E"/>
  </w:style>
  <w:style w:type="paragraph" w:customStyle="1" w:styleId="UnderlineText">
    <w:name w:val="Underline Text"/>
    <w:basedOn w:val="Normal"/>
    <w:link w:val="UnderlineTextChar"/>
    <w:qFormat/>
    <w:rsid w:val="0010781E"/>
    <w:pPr>
      <w:ind w:left="288"/>
    </w:pPr>
    <w:rPr>
      <w:rFonts w:eastAsia="Times New Roman"/>
      <w:u w:val="single"/>
    </w:rPr>
  </w:style>
  <w:style w:type="character" w:customStyle="1" w:styleId="UnderlineTextChar">
    <w:name w:val="Underline Text Char"/>
    <w:basedOn w:val="DefaultParagraphFont"/>
    <w:link w:val="UnderlineText"/>
    <w:rsid w:val="0010781E"/>
    <w:rPr>
      <w:rFonts w:eastAsia="Times New Roman"/>
      <w:u w:val="single"/>
    </w:rPr>
  </w:style>
  <w:style w:type="character" w:customStyle="1" w:styleId="il">
    <w:name w:val="il"/>
    <w:basedOn w:val="DefaultParagraphFont"/>
    <w:rsid w:val="0010781E"/>
  </w:style>
  <w:style w:type="character" w:customStyle="1" w:styleId="commentstext">
    <w:name w:val="comments_text"/>
    <w:uiPriority w:val="99"/>
    <w:rsid w:val="0010781E"/>
    <w:rPr>
      <w:rFonts w:cs="Times New Roman"/>
    </w:rPr>
  </w:style>
  <w:style w:type="paragraph" w:customStyle="1" w:styleId="Heading42">
    <w:name w:val="Heading 42"/>
    <w:basedOn w:val="Normal"/>
    <w:qFormat/>
    <w:rsid w:val="0010781E"/>
    <w:rPr>
      <w:rFonts w:eastAsia="Times New Roman"/>
    </w:rPr>
  </w:style>
  <w:style w:type="paragraph" w:customStyle="1" w:styleId="DebateNormal">
    <w:name w:val="DebateNormal"/>
    <w:basedOn w:val="Normal"/>
    <w:link w:val="DebateNormalChar"/>
    <w:qFormat/>
    <w:rsid w:val="0010781E"/>
    <w:pPr>
      <w:spacing w:line="276" w:lineRule="auto"/>
    </w:pPr>
    <w:rPr>
      <w:rFonts w:eastAsia="Calibri"/>
      <w:szCs w:val="20"/>
    </w:rPr>
  </w:style>
  <w:style w:type="character" w:customStyle="1" w:styleId="DebateNormalChar">
    <w:name w:val="DebateNormal Char"/>
    <w:basedOn w:val="DefaultParagraphFont"/>
    <w:link w:val="DebateNormal"/>
    <w:rsid w:val="0010781E"/>
    <w:rPr>
      <w:rFonts w:eastAsia="Calibri"/>
      <w:szCs w:val="20"/>
    </w:rPr>
  </w:style>
  <w:style w:type="paragraph" w:customStyle="1" w:styleId="DebateEmphasis">
    <w:name w:val="DebateEmphasis"/>
    <w:basedOn w:val="Normal"/>
    <w:link w:val="DebateEmphasisChar"/>
    <w:qFormat/>
    <w:rsid w:val="0010781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0781E"/>
    <w:rPr>
      <w:rFonts w:eastAsia="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10781E"/>
    <w:rPr>
      <w:rFonts w:ascii="Times New Roman" w:eastAsia="Cambria" w:hAnsi="Times New Roman" w:cs="Times New Roman"/>
      <w:sz w:val="20"/>
      <w:szCs w:val="22"/>
    </w:rPr>
  </w:style>
  <w:style w:type="paragraph" w:customStyle="1" w:styleId="NormalCite">
    <w:name w:val="NormalCite"/>
    <w:link w:val="NormalCiteChar"/>
    <w:qFormat/>
    <w:rsid w:val="0010781E"/>
    <w:rPr>
      <w:rFonts w:ascii="Times New Roman" w:eastAsiaTheme="minorHAnsi" w:hAnsi="Times New Roman" w:cs="Times New Roman"/>
      <w:sz w:val="18"/>
    </w:rPr>
  </w:style>
  <w:style w:type="character" w:customStyle="1" w:styleId="NormalCiteChar">
    <w:name w:val="NormalCite Char"/>
    <w:basedOn w:val="DefaultParagraphFont"/>
    <w:link w:val="NormalCite"/>
    <w:rsid w:val="0010781E"/>
    <w:rPr>
      <w:rFonts w:ascii="Times New Roman" w:eastAsiaTheme="minorHAnsi" w:hAnsi="Times New Roman" w:cs="Times New Roman"/>
      <w:sz w:val="18"/>
    </w:rPr>
  </w:style>
  <w:style w:type="character" w:customStyle="1" w:styleId="articletext">
    <w:name w:val="articletext"/>
    <w:basedOn w:val="DefaultParagraphFont"/>
    <w:rsid w:val="0010781E"/>
  </w:style>
  <w:style w:type="character" w:customStyle="1" w:styleId="grey10">
    <w:name w:val="grey10"/>
    <w:basedOn w:val="DefaultParagraphFont"/>
    <w:rsid w:val="0010781E"/>
  </w:style>
  <w:style w:type="character" w:customStyle="1" w:styleId="navy13bd">
    <w:name w:val="navy13bd"/>
    <w:basedOn w:val="DefaultParagraphFont"/>
    <w:rsid w:val="0010781E"/>
  </w:style>
  <w:style w:type="character" w:customStyle="1" w:styleId="Style9ptUnderline2">
    <w:name w:val="Style 9 pt Underline2"/>
    <w:basedOn w:val="DefaultParagraphFont"/>
    <w:rsid w:val="0010781E"/>
    <w:rPr>
      <w:sz w:val="20"/>
      <w:u w:val="single"/>
    </w:rPr>
  </w:style>
  <w:style w:type="character" w:customStyle="1" w:styleId="Style9ptBoldUnderline1">
    <w:name w:val="Style 9 pt Bold Underline1"/>
    <w:basedOn w:val="DefaultParagraphFont"/>
    <w:rsid w:val="0010781E"/>
    <w:rPr>
      <w:b/>
      <w:bCs/>
      <w:sz w:val="20"/>
      <w:u w:val="single"/>
    </w:rPr>
  </w:style>
  <w:style w:type="character" w:customStyle="1" w:styleId="TagsCharChar">
    <w:name w:val="Tags Char Char"/>
    <w:basedOn w:val="DefaultParagraphFont"/>
    <w:rsid w:val="0010781E"/>
    <w:rPr>
      <w:rFonts w:eastAsia="SimSun"/>
      <w:b/>
      <w:sz w:val="24"/>
      <w:lang w:val="en-US" w:eastAsia="zh-CN" w:bidi="ar-SA"/>
    </w:rPr>
  </w:style>
  <w:style w:type="paragraph" w:customStyle="1" w:styleId="cardCharCharCharChar">
    <w:name w:val="card Char Char Char Char"/>
    <w:basedOn w:val="Normal"/>
    <w:qFormat/>
    <w:rsid w:val="0010781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10781E"/>
    <w:rPr>
      <w:rFonts w:ascii="Times" w:eastAsia="Times New Roman" w:hAnsi="Times"/>
    </w:rPr>
  </w:style>
  <w:style w:type="paragraph" w:customStyle="1" w:styleId="CARD0">
    <w:name w:val="CARD"/>
    <w:basedOn w:val="Normal"/>
    <w:link w:val="CARDChar1"/>
    <w:qFormat/>
    <w:rsid w:val="0010781E"/>
    <w:rPr>
      <w:rFonts w:eastAsia="Times New Roman"/>
      <w:u w:val="single"/>
    </w:rPr>
  </w:style>
  <w:style w:type="character" w:customStyle="1" w:styleId="CARDChar1">
    <w:name w:val="CARD Char"/>
    <w:basedOn w:val="DefaultParagraphFont"/>
    <w:link w:val="CARD0"/>
    <w:rsid w:val="0010781E"/>
    <w:rPr>
      <w:rFonts w:eastAsia="Times New Roman"/>
      <w:u w:val="single"/>
    </w:rPr>
  </w:style>
  <w:style w:type="paragraph" w:customStyle="1" w:styleId="Normal2">
    <w:name w:val="Normal2"/>
    <w:basedOn w:val="Normal"/>
    <w:qFormat/>
    <w:rsid w:val="0010781E"/>
    <w:rPr>
      <w:rFonts w:eastAsia="Times New Roman"/>
    </w:rPr>
  </w:style>
  <w:style w:type="character" w:customStyle="1" w:styleId="Style11ptThickunderline">
    <w:name w:val="Style 11 pt Thick underline"/>
    <w:rsid w:val="0010781E"/>
    <w:rPr>
      <w:rFonts w:ascii="Times New Roman" w:hAnsi="Times New Roman"/>
      <w:sz w:val="20"/>
      <w:u w:val="single"/>
    </w:rPr>
  </w:style>
  <w:style w:type="character" w:customStyle="1" w:styleId="Style11ptBoldThickunderline">
    <w:name w:val="Style 11 pt Bold Thick underline"/>
    <w:rsid w:val="0010781E"/>
    <w:rPr>
      <w:rFonts w:ascii="Times New Roman" w:hAnsi="Times New Roman"/>
      <w:b/>
      <w:bCs/>
      <w:sz w:val="20"/>
      <w:u w:val="single"/>
    </w:rPr>
  </w:style>
  <w:style w:type="character" w:styleId="FootnoteReference">
    <w:name w:val="footnote reference"/>
    <w:unhideWhenUsed/>
    <w:rsid w:val="0010781E"/>
    <w:rPr>
      <w:vertAlign w:val="superscript"/>
    </w:rPr>
  </w:style>
  <w:style w:type="character" w:customStyle="1" w:styleId="CharChar5">
    <w:name w:val="Char Char5"/>
    <w:rsid w:val="0010781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0781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0781E"/>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10781E"/>
    <w:rPr>
      <w:u w:val="single"/>
    </w:rPr>
  </w:style>
  <w:style w:type="character" w:customStyle="1" w:styleId="StyleUnderlineBoldIndent11ptChar">
    <w:name w:val="Style Underline + Bold Indent + 11 pt Char"/>
    <w:link w:val="StyleUnderlineBoldIndent11pt"/>
    <w:rsid w:val="0010781E"/>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10781E"/>
    <w:rPr>
      <w:b/>
      <w:bCs/>
      <w:u w:val="single"/>
    </w:rPr>
  </w:style>
  <w:style w:type="character" w:customStyle="1" w:styleId="StyleUnderlineBoldIndent11ptBoldChar">
    <w:name w:val="Style Underline + Bold Indent + 11 pt Bold Char"/>
    <w:link w:val="StyleUnderlineBoldIndent11ptBold"/>
    <w:rsid w:val="0010781E"/>
    <w:rPr>
      <w:rFonts w:eastAsia="Times New Roman"/>
      <w:b/>
      <w:bCs/>
      <w:szCs w:val="20"/>
      <w:u w:val="single"/>
    </w:rPr>
  </w:style>
  <w:style w:type="paragraph" w:customStyle="1" w:styleId="Normal20pt">
    <w:name w:val="Normal  + 20 pt"/>
    <w:basedOn w:val="Normal"/>
    <w:uiPriority w:val="6"/>
    <w:qFormat/>
    <w:rsid w:val="0010781E"/>
    <w:rPr>
      <w:bCs/>
      <w:u w:val="single"/>
    </w:rPr>
  </w:style>
  <w:style w:type="character" w:customStyle="1" w:styleId="StyleStyle4CharTimesNewRoman11pt">
    <w:name w:val="Style Style4 Char + Times New Roman 11 pt"/>
    <w:basedOn w:val="DefaultParagraphFont"/>
    <w:rsid w:val="0010781E"/>
    <w:rPr>
      <w:rFonts w:ascii="Times New Roman" w:hAnsi="Times New Roman"/>
      <w:sz w:val="20"/>
      <w:szCs w:val="24"/>
      <w:u w:val="single"/>
      <w:lang w:val="en-US" w:eastAsia="en-US" w:bidi="ar-SA"/>
    </w:rPr>
  </w:style>
  <w:style w:type="paragraph" w:customStyle="1" w:styleId="author-name">
    <w:name w:val="author-name"/>
    <w:basedOn w:val="Normal"/>
    <w:qFormat/>
    <w:rsid w:val="0010781E"/>
    <w:pPr>
      <w:spacing w:before="100" w:beforeAutospacing="1" w:after="100" w:afterAutospacing="1"/>
    </w:pPr>
    <w:rPr>
      <w:rFonts w:eastAsia="Times New Roman"/>
    </w:rPr>
  </w:style>
  <w:style w:type="paragraph" w:customStyle="1" w:styleId="author-credentials">
    <w:name w:val="author-credentials"/>
    <w:basedOn w:val="Normal"/>
    <w:rsid w:val="0010781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0781E"/>
    <w:rPr>
      <w:rFonts w:ascii="Consolas" w:hAnsi="Consolas" w:cs="Consolas"/>
      <w:sz w:val="20"/>
      <w:szCs w:val="20"/>
    </w:rPr>
  </w:style>
  <w:style w:type="character" w:customStyle="1" w:styleId="StyleStyle4CharTimesNewRoman11ptBold">
    <w:name w:val="Style Style4 Char + Times New Roman 11 pt Bold"/>
    <w:basedOn w:val="DefaultParagraphFont"/>
    <w:rsid w:val="0010781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0781E"/>
    <w:rPr>
      <w:rFonts w:ascii="Times New Roman" w:hAnsi="Times New Roman"/>
      <w:i/>
      <w:iCs/>
      <w:sz w:val="20"/>
      <w:szCs w:val="24"/>
      <w:u w:val="single"/>
      <w:lang w:val="en-US" w:eastAsia="en-US" w:bidi="ar-SA"/>
    </w:rPr>
  </w:style>
  <w:style w:type="character" w:customStyle="1" w:styleId="headline">
    <w:name w:val="headline"/>
    <w:basedOn w:val="DefaultParagraphFont"/>
    <w:rsid w:val="0010781E"/>
  </w:style>
  <w:style w:type="character" w:customStyle="1" w:styleId="CharChar4">
    <w:name w:val="Char Char4"/>
    <w:basedOn w:val="DefaultParagraphFont"/>
    <w:rsid w:val="0010781E"/>
    <w:rPr>
      <w:rFonts w:cs="Arial"/>
      <w:b/>
      <w:bCs/>
      <w:iCs/>
      <w:szCs w:val="28"/>
      <w:lang w:val="en-US" w:eastAsia="en-US" w:bidi="ar-SA"/>
    </w:rPr>
  </w:style>
  <w:style w:type="character" w:customStyle="1" w:styleId="yshortcuts">
    <w:name w:val="yshortcuts"/>
    <w:basedOn w:val="DefaultParagraphFont"/>
    <w:rsid w:val="0010781E"/>
  </w:style>
  <w:style w:type="character" w:customStyle="1" w:styleId="HotRouteChar0">
    <w:name w:val="Hot Route Char"/>
    <w:link w:val="HotRoute"/>
    <w:rsid w:val="0010781E"/>
    <w:rPr>
      <w:rFonts w:eastAsia="Times New Roman"/>
    </w:rPr>
  </w:style>
  <w:style w:type="paragraph" w:styleId="PlainText">
    <w:name w:val="Plain Text"/>
    <w:basedOn w:val="Normal"/>
    <w:link w:val="PlainTextChar"/>
    <w:rsid w:val="0010781E"/>
    <w:rPr>
      <w:rFonts w:ascii="Courier New" w:eastAsia="Times New Roman" w:hAnsi="Courier New" w:cs="Courier New"/>
      <w:szCs w:val="20"/>
    </w:rPr>
  </w:style>
  <w:style w:type="character" w:customStyle="1" w:styleId="PlainTextChar">
    <w:name w:val="Plain Text Char"/>
    <w:basedOn w:val="DefaultParagraphFont"/>
    <w:link w:val="PlainText"/>
    <w:rsid w:val="0010781E"/>
    <w:rPr>
      <w:rFonts w:ascii="Courier New" w:eastAsia="Times New Roman" w:hAnsi="Courier New" w:cs="Courier New"/>
      <w:szCs w:val="20"/>
    </w:rPr>
  </w:style>
  <w:style w:type="character" w:customStyle="1" w:styleId="senselabelstart">
    <w:name w:val="sense_label start"/>
    <w:basedOn w:val="DefaultParagraphFont"/>
    <w:rsid w:val="0010781E"/>
  </w:style>
  <w:style w:type="character" w:customStyle="1" w:styleId="sensecontent">
    <w:name w:val="sense_content"/>
    <w:basedOn w:val="DefaultParagraphFont"/>
    <w:rsid w:val="0010781E"/>
  </w:style>
  <w:style w:type="character" w:customStyle="1" w:styleId="vi">
    <w:name w:val="vi"/>
    <w:basedOn w:val="DefaultParagraphFont"/>
    <w:rsid w:val="0010781E"/>
  </w:style>
  <w:style w:type="character" w:customStyle="1" w:styleId="italic">
    <w:name w:val="italic"/>
    <w:basedOn w:val="DefaultParagraphFont"/>
    <w:rsid w:val="0010781E"/>
  </w:style>
  <w:style w:type="paragraph" w:customStyle="1" w:styleId="Microtext0">
    <w:name w:val="Microtext"/>
    <w:basedOn w:val="Normal"/>
    <w:next w:val="Normal"/>
    <w:link w:val="MicrotextChar0"/>
    <w:qFormat/>
    <w:rsid w:val="0010781E"/>
    <w:rPr>
      <w:sz w:val="12"/>
    </w:rPr>
  </w:style>
  <w:style w:type="character" w:customStyle="1" w:styleId="MicrotextChar0">
    <w:name w:val="Microtext Char"/>
    <w:link w:val="Microtext0"/>
    <w:rsid w:val="0010781E"/>
    <w:rPr>
      <w:sz w:val="12"/>
    </w:rPr>
  </w:style>
  <w:style w:type="character" w:customStyle="1" w:styleId="st">
    <w:name w:val="st"/>
    <w:basedOn w:val="DefaultParagraphFont"/>
    <w:rsid w:val="0010781E"/>
  </w:style>
  <w:style w:type="paragraph" w:customStyle="1" w:styleId="Style6">
    <w:name w:val="Style6"/>
    <w:basedOn w:val="Normal"/>
    <w:link w:val="Style6Char"/>
    <w:autoRedefine/>
    <w:qFormat/>
    <w:rsid w:val="0010781E"/>
    <w:rPr>
      <w:b/>
    </w:rPr>
  </w:style>
  <w:style w:type="character" w:customStyle="1" w:styleId="Style6Char">
    <w:name w:val="Style6 Char"/>
    <w:basedOn w:val="DefaultParagraphFont"/>
    <w:link w:val="Style6"/>
    <w:rsid w:val="0010781E"/>
    <w:rPr>
      <w:b/>
    </w:rPr>
  </w:style>
  <w:style w:type="paragraph" w:customStyle="1" w:styleId="Style11">
    <w:name w:val="Style11"/>
    <w:basedOn w:val="Normal"/>
    <w:link w:val="Style11Char"/>
    <w:qFormat/>
    <w:rsid w:val="0010781E"/>
    <w:rPr>
      <w:rFonts w:eastAsia="Times New Roman"/>
      <w:b/>
      <w:szCs w:val="20"/>
      <w:u w:val="thick"/>
    </w:rPr>
  </w:style>
  <w:style w:type="paragraph" w:customStyle="1" w:styleId="Style12">
    <w:name w:val="Style12"/>
    <w:basedOn w:val="Normal"/>
    <w:link w:val="Style12Char"/>
    <w:qFormat/>
    <w:rsid w:val="0010781E"/>
    <w:rPr>
      <w:rFonts w:eastAsia="Times New Roman"/>
      <w:b/>
      <w:u w:val="thick"/>
    </w:rPr>
  </w:style>
  <w:style w:type="character" w:customStyle="1" w:styleId="Style11Char">
    <w:name w:val="Style11 Char"/>
    <w:basedOn w:val="DefaultParagraphFont"/>
    <w:link w:val="Style11"/>
    <w:rsid w:val="0010781E"/>
    <w:rPr>
      <w:rFonts w:eastAsia="Times New Roman"/>
      <w:b/>
      <w:szCs w:val="20"/>
      <w:u w:val="thick"/>
    </w:rPr>
  </w:style>
  <w:style w:type="character" w:customStyle="1" w:styleId="Style12Char">
    <w:name w:val="Style12 Char"/>
    <w:basedOn w:val="DefaultParagraphFont"/>
    <w:link w:val="Style12"/>
    <w:rsid w:val="0010781E"/>
    <w:rPr>
      <w:rFonts w:eastAsia="Times New Roman"/>
      <w:b/>
      <w:u w:val="thick"/>
    </w:rPr>
  </w:style>
  <w:style w:type="character" w:customStyle="1" w:styleId="caps-label">
    <w:name w:val="caps-label"/>
    <w:basedOn w:val="DefaultParagraphFont"/>
    <w:rsid w:val="0010781E"/>
  </w:style>
  <w:style w:type="character" w:customStyle="1" w:styleId="wikiexternallink">
    <w:name w:val="wikiexternallink"/>
    <w:basedOn w:val="DefaultParagraphFont"/>
    <w:rsid w:val="0010781E"/>
  </w:style>
  <w:style w:type="character" w:customStyle="1" w:styleId="wikigeneratedlinkcontent">
    <w:name w:val="wikigeneratedlinkcontent"/>
    <w:basedOn w:val="DefaultParagraphFont"/>
    <w:rsid w:val="0010781E"/>
  </w:style>
  <w:style w:type="character" w:customStyle="1" w:styleId="ShrinkChar">
    <w:name w:val="Shrink Char"/>
    <w:link w:val="Shrink"/>
    <w:locked/>
    <w:rsid w:val="0010781E"/>
    <w:rPr>
      <w:rFonts w:ascii="Garamond" w:eastAsia="Times New Roman" w:hAnsi="Garamond"/>
      <w:sz w:val="12"/>
    </w:rPr>
  </w:style>
  <w:style w:type="paragraph" w:customStyle="1" w:styleId="Shrink">
    <w:name w:val="Shrink"/>
    <w:link w:val="ShrinkChar"/>
    <w:qFormat/>
    <w:rsid w:val="0010781E"/>
    <w:pPr>
      <w:ind w:left="288" w:right="288"/>
    </w:pPr>
    <w:rPr>
      <w:rFonts w:ascii="Garamond" w:eastAsia="Times New Roman" w:hAnsi="Garamond"/>
      <w:sz w:val="12"/>
    </w:rPr>
  </w:style>
  <w:style w:type="character" w:customStyle="1" w:styleId="aqj">
    <w:name w:val="aqj"/>
    <w:basedOn w:val="DefaultParagraphFont"/>
    <w:rsid w:val="0010781E"/>
  </w:style>
  <w:style w:type="character" w:customStyle="1" w:styleId="StyleStyleBoldUnderlineIntenseEmphasisUnderlineapple-style-s">
    <w:name w:val="Style Style Bold UnderlineIntense EmphasisUnderlineapple-style-s..."/>
    <w:basedOn w:val="DefaultParagraphFont"/>
    <w:rsid w:val="0010781E"/>
    <w:rPr>
      <w:b w:val="0"/>
      <w:bCs w:val="0"/>
      <w:sz w:val="22"/>
      <w:u w:val="single"/>
      <w:bdr w:val="none" w:sz="0" w:space="0" w:color="auto"/>
    </w:rPr>
  </w:style>
  <w:style w:type="paragraph" w:customStyle="1" w:styleId="blocktitle0">
    <w:name w:val="block title"/>
    <w:basedOn w:val="Normal"/>
    <w:link w:val="blocktitleChar"/>
    <w:autoRedefine/>
    <w:qFormat/>
    <w:rsid w:val="0010781E"/>
    <w:pPr>
      <w:spacing w:after="240"/>
      <w:jc w:val="center"/>
      <w:outlineLvl w:val="0"/>
    </w:pPr>
    <w:rPr>
      <w:rFonts w:eastAsia="Calibri"/>
      <w:b/>
      <w:caps/>
      <w:sz w:val="28"/>
      <w:szCs w:val="28"/>
      <w:lang w:val="es-ES"/>
    </w:rPr>
  </w:style>
  <w:style w:type="character" w:customStyle="1" w:styleId="Boxed">
    <w:name w:val="Boxed"/>
    <w:qFormat/>
    <w:rsid w:val="0010781E"/>
    <w:rPr>
      <w:rFonts w:ascii="Times New Roman" w:hAnsi="Times New Roman"/>
      <w:sz w:val="20"/>
      <w:bdr w:val="single" w:sz="6" w:space="0" w:color="auto"/>
    </w:rPr>
  </w:style>
  <w:style w:type="character" w:customStyle="1" w:styleId="UnderlineCard">
    <w:name w:val="Underline Card"/>
    <w:uiPriority w:val="6"/>
    <w:qFormat/>
    <w:rsid w:val="0010781E"/>
    <w:rPr>
      <w:rFonts w:ascii="Arial" w:hAnsi="Arial"/>
      <w:b w:val="0"/>
      <w:bCs/>
      <w:sz w:val="20"/>
      <w:u w:val="single"/>
    </w:rPr>
  </w:style>
  <w:style w:type="character" w:customStyle="1" w:styleId="story-author">
    <w:name w:val="story-author"/>
    <w:basedOn w:val="DefaultParagraphFont"/>
    <w:rsid w:val="0010781E"/>
  </w:style>
  <w:style w:type="paragraph" w:customStyle="1" w:styleId="type">
    <w:name w:val="type"/>
    <w:basedOn w:val="Normal"/>
    <w:qFormat/>
    <w:rsid w:val="0010781E"/>
    <w:pPr>
      <w:spacing w:before="100" w:beforeAutospacing="1" w:after="100" w:afterAutospacing="1"/>
    </w:pPr>
    <w:rPr>
      <w:rFonts w:eastAsia="Times New Roman"/>
    </w:rPr>
  </w:style>
  <w:style w:type="character" w:customStyle="1" w:styleId="institution">
    <w:name w:val="institution"/>
    <w:basedOn w:val="DefaultParagraphFont"/>
    <w:rsid w:val="0010781E"/>
  </w:style>
  <w:style w:type="character" w:customStyle="1" w:styleId="abodyblack3">
    <w:name w:val="abodyblack3"/>
    <w:basedOn w:val="DefaultParagraphFont"/>
    <w:rsid w:val="0010781E"/>
  </w:style>
  <w:style w:type="paragraph" w:customStyle="1" w:styleId="UnderlineChar2CharChar">
    <w:name w:val="Underline Char2 Char Char"/>
    <w:basedOn w:val="Normal"/>
    <w:link w:val="UnderlineChar2CharCharChar"/>
    <w:qFormat/>
    <w:rsid w:val="0010781E"/>
    <w:rPr>
      <w:rFonts w:eastAsia="MS Mincho"/>
      <w:szCs w:val="20"/>
      <w:u w:val="single"/>
    </w:rPr>
  </w:style>
  <w:style w:type="character" w:customStyle="1" w:styleId="UnderlineChar2CharCharChar">
    <w:name w:val="Underline Char2 Char Char Char"/>
    <w:link w:val="UnderlineChar2CharChar"/>
    <w:rsid w:val="0010781E"/>
    <w:rPr>
      <w:rFonts w:eastAsia="MS Mincho"/>
      <w:szCs w:val="20"/>
      <w:u w:val="single"/>
    </w:rPr>
  </w:style>
  <w:style w:type="character" w:customStyle="1" w:styleId="CharacterStyle1">
    <w:name w:val="Character Style 1"/>
    <w:rsid w:val="0010781E"/>
    <w:rPr>
      <w:sz w:val="20"/>
      <w:szCs w:val="20"/>
    </w:rPr>
  </w:style>
  <w:style w:type="character" w:customStyle="1" w:styleId="FontStyle177">
    <w:name w:val="Font Style177"/>
    <w:basedOn w:val="DefaultParagraphFont"/>
    <w:uiPriority w:val="99"/>
    <w:rsid w:val="0010781E"/>
    <w:rPr>
      <w:rFonts w:ascii="Times New Roman" w:hAnsi="Times New Roman" w:cs="Times New Roman"/>
      <w:sz w:val="20"/>
      <w:szCs w:val="20"/>
    </w:rPr>
  </w:style>
  <w:style w:type="character" w:customStyle="1" w:styleId="FontStyle173">
    <w:name w:val="Font Style173"/>
    <w:basedOn w:val="DefaultParagraphFont"/>
    <w:uiPriority w:val="99"/>
    <w:rsid w:val="0010781E"/>
    <w:rPr>
      <w:rFonts w:ascii="Times New Roman" w:hAnsi="Times New Roman" w:cs="Times New Roman"/>
      <w:sz w:val="14"/>
      <w:szCs w:val="14"/>
    </w:rPr>
  </w:style>
  <w:style w:type="character" w:customStyle="1" w:styleId="FontStyle151">
    <w:name w:val="Font Style151"/>
    <w:basedOn w:val="DefaultParagraphFont"/>
    <w:uiPriority w:val="99"/>
    <w:rsid w:val="0010781E"/>
    <w:rPr>
      <w:rFonts w:ascii="Arial Narrow" w:hAnsi="Arial Narrow" w:cs="Arial Narrow"/>
      <w:b/>
      <w:bCs/>
      <w:sz w:val="12"/>
      <w:szCs w:val="12"/>
    </w:rPr>
  </w:style>
  <w:style w:type="character" w:customStyle="1" w:styleId="FontStyle156">
    <w:name w:val="Font Style156"/>
    <w:basedOn w:val="DefaultParagraphFont"/>
    <w:uiPriority w:val="99"/>
    <w:rsid w:val="0010781E"/>
    <w:rPr>
      <w:rFonts w:ascii="Arial Narrow" w:hAnsi="Arial Narrow" w:cs="Arial Narrow"/>
      <w:sz w:val="8"/>
      <w:szCs w:val="8"/>
    </w:rPr>
  </w:style>
  <w:style w:type="character" w:customStyle="1" w:styleId="FontStyle160">
    <w:name w:val="Font Style160"/>
    <w:basedOn w:val="DefaultParagraphFont"/>
    <w:uiPriority w:val="99"/>
    <w:rsid w:val="0010781E"/>
    <w:rPr>
      <w:rFonts w:ascii="Times New Roman" w:hAnsi="Times New Roman" w:cs="Times New Roman"/>
      <w:b/>
      <w:bCs/>
      <w:sz w:val="20"/>
      <w:szCs w:val="20"/>
    </w:rPr>
  </w:style>
  <w:style w:type="character" w:customStyle="1" w:styleId="FontStyle178">
    <w:name w:val="Font Style178"/>
    <w:basedOn w:val="DefaultParagraphFont"/>
    <w:uiPriority w:val="99"/>
    <w:rsid w:val="0010781E"/>
    <w:rPr>
      <w:rFonts w:ascii="Times New Roman" w:hAnsi="Times New Roman" w:cs="Times New Roman"/>
      <w:sz w:val="18"/>
      <w:szCs w:val="18"/>
    </w:rPr>
  </w:style>
  <w:style w:type="paragraph" w:customStyle="1" w:styleId="Style14">
    <w:name w:val="Style14"/>
    <w:basedOn w:val="Normal"/>
    <w:uiPriority w:val="99"/>
    <w:qFormat/>
    <w:rsid w:val="0010781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0781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0781E"/>
    <w:rPr>
      <w:rFonts w:ascii="Times New Roman" w:hAnsi="Times New Roman" w:cs="Times New Roman"/>
      <w:sz w:val="12"/>
      <w:szCs w:val="12"/>
    </w:rPr>
  </w:style>
  <w:style w:type="paragraph" w:customStyle="1" w:styleId="Style9">
    <w:name w:val="Style9"/>
    <w:basedOn w:val="Normal"/>
    <w:uiPriority w:val="99"/>
    <w:qFormat/>
    <w:rsid w:val="0010781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0781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0781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0781E"/>
    <w:rPr>
      <w:rFonts w:ascii="Times New Roman" w:hAnsi="Times New Roman" w:cs="Times New Roman"/>
      <w:sz w:val="16"/>
      <w:szCs w:val="16"/>
    </w:rPr>
  </w:style>
  <w:style w:type="character" w:customStyle="1" w:styleId="f">
    <w:name w:val="f"/>
    <w:basedOn w:val="DefaultParagraphFont"/>
    <w:rsid w:val="0010781E"/>
  </w:style>
  <w:style w:type="character" w:customStyle="1" w:styleId="TagsChar2">
    <w:name w:val="Tags Char2"/>
    <w:rsid w:val="0010781E"/>
    <w:rPr>
      <w:b/>
      <w:sz w:val="24"/>
    </w:rPr>
  </w:style>
  <w:style w:type="paragraph" w:customStyle="1" w:styleId="CardsFont6ptChar">
    <w:name w:val="Cards + Font: 6 pt Char"/>
    <w:basedOn w:val="Normal"/>
    <w:link w:val="CardsFont6ptCharChar"/>
    <w:qFormat/>
    <w:rsid w:val="0010781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0781E"/>
    <w:rPr>
      <w:rFonts w:eastAsia="Times New Roman"/>
      <w:sz w:val="12"/>
    </w:rPr>
  </w:style>
  <w:style w:type="character" w:customStyle="1" w:styleId="FontStyle172">
    <w:name w:val="Font Style172"/>
    <w:basedOn w:val="DefaultParagraphFont"/>
    <w:uiPriority w:val="99"/>
    <w:rsid w:val="0010781E"/>
    <w:rPr>
      <w:rFonts w:ascii="Times New Roman" w:hAnsi="Times New Roman" w:cs="Times New Roman"/>
      <w:b/>
      <w:bCs/>
      <w:sz w:val="16"/>
      <w:szCs w:val="16"/>
    </w:rPr>
  </w:style>
  <w:style w:type="paragraph" w:customStyle="1" w:styleId="Style18">
    <w:name w:val="Style18"/>
    <w:basedOn w:val="Normal"/>
    <w:uiPriority w:val="99"/>
    <w:qFormat/>
    <w:rsid w:val="0010781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0781E"/>
    <w:rPr>
      <w:rFonts w:ascii="Times New Roman" w:hAnsi="Times New Roman" w:cs="Times New Roman"/>
      <w:i/>
      <w:iCs/>
      <w:sz w:val="16"/>
      <w:szCs w:val="16"/>
    </w:rPr>
  </w:style>
  <w:style w:type="character" w:customStyle="1" w:styleId="FontStyle162">
    <w:name w:val="Font Style162"/>
    <w:basedOn w:val="DefaultParagraphFont"/>
    <w:uiPriority w:val="99"/>
    <w:rsid w:val="0010781E"/>
    <w:rPr>
      <w:rFonts w:ascii="Times New Roman" w:hAnsi="Times New Roman" w:cs="Times New Roman"/>
      <w:b/>
      <w:bCs/>
      <w:sz w:val="18"/>
      <w:szCs w:val="18"/>
    </w:rPr>
  </w:style>
  <w:style w:type="character" w:customStyle="1" w:styleId="FontStyle167">
    <w:name w:val="Font Style167"/>
    <w:basedOn w:val="DefaultParagraphFont"/>
    <w:uiPriority w:val="99"/>
    <w:rsid w:val="0010781E"/>
    <w:rPr>
      <w:rFonts w:ascii="Times New Roman" w:hAnsi="Times New Roman" w:cs="Times New Roman"/>
      <w:sz w:val="10"/>
      <w:szCs w:val="10"/>
    </w:rPr>
  </w:style>
  <w:style w:type="character" w:customStyle="1" w:styleId="FontStyle174">
    <w:name w:val="Font Style174"/>
    <w:basedOn w:val="DefaultParagraphFont"/>
    <w:uiPriority w:val="99"/>
    <w:rsid w:val="0010781E"/>
    <w:rPr>
      <w:rFonts w:ascii="Arial Narrow" w:hAnsi="Arial Narrow" w:cs="Arial Narrow"/>
      <w:b/>
      <w:bCs/>
      <w:sz w:val="18"/>
      <w:szCs w:val="18"/>
    </w:rPr>
  </w:style>
  <w:style w:type="paragraph" w:customStyle="1" w:styleId="Style47">
    <w:name w:val="Style47"/>
    <w:basedOn w:val="Normal"/>
    <w:uiPriority w:val="99"/>
    <w:qFormat/>
    <w:rsid w:val="0010781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0781E"/>
    <w:rPr>
      <w:rFonts w:ascii="Times New Roman" w:hAnsi="Times New Roman" w:cs="Times New Roman"/>
      <w:sz w:val="12"/>
      <w:szCs w:val="12"/>
    </w:rPr>
  </w:style>
  <w:style w:type="paragraph" w:customStyle="1" w:styleId="Style24">
    <w:name w:val="Style24"/>
    <w:basedOn w:val="Normal"/>
    <w:uiPriority w:val="99"/>
    <w:qFormat/>
    <w:rsid w:val="0010781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0781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0781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0781E"/>
    <w:rPr>
      <w:rFonts w:ascii="Times New Roman" w:hAnsi="Times New Roman" w:cs="Times New Roman"/>
      <w:b/>
      <w:bCs/>
      <w:sz w:val="18"/>
      <w:szCs w:val="18"/>
    </w:rPr>
  </w:style>
  <w:style w:type="paragraph" w:customStyle="1" w:styleId="Style21">
    <w:name w:val="Style21"/>
    <w:basedOn w:val="Normal"/>
    <w:uiPriority w:val="99"/>
    <w:qFormat/>
    <w:rsid w:val="0010781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0781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10781E"/>
    <w:rPr>
      <w:rFonts w:ascii="Calibri" w:hAnsi="Calibri"/>
      <w:sz w:val="20"/>
      <w:szCs w:val="20"/>
    </w:rPr>
  </w:style>
  <w:style w:type="paragraph" w:customStyle="1" w:styleId="Standard">
    <w:name w:val="Standard"/>
    <w:qFormat/>
    <w:rsid w:val="0010781E"/>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10781E"/>
    <w:rPr>
      <w:color w:val="000000"/>
      <w:sz w:val="32"/>
      <w:szCs w:val="32"/>
    </w:rPr>
  </w:style>
  <w:style w:type="paragraph" w:customStyle="1" w:styleId="Cardnon-underlined">
    <w:name w:val="Card non-underlined"/>
    <w:basedOn w:val="Normal"/>
    <w:link w:val="Cardnon-underlinedChar"/>
    <w:autoRedefine/>
    <w:uiPriority w:val="99"/>
    <w:qFormat/>
    <w:rsid w:val="0010781E"/>
    <w:rPr>
      <w:rFonts w:eastAsia="Times New Roman"/>
      <w:szCs w:val="20"/>
    </w:rPr>
  </w:style>
  <w:style w:type="character" w:customStyle="1" w:styleId="Cardnon-underlinedChar">
    <w:name w:val="Card non-underlined Char"/>
    <w:basedOn w:val="DefaultParagraphFont"/>
    <w:link w:val="Cardnon-underlined"/>
    <w:uiPriority w:val="99"/>
    <w:rsid w:val="0010781E"/>
    <w:rPr>
      <w:rFonts w:eastAsia="Times New Roman"/>
      <w:szCs w:val="20"/>
    </w:rPr>
  </w:style>
  <w:style w:type="numbering" w:customStyle="1" w:styleId="NoList1">
    <w:name w:val="No List1"/>
    <w:next w:val="NoList"/>
    <w:semiHidden/>
    <w:unhideWhenUsed/>
    <w:rsid w:val="0010781E"/>
  </w:style>
  <w:style w:type="character" w:customStyle="1" w:styleId="TitleChar2">
    <w:name w:val="Title Char2"/>
    <w:basedOn w:val="DefaultParagraphFont"/>
    <w:uiPriority w:val="10"/>
    <w:qFormat/>
    <w:locked/>
    <w:rsid w:val="0010781E"/>
    <w:rPr>
      <w:b/>
      <w:bCs/>
      <w:u w:val="single"/>
    </w:rPr>
  </w:style>
  <w:style w:type="paragraph" w:styleId="TOC3">
    <w:name w:val="toc 3"/>
    <w:basedOn w:val="Normal"/>
    <w:next w:val="Normal"/>
    <w:autoRedefine/>
    <w:rsid w:val="0010781E"/>
    <w:pPr>
      <w:ind w:left="400"/>
    </w:pPr>
    <w:rPr>
      <w:rFonts w:eastAsia="Times New Roman"/>
      <w:szCs w:val="20"/>
    </w:rPr>
  </w:style>
  <w:style w:type="paragraph" w:styleId="TOC4">
    <w:name w:val="toc 4"/>
    <w:basedOn w:val="Normal"/>
    <w:next w:val="Normal"/>
    <w:autoRedefine/>
    <w:rsid w:val="0010781E"/>
    <w:pPr>
      <w:ind w:left="600"/>
    </w:pPr>
    <w:rPr>
      <w:rFonts w:eastAsia="Times New Roman"/>
      <w:szCs w:val="20"/>
    </w:rPr>
  </w:style>
  <w:style w:type="paragraph" w:styleId="TOC5">
    <w:name w:val="toc 5"/>
    <w:basedOn w:val="Normal"/>
    <w:next w:val="Normal"/>
    <w:autoRedefine/>
    <w:rsid w:val="0010781E"/>
    <w:pPr>
      <w:ind w:left="800"/>
    </w:pPr>
    <w:rPr>
      <w:rFonts w:eastAsia="Times New Roman"/>
      <w:szCs w:val="20"/>
    </w:rPr>
  </w:style>
  <w:style w:type="paragraph" w:styleId="TOC6">
    <w:name w:val="toc 6"/>
    <w:basedOn w:val="Normal"/>
    <w:next w:val="Normal"/>
    <w:autoRedefine/>
    <w:rsid w:val="0010781E"/>
    <w:pPr>
      <w:ind w:left="1000"/>
    </w:pPr>
    <w:rPr>
      <w:rFonts w:eastAsia="Times New Roman"/>
      <w:szCs w:val="20"/>
    </w:rPr>
  </w:style>
  <w:style w:type="paragraph" w:styleId="TOC7">
    <w:name w:val="toc 7"/>
    <w:basedOn w:val="Normal"/>
    <w:next w:val="Normal"/>
    <w:autoRedefine/>
    <w:rsid w:val="0010781E"/>
    <w:pPr>
      <w:ind w:left="1200"/>
    </w:pPr>
    <w:rPr>
      <w:rFonts w:eastAsia="Times New Roman"/>
      <w:szCs w:val="20"/>
    </w:rPr>
  </w:style>
  <w:style w:type="paragraph" w:styleId="TOC8">
    <w:name w:val="toc 8"/>
    <w:basedOn w:val="Normal"/>
    <w:next w:val="Normal"/>
    <w:autoRedefine/>
    <w:rsid w:val="0010781E"/>
    <w:pPr>
      <w:ind w:left="1400"/>
    </w:pPr>
    <w:rPr>
      <w:rFonts w:eastAsia="Times New Roman"/>
      <w:szCs w:val="20"/>
    </w:rPr>
  </w:style>
  <w:style w:type="character" w:customStyle="1" w:styleId="allocatoragentsleft">
    <w:name w:val="al_locatoragentsleft"/>
    <w:basedOn w:val="DefaultParagraphFont"/>
    <w:rsid w:val="0010781E"/>
  </w:style>
  <w:style w:type="character" w:styleId="HTMLTypewriter">
    <w:name w:val="HTML Typewriter"/>
    <w:basedOn w:val="DefaultParagraphFont"/>
    <w:unhideWhenUsed/>
    <w:rsid w:val="0010781E"/>
    <w:rPr>
      <w:rFonts w:ascii="Courier New" w:eastAsia="Times New Roman" w:hAnsi="Courier New" w:cs="Courier New"/>
      <w:sz w:val="20"/>
      <w:szCs w:val="20"/>
    </w:rPr>
  </w:style>
  <w:style w:type="character" w:customStyle="1" w:styleId="caps">
    <w:name w:val="caps"/>
    <w:basedOn w:val="DefaultParagraphFont"/>
    <w:rsid w:val="0010781E"/>
  </w:style>
  <w:style w:type="character" w:customStyle="1" w:styleId="UnderlinesCharChar">
    <w:name w:val="Underlines Char Char"/>
    <w:basedOn w:val="DefaultParagraphFont"/>
    <w:rsid w:val="0010781E"/>
    <w:rPr>
      <w:rFonts w:cs="Arial"/>
      <w:b/>
      <w:bCs/>
      <w:noProof w:val="0"/>
      <w:sz w:val="22"/>
      <w:szCs w:val="26"/>
      <w:u w:val="single"/>
      <w:lang w:val="en-US" w:eastAsia="en-US" w:bidi="ar-SA"/>
    </w:rPr>
  </w:style>
  <w:style w:type="paragraph" w:customStyle="1" w:styleId="Carding">
    <w:name w:val="Carding"/>
    <w:basedOn w:val="Normal"/>
    <w:uiPriority w:val="99"/>
    <w:qFormat/>
    <w:rsid w:val="0010781E"/>
    <w:rPr>
      <w:rFonts w:eastAsia="Times New Roman"/>
      <w:sz w:val="18"/>
    </w:rPr>
  </w:style>
  <w:style w:type="character" w:customStyle="1" w:styleId="aunderline">
    <w:name w:val="aunderline"/>
    <w:basedOn w:val="DefaultParagraphFont"/>
    <w:rsid w:val="0010781E"/>
    <w:rPr>
      <w:rFonts w:ascii="Times New Roman" w:hAnsi="Times New Roman"/>
      <w:sz w:val="20"/>
      <w:szCs w:val="24"/>
      <w:u w:val="thick"/>
    </w:rPr>
  </w:style>
  <w:style w:type="character" w:customStyle="1" w:styleId="tagChar1">
    <w:name w:val="tag Char1"/>
    <w:basedOn w:val="DefaultParagraphFont"/>
    <w:rsid w:val="0010781E"/>
    <w:rPr>
      <w:b/>
      <w:noProof w:val="0"/>
      <w:sz w:val="24"/>
      <w:lang w:val="en-US" w:eastAsia="en-US" w:bidi="ar-SA"/>
    </w:rPr>
  </w:style>
  <w:style w:type="character" w:customStyle="1" w:styleId="tagChar2">
    <w:name w:val="tag Char2"/>
    <w:basedOn w:val="DefaultParagraphFont"/>
    <w:qFormat/>
    <w:rsid w:val="0010781E"/>
    <w:rPr>
      <w:b/>
      <w:noProof w:val="0"/>
      <w:sz w:val="24"/>
      <w:lang w:val="en-US" w:eastAsia="en-US" w:bidi="ar-SA"/>
    </w:rPr>
  </w:style>
  <w:style w:type="character" w:customStyle="1" w:styleId="Taggin-New">
    <w:name w:val="Taggin - New"/>
    <w:basedOn w:val="DefaultParagraphFont"/>
    <w:rsid w:val="0010781E"/>
    <w:rPr>
      <w:rFonts w:ascii="Arial Narrow" w:hAnsi="Arial Narrow"/>
      <w:b/>
      <w:sz w:val="22"/>
    </w:rPr>
  </w:style>
  <w:style w:type="character" w:customStyle="1" w:styleId="Boxing-New">
    <w:name w:val="Boxing - New"/>
    <w:basedOn w:val="DefaultParagraphFont"/>
    <w:rsid w:val="0010781E"/>
    <w:rPr>
      <w:rFonts w:ascii="Arial Narrow" w:hAnsi="Arial Narrow"/>
      <w:sz w:val="16"/>
      <w:u w:val="none"/>
      <w:bdr w:val="single" w:sz="4" w:space="0" w:color="auto"/>
    </w:rPr>
  </w:style>
  <w:style w:type="character" w:customStyle="1" w:styleId="ilad">
    <w:name w:val="il_ad"/>
    <w:rsid w:val="0010781E"/>
  </w:style>
  <w:style w:type="paragraph" w:customStyle="1" w:styleId="CardsHighlighted">
    <w:name w:val="Cards Highlighted"/>
    <w:next w:val="Normal"/>
    <w:link w:val="CardsHighlightedChar"/>
    <w:qFormat/>
    <w:rsid w:val="0010781E"/>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10781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10781E"/>
    <w:rPr>
      <w:rFonts w:ascii="Garamond" w:hAnsi="Garamond"/>
      <w:sz w:val="22"/>
      <w:szCs w:val="24"/>
      <w:u w:val="single"/>
      <w:lang w:val="en-US" w:eastAsia="en-US" w:bidi="ar-SA"/>
    </w:rPr>
  </w:style>
  <w:style w:type="paragraph" w:customStyle="1" w:styleId="Style2">
    <w:name w:val="Style2"/>
    <w:basedOn w:val="Heading4"/>
    <w:qFormat/>
    <w:rsid w:val="0010781E"/>
    <w:pPr>
      <w:spacing w:before="0"/>
    </w:pPr>
    <w:rPr>
      <w:rFonts w:eastAsia="Times New Roman" w:cs="Times New Roman"/>
      <w:iCs/>
      <w:caps/>
      <w:szCs w:val="20"/>
    </w:rPr>
  </w:style>
  <w:style w:type="character" w:customStyle="1" w:styleId="pagetitle">
    <w:name w:val="pagetitle"/>
    <w:basedOn w:val="DefaultParagraphFont"/>
    <w:rsid w:val="0010781E"/>
  </w:style>
  <w:style w:type="paragraph" w:customStyle="1" w:styleId="text">
    <w:name w:val="text"/>
    <w:basedOn w:val="Normal"/>
    <w:uiPriority w:val="99"/>
    <w:qFormat/>
    <w:rsid w:val="0010781E"/>
    <w:pPr>
      <w:spacing w:before="100" w:beforeAutospacing="1" w:after="100" w:afterAutospacing="1"/>
    </w:pPr>
    <w:rPr>
      <w:rFonts w:eastAsia="Times New Roman"/>
    </w:rPr>
  </w:style>
  <w:style w:type="character" w:customStyle="1" w:styleId="StyleUnderlineCharChar9ptBold1">
    <w:name w:val="Style Underline Char Char + 9 pt Bold1"/>
    <w:rsid w:val="0010781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0781E"/>
    <w:rPr>
      <w:rFonts w:ascii="Times New Roman" w:hAnsi="Times New Roman"/>
      <w:sz w:val="20"/>
      <w:szCs w:val="24"/>
      <w:u w:val="single"/>
      <w:lang w:val="en-US" w:eastAsia="en-US" w:bidi="ar-SA"/>
    </w:rPr>
  </w:style>
  <w:style w:type="character" w:customStyle="1" w:styleId="Style9ptBoldUnderline">
    <w:name w:val="Style 9 pt Bold Underline"/>
    <w:rsid w:val="0010781E"/>
    <w:rPr>
      <w:b/>
      <w:bCs/>
      <w:sz w:val="20"/>
      <w:u w:val="single"/>
    </w:rPr>
  </w:style>
  <w:style w:type="paragraph" w:customStyle="1" w:styleId="StyleUnderline9pt0">
    <w:name w:val="Style Underline + 9 pt"/>
    <w:link w:val="StyleUnderline9ptChar"/>
    <w:qFormat/>
    <w:rsid w:val="0010781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10781E"/>
    <w:rPr>
      <w:rFonts w:ascii="Arial" w:eastAsia="Times New Roman" w:hAnsi="Arial" w:cs="Times New Roman"/>
      <w:szCs w:val="20"/>
      <w:u w:val="single"/>
    </w:rPr>
  </w:style>
  <w:style w:type="character" w:customStyle="1" w:styleId="StyleUnderlineChar1Bold">
    <w:name w:val="Style Underline Char1 + Bold"/>
    <w:rsid w:val="0010781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0781E"/>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10781E"/>
    <w:rPr>
      <w:rFonts w:ascii="Calibri" w:hAnsi="Calibri" w:cs="Calibri"/>
      <w:kern w:val="32"/>
      <w:szCs w:val="20"/>
      <w:u w:val="single"/>
      <w:lang w:eastAsia="ar-SA"/>
    </w:rPr>
  </w:style>
  <w:style w:type="character" w:customStyle="1" w:styleId="TagsCharCharChar">
    <w:name w:val="Tags Char Char Char"/>
    <w:basedOn w:val="DefaultParagraphFont"/>
    <w:rsid w:val="0010781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0781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10781E"/>
    <w:rPr>
      <w:color w:val="000000"/>
      <w:sz w:val="20"/>
      <w:u w:val="single"/>
    </w:rPr>
  </w:style>
  <w:style w:type="character" w:customStyle="1" w:styleId="Style11ptBlack">
    <w:name w:val="Style 11 pt Black"/>
    <w:basedOn w:val="DefaultParagraphFont"/>
    <w:rsid w:val="0010781E"/>
    <w:rPr>
      <w:color w:val="000000"/>
      <w:sz w:val="20"/>
    </w:rPr>
  </w:style>
  <w:style w:type="character" w:customStyle="1" w:styleId="StyleUnderlineCharTimesBold">
    <w:name w:val="Style Underline Char + Times Bold"/>
    <w:basedOn w:val="DefaultParagraphFont"/>
    <w:rsid w:val="0010781E"/>
    <w:rPr>
      <w:rFonts w:ascii="Times" w:hAnsi="Times"/>
      <w:b w:val="0"/>
      <w:bCs/>
      <w:sz w:val="20"/>
      <w:u w:val="single"/>
    </w:rPr>
  </w:style>
  <w:style w:type="character" w:customStyle="1" w:styleId="blubigktbiz">
    <w:name w:val="blubigktbiz"/>
    <w:rsid w:val="0010781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0781E"/>
  </w:style>
  <w:style w:type="character" w:customStyle="1" w:styleId="StyleevidencetextBorderSinglesolidlineAuto05ptLChar">
    <w:name w:val="Style evidence text + Border: : (Single solid line Auto  0.5 pt L... Char"/>
    <w:link w:val="StyleevidencetextBorderSinglesolidlineAuto05ptL"/>
    <w:rsid w:val="0010781E"/>
    <w:rPr>
      <w:color w:val="000000"/>
      <w:lang w:val="x-none" w:eastAsia="x-none"/>
    </w:rPr>
  </w:style>
  <w:style w:type="character" w:customStyle="1" w:styleId="Style4CharChar">
    <w:name w:val="Style4 Char Char"/>
    <w:basedOn w:val="DefaultParagraphFont"/>
    <w:rsid w:val="0010781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0781E"/>
    <w:rPr>
      <w:rFonts w:ascii="Times New Roman" w:hAnsi="Times New Roman" w:cs="Times New Roman"/>
      <w:sz w:val="16"/>
      <w:szCs w:val="16"/>
    </w:rPr>
  </w:style>
  <w:style w:type="character" w:customStyle="1" w:styleId="StyleEmphasisArial12ptBold">
    <w:name w:val="Style Emphasis + Arial 12 pt Bold"/>
    <w:rsid w:val="0010781E"/>
    <w:rPr>
      <w:rFonts w:ascii="Arial" w:hAnsi="Arial"/>
      <w:b/>
      <w:bCs/>
      <w:i/>
      <w:iCs/>
      <w:sz w:val="24"/>
    </w:rPr>
  </w:style>
  <w:style w:type="character" w:customStyle="1" w:styleId="super">
    <w:name w:val="super"/>
    <w:rsid w:val="0010781E"/>
  </w:style>
  <w:style w:type="character" w:customStyle="1" w:styleId="text30">
    <w:name w:val="text30"/>
    <w:rsid w:val="0010781E"/>
  </w:style>
  <w:style w:type="character" w:customStyle="1" w:styleId="uppercase">
    <w:name w:val="uppercase"/>
    <w:rsid w:val="0010781E"/>
  </w:style>
  <w:style w:type="character" w:customStyle="1" w:styleId="bodytext0">
    <w:name w:val="bodytext"/>
    <w:rsid w:val="0010781E"/>
  </w:style>
  <w:style w:type="character" w:customStyle="1" w:styleId="entry-title">
    <w:name w:val="entry-title"/>
    <w:rsid w:val="0010781E"/>
  </w:style>
  <w:style w:type="character" w:customStyle="1" w:styleId="BodyTextIndentChar1">
    <w:name w:val="Body Text Indent Char1"/>
    <w:basedOn w:val="DefaultParagraphFont"/>
    <w:uiPriority w:val="99"/>
    <w:semiHidden/>
    <w:rsid w:val="0010781E"/>
    <w:rPr>
      <w:rFonts w:ascii="Times New Roman" w:hAnsi="Times New Roman" w:cs="Times New Roman"/>
      <w:sz w:val="20"/>
    </w:rPr>
  </w:style>
  <w:style w:type="character" w:customStyle="1" w:styleId="Style6pt">
    <w:name w:val="Style 6 pt"/>
    <w:basedOn w:val="DefaultParagraphFont"/>
    <w:qFormat/>
    <w:rsid w:val="0010781E"/>
    <w:rPr>
      <w:sz w:val="12"/>
    </w:rPr>
  </w:style>
  <w:style w:type="character" w:customStyle="1" w:styleId="CiteCharCharCharCharCharChar">
    <w:name w:val="Cite Char Char Char Char Char Char"/>
    <w:basedOn w:val="DefaultParagraphFont"/>
    <w:rsid w:val="0010781E"/>
    <w:rPr>
      <w:b/>
      <w:noProof w:val="0"/>
      <w:sz w:val="22"/>
      <w:szCs w:val="24"/>
      <w:u w:val="single"/>
      <w:lang w:val="en-US" w:eastAsia="en-US" w:bidi="ar-SA"/>
    </w:rPr>
  </w:style>
  <w:style w:type="character" w:customStyle="1" w:styleId="mainbody1">
    <w:name w:val="mainbody1"/>
    <w:basedOn w:val="DefaultParagraphFont"/>
    <w:rsid w:val="0010781E"/>
    <w:rPr>
      <w:rFonts w:ascii="Verdana" w:hAnsi="Verdana" w:hint="default"/>
      <w:color w:val="000000"/>
      <w:sz w:val="22"/>
      <w:szCs w:val="22"/>
    </w:rPr>
  </w:style>
  <w:style w:type="character" w:customStyle="1" w:styleId="ssl4">
    <w:name w:val="ss_l4"/>
    <w:basedOn w:val="DefaultParagraphFont"/>
    <w:rsid w:val="0010781E"/>
  </w:style>
  <w:style w:type="paragraph" w:customStyle="1" w:styleId="StyleNormalWeb11ptUnderline">
    <w:name w:val="Style Normal (Web) + 11 pt Underline"/>
    <w:basedOn w:val="NormalWeb"/>
    <w:link w:val="StyleNormalWeb11ptUnderlineChar"/>
    <w:qFormat/>
    <w:rsid w:val="0010781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10781E"/>
    <w:rPr>
      <w:rFonts w:eastAsia="Calibri"/>
      <w:u w:val="single"/>
    </w:rPr>
  </w:style>
  <w:style w:type="character" w:customStyle="1" w:styleId="cit-first-element">
    <w:name w:val="cit-first-element"/>
    <w:basedOn w:val="DefaultParagraphFont"/>
    <w:rsid w:val="0010781E"/>
  </w:style>
  <w:style w:type="character" w:customStyle="1" w:styleId="title1">
    <w:name w:val="title1"/>
    <w:basedOn w:val="DefaultParagraphFont"/>
    <w:rsid w:val="0010781E"/>
  </w:style>
  <w:style w:type="character" w:customStyle="1" w:styleId="StyleThickunderline1">
    <w:name w:val="Style Thick underline1"/>
    <w:basedOn w:val="DefaultParagraphFont"/>
    <w:rsid w:val="0010781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0781E"/>
    <w:rPr>
      <w:rFonts w:ascii="Georgia" w:hAnsi="Georgia"/>
    </w:rPr>
  </w:style>
  <w:style w:type="character" w:customStyle="1" w:styleId="FooterChar1">
    <w:name w:val="Footer Char1"/>
    <w:basedOn w:val="DefaultParagraphFont"/>
    <w:uiPriority w:val="99"/>
    <w:semiHidden/>
    <w:rsid w:val="0010781E"/>
    <w:rPr>
      <w:rFonts w:ascii="Georgia" w:hAnsi="Georgia"/>
    </w:rPr>
  </w:style>
  <w:style w:type="character" w:customStyle="1" w:styleId="AnalyticChar">
    <w:name w:val="Analytic Char"/>
    <w:basedOn w:val="DefaultParagraphFont"/>
    <w:link w:val="Analytic"/>
    <w:rsid w:val="0010781E"/>
    <w:rPr>
      <w:b/>
      <w:sz w:val="24"/>
    </w:rPr>
  </w:style>
  <w:style w:type="character" w:customStyle="1" w:styleId="UnderlineBold0">
    <w:name w:val="Underline Bold"/>
    <w:uiPriority w:val="6"/>
    <w:qFormat/>
    <w:rsid w:val="0010781E"/>
    <w:rPr>
      <w:b/>
      <w:sz w:val="20"/>
      <w:u w:val="single"/>
    </w:rPr>
  </w:style>
  <w:style w:type="paragraph" w:customStyle="1" w:styleId="Underline20">
    <w:name w:val="Underline2"/>
    <w:basedOn w:val="Normal"/>
    <w:link w:val="Underline2Char"/>
    <w:autoRedefine/>
    <w:uiPriority w:val="4"/>
    <w:qFormat/>
    <w:rsid w:val="0010781E"/>
    <w:rPr>
      <w:b/>
      <w:u w:val="single"/>
    </w:rPr>
  </w:style>
  <w:style w:type="character" w:customStyle="1" w:styleId="Underline2Char">
    <w:name w:val="Underline2 Char"/>
    <w:basedOn w:val="DefaultParagraphFont"/>
    <w:link w:val="Underline20"/>
    <w:uiPriority w:val="4"/>
    <w:rsid w:val="0010781E"/>
    <w:rPr>
      <w:b/>
      <w:u w:val="single"/>
    </w:rPr>
  </w:style>
  <w:style w:type="character" w:customStyle="1" w:styleId="NormalTextChar">
    <w:name w:val="Normal Text Char"/>
    <w:link w:val="NormalText"/>
    <w:rsid w:val="0010781E"/>
    <w:rPr>
      <w:rFonts w:eastAsia="Times New Roman"/>
      <w:szCs w:val="26"/>
    </w:rPr>
  </w:style>
  <w:style w:type="paragraph" w:customStyle="1" w:styleId="TableParagraph">
    <w:name w:val="Table Paragraph"/>
    <w:basedOn w:val="Normal"/>
    <w:uiPriority w:val="1"/>
    <w:qFormat/>
    <w:rsid w:val="0010781E"/>
    <w:pPr>
      <w:widowControl w:val="0"/>
    </w:pPr>
  </w:style>
  <w:style w:type="character" w:customStyle="1" w:styleId="UnderlineChar0">
    <w:name w:val="UnderlineChar"/>
    <w:rsid w:val="0010781E"/>
    <w:rPr>
      <w:sz w:val="24"/>
      <w:u w:val="single"/>
      <w:shd w:val="clear" w:color="auto" w:fill="auto"/>
    </w:rPr>
  </w:style>
  <w:style w:type="character" w:customStyle="1" w:styleId="foreground">
    <w:name w:val="foreground"/>
    <w:basedOn w:val="DefaultParagraphFont"/>
    <w:rsid w:val="0010781E"/>
  </w:style>
  <w:style w:type="paragraph" w:customStyle="1" w:styleId="StyleCircled11pt">
    <w:name w:val="Style Circled + 11 pt"/>
    <w:basedOn w:val="Normal"/>
    <w:link w:val="StyleCircled11ptChar"/>
    <w:qFormat/>
    <w:rsid w:val="0010781E"/>
    <w:rPr>
      <w:rFonts w:eastAsia="Times New Roman"/>
      <w:b/>
      <w:bCs/>
      <w:sz w:val="20"/>
      <w:u w:val="single"/>
    </w:rPr>
  </w:style>
  <w:style w:type="character" w:customStyle="1" w:styleId="StyleCircled11ptChar">
    <w:name w:val="Style Circled + 11 pt Char"/>
    <w:link w:val="StyleCircled11pt"/>
    <w:rsid w:val="0010781E"/>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10781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0781E"/>
    <w:rPr>
      <w:rFonts w:ascii="Times" w:eastAsia="Times New Roman" w:hAnsi="Times"/>
      <w:sz w:val="20"/>
      <w:szCs w:val="28"/>
      <w:u w:val="single"/>
    </w:rPr>
  </w:style>
  <w:style w:type="paragraph" w:customStyle="1" w:styleId="cite20">
    <w:name w:val="cite2"/>
    <w:basedOn w:val="Normal"/>
    <w:uiPriority w:val="99"/>
    <w:qFormat/>
    <w:rsid w:val="0010781E"/>
    <w:rPr>
      <w:rFonts w:eastAsia="Times New Roman"/>
      <w:color w:val="000000"/>
      <w:sz w:val="20"/>
      <w:szCs w:val="20"/>
    </w:rPr>
  </w:style>
  <w:style w:type="character" w:customStyle="1" w:styleId="postby">
    <w:name w:val="post_by"/>
    <w:basedOn w:val="DefaultParagraphFont"/>
    <w:rsid w:val="0010781E"/>
  </w:style>
  <w:style w:type="character" w:customStyle="1" w:styleId="Style11ptBorderSinglesolidlineAuto05ptLinewidth">
    <w:name w:val="Style 11 pt Border: : (Single solid line Auto  0.5 pt Line width)"/>
    <w:rsid w:val="0010781E"/>
    <w:rPr>
      <w:sz w:val="20"/>
      <w:bdr w:val="single" w:sz="4" w:space="0" w:color="auto" w:frame="1"/>
    </w:rPr>
  </w:style>
  <w:style w:type="character" w:customStyle="1" w:styleId="StyleUnderlineChar9ptBorderSinglesolidlineAuto0">
    <w:name w:val="Style Underline Char + 9 pt Border: : (Single solid line Auto  0..."/>
    <w:rsid w:val="0010781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0781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0781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0781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0781E"/>
    <w:rPr>
      <w:sz w:val="20"/>
      <w:szCs w:val="24"/>
      <w:u w:val="single"/>
      <w:bdr w:val="single" w:sz="4" w:space="0" w:color="auto"/>
      <w:lang w:val="en-US" w:eastAsia="en-US" w:bidi="ar-SA"/>
    </w:rPr>
  </w:style>
  <w:style w:type="character" w:customStyle="1" w:styleId="StyleLatinGaramondUnderline">
    <w:name w:val="Style (Latin) Garamond Underline"/>
    <w:rsid w:val="0010781E"/>
    <w:rPr>
      <w:rFonts w:ascii="Times New Roman" w:hAnsi="Times New Roman"/>
      <w:sz w:val="20"/>
      <w:u w:val="single"/>
    </w:rPr>
  </w:style>
  <w:style w:type="character" w:customStyle="1" w:styleId="StyleLatinGaramond">
    <w:name w:val="Style (Latin) Garamond"/>
    <w:rsid w:val="0010781E"/>
    <w:rPr>
      <w:rFonts w:ascii="Times New Roman" w:hAnsi="Times New Roman"/>
      <w:sz w:val="20"/>
    </w:rPr>
  </w:style>
  <w:style w:type="character" w:customStyle="1" w:styleId="styletimesnewroman12ptbold0">
    <w:name w:val="styletimesnewroman12ptbold"/>
    <w:basedOn w:val="DefaultParagraphFont"/>
    <w:rsid w:val="0010781E"/>
  </w:style>
  <w:style w:type="character" w:customStyle="1" w:styleId="CharCharCharCharChar">
    <w:name w:val="Char Char Char Char Char"/>
    <w:aliases w:val="Char Char Char Char,Char Char Char Char Char Char Char1,Heading 2 Char1 Char Char Char Char Char Char"/>
    <w:basedOn w:val="DefaultParagraphFont"/>
    <w:rsid w:val="0010781E"/>
    <w:rPr>
      <w:rFonts w:cs="Arial"/>
      <w:b/>
      <w:bCs/>
      <w:iCs/>
      <w:sz w:val="24"/>
      <w:szCs w:val="28"/>
      <w:lang w:val="en-US" w:eastAsia="en-US" w:bidi="ar-SA"/>
    </w:rPr>
  </w:style>
  <w:style w:type="character" w:customStyle="1" w:styleId="mainheading">
    <w:name w:val="mainheading"/>
    <w:basedOn w:val="DefaultParagraphFont"/>
    <w:rsid w:val="0010781E"/>
  </w:style>
  <w:style w:type="paragraph" w:customStyle="1" w:styleId="BoldandUnderlineChar2CharChar">
    <w:name w:val="Bold and Underline Char2 Char Char"/>
    <w:basedOn w:val="Normal"/>
    <w:link w:val="BoldandUnderlineChar2CharCharChar"/>
    <w:qFormat/>
    <w:rsid w:val="0010781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0781E"/>
    <w:rPr>
      <w:rFonts w:eastAsia="Times New Roman"/>
      <w:b/>
      <w:u w:val="single"/>
    </w:rPr>
  </w:style>
  <w:style w:type="character" w:customStyle="1" w:styleId="StyleUnderlineChar9ptChar">
    <w:name w:val="Style Underline Char + 9 pt Char"/>
    <w:basedOn w:val="UnderlineCharChar"/>
    <w:rsid w:val="0010781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0781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0781E"/>
    <w:rPr>
      <w:sz w:val="16"/>
    </w:rPr>
  </w:style>
  <w:style w:type="paragraph" w:customStyle="1" w:styleId="Reduce8pt">
    <w:name w:val="Reduce 8pt"/>
    <w:basedOn w:val="Normal"/>
    <w:link w:val="Reduce8ptCharChar"/>
    <w:qFormat/>
    <w:rsid w:val="0010781E"/>
    <w:pPr>
      <w:autoSpaceDE w:val="0"/>
      <w:autoSpaceDN w:val="0"/>
      <w:adjustRightInd w:val="0"/>
      <w:jc w:val="both"/>
    </w:pPr>
    <w:rPr>
      <w:sz w:val="16"/>
    </w:rPr>
  </w:style>
  <w:style w:type="paragraph" w:styleId="List">
    <w:name w:val="List"/>
    <w:basedOn w:val="Normal"/>
    <w:uiPriority w:val="99"/>
    <w:unhideWhenUsed/>
    <w:rsid w:val="0010781E"/>
    <w:pPr>
      <w:contextualSpacing/>
    </w:pPr>
    <w:rPr>
      <w:rFonts w:eastAsia="Calibri"/>
    </w:rPr>
  </w:style>
  <w:style w:type="character" w:customStyle="1" w:styleId="CardIndentedChar">
    <w:name w:val="Card (Indented) Char"/>
    <w:link w:val="CardIndented"/>
    <w:locked/>
    <w:rsid w:val="0010781E"/>
  </w:style>
  <w:style w:type="character" w:customStyle="1" w:styleId="citenon-boldChar">
    <w:name w:val="cite non-bold Char"/>
    <w:basedOn w:val="DefaultParagraphFont"/>
    <w:link w:val="citenon-bold"/>
    <w:locked/>
    <w:rsid w:val="0010781E"/>
    <w:rPr>
      <w:rFonts w:ascii="Garamond" w:eastAsia="Times New Roman" w:hAnsi="Garamond"/>
      <w:szCs w:val="20"/>
    </w:rPr>
  </w:style>
  <w:style w:type="character" w:customStyle="1" w:styleId="boldciteChar4">
    <w:name w:val="bold cite Char4"/>
    <w:link w:val="boldcite"/>
    <w:locked/>
    <w:rsid w:val="0010781E"/>
    <w:rPr>
      <w:rFonts w:eastAsia="Times New Roman" w:cs="Times New Roman"/>
      <w:b/>
      <w:color w:val="000000"/>
      <w:sz w:val="20"/>
      <w:u w:val="thick" w:color="000000"/>
    </w:rPr>
  </w:style>
  <w:style w:type="paragraph" w:customStyle="1" w:styleId="boldcite">
    <w:name w:val="bold cite"/>
    <w:basedOn w:val="Normal"/>
    <w:link w:val="boldciteChar4"/>
    <w:qFormat/>
    <w:rsid w:val="0010781E"/>
    <w:rPr>
      <w:rFonts w:eastAsia="Times New Roman" w:cs="Times New Roman"/>
      <w:b/>
      <w:color w:val="000000"/>
      <w:sz w:val="20"/>
      <w:u w:val="thick" w:color="000000"/>
    </w:rPr>
  </w:style>
  <w:style w:type="paragraph" w:customStyle="1" w:styleId="Style7">
    <w:name w:val="Style7"/>
    <w:basedOn w:val="Normal"/>
    <w:uiPriority w:val="99"/>
    <w:qFormat/>
    <w:rsid w:val="0010781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10781E"/>
    <w:rPr>
      <w:rFonts w:eastAsia="Calibri"/>
      <w:b/>
    </w:rPr>
  </w:style>
  <w:style w:type="character" w:customStyle="1" w:styleId="HeadingsBaseChar">
    <w:name w:val="Headings Base Char"/>
    <w:basedOn w:val="DefaultParagraphFont"/>
    <w:link w:val="HeadingsBase"/>
    <w:locked/>
    <w:rsid w:val="0010781E"/>
    <w:rPr>
      <w:rFonts w:ascii="Times New Roman" w:hAnsi="Times New Roman" w:cs="Times New Roman"/>
      <w:b/>
      <w:sz w:val="32"/>
    </w:rPr>
  </w:style>
  <w:style w:type="paragraph" w:customStyle="1" w:styleId="HeadingsBase">
    <w:name w:val="Headings Base"/>
    <w:basedOn w:val="Normal"/>
    <w:link w:val="HeadingsBaseChar"/>
    <w:qFormat/>
    <w:rsid w:val="0010781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0781E"/>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10781E"/>
    <w:pPr>
      <w:spacing w:line="480" w:lineRule="auto"/>
      <w:ind w:firstLine="720"/>
    </w:pPr>
    <w:rPr>
      <w:rFonts w:eastAsia="Calibri"/>
    </w:rPr>
  </w:style>
  <w:style w:type="paragraph" w:customStyle="1" w:styleId="SchoolBlockQuote">
    <w:name w:val="School Block Quote"/>
    <w:basedOn w:val="SchoolPaper"/>
    <w:qFormat/>
    <w:rsid w:val="0010781E"/>
  </w:style>
  <w:style w:type="paragraph" w:customStyle="1" w:styleId="SchoolWorksCited">
    <w:name w:val="School Works Cited"/>
    <w:basedOn w:val="SchoolPaper"/>
    <w:qFormat/>
    <w:rsid w:val="0010781E"/>
  </w:style>
  <w:style w:type="paragraph" w:customStyle="1" w:styleId="BlockQuote">
    <w:name w:val="Block Quote"/>
    <w:basedOn w:val="Normal"/>
    <w:qFormat/>
    <w:rsid w:val="0010781E"/>
    <w:pPr>
      <w:ind w:left="720" w:right="720"/>
    </w:pPr>
    <w:rPr>
      <w:rFonts w:eastAsia="Calibri"/>
    </w:rPr>
  </w:style>
  <w:style w:type="paragraph" w:customStyle="1" w:styleId="PaperBody">
    <w:name w:val="Paper Body"/>
    <w:basedOn w:val="Normal"/>
    <w:qFormat/>
    <w:rsid w:val="0010781E"/>
    <w:pPr>
      <w:spacing w:line="480" w:lineRule="auto"/>
      <w:ind w:firstLine="720"/>
    </w:pPr>
    <w:rPr>
      <w:rFonts w:eastAsia="Calibri"/>
    </w:rPr>
  </w:style>
  <w:style w:type="paragraph" w:customStyle="1" w:styleId="PaperCitation">
    <w:name w:val="Paper Citation"/>
    <w:basedOn w:val="Normal"/>
    <w:qFormat/>
    <w:rsid w:val="0010781E"/>
    <w:pPr>
      <w:spacing w:line="480" w:lineRule="auto"/>
      <w:ind w:left="720" w:hanging="720"/>
    </w:pPr>
    <w:rPr>
      <w:rFonts w:eastAsia="Calibri"/>
    </w:rPr>
  </w:style>
  <w:style w:type="character" w:customStyle="1" w:styleId="hatChar">
    <w:name w:val="hat Char"/>
    <w:basedOn w:val="DefaultParagraphFont"/>
    <w:link w:val="hat"/>
    <w:locked/>
    <w:rsid w:val="0010781E"/>
    <w:rPr>
      <w:rFonts w:eastAsia="Times New Roman"/>
      <w:b/>
      <w:bCs/>
      <w:sz w:val="32"/>
      <w:u w:val="single"/>
      <w:lang w:bidi="en-US"/>
    </w:rPr>
  </w:style>
  <w:style w:type="paragraph" w:customStyle="1" w:styleId="WW-Default">
    <w:name w:val="WW-Default"/>
    <w:qFormat/>
    <w:rsid w:val="0010781E"/>
    <w:pPr>
      <w:suppressAutoHyphens/>
    </w:pPr>
    <w:rPr>
      <w:rFonts w:ascii="Georgia" w:eastAsia="Calibri" w:hAnsi="Georgia" w:cs="Calibri"/>
      <w:lang w:eastAsia="ar-SA"/>
    </w:rPr>
  </w:style>
  <w:style w:type="paragraph" w:customStyle="1" w:styleId="B-TagCite">
    <w:name w:val="B-TagCite"/>
    <w:qFormat/>
    <w:rsid w:val="0010781E"/>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10781E"/>
    <w:rPr>
      <w:rFonts w:ascii="Times New Roman" w:hAnsi="Times New Roman" w:cs="Times New Roman"/>
      <w:b/>
      <w:sz w:val="20"/>
    </w:rPr>
  </w:style>
  <w:style w:type="paragraph" w:customStyle="1" w:styleId="MicroText">
    <w:name w:val="MicroText"/>
    <w:basedOn w:val="Normal"/>
    <w:next w:val="Normal"/>
    <w:link w:val="MicroTextChar"/>
    <w:qFormat/>
    <w:rsid w:val="0010781E"/>
    <w:rPr>
      <w:rFonts w:ascii="Arial Narrow" w:hAnsi="Arial Narrow"/>
      <w:sz w:val="12"/>
    </w:rPr>
  </w:style>
  <w:style w:type="character" w:customStyle="1" w:styleId="Footnote2Char">
    <w:name w:val="Footnote2 Char"/>
    <w:link w:val="Footnote2"/>
    <w:locked/>
    <w:rsid w:val="0010781E"/>
  </w:style>
  <w:style w:type="paragraph" w:customStyle="1" w:styleId="Footnote2">
    <w:name w:val="Footnote2"/>
    <w:basedOn w:val="Normal"/>
    <w:next w:val="Normal"/>
    <w:link w:val="Footnote2Char"/>
    <w:autoRedefine/>
    <w:qFormat/>
    <w:rsid w:val="0010781E"/>
    <w:pPr>
      <w:spacing w:after="120" w:line="480" w:lineRule="auto"/>
    </w:pPr>
  </w:style>
  <w:style w:type="paragraph" w:customStyle="1" w:styleId="indent">
    <w:name w:val="indent"/>
    <w:basedOn w:val="Normal"/>
    <w:qFormat/>
    <w:rsid w:val="0010781E"/>
    <w:pPr>
      <w:spacing w:before="100" w:beforeAutospacing="1" w:after="100" w:afterAutospacing="1"/>
    </w:pPr>
    <w:rPr>
      <w:rFonts w:eastAsia="Times New Roman"/>
    </w:rPr>
  </w:style>
  <w:style w:type="paragraph" w:customStyle="1" w:styleId="PageHeaderLine1">
    <w:name w:val="PageHeaderLine1"/>
    <w:basedOn w:val="Normal"/>
    <w:qFormat/>
    <w:rsid w:val="0010781E"/>
    <w:pPr>
      <w:tabs>
        <w:tab w:val="right" w:pos="10800"/>
      </w:tabs>
    </w:pPr>
    <w:rPr>
      <w:rFonts w:eastAsia="Calibri"/>
      <w:b/>
    </w:rPr>
  </w:style>
  <w:style w:type="paragraph" w:customStyle="1" w:styleId="PageHeaderLine2">
    <w:name w:val="PageHeaderLine2"/>
    <w:basedOn w:val="Normal"/>
    <w:next w:val="Normal"/>
    <w:link w:val="PageHeaderLine2Char"/>
    <w:qFormat/>
    <w:rsid w:val="0010781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10781E"/>
    <w:rPr>
      <w:rFonts w:ascii="Times New Roman" w:hAnsi="Times New Roman" w:cs="Times New Roman"/>
      <w:sz w:val="20"/>
    </w:rPr>
  </w:style>
  <w:style w:type="paragraph" w:customStyle="1" w:styleId="CardText1">
    <w:name w:val="CardText"/>
    <w:basedOn w:val="Normal"/>
    <w:link w:val="CardTextChar3"/>
    <w:qFormat/>
    <w:rsid w:val="0010781E"/>
    <w:pPr>
      <w:ind w:left="288"/>
    </w:pPr>
    <w:rPr>
      <w:rFonts w:ascii="Times New Roman" w:hAnsi="Times New Roman" w:cs="Times New Roman"/>
      <w:sz w:val="20"/>
    </w:rPr>
  </w:style>
  <w:style w:type="character" w:customStyle="1" w:styleId="stylestylebold12pt">
    <w:name w:val="stylestylebold12pt"/>
    <w:basedOn w:val="DefaultParagraphFont"/>
    <w:rsid w:val="0010781E"/>
  </w:style>
  <w:style w:type="character" w:customStyle="1" w:styleId="styleboldunderline">
    <w:name w:val="styleboldunderline"/>
    <w:basedOn w:val="DefaultParagraphFont"/>
    <w:rsid w:val="0010781E"/>
  </w:style>
  <w:style w:type="character" w:customStyle="1" w:styleId="box">
    <w:name w:val="box"/>
    <w:basedOn w:val="DefaultParagraphFont"/>
    <w:rsid w:val="0010781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0781E"/>
    <w:rPr>
      <w:rFonts w:ascii="Arial Narrow" w:hAnsi="Arial Narrow" w:cs="Arial Narrow" w:hint="default"/>
      <w:sz w:val="18"/>
      <w:szCs w:val="18"/>
    </w:rPr>
  </w:style>
  <w:style w:type="character" w:customStyle="1" w:styleId="FontStyle14">
    <w:name w:val="Font Style14"/>
    <w:basedOn w:val="DefaultParagraphFont"/>
    <w:uiPriority w:val="99"/>
    <w:rsid w:val="0010781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0781E"/>
    <w:rPr>
      <w:rFonts w:ascii="Arial Narrow" w:hAnsi="Arial Narrow" w:cs="Arial Narrow" w:hint="default"/>
      <w:b/>
      <w:bCs/>
      <w:sz w:val="10"/>
      <w:szCs w:val="10"/>
    </w:rPr>
  </w:style>
  <w:style w:type="character" w:customStyle="1" w:styleId="CardTagandCiteChar">
    <w:name w:val="Card Tag and Cite Char"/>
    <w:basedOn w:val="DefaultParagraphFont"/>
    <w:rsid w:val="0010781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0781E"/>
    <w:rPr>
      <w:rFonts w:ascii="Arial Narrow" w:hAnsi="Arial Narrow"/>
      <w:b/>
      <w:color w:val="000000"/>
      <w:sz w:val="22"/>
      <w:szCs w:val="22"/>
      <w:u w:val="single"/>
    </w:rPr>
  </w:style>
  <w:style w:type="character" w:customStyle="1" w:styleId="SmallText0">
    <w:name w:val="SmallText"/>
    <w:rsid w:val="0010781E"/>
    <w:rPr>
      <w:color w:val="000000"/>
    </w:rPr>
  </w:style>
  <w:style w:type="character" w:customStyle="1" w:styleId="CitesChar1">
    <w:name w:val="Cites Char1"/>
    <w:basedOn w:val="DefaultParagraphFont"/>
    <w:rsid w:val="0010781E"/>
    <w:rPr>
      <w:b/>
      <w:bCs w:val="0"/>
      <w:szCs w:val="24"/>
      <w:u w:val="single"/>
      <w:lang w:val="en-US" w:eastAsia="en-US" w:bidi="ar-SA"/>
    </w:rPr>
  </w:style>
  <w:style w:type="character" w:customStyle="1" w:styleId="CardUnderlinedChar">
    <w:name w:val="Card Underlined Char"/>
    <w:basedOn w:val="DefaultParagraphFont"/>
    <w:rsid w:val="0010781E"/>
    <w:rPr>
      <w:rFonts w:ascii="Arial Narrow" w:hAnsi="Arial Narrow" w:hint="default"/>
      <w:sz w:val="22"/>
      <w:szCs w:val="24"/>
      <w:u w:val="single"/>
      <w:lang w:val="en-US" w:eastAsia="en-US" w:bidi="ar-SA"/>
    </w:rPr>
  </w:style>
  <w:style w:type="character" w:customStyle="1" w:styleId="underline3">
    <w:name w:val="underline3"/>
    <w:basedOn w:val="underline2"/>
    <w:rsid w:val="0010781E"/>
    <w:rPr>
      <w:rFonts w:ascii="Arial" w:hAnsi="Arial"/>
      <w:sz w:val="18"/>
      <w:u w:val="single"/>
      <w:bdr w:val="none" w:sz="0" w:space="0" w:color="auto" w:frame="1"/>
      <w:shd w:val="clear" w:color="auto" w:fill="FFFF00"/>
    </w:rPr>
  </w:style>
  <w:style w:type="character" w:customStyle="1" w:styleId="menu">
    <w:name w:val="menu"/>
    <w:basedOn w:val="DefaultParagraphFont"/>
    <w:rsid w:val="0010781E"/>
  </w:style>
  <w:style w:type="character" w:customStyle="1" w:styleId="itxtrst">
    <w:name w:val="itxtrst"/>
    <w:rsid w:val="0010781E"/>
  </w:style>
  <w:style w:type="character" w:customStyle="1" w:styleId="A-Underlining">
    <w:name w:val="A-Underlining"/>
    <w:basedOn w:val="DefaultParagraphFont"/>
    <w:rsid w:val="0010781E"/>
    <w:rPr>
      <w:rFonts w:ascii="Garamond" w:hAnsi="Garamond" w:hint="default"/>
      <w:color w:val="auto"/>
      <w:sz w:val="24"/>
      <w:u w:val="single"/>
    </w:rPr>
  </w:style>
  <w:style w:type="character" w:customStyle="1" w:styleId="StyleUnderlineBold0">
    <w:name w:val="Style Underline + Bold"/>
    <w:rsid w:val="0010781E"/>
    <w:rPr>
      <w:b/>
      <w:bCs/>
      <w:u w:val="single"/>
    </w:rPr>
  </w:style>
  <w:style w:type="character" w:customStyle="1" w:styleId="Underline-Highlighted">
    <w:name w:val="Underline-Highlighted"/>
    <w:uiPriority w:val="1"/>
    <w:qFormat/>
    <w:rsid w:val="0010781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0781E"/>
  </w:style>
  <w:style w:type="character" w:customStyle="1" w:styleId="newsmain">
    <w:name w:val="news_main"/>
    <w:basedOn w:val="DefaultParagraphFont"/>
    <w:rsid w:val="0010781E"/>
  </w:style>
  <w:style w:type="character" w:customStyle="1" w:styleId="vitstoryheadline">
    <w:name w:val="vitstoryheadline"/>
    <w:rsid w:val="0010781E"/>
  </w:style>
  <w:style w:type="character" w:customStyle="1" w:styleId="AuthorDate0">
    <w:name w:val="Author Date"/>
    <w:rsid w:val="0010781E"/>
    <w:rPr>
      <w:b/>
      <w:bCs w:val="0"/>
      <w:sz w:val="24"/>
      <w:u w:val="thick"/>
    </w:rPr>
  </w:style>
  <w:style w:type="character" w:customStyle="1" w:styleId="red">
    <w:name w:val="red"/>
    <w:basedOn w:val="DefaultParagraphFont"/>
    <w:rsid w:val="0010781E"/>
  </w:style>
  <w:style w:type="character" w:customStyle="1" w:styleId="at">
    <w:name w:val="at"/>
    <w:rsid w:val="0010781E"/>
  </w:style>
  <w:style w:type="character" w:customStyle="1" w:styleId="org">
    <w:name w:val="org"/>
    <w:rsid w:val="0010781E"/>
  </w:style>
  <w:style w:type="character" w:customStyle="1" w:styleId="pnumber">
    <w:name w:val="pnumber"/>
    <w:rsid w:val="0010781E"/>
  </w:style>
  <w:style w:type="character" w:customStyle="1" w:styleId="ital">
    <w:name w:val="ital"/>
    <w:rsid w:val="0010781E"/>
  </w:style>
  <w:style w:type="character" w:customStyle="1" w:styleId="orgdiv">
    <w:name w:val="orgdiv"/>
    <w:rsid w:val="0010781E"/>
  </w:style>
  <w:style w:type="character" w:customStyle="1" w:styleId="orgname">
    <w:name w:val="orgname"/>
    <w:rsid w:val="0010781E"/>
  </w:style>
  <w:style w:type="character" w:customStyle="1" w:styleId="city">
    <w:name w:val="city"/>
    <w:rsid w:val="0010781E"/>
  </w:style>
  <w:style w:type="character" w:customStyle="1" w:styleId="state">
    <w:name w:val="state"/>
    <w:rsid w:val="0010781E"/>
  </w:style>
  <w:style w:type="character" w:customStyle="1" w:styleId="country">
    <w:name w:val="country"/>
    <w:rsid w:val="0010781E"/>
  </w:style>
  <w:style w:type="character" w:customStyle="1" w:styleId="articletitle">
    <w:name w:val="articletitle"/>
    <w:rsid w:val="0010781E"/>
    <w:rPr>
      <w:rFonts w:ascii="Times New Roman" w:hAnsi="Times New Roman" w:cs="Times New Roman" w:hint="default"/>
    </w:rPr>
  </w:style>
  <w:style w:type="character" w:customStyle="1" w:styleId="6pointChar">
    <w:name w:val="6 point Char"/>
    <w:rsid w:val="0010781E"/>
    <w:rPr>
      <w:rFonts w:ascii="Times New Roman" w:hAnsi="Times New Roman" w:cs="Times New Roman" w:hint="default"/>
      <w:sz w:val="12"/>
      <w:lang w:val="en-US" w:eastAsia="en-US"/>
    </w:rPr>
  </w:style>
  <w:style w:type="character" w:customStyle="1" w:styleId="StyleThickunderline">
    <w:name w:val="Style Thick underline"/>
    <w:qFormat/>
    <w:rsid w:val="0010781E"/>
    <w:rPr>
      <w:u w:val="thick"/>
    </w:rPr>
  </w:style>
  <w:style w:type="character" w:customStyle="1" w:styleId="Box0">
    <w:name w:val="Box!"/>
    <w:rsid w:val="0010781E"/>
    <w:rPr>
      <w:rFonts w:ascii="Garamond" w:hAnsi="Garamond" w:hint="default"/>
      <w:sz w:val="24"/>
      <w:u w:val="single"/>
      <w:bdr w:val="single" w:sz="4" w:space="0" w:color="auto" w:frame="1"/>
    </w:rPr>
  </w:style>
  <w:style w:type="character" w:customStyle="1" w:styleId="citechar">
    <w:name w:val="citechar"/>
    <w:basedOn w:val="DefaultParagraphFont"/>
    <w:rsid w:val="0010781E"/>
  </w:style>
  <w:style w:type="character" w:customStyle="1" w:styleId="underlinechar2">
    <w:name w:val="underlinechar"/>
    <w:basedOn w:val="DefaultParagraphFont"/>
    <w:rsid w:val="0010781E"/>
  </w:style>
  <w:style w:type="character" w:customStyle="1" w:styleId="CardUnderlineChar">
    <w:name w:val="Card Underline Char"/>
    <w:rsid w:val="0010781E"/>
    <w:rPr>
      <w:szCs w:val="24"/>
      <w:u w:val="single"/>
      <w:lang w:val="en-US" w:eastAsia="en-US" w:bidi="ar-SA"/>
    </w:rPr>
  </w:style>
  <w:style w:type="character" w:customStyle="1" w:styleId="tagciteChar">
    <w:name w:val="tag/cite Char"/>
    <w:basedOn w:val="DefaultParagraphFont"/>
    <w:rsid w:val="0010781E"/>
    <w:rPr>
      <w:b/>
      <w:bCs w:val="0"/>
      <w:sz w:val="24"/>
      <w:lang w:val="en-US" w:eastAsia="en-US" w:bidi="ar-SA"/>
    </w:rPr>
  </w:style>
  <w:style w:type="character" w:customStyle="1" w:styleId="8pointChar">
    <w:name w:val="8 point Char"/>
    <w:basedOn w:val="DefaultParagraphFont"/>
    <w:rsid w:val="0010781E"/>
    <w:rPr>
      <w:sz w:val="16"/>
      <w:lang w:val="en-US" w:eastAsia="en-US" w:bidi="ar-SA"/>
    </w:rPr>
  </w:style>
  <w:style w:type="character" w:customStyle="1" w:styleId="BoldText12pt">
    <w:name w:val="Bold Text 12 pt"/>
    <w:rsid w:val="0010781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0781E"/>
  </w:style>
  <w:style w:type="table" w:styleId="TableGrid">
    <w:name w:val="Table Grid"/>
    <w:basedOn w:val="TableNormal"/>
    <w:rsid w:val="0010781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0781E"/>
    <w:rPr>
      <w:b/>
      <w:bCs w:val="0"/>
      <w:sz w:val="24"/>
      <w:lang w:val="en-US" w:eastAsia="en-US" w:bidi="ar-SA"/>
    </w:rPr>
  </w:style>
  <w:style w:type="character" w:customStyle="1" w:styleId="Mention11">
    <w:name w:val="Mention11"/>
    <w:basedOn w:val="DefaultParagraphFont"/>
    <w:uiPriority w:val="99"/>
    <w:semiHidden/>
    <w:unhideWhenUsed/>
    <w:rsid w:val="0010781E"/>
    <w:rPr>
      <w:color w:val="2B579A"/>
      <w:shd w:val="clear" w:color="auto" w:fill="E6E6E6"/>
    </w:rPr>
  </w:style>
  <w:style w:type="paragraph" w:customStyle="1" w:styleId="Emphasize">
    <w:name w:val="Emphasize"/>
    <w:basedOn w:val="Normal"/>
    <w:uiPriority w:val="7"/>
    <w:qFormat/>
    <w:rsid w:val="0010781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10781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0781E"/>
  </w:style>
  <w:style w:type="character" w:customStyle="1" w:styleId="Heading3Char2">
    <w:name w:val="Heading 3 Char2"/>
    <w:aliases w:val="Heading 3 Char Char Char4, Char Char1, Char Char Char4"/>
    <w:basedOn w:val="DefaultParagraphFont"/>
    <w:rsid w:val="0010781E"/>
    <w:rPr>
      <w:rFonts w:cs="Arial"/>
      <w:bCs/>
      <w:szCs w:val="26"/>
      <w:u w:val="single"/>
      <w:lang w:val="en-US" w:eastAsia="en-US" w:bidi="ar-SA"/>
    </w:rPr>
  </w:style>
  <w:style w:type="character" w:customStyle="1" w:styleId="Mention2">
    <w:name w:val="Mention2"/>
    <w:basedOn w:val="DefaultParagraphFont"/>
    <w:uiPriority w:val="99"/>
    <w:semiHidden/>
    <w:unhideWhenUsed/>
    <w:rsid w:val="0010781E"/>
    <w:rPr>
      <w:color w:val="2B579A"/>
      <w:shd w:val="clear" w:color="auto" w:fill="E6E6E6"/>
    </w:rPr>
  </w:style>
  <w:style w:type="paragraph" w:customStyle="1" w:styleId="FlashTag">
    <w:name w:val="FlashTag"/>
    <w:basedOn w:val="Normal"/>
    <w:link w:val="FlashTagChar"/>
    <w:autoRedefine/>
    <w:uiPriority w:val="4"/>
    <w:qFormat/>
    <w:rsid w:val="0010781E"/>
    <w:rPr>
      <w:rFonts w:asciiTheme="majorHAnsi" w:hAnsiTheme="majorHAnsi"/>
      <w:b/>
      <w:sz w:val="28"/>
    </w:rPr>
  </w:style>
  <w:style w:type="character" w:customStyle="1" w:styleId="FlashTagChar">
    <w:name w:val="FlashTag Char"/>
    <w:basedOn w:val="DefaultParagraphFont"/>
    <w:link w:val="FlashTag"/>
    <w:uiPriority w:val="4"/>
    <w:rsid w:val="0010781E"/>
    <w:rPr>
      <w:rFonts w:asciiTheme="majorHAnsi" w:hAnsiTheme="majorHAnsi"/>
      <w:b/>
      <w:sz w:val="28"/>
    </w:rPr>
  </w:style>
  <w:style w:type="paragraph" w:customStyle="1" w:styleId="Warrant">
    <w:name w:val="Warrant"/>
    <w:autoRedefine/>
    <w:uiPriority w:val="4"/>
    <w:qFormat/>
    <w:rsid w:val="0010781E"/>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10781E"/>
  </w:style>
  <w:style w:type="character" w:customStyle="1" w:styleId="m3965771245576658108gmail-styleunderline">
    <w:name w:val="m_3965771245576658108gmail-styleunderline"/>
    <w:basedOn w:val="DefaultParagraphFont"/>
    <w:rsid w:val="0010781E"/>
  </w:style>
  <w:style w:type="paragraph" w:customStyle="1" w:styleId="Header1">
    <w:name w:val="Header1"/>
    <w:aliases w:val="Header Char Char,Header Char Char Char Char Char Char Char Cha,Header Char2,Header Char1 Char,Char Char Char Cha"/>
    <w:basedOn w:val="Normal"/>
    <w:qFormat/>
    <w:rsid w:val="0010781E"/>
    <w:pPr>
      <w:tabs>
        <w:tab w:val="center" w:pos="4680"/>
        <w:tab w:val="right" w:pos="9360"/>
      </w:tabs>
    </w:pPr>
  </w:style>
  <w:style w:type="character" w:customStyle="1" w:styleId="EndnoteTextChar">
    <w:name w:val="Endnote Text Char"/>
    <w:basedOn w:val="DefaultParagraphFont"/>
    <w:link w:val="EndnoteText"/>
    <w:locked/>
    <w:rsid w:val="0010781E"/>
    <w:rPr>
      <w:rFonts w:ascii="Georgia" w:eastAsia="Times New Roman" w:hAnsi="Georgia"/>
      <w:szCs w:val="20"/>
    </w:rPr>
  </w:style>
  <w:style w:type="paragraph" w:styleId="EndnoteText">
    <w:name w:val="endnote text"/>
    <w:basedOn w:val="Normal"/>
    <w:link w:val="EndnoteTextChar"/>
    <w:unhideWhenUsed/>
    <w:rsid w:val="0010781E"/>
    <w:rPr>
      <w:rFonts w:ascii="Georgia" w:eastAsia="Times New Roman" w:hAnsi="Georgia"/>
      <w:szCs w:val="20"/>
    </w:rPr>
  </w:style>
  <w:style w:type="character" w:customStyle="1" w:styleId="EndnoteTextChar1">
    <w:name w:val="Endnote Text Char1"/>
    <w:basedOn w:val="DefaultParagraphFont"/>
    <w:semiHidden/>
    <w:rsid w:val="0010781E"/>
    <w:rPr>
      <w:sz w:val="20"/>
      <w:szCs w:val="20"/>
    </w:rPr>
  </w:style>
  <w:style w:type="character" w:customStyle="1" w:styleId="DateChar">
    <w:name w:val="Date Char"/>
    <w:aliases w:val="date Char"/>
    <w:basedOn w:val="DefaultParagraphFont"/>
    <w:link w:val="Date"/>
    <w:uiPriority w:val="99"/>
    <w:locked/>
    <w:rsid w:val="0010781E"/>
    <w:rPr>
      <w:rFonts w:ascii="Georgia" w:eastAsia="Times New Roman" w:hAnsi="Georgia"/>
    </w:rPr>
  </w:style>
  <w:style w:type="paragraph" w:styleId="Date">
    <w:name w:val="Date"/>
    <w:aliases w:val="date"/>
    <w:basedOn w:val="Normal"/>
    <w:next w:val="Normal"/>
    <w:link w:val="DateChar"/>
    <w:uiPriority w:val="99"/>
    <w:unhideWhenUsed/>
    <w:rsid w:val="0010781E"/>
    <w:rPr>
      <w:rFonts w:ascii="Georgia" w:eastAsia="Times New Roman" w:hAnsi="Georgia"/>
    </w:rPr>
  </w:style>
  <w:style w:type="character" w:customStyle="1" w:styleId="DateChar1">
    <w:name w:val="Date Char1"/>
    <w:basedOn w:val="DefaultParagraphFont"/>
    <w:uiPriority w:val="99"/>
    <w:semiHidden/>
    <w:rsid w:val="0010781E"/>
  </w:style>
  <w:style w:type="character" w:customStyle="1" w:styleId="BodyTextFirstIndentChar">
    <w:name w:val="Body Text First Indent Char"/>
    <w:basedOn w:val="BodyTextChar"/>
    <w:link w:val="BodyTextFirstIndent"/>
    <w:locked/>
    <w:rsid w:val="0010781E"/>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10781E"/>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10781E"/>
  </w:style>
  <w:style w:type="character" w:customStyle="1" w:styleId="BodyTextIndent2Char1">
    <w:name w:val="Body Text Indent 2 Char1"/>
    <w:basedOn w:val="DefaultParagraphFont"/>
    <w:semiHidden/>
    <w:rsid w:val="0010781E"/>
    <w:rPr>
      <w:rFonts w:ascii="Calibri" w:hAnsi="Calibri" w:cs="Calibri"/>
    </w:rPr>
  </w:style>
  <w:style w:type="character" w:customStyle="1" w:styleId="PlainTextChar1">
    <w:name w:val="Plain Text Char1"/>
    <w:basedOn w:val="DefaultParagraphFont"/>
    <w:semiHidden/>
    <w:rsid w:val="0010781E"/>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10781E"/>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10781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0781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0781E"/>
    <w:rPr>
      <w:rFonts w:ascii="Calibri" w:hAnsi="Calibri" w:cs="Calibri"/>
      <w:i/>
      <w:iCs/>
      <w:color w:val="000000" w:themeColor="text1"/>
    </w:rPr>
  </w:style>
  <w:style w:type="paragraph" w:customStyle="1" w:styleId="CiteSpacing">
    <w:name w:val="Cite Spacing"/>
    <w:basedOn w:val="Normal"/>
    <w:uiPriority w:val="4"/>
    <w:qFormat/>
    <w:rsid w:val="0010781E"/>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10781E"/>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10781E"/>
    <w:rPr>
      <w:rFonts w:eastAsia="Calibri"/>
      <w:b/>
    </w:rPr>
  </w:style>
  <w:style w:type="paragraph" w:customStyle="1" w:styleId="Heading2-Bold">
    <w:name w:val="Heading 2 - Bold"/>
    <w:basedOn w:val="Normal"/>
    <w:autoRedefine/>
    <w:uiPriority w:val="99"/>
    <w:qFormat/>
    <w:rsid w:val="0010781E"/>
    <w:rPr>
      <w:rFonts w:ascii="Garamond" w:eastAsia="Calibri" w:hAnsi="Garamond"/>
      <w:b/>
    </w:rPr>
  </w:style>
  <w:style w:type="paragraph" w:customStyle="1" w:styleId="tag">
    <w:name w:val="%tag"/>
    <w:basedOn w:val="Normal"/>
    <w:next w:val="Normal"/>
    <w:uiPriority w:val="99"/>
    <w:qFormat/>
    <w:rsid w:val="0010781E"/>
    <w:rPr>
      <w:rFonts w:ascii="Garamond" w:eastAsia="Calibri" w:hAnsi="Garamond"/>
      <w:bCs/>
      <w:sz w:val="18"/>
    </w:rPr>
  </w:style>
  <w:style w:type="character" w:customStyle="1" w:styleId="Style2Char">
    <w:name w:val="Style 2 Char"/>
    <w:link w:val="Style20"/>
    <w:uiPriority w:val="99"/>
    <w:locked/>
    <w:rsid w:val="0010781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0781E"/>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10781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0781E"/>
    <w:rPr>
      <w:rFonts w:ascii="Garamond" w:eastAsia="Times New Roman" w:hAnsi="Garamond"/>
      <w:szCs w:val="20"/>
      <w:u w:val="single"/>
      <w:lang w:val="x-none" w:eastAsia="x-none"/>
    </w:rPr>
  </w:style>
  <w:style w:type="character" w:customStyle="1" w:styleId="textsmallChar0">
    <w:name w:val="textsmall Char"/>
    <w:link w:val="textsmall0"/>
    <w:locked/>
    <w:rsid w:val="0010781E"/>
    <w:rPr>
      <w:rFonts w:ascii="Georgia" w:eastAsia="Times New Roman" w:hAnsi="Georgia"/>
      <w:sz w:val="18"/>
      <w:szCs w:val="20"/>
      <w:lang w:val="x-none" w:eastAsia="x-none"/>
    </w:rPr>
  </w:style>
  <w:style w:type="paragraph" w:customStyle="1" w:styleId="textsmall0">
    <w:name w:val="textsmall"/>
    <w:basedOn w:val="Normal"/>
    <w:link w:val="textsmallChar0"/>
    <w:qFormat/>
    <w:rsid w:val="0010781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10781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0781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10781E"/>
    <w:rPr>
      <w:rFonts w:ascii="Arial" w:eastAsia="Times New Roman" w:hAnsi="Arial" w:cs="Arial"/>
      <w:sz w:val="12"/>
    </w:rPr>
  </w:style>
  <w:style w:type="paragraph" w:customStyle="1" w:styleId="Micro">
    <w:name w:val="Micro"/>
    <w:basedOn w:val="Normal"/>
    <w:next w:val="Normal"/>
    <w:link w:val="MicroChar"/>
    <w:qFormat/>
    <w:rsid w:val="0010781E"/>
    <w:rPr>
      <w:rFonts w:ascii="Arial" w:eastAsia="Times New Roman" w:hAnsi="Arial" w:cs="Arial"/>
      <w:sz w:val="12"/>
    </w:rPr>
  </w:style>
  <w:style w:type="character" w:customStyle="1" w:styleId="CardNotUnderlinedChar1">
    <w:name w:val="Card Not Underlined Char1"/>
    <w:link w:val="CardNotUnderlined"/>
    <w:locked/>
    <w:rsid w:val="0010781E"/>
    <w:rPr>
      <w:rFonts w:ascii="Bell MT" w:eastAsia="Calibri" w:hAnsi="Bell MT"/>
      <w:szCs w:val="20"/>
    </w:rPr>
  </w:style>
  <w:style w:type="paragraph" w:customStyle="1" w:styleId="CardNotUnderlined">
    <w:name w:val="Card Not Underlined"/>
    <w:basedOn w:val="Normal"/>
    <w:link w:val="CardNotUnderlinedChar1"/>
    <w:autoRedefine/>
    <w:qFormat/>
    <w:rsid w:val="0010781E"/>
    <w:rPr>
      <w:rFonts w:ascii="Bell MT" w:eastAsia="Calibri" w:hAnsi="Bell MT"/>
      <w:szCs w:val="20"/>
    </w:rPr>
  </w:style>
  <w:style w:type="paragraph" w:customStyle="1" w:styleId="h-lead">
    <w:name w:val="h-lead"/>
    <w:basedOn w:val="Normal"/>
    <w:uiPriority w:val="99"/>
    <w:qFormat/>
    <w:rsid w:val="0010781E"/>
    <w:pPr>
      <w:spacing w:before="100" w:beforeAutospacing="1" w:after="100" w:afterAutospacing="1"/>
    </w:pPr>
    <w:rPr>
      <w:rFonts w:eastAsia="Times New Roman"/>
      <w:sz w:val="24"/>
    </w:rPr>
  </w:style>
  <w:style w:type="paragraph" w:customStyle="1" w:styleId="intro">
    <w:name w:val="intro"/>
    <w:basedOn w:val="Normal"/>
    <w:uiPriority w:val="99"/>
    <w:qFormat/>
    <w:rsid w:val="0010781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0781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0781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0781E"/>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10781E"/>
    <w:rPr>
      <w:rFonts w:eastAsia="Calibri"/>
    </w:rPr>
  </w:style>
  <w:style w:type="paragraph" w:customStyle="1" w:styleId="F3-TagAuthor">
    <w:name w:val="F3 - Tag/Author"/>
    <w:basedOn w:val="Normal"/>
    <w:uiPriority w:val="99"/>
    <w:qFormat/>
    <w:rsid w:val="0010781E"/>
    <w:rPr>
      <w:rFonts w:eastAsia="Times New Roman"/>
      <w:b/>
    </w:rPr>
  </w:style>
  <w:style w:type="paragraph" w:customStyle="1" w:styleId="F5-UnderlineNormal">
    <w:name w:val="F5 - Underline Normal"/>
    <w:basedOn w:val="Normal"/>
    <w:uiPriority w:val="99"/>
    <w:qFormat/>
    <w:rsid w:val="0010781E"/>
    <w:rPr>
      <w:rFonts w:eastAsia="Calibri"/>
      <w:u w:val="single"/>
    </w:rPr>
  </w:style>
  <w:style w:type="paragraph" w:customStyle="1" w:styleId="Brief-PrimarySource">
    <w:name w:val="Brief - Primary Source"/>
    <w:basedOn w:val="Normal"/>
    <w:uiPriority w:val="99"/>
    <w:qFormat/>
    <w:rsid w:val="0010781E"/>
    <w:rPr>
      <w:rFonts w:eastAsia="Times New Roman"/>
      <w:b/>
      <w:sz w:val="24"/>
      <w:u w:val="single"/>
    </w:rPr>
  </w:style>
  <w:style w:type="paragraph" w:customStyle="1" w:styleId="Brief-Underline">
    <w:name w:val="Brief - Underline"/>
    <w:basedOn w:val="Normal"/>
    <w:uiPriority w:val="99"/>
    <w:qFormat/>
    <w:rsid w:val="0010781E"/>
    <w:rPr>
      <w:rFonts w:eastAsia="Times New Roman"/>
      <w:u w:val="single"/>
    </w:rPr>
  </w:style>
  <w:style w:type="paragraph" w:customStyle="1" w:styleId="Brief">
    <w:name w:val="Brief"/>
    <w:basedOn w:val="Brief-PrimarySource"/>
    <w:uiPriority w:val="99"/>
    <w:qFormat/>
    <w:rsid w:val="0010781E"/>
    <w:rPr>
      <w:b w:val="0"/>
    </w:rPr>
  </w:style>
  <w:style w:type="paragraph" w:customStyle="1" w:styleId="CM2">
    <w:name w:val="CM2"/>
    <w:basedOn w:val="Normal"/>
    <w:next w:val="Normal"/>
    <w:uiPriority w:val="99"/>
    <w:qFormat/>
    <w:rsid w:val="0010781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0781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0781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0781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0781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0781E"/>
    <w:pPr>
      <w:widowControl w:val="0"/>
      <w:spacing w:line="276" w:lineRule="atLeast"/>
    </w:pPr>
    <w:rPr>
      <w:color w:val="auto"/>
    </w:rPr>
  </w:style>
  <w:style w:type="paragraph" w:customStyle="1" w:styleId="CM34">
    <w:name w:val="CM34"/>
    <w:basedOn w:val="Default"/>
    <w:next w:val="Default"/>
    <w:uiPriority w:val="99"/>
    <w:qFormat/>
    <w:rsid w:val="0010781E"/>
    <w:pPr>
      <w:widowControl w:val="0"/>
    </w:pPr>
    <w:rPr>
      <w:color w:val="auto"/>
    </w:rPr>
  </w:style>
  <w:style w:type="paragraph" w:customStyle="1" w:styleId="CM56">
    <w:name w:val="CM56"/>
    <w:basedOn w:val="Default"/>
    <w:next w:val="Default"/>
    <w:uiPriority w:val="99"/>
    <w:qFormat/>
    <w:rsid w:val="0010781E"/>
    <w:pPr>
      <w:widowControl w:val="0"/>
    </w:pPr>
    <w:rPr>
      <w:rFonts w:eastAsia="Calibri"/>
      <w:color w:val="auto"/>
    </w:rPr>
  </w:style>
  <w:style w:type="paragraph" w:customStyle="1" w:styleId="CM58">
    <w:name w:val="CM58"/>
    <w:basedOn w:val="Default"/>
    <w:next w:val="Default"/>
    <w:uiPriority w:val="99"/>
    <w:qFormat/>
    <w:rsid w:val="0010781E"/>
    <w:pPr>
      <w:widowControl w:val="0"/>
    </w:pPr>
    <w:rPr>
      <w:rFonts w:eastAsia="Calibri"/>
      <w:color w:val="auto"/>
    </w:rPr>
  </w:style>
  <w:style w:type="paragraph" w:customStyle="1" w:styleId="CM57">
    <w:name w:val="CM57"/>
    <w:basedOn w:val="Default"/>
    <w:next w:val="Default"/>
    <w:uiPriority w:val="99"/>
    <w:qFormat/>
    <w:rsid w:val="0010781E"/>
    <w:pPr>
      <w:widowControl w:val="0"/>
    </w:pPr>
    <w:rPr>
      <w:rFonts w:eastAsia="Calibri"/>
      <w:color w:val="auto"/>
    </w:rPr>
  </w:style>
  <w:style w:type="paragraph" w:customStyle="1" w:styleId="CM1">
    <w:name w:val="CM1"/>
    <w:basedOn w:val="Default"/>
    <w:next w:val="Default"/>
    <w:uiPriority w:val="99"/>
    <w:qFormat/>
    <w:rsid w:val="0010781E"/>
    <w:pPr>
      <w:widowControl w:val="0"/>
    </w:pPr>
    <w:rPr>
      <w:rFonts w:eastAsia="Calibri"/>
      <w:color w:val="auto"/>
    </w:rPr>
  </w:style>
  <w:style w:type="paragraph" w:customStyle="1" w:styleId="CM49">
    <w:name w:val="CM49"/>
    <w:basedOn w:val="Default"/>
    <w:next w:val="Default"/>
    <w:uiPriority w:val="99"/>
    <w:qFormat/>
    <w:rsid w:val="0010781E"/>
    <w:pPr>
      <w:widowControl w:val="0"/>
    </w:pPr>
    <w:rPr>
      <w:rFonts w:eastAsia="Calibri"/>
      <w:color w:val="auto"/>
    </w:rPr>
  </w:style>
  <w:style w:type="paragraph" w:customStyle="1" w:styleId="CM41">
    <w:name w:val="CM41"/>
    <w:basedOn w:val="Default"/>
    <w:next w:val="Default"/>
    <w:uiPriority w:val="99"/>
    <w:qFormat/>
    <w:rsid w:val="0010781E"/>
    <w:pPr>
      <w:widowControl w:val="0"/>
    </w:pPr>
    <w:rPr>
      <w:rFonts w:eastAsia="Calibri"/>
      <w:color w:val="auto"/>
    </w:rPr>
  </w:style>
  <w:style w:type="paragraph" w:customStyle="1" w:styleId="3rdOrderPara">
    <w:name w:val="3rd Order Para"/>
    <w:basedOn w:val="Default"/>
    <w:next w:val="Default"/>
    <w:rsid w:val="0010781E"/>
    <w:pPr>
      <w:widowControl w:val="0"/>
    </w:pPr>
    <w:rPr>
      <w:rFonts w:eastAsia="Calibri"/>
      <w:color w:val="auto"/>
    </w:rPr>
  </w:style>
  <w:style w:type="paragraph" w:customStyle="1" w:styleId="2ndOrderPara">
    <w:name w:val="2nd Order Para"/>
    <w:basedOn w:val="Default"/>
    <w:next w:val="Default"/>
    <w:rsid w:val="0010781E"/>
    <w:pPr>
      <w:widowControl w:val="0"/>
    </w:pPr>
    <w:rPr>
      <w:rFonts w:eastAsia="Calibri"/>
      <w:color w:val="auto"/>
    </w:rPr>
  </w:style>
  <w:style w:type="paragraph" w:customStyle="1" w:styleId="Normal-SIGN2">
    <w:name w:val="Normal-SIGN2"/>
    <w:basedOn w:val="Default"/>
    <w:next w:val="Default"/>
    <w:qFormat/>
    <w:rsid w:val="0010781E"/>
    <w:pPr>
      <w:widowControl w:val="0"/>
    </w:pPr>
    <w:rPr>
      <w:rFonts w:eastAsia="Calibri"/>
      <w:color w:val="auto"/>
    </w:rPr>
  </w:style>
  <w:style w:type="paragraph" w:customStyle="1" w:styleId="Normal-SIGN1">
    <w:name w:val="Normal-SIGN1"/>
    <w:basedOn w:val="Default"/>
    <w:next w:val="Default"/>
    <w:uiPriority w:val="99"/>
    <w:qFormat/>
    <w:rsid w:val="0010781E"/>
    <w:pPr>
      <w:widowControl w:val="0"/>
    </w:pPr>
    <w:rPr>
      <w:rFonts w:eastAsia="Calibri"/>
      <w:color w:val="auto"/>
    </w:rPr>
  </w:style>
  <w:style w:type="paragraph" w:customStyle="1" w:styleId="CM3">
    <w:name w:val="CM3"/>
    <w:basedOn w:val="Default"/>
    <w:next w:val="Default"/>
    <w:uiPriority w:val="99"/>
    <w:qFormat/>
    <w:rsid w:val="0010781E"/>
    <w:pPr>
      <w:widowControl w:val="0"/>
      <w:spacing w:line="553" w:lineRule="atLeast"/>
    </w:pPr>
    <w:rPr>
      <w:rFonts w:eastAsia="Calibri"/>
      <w:color w:val="auto"/>
    </w:rPr>
  </w:style>
  <w:style w:type="paragraph" w:customStyle="1" w:styleId="CM33">
    <w:name w:val="CM33"/>
    <w:basedOn w:val="Default"/>
    <w:next w:val="Default"/>
    <w:uiPriority w:val="99"/>
    <w:qFormat/>
    <w:rsid w:val="0010781E"/>
    <w:pPr>
      <w:widowControl w:val="0"/>
    </w:pPr>
    <w:rPr>
      <w:rFonts w:eastAsia="Calibri"/>
      <w:color w:val="auto"/>
    </w:rPr>
  </w:style>
  <w:style w:type="paragraph" w:customStyle="1" w:styleId="CM37">
    <w:name w:val="CM37"/>
    <w:basedOn w:val="Default"/>
    <w:next w:val="Default"/>
    <w:uiPriority w:val="99"/>
    <w:qFormat/>
    <w:rsid w:val="0010781E"/>
    <w:pPr>
      <w:widowControl w:val="0"/>
    </w:pPr>
    <w:rPr>
      <w:rFonts w:eastAsia="Calibri"/>
      <w:color w:val="auto"/>
    </w:rPr>
  </w:style>
  <w:style w:type="paragraph" w:customStyle="1" w:styleId="CM7">
    <w:name w:val="CM7"/>
    <w:basedOn w:val="Default"/>
    <w:next w:val="Default"/>
    <w:uiPriority w:val="99"/>
    <w:qFormat/>
    <w:rsid w:val="0010781E"/>
    <w:pPr>
      <w:widowControl w:val="0"/>
      <w:spacing w:line="553" w:lineRule="atLeast"/>
    </w:pPr>
    <w:rPr>
      <w:rFonts w:eastAsia="Calibri"/>
      <w:color w:val="auto"/>
    </w:rPr>
  </w:style>
  <w:style w:type="paragraph" w:customStyle="1" w:styleId="Brief-SecondarySource">
    <w:name w:val="Brief - Secondary Source"/>
    <w:basedOn w:val="Normal"/>
    <w:qFormat/>
    <w:rsid w:val="0010781E"/>
    <w:rPr>
      <w:rFonts w:eastAsia="Times New Roman"/>
      <w:sz w:val="14"/>
      <w:szCs w:val="20"/>
    </w:rPr>
  </w:style>
  <w:style w:type="paragraph" w:customStyle="1" w:styleId="Brief-Card">
    <w:name w:val="Brief - Card"/>
    <w:basedOn w:val="Normal"/>
    <w:uiPriority w:val="99"/>
    <w:qFormat/>
    <w:rsid w:val="0010781E"/>
    <w:rPr>
      <w:rFonts w:eastAsia="Times New Roman"/>
    </w:rPr>
  </w:style>
  <w:style w:type="paragraph" w:customStyle="1" w:styleId="Pa2">
    <w:name w:val="Pa2"/>
    <w:basedOn w:val="Default"/>
    <w:next w:val="Default"/>
    <w:uiPriority w:val="99"/>
    <w:qFormat/>
    <w:rsid w:val="0010781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0781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0781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0781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0781E"/>
    <w:pPr>
      <w:widowControl w:val="0"/>
    </w:pPr>
    <w:rPr>
      <w:rFonts w:ascii="Arial Black" w:hAnsi="Arial Black"/>
      <w:color w:val="auto"/>
    </w:rPr>
  </w:style>
  <w:style w:type="paragraph" w:customStyle="1" w:styleId="Cover1">
    <w:name w:val="Cover 1"/>
    <w:basedOn w:val="Normal"/>
    <w:next w:val="Normal"/>
    <w:uiPriority w:val="99"/>
    <w:qFormat/>
    <w:rsid w:val="0010781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10781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10781E"/>
    <w:pPr>
      <w:widowControl w:val="0"/>
    </w:pPr>
    <w:rPr>
      <w:color w:val="auto"/>
    </w:rPr>
  </w:style>
  <w:style w:type="paragraph" w:customStyle="1" w:styleId="Pa11">
    <w:name w:val="Pa11"/>
    <w:basedOn w:val="Normal"/>
    <w:next w:val="Normal"/>
    <w:uiPriority w:val="99"/>
    <w:qFormat/>
    <w:rsid w:val="0010781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0781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0781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10781E"/>
    <w:pPr>
      <w:widowControl w:val="0"/>
    </w:pPr>
    <w:rPr>
      <w:rFonts w:eastAsia="Calibri"/>
      <w:color w:val="auto"/>
    </w:rPr>
  </w:style>
  <w:style w:type="paragraph" w:customStyle="1" w:styleId="CM5">
    <w:name w:val="CM5"/>
    <w:basedOn w:val="Default"/>
    <w:next w:val="Default"/>
    <w:qFormat/>
    <w:rsid w:val="0010781E"/>
    <w:pPr>
      <w:widowControl w:val="0"/>
      <w:spacing w:line="553" w:lineRule="atLeast"/>
    </w:pPr>
    <w:rPr>
      <w:rFonts w:eastAsia="Calibri"/>
      <w:color w:val="auto"/>
    </w:rPr>
  </w:style>
  <w:style w:type="paragraph" w:customStyle="1" w:styleId="CM28">
    <w:name w:val="CM28"/>
    <w:basedOn w:val="Default"/>
    <w:next w:val="Default"/>
    <w:uiPriority w:val="99"/>
    <w:qFormat/>
    <w:rsid w:val="0010781E"/>
    <w:pPr>
      <w:widowControl w:val="0"/>
    </w:pPr>
    <w:rPr>
      <w:rFonts w:eastAsia="Calibri"/>
      <w:color w:val="auto"/>
    </w:rPr>
  </w:style>
  <w:style w:type="paragraph" w:customStyle="1" w:styleId="CM8">
    <w:name w:val="CM8"/>
    <w:basedOn w:val="Default"/>
    <w:next w:val="Default"/>
    <w:uiPriority w:val="99"/>
    <w:qFormat/>
    <w:rsid w:val="0010781E"/>
    <w:pPr>
      <w:widowControl w:val="0"/>
    </w:pPr>
    <w:rPr>
      <w:rFonts w:eastAsia="Calibri"/>
      <w:color w:val="auto"/>
    </w:rPr>
  </w:style>
  <w:style w:type="paragraph" w:customStyle="1" w:styleId="CM6">
    <w:name w:val="CM6"/>
    <w:basedOn w:val="Default"/>
    <w:next w:val="Default"/>
    <w:uiPriority w:val="99"/>
    <w:qFormat/>
    <w:rsid w:val="0010781E"/>
    <w:pPr>
      <w:widowControl w:val="0"/>
      <w:spacing w:line="553" w:lineRule="atLeast"/>
    </w:pPr>
    <w:rPr>
      <w:rFonts w:eastAsia="Calibri"/>
      <w:color w:val="auto"/>
    </w:rPr>
  </w:style>
  <w:style w:type="paragraph" w:customStyle="1" w:styleId="CM22">
    <w:name w:val="CM22"/>
    <w:basedOn w:val="Default"/>
    <w:next w:val="Default"/>
    <w:uiPriority w:val="99"/>
    <w:qFormat/>
    <w:rsid w:val="0010781E"/>
    <w:pPr>
      <w:widowControl w:val="0"/>
    </w:pPr>
    <w:rPr>
      <w:rFonts w:eastAsia="Calibri"/>
      <w:color w:val="auto"/>
    </w:rPr>
  </w:style>
  <w:style w:type="paragraph" w:customStyle="1" w:styleId="DoubleUnderlined">
    <w:name w:val="Double Underlined"/>
    <w:basedOn w:val="Heading2"/>
    <w:autoRedefine/>
    <w:uiPriority w:val="99"/>
    <w:qFormat/>
    <w:rsid w:val="0010781E"/>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10781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10781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10781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0781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0781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0781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10781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0781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10781E"/>
  </w:style>
  <w:style w:type="paragraph" w:customStyle="1" w:styleId="StyleUnderliningTimesNewRomanBoldNounderlineKernat16">
    <w:name w:val="Style Underlining + Times New Roman Bold No underline Kern at 16..."/>
    <w:basedOn w:val="Normal"/>
    <w:uiPriority w:val="99"/>
    <w:qFormat/>
    <w:rsid w:val="0010781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0781E"/>
    <w:rPr>
      <w:rFonts w:eastAsia="Times New Roman"/>
      <w:b/>
      <w:bCs/>
      <w:kern w:val="32"/>
      <w:sz w:val="32"/>
      <w:szCs w:val="32"/>
    </w:rPr>
  </w:style>
  <w:style w:type="paragraph" w:customStyle="1" w:styleId="StyleBoldUnderliningKernat16pt">
    <w:name w:val="Style Bold Underlining + Kern at 16 pt"/>
    <w:uiPriority w:val="99"/>
    <w:qFormat/>
    <w:rsid w:val="0010781E"/>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10781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10781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0781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0781E"/>
    <w:pPr>
      <w:ind w:left="400"/>
    </w:pPr>
    <w:rPr>
      <w:rFonts w:eastAsia="Times New Roman"/>
      <w:szCs w:val="20"/>
    </w:rPr>
  </w:style>
  <w:style w:type="paragraph" w:customStyle="1" w:styleId="Paste">
    <w:name w:val="Paste"/>
    <w:basedOn w:val="Normal"/>
    <w:qFormat/>
    <w:rsid w:val="0010781E"/>
    <w:rPr>
      <w:rFonts w:ascii="Arial Narrow" w:eastAsia="Times New Roman" w:hAnsi="Arial Narrow"/>
      <w:szCs w:val="20"/>
      <w:lang w:val="x-none" w:eastAsia="x-none"/>
    </w:rPr>
  </w:style>
  <w:style w:type="character" w:customStyle="1" w:styleId="UnderlineStyleChar">
    <w:name w:val="Underline Style Char"/>
    <w:link w:val="UnderlineStyle0"/>
    <w:locked/>
    <w:rsid w:val="0010781E"/>
    <w:rPr>
      <w:rFonts w:ascii="Georgia" w:eastAsia="Times New Roman" w:hAnsi="Georgia"/>
      <w:b/>
      <w:u w:val="single"/>
    </w:rPr>
  </w:style>
  <w:style w:type="paragraph" w:customStyle="1" w:styleId="UnderlineStyle0">
    <w:name w:val="Underline Style"/>
    <w:basedOn w:val="Normal"/>
    <w:link w:val="UnderlineStyleChar"/>
    <w:qFormat/>
    <w:rsid w:val="0010781E"/>
    <w:rPr>
      <w:rFonts w:ascii="Georgia" w:eastAsia="Times New Roman" w:hAnsi="Georgia"/>
      <w:b/>
      <w:u w:val="single"/>
    </w:rPr>
  </w:style>
  <w:style w:type="paragraph" w:customStyle="1" w:styleId="Normalization">
    <w:name w:val="Normalization"/>
    <w:basedOn w:val="Normal"/>
    <w:uiPriority w:val="99"/>
    <w:qFormat/>
    <w:rsid w:val="0010781E"/>
    <w:rPr>
      <w:rFonts w:eastAsia="Times New Roman"/>
      <w:sz w:val="18"/>
    </w:rPr>
  </w:style>
  <w:style w:type="paragraph" w:customStyle="1" w:styleId="BreifTitle">
    <w:name w:val="Breif Title"/>
    <w:basedOn w:val="Normal"/>
    <w:autoRedefine/>
    <w:uiPriority w:val="99"/>
    <w:qFormat/>
    <w:rsid w:val="0010781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0781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0781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0781E"/>
    <w:rPr>
      <w:rFonts w:eastAsia="Times New Roman"/>
      <w:color w:val="333333"/>
    </w:rPr>
  </w:style>
  <w:style w:type="paragraph" w:customStyle="1" w:styleId="StyleTagandCiteFranklinGothicDemi">
    <w:name w:val="Style Tag and Cite + Franklin Gothic Demi"/>
    <w:basedOn w:val="Normal"/>
    <w:autoRedefine/>
    <w:uiPriority w:val="99"/>
    <w:qFormat/>
    <w:rsid w:val="0010781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0781E"/>
    <w:rPr>
      <w:bCs/>
    </w:rPr>
  </w:style>
  <w:style w:type="paragraph" w:customStyle="1" w:styleId="tagCharCharCharCharCharCharChar">
    <w:name w:val="tag Char Char Char Char Char Char Char"/>
    <w:basedOn w:val="Normal"/>
    <w:uiPriority w:val="99"/>
    <w:qFormat/>
    <w:rsid w:val="0010781E"/>
    <w:rPr>
      <w:rFonts w:eastAsia="Times New Roman"/>
      <w:b/>
      <w:sz w:val="24"/>
      <w:szCs w:val="20"/>
    </w:rPr>
  </w:style>
  <w:style w:type="paragraph" w:customStyle="1" w:styleId="title-bold-medium">
    <w:name w:val="title-bold-medium"/>
    <w:basedOn w:val="Normal"/>
    <w:uiPriority w:val="99"/>
    <w:qFormat/>
    <w:rsid w:val="0010781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10781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10781E"/>
    <w:rPr>
      <w:rFonts w:ascii="Arial Narrow" w:eastAsia="Times New Roman" w:hAnsi="Arial Narrow"/>
      <w:b/>
      <w:sz w:val="24"/>
    </w:rPr>
  </w:style>
  <w:style w:type="paragraph" w:customStyle="1" w:styleId="BLOCKTITLE1">
    <w:name w:val="BLOCK TITLE"/>
    <w:basedOn w:val="Heading1"/>
    <w:uiPriority w:val="99"/>
    <w:qFormat/>
    <w:rsid w:val="0010781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10781E"/>
    <w:pPr>
      <w:widowControl w:val="0"/>
      <w:autoSpaceDE w:val="0"/>
      <w:autoSpaceDN w:val="0"/>
      <w:adjustRightInd w:val="0"/>
    </w:pPr>
    <w:rPr>
      <w:sz w:val="24"/>
      <w:szCs w:val="20"/>
    </w:rPr>
  </w:style>
  <w:style w:type="paragraph" w:customStyle="1" w:styleId="BriefTitle1">
    <w:name w:val="Brief Title 1"/>
    <w:basedOn w:val="Normal"/>
    <w:uiPriority w:val="99"/>
    <w:qFormat/>
    <w:rsid w:val="0010781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0781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0781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0781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0781E"/>
    <w:pPr>
      <w:spacing w:before="100" w:beforeAutospacing="1" w:after="100" w:afterAutospacing="1"/>
    </w:pPr>
    <w:rPr>
      <w:rFonts w:eastAsia="Times New Roman"/>
    </w:rPr>
  </w:style>
  <w:style w:type="paragraph" w:customStyle="1" w:styleId="ToRead">
    <w:name w:val="To Read"/>
    <w:basedOn w:val="Normal"/>
    <w:uiPriority w:val="99"/>
    <w:qFormat/>
    <w:rsid w:val="0010781E"/>
    <w:pPr>
      <w:ind w:left="720"/>
    </w:pPr>
    <w:rPr>
      <w:rFonts w:ascii="Verdana" w:eastAsia="Times New Roman" w:hAnsi="Verdana"/>
      <w:b/>
      <w:u w:val="single"/>
    </w:rPr>
  </w:style>
  <w:style w:type="paragraph" w:customStyle="1" w:styleId="Style1">
    <w:name w:val="Style 1"/>
    <w:basedOn w:val="Normal"/>
    <w:uiPriority w:val="99"/>
    <w:qFormat/>
    <w:rsid w:val="0010781E"/>
    <w:pPr>
      <w:widowControl w:val="0"/>
      <w:ind w:firstLine="216"/>
    </w:pPr>
    <w:rPr>
      <w:rFonts w:eastAsia="Times New Roman"/>
      <w:noProof/>
      <w:color w:val="000000"/>
      <w:szCs w:val="20"/>
    </w:rPr>
  </w:style>
  <w:style w:type="paragraph" w:customStyle="1" w:styleId="Style40">
    <w:name w:val="Style 4"/>
    <w:basedOn w:val="Normal"/>
    <w:uiPriority w:val="99"/>
    <w:qFormat/>
    <w:rsid w:val="0010781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0781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0781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0781E"/>
    <w:pPr>
      <w:ind w:left="1660"/>
    </w:pPr>
  </w:style>
  <w:style w:type="paragraph" w:customStyle="1" w:styleId="PageNumber1">
    <w:name w:val="Page Number1"/>
    <w:basedOn w:val="Normal"/>
    <w:next w:val="Normal"/>
    <w:uiPriority w:val="99"/>
    <w:qFormat/>
    <w:rsid w:val="0010781E"/>
    <w:rPr>
      <w:rFonts w:eastAsia="Times New Roman"/>
    </w:rPr>
  </w:style>
  <w:style w:type="paragraph" w:customStyle="1" w:styleId="Card1">
    <w:name w:val="Card1"/>
    <w:uiPriority w:val="99"/>
    <w:qFormat/>
    <w:rsid w:val="0010781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0781E"/>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10781E"/>
    <w:pPr>
      <w:ind w:left="288" w:right="288"/>
    </w:pPr>
    <w:rPr>
      <w:rFonts w:eastAsia="Times New Roman"/>
    </w:rPr>
  </w:style>
  <w:style w:type="paragraph" w:customStyle="1" w:styleId="CaseListNormal">
    <w:name w:val="Case List Normal"/>
    <w:basedOn w:val="Normal"/>
    <w:uiPriority w:val="99"/>
    <w:qFormat/>
    <w:rsid w:val="0010781E"/>
    <w:rPr>
      <w:rFonts w:ascii="Times" w:eastAsia="Times New Roman" w:hAnsi="Times"/>
      <w:szCs w:val="26"/>
    </w:rPr>
  </w:style>
  <w:style w:type="paragraph" w:customStyle="1" w:styleId="Body">
    <w:name w:val="Body"/>
    <w:basedOn w:val="Normal"/>
    <w:uiPriority w:val="99"/>
    <w:qFormat/>
    <w:rsid w:val="0010781E"/>
    <w:pPr>
      <w:outlineLvl w:val="3"/>
    </w:pPr>
    <w:rPr>
      <w:rFonts w:eastAsia="Times New Roman"/>
      <w:szCs w:val="20"/>
    </w:rPr>
  </w:style>
  <w:style w:type="paragraph" w:customStyle="1" w:styleId="3text">
    <w:name w:val="3text"/>
    <w:basedOn w:val="Normal"/>
    <w:uiPriority w:val="99"/>
    <w:qFormat/>
    <w:rsid w:val="0010781E"/>
    <w:pPr>
      <w:spacing w:before="100" w:beforeAutospacing="1" w:after="100" w:afterAutospacing="1"/>
    </w:pPr>
    <w:rPr>
      <w:rFonts w:eastAsia="Times New Roman"/>
      <w:sz w:val="24"/>
    </w:rPr>
  </w:style>
  <w:style w:type="paragraph" w:customStyle="1" w:styleId="TimesNewRoman12">
    <w:name w:val="TimesNewRoman12"/>
    <w:uiPriority w:val="99"/>
    <w:qFormat/>
    <w:rsid w:val="0010781E"/>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10781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0781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0781E"/>
    <w:rPr>
      <w:rFonts w:eastAsia="Times New Roman"/>
      <w:color w:val="000000"/>
      <w:sz w:val="18"/>
    </w:rPr>
  </w:style>
  <w:style w:type="paragraph" w:customStyle="1" w:styleId="text1">
    <w:name w:val="text1"/>
    <w:basedOn w:val="Normal"/>
    <w:autoRedefine/>
    <w:uiPriority w:val="99"/>
    <w:qFormat/>
    <w:rsid w:val="0010781E"/>
    <w:rPr>
      <w:rFonts w:eastAsia="Times New Roman"/>
      <w:szCs w:val="20"/>
    </w:rPr>
  </w:style>
  <w:style w:type="paragraph" w:customStyle="1" w:styleId="RepeatBlockHeading">
    <w:name w:val="Repeat Block Heading"/>
    <w:basedOn w:val="Normal"/>
    <w:autoRedefine/>
    <w:uiPriority w:val="99"/>
    <w:qFormat/>
    <w:rsid w:val="0010781E"/>
    <w:pPr>
      <w:jc w:val="center"/>
    </w:pPr>
    <w:rPr>
      <w:rFonts w:eastAsia="Times New Roman"/>
      <w:b/>
      <w:smallCaps/>
      <w:color w:val="000000"/>
      <w:sz w:val="24"/>
      <w:u w:val="thick"/>
    </w:rPr>
  </w:style>
  <w:style w:type="paragraph" w:customStyle="1" w:styleId="story-headline">
    <w:name w:val="story-headline"/>
    <w:basedOn w:val="Normal"/>
    <w:uiPriority w:val="99"/>
    <w:qFormat/>
    <w:rsid w:val="0010781E"/>
    <w:pPr>
      <w:spacing w:before="72" w:after="72"/>
    </w:pPr>
    <w:rPr>
      <w:rFonts w:eastAsia="Times New Roman"/>
      <w:b/>
      <w:bCs/>
      <w:sz w:val="26"/>
      <w:szCs w:val="26"/>
    </w:rPr>
  </w:style>
  <w:style w:type="paragraph" w:customStyle="1" w:styleId="story-body">
    <w:name w:val="story-body"/>
    <w:basedOn w:val="Normal"/>
    <w:uiPriority w:val="99"/>
    <w:qFormat/>
    <w:rsid w:val="0010781E"/>
    <w:pPr>
      <w:spacing w:before="100" w:beforeAutospacing="1" w:after="100" w:afterAutospacing="1"/>
    </w:pPr>
    <w:rPr>
      <w:rFonts w:eastAsia="Times New Roman"/>
    </w:rPr>
  </w:style>
  <w:style w:type="paragraph" w:customStyle="1" w:styleId="story-dateline">
    <w:name w:val="story-dateline"/>
    <w:basedOn w:val="Normal"/>
    <w:uiPriority w:val="99"/>
    <w:qFormat/>
    <w:rsid w:val="0010781E"/>
    <w:rPr>
      <w:rFonts w:eastAsia="Times New Roman"/>
      <w:b/>
      <w:bCs/>
    </w:rPr>
  </w:style>
  <w:style w:type="paragraph" w:customStyle="1" w:styleId="TextofCards">
    <w:name w:val="Text of Cards"/>
    <w:basedOn w:val="Normal"/>
    <w:uiPriority w:val="99"/>
    <w:qFormat/>
    <w:rsid w:val="0010781E"/>
    <w:rPr>
      <w:rFonts w:eastAsia="Times New Roman"/>
      <w:color w:val="000000"/>
      <w:spacing w:val="6"/>
      <w:szCs w:val="23"/>
    </w:rPr>
  </w:style>
  <w:style w:type="paragraph" w:customStyle="1" w:styleId="Corpotesto">
    <w:name w:val="Corpo testo"/>
    <w:basedOn w:val="Normal"/>
    <w:uiPriority w:val="99"/>
    <w:qFormat/>
    <w:rsid w:val="0010781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10781E"/>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10781E"/>
    <w:rPr>
      <w:rFonts w:asciiTheme="minorHAnsi" w:eastAsia="Times New Roman" w:hAnsiTheme="minorHAnsi" w:cs="Calibri"/>
      <w:b/>
      <w:bCs/>
      <w:sz w:val="24"/>
      <w:szCs w:val="24"/>
    </w:rPr>
  </w:style>
  <w:style w:type="paragraph" w:customStyle="1" w:styleId="inside-copy">
    <w:name w:val="inside-copy"/>
    <w:basedOn w:val="Normal"/>
    <w:uiPriority w:val="99"/>
    <w:qFormat/>
    <w:rsid w:val="0010781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0781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0781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0781E"/>
    <w:rPr>
      <w:rFonts w:ascii="Arial" w:hAnsi="Arial"/>
      <w:b w:val="0"/>
      <w:caps w:val="0"/>
      <w:sz w:val="20"/>
    </w:rPr>
  </w:style>
  <w:style w:type="paragraph" w:customStyle="1" w:styleId="ProjectTitleLine">
    <w:name w:val="Project Title Line"/>
    <w:basedOn w:val="Normal"/>
    <w:next w:val="Normal"/>
    <w:autoRedefine/>
    <w:uiPriority w:val="99"/>
    <w:qFormat/>
    <w:rsid w:val="0010781E"/>
    <w:pPr>
      <w:jc w:val="center"/>
    </w:pPr>
    <w:rPr>
      <w:rFonts w:eastAsia="Times New Roman"/>
      <w:caps/>
      <w:szCs w:val="20"/>
    </w:rPr>
  </w:style>
  <w:style w:type="paragraph" w:customStyle="1" w:styleId="LanguageStrike">
    <w:name w:val="Language Strike"/>
    <w:basedOn w:val="Normal"/>
    <w:next w:val="Normal"/>
    <w:uiPriority w:val="99"/>
    <w:qFormat/>
    <w:rsid w:val="0010781E"/>
    <w:rPr>
      <w:rFonts w:ascii="Arial Narrow" w:eastAsia="Times New Roman" w:hAnsi="Arial Narrow"/>
      <w:strike/>
    </w:rPr>
  </w:style>
  <w:style w:type="paragraph" w:customStyle="1" w:styleId="NormalVerdana">
    <w:name w:val="Normal + Verdana"/>
    <w:aliases w:val="10 pt,White,Normal + Arial"/>
    <w:basedOn w:val="Normal"/>
    <w:uiPriority w:val="99"/>
    <w:qFormat/>
    <w:rsid w:val="0010781E"/>
    <w:rPr>
      <w:rFonts w:eastAsia="Times New Roman"/>
      <w:szCs w:val="20"/>
      <w:u w:val="single"/>
    </w:rPr>
  </w:style>
  <w:style w:type="paragraph" w:customStyle="1" w:styleId="Normal10pt">
    <w:name w:val="Normal + 10 pt"/>
    <w:basedOn w:val="Normal"/>
    <w:uiPriority w:val="99"/>
    <w:qFormat/>
    <w:rsid w:val="0010781E"/>
    <w:rPr>
      <w:rFonts w:eastAsia="Times New Roman"/>
      <w:szCs w:val="20"/>
    </w:rPr>
  </w:style>
  <w:style w:type="paragraph" w:customStyle="1" w:styleId="cardChar1Char">
    <w:name w:val="card Char1 Char"/>
    <w:basedOn w:val="Normal"/>
    <w:uiPriority w:val="99"/>
    <w:qFormat/>
    <w:rsid w:val="0010781E"/>
    <w:pPr>
      <w:ind w:left="288" w:right="288"/>
    </w:pPr>
    <w:rPr>
      <w:rFonts w:eastAsia="Times New Roman"/>
      <w:szCs w:val="20"/>
    </w:rPr>
  </w:style>
  <w:style w:type="paragraph" w:customStyle="1" w:styleId="CM12">
    <w:name w:val="CM12"/>
    <w:basedOn w:val="Default"/>
    <w:next w:val="Default"/>
    <w:uiPriority w:val="99"/>
    <w:qFormat/>
    <w:rsid w:val="0010781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0781E"/>
    <w:pPr>
      <w:widowControl w:val="0"/>
      <w:spacing w:after="480"/>
    </w:pPr>
    <w:rPr>
      <w:rFonts w:ascii="Granjon LT Std" w:hAnsi="Granjon LT Std"/>
      <w:color w:val="auto"/>
    </w:rPr>
  </w:style>
  <w:style w:type="paragraph" w:customStyle="1" w:styleId="CM10">
    <w:name w:val="CM10"/>
    <w:basedOn w:val="Default"/>
    <w:next w:val="Default"/>
    <w:uiPriority w:val="99"/>
    <w:qFormat/>
    <w:rsid w:val="0010781E"/>
    <w:pPr>
      <w:widowControl w:val="0"/>
      <w:spacing w:line="320" w:lineRule="atLeast"/>
    </w:pPr>
    <w:rPr>
      <w:rFonts w:ascii="Granjon LT Std" w:hAnsi="Granjon LT Std"/>
      <w:color w:val="auto"/>
    </w:rPr>
  </w:style>
  <w:style w:type="paragraph" w:customStyle="1" w:styleId="bold">
    <w:name w:val="bold"/>
    <w:basedOn w:val="Normal"/>
    <w:uiPriority w:val="99"/>
    <w:qFormat/>
    <w:rsid w:val="0010781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0781E"/>
    <w:rPr>
      <w:rFonts w:ascii="Arial Narrow" w:eastAsia="Times New Roman" w:hAnsi="Arial Narrow"/>
      <w:strike/>
      <w:szCs w:val="20"/>
    </w:rPr>
  </w:style>
  <w:style w:type="paragraph" w:customStyle="1" w:styleId="textbodyblack">
    <w:name w:val="textbodyblack"/>
    <w:basedOn w:val="Normal"/>
    <w:uiPriority w:val="99"/>
    <w:qFormat/>
    <w:rsid w:val="0010781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0781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078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078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0781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0781E"/>
    <w:rPr>
      <w:rFonts w:ascii="Georgia" w:eastAsia="Times New Roman" w:hAnsi="Georgia"/>
      <w:b/>
      <w:bCs/>
      <w:szCs w:val="16"/>
      <w:u w:val="single"/>
    </w:rPr>
  </w:style>
  <w:style w:type="paragraph" w:customStyle="1" w:styleId="CiteCorrected">
    <w:name w:val="Cite Corrected"/>
    <w:basedOn w:val="Normal"/>
    <w:link w:val="CiteCorrectedChar"/>
    <w:qFormat/>
    <w:rsid w:val="0010781E"/>
    <w:rPr>
      <w:rFonts w:ascii="Georgia" w:eastAsia="Times New Roman" w:hAnsi="Georgia"/>
      <w:b/>
      <w:bCs/>
      <w:szCs w:val="16"/>
      <w:u w:val="single"/>
    </w:rPr>
  </w:style>
  <w:style w:type="paragraph" w:customStyle="1" w:styleId="CardText2">
    <w:name w:val="Card Text 2"/>
    <w:basedOn w:val="CardText10"/>
    <w:link w:val="CardText2Char"/>
    <w:qFormat/>
    <w:rsid w:val="0010781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10781E"/>
    <w:pPr>
      <w:ind w:left="288"/>
    </w:pPr>
    <w:rPr>
      <w:rFonts w:eastAsia="SimSun"/>
      <w:szCs w:val="20"/>
      <w:lang w:eastAsia="zh-CN"/>
    </w:rPr>
  </w:style>
  <w:style w:type="paragraph" w:customStyle="1" w:styleId="story-body-text">
    <w:name w:val="story-body-text"/>
    <w:basedOn w:val="Normal"/>
    <w:uiPriority w:val="99"/>
    <w:qFormat/>
    <w:rsid w:val="0010781E"/>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10781E"/>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10781E"/>
    <w:rPr>
      <w:u w:val="single"/>
    </w:rPr>
  </w:style>
  <w:style w:type="paragraph" w:customStyle="1" w:styleId="StyleCardText11ptUnderline">
    <w:name w:val="Style Card Text + 11 pt Underline"/>
    <w:link w:val="StyleCardText11ptUnderlineChar"/>
    <w:qFormat/>
    <w:rsid w:val="0010781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0781E"/>
    <w:rPr>
      <w:rFonts w:ascii="Georgia" w:hAnsi="Georgia"/>
      <w:sz w:val="16"/>
    </w:rPr>
  </w:style>
  <w:style w:type="paragraph" w:customStyle="1" w:styleId="StyleMinimizedText11pt">
    <w:name w:val="Style Minimized Text + 11 pt"/>
    <w:basedOn w:val="Normal"/>
    <w:link w:val="StyleMinimizedText11ptChar"/>
    <w:qFormat/>
    <w:rsid w:val="0010781E"/>
    <w:rPr>
      <w:rFonts w:ascii="Georgia" w:hAnsi="Georgia"/>
      <w:sz w:val="16"/>
    </w:rPr>
  </w:style>
  <w:style w:type="character" w:customStyle="1" w:styleId="StyleMinimizedText11pt1Char">
    <w:name w:val="Style Minimized Text + 11 pt1 Char"/>
    <w:basedOn w:val="DefaultParagraphFont"/>
    <w:link w:val="StyleMinimizedText11pt1"/>
    <w:locked/>
    <w:rsid w:val="0010781E"/>
    <w:rPr>
      <w:rFonts w:ascii="Georgia" w:hAnsi="Georgia"/>
      <w:sz w:val="16"/>
    </w:rPr>
  </w:style>
  <w:style w:type="paragraph" w:customStyle="1" w:styleId="StyleMinimizedText11pt1">
    <w:name w:val="Style Minimized Text + 11 pt1"/>
    <w:basedOn w:val="Normal"/>
    <w:link w:val="StyleMinimizedText11pt1Char"/>
    <w:qFormat/>
    <w:rsid w:val="0010781E"/>
    <w:rPr>
      <w:rFonts w:ascii="Georgia" w:hAnsi="Georgia"/>
      <w:sz w:val="16"/>
    </w:rPr>
  </w:style>
  <w:style w:type="character" w:customStyle="1" w:styleId="Debate-CardSmalltextF2Char">
    <w:name w:val="Debate- Card Small text F2 Char"/>
    <w:link w:val="Debate-CardSmalltextF2"/>
    <w:locked/>
    <w:rsid w:val="0010781E"/>
    <w:rPr>
      <w:rFonts w:ascii="Arial Narrow" w:hAnsi="Arial Narrow"/>
      <w:sz w:val="16"/>
    </w:rPr>
  </w:style>
  <w:style w:type="paragraph" w:customStyle="1" w:styleId="Debate-CardSmalltextF2">
    <w:name w:val="Debate- Card Small text F2"/>
    <w:basedOn w:val="Normal"/>
    <w:next w:val="Normal"/>
    <w:link w:val="Debate-CardSmalltextF2Char"/>
    <w:qFormat/>
    <w:rsid w:val="0010781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10781E"/>
    <w:rPr>
      <w:rFonts w:ascii="Arial Narrow" w:hAnsi="Arial Narrow"/>
      <w:b/>
      <w:sz w:val="18"/>
      <w:u w:val="single"/>
    </w:rPr>
  </w:style>
  <w:style w:type="paragraph" w:customStyle="1" w:styleId="Debate-EmphasizedText-F5">
    <w:name w:val="Debate- Emphasized Text- F5"/>
    <w:basedOn w:val="Normal"/>
    <w:link w:val="Debate-EmphasizedText-F5Char"/>
    <w:qFormat/>
    <w:rsid w:val="0010781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10781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0781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10781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0781E"/>
    <w:rPr>
      <w:rFonts w:ascii="Times New Roman" w:eastAsia="Times New Roman" w:hAnsi="Times New Roman" w:cs="Calibri"/>
      <w:sz w:val="16"/>
    </w:rPr>
  </w:style>
  <w:style w:type="character" w:customStyle="1" w:styleId="CardStyleChar">
    <w:name w:val="Card Style Char"/>
    <w:link w:val="CardStyle"/>
    <w:locked/>
    <w:rsid w:val="0010781E"/>
    <w:rPr>
      <w:rFonts w:eastAsia="Times New Roman"/>
    </w:rPr>
  </w:style>
  <w:style w:type="paragraph" w:customStyle="1" w:styleId="emactive">
    <w:name w:val="emactive"/>
    <w:basedOn w:val="Normal"/>
    <w:uiPriority w:val="99"/>
    <w:qFormat/>
    <w:rsid w:val="0010781E"/>
    <w:pPr>
      <w:spacing w:before="100" w:beforeAutospacing="1" w:after="100" w:afterAutospacing="1"/>
    </w:pPr>
    <w:rPr>
      <w:rFonts w:eastAsia="Times New Roman"/>
      <w:sz w:val="24"/>
    </w:rPr>
  </w:style>
  <w:style w:type="paragraph" w:customStyle="1" w:styleId="emready">
    <w:name w:val="emready"/>
    <w:basedOn w:val="Normal"/>
    <w:uiPriority w:val="99"/>
    <w:qFormat/>
    <w:rsid w:val="0010781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0781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0781E"/>
    <w:rPr>
      <w:rFonts w:ascii="Georgia" w:eastAsia="Times New Roman" w:hAnsi="Georgia" w:cs="Times New Roman"/>
      <w:b/>
      <w:u w:val="single"/>
    </w:rPr>
  </w:style>
  <w:style w:type="character" w:customStyle="1" w:styleId="CardHighlightChar">
    <w:name w:val="Card Highlight Char"/>
    <w:link w:val="CardHighlight"/>
    <w:locked/>
    <w:rsid w:val="0010781E"/>
    <w:rPr>
      <w:rFonts w:eastAsia="Calibri" w:cs="Calibri"/>
      <w:u w:val="single"/>
      <w:shd w:val="clear" w:color="auto" w:fill="66FFFF"/>
    </w:rPr>
  </w:style>
  <w:style w:type="paragraph" w:customStyle="1" w:styleId="CardHighlight">
    <w:name w:val="Card Highlight"/>
    <w:basedOn w:val="Normal"/>
    <w:link w:val="CardHighlightChar"/>
    <w:qFormat/>
    <w:rsid w:val="0010781E"/>
    <w:pPr>
      <w:shd w:val="clear" w:color="auto" w:fill="66FFFF"/>
    </w:pPr>
    <w:rPr>
      <w:rFonts w:eastAsia="Calibri" w:cs="Calibri"/>
      <w:u w:val="single"/>
    </w:rPr>
  </w:style>
  <w:style w:type="character" w:customStyle="1" w:styleId="BlockHeaderHiddenChar">
    <w:name w:val="Block Header Hidden Char"/>
    <w:link w:val="BlockHeaderHidden"/>
    <w:locked/>
    <w:rsid w:val="0010781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0781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0781E"/>
    <w:pPr>
      <w:spacing w:before="100" w:beforeAutospacing="1" w:after="100" w:afterAutospacing="1"/>
    </w:pPr>
    <w:rPr>
      <w:rFonts w:eastAsia="Times New Roman"/>
      <w:sz w:val="24"/>
    </w:rPr>
  </w:style>
  <w:style w:type="paragraph" w:customStyle="1" w:styleId="norma">
    <w:name w:val="norma"/>
    <w:basedOn w:val="Heading3"/>
    <w:uiPriority w:val="99"/>
    <w:qFormat/>
    <w:rsid w:val="0010781E"/>
    <w:rPr>
      <w:rFonts w:eastAsia="MS Gothic" w:cs="Arial"/>
      <w:sz w:val="24"/>
    </w:rPr>
  </w:style>
  <w:style w:type="paragraph" w:customStyle="1" w:styleId="nromal">
    <w:name w:val="nromal"/>
    <w:basedOn w:val="Normal"/>
    <w:uiPriority w:val="99"/>
    <w:qFormat/>
    <w:rsid w:val="0010781E"/>
    <w:pPr>
      <w:keepNext/>
      <w:keepLines/>
      <w:spacing w:before="200"/>
      <w:outlineLvl w:val="3"/>
    </w:pPr>
    <w:rPr>
      <w:rFonts w:eastAsia="Times New Roman" w:cs="Cambria"/>
      <w:b/>
      <w:iCs/>
    </w:rPr>
  </w:style>
  <w:style w:type="paragraph" w:customStyle="1" w:styleId="natural">
    <w:name w:val="natural"/>
    <w:basedOn w:val="Normal"/>
    <w:uiPriority w:val="99"/>
    <w:qFormat/>
    <w:rsid w:val="0010781E"/>
    <w:pPr>
      <w:keepNext/>
      <w:keepLines/>
      <w:spacing w:before="200"/>
      <w:outlineLvl w:val="3"/>
    </w:pPr>
    <w:rPr>
      <w:rFonts w:eastAsia="Times New Roman"/>
      <w:b/>
      <w:iCs/>
    </w:rPr>
  </w:style>
  <w:style w:type="paragraph" w:customStyle="1" w:styleId="nroaml">
    <w:name w:val="nroaml"/>
    <w:basedOn w:val="Normal"/>
    <w:uiPriority w:val="99"/>
    <w:qFormat/>
    <w:rsid w:val="0010781E"/>
    <w:pPr>
      <w:keepNext/>
      <w:keepLines/>
      <w:spacing w:before="200"/>
      <w:outlineLvl w:val="3"/>
    </w:pPr>
    <w:rPr>
      <w:rFonts w:eastAsia="Times New Roman"/>
      <w:b/>
      <w:iCs/>
    </w:rPr>
  </w:style>
  <w:style w:type="paragraph" w:customStyle="1" w:styleId="noraml">
    <w:name w:val="noraml"/>
    <w:basedOn w:val="Normal"/>
    <w:uiPriority w:val="99"/>
    <w:qFormat/>
    <w:rsid w:val="0010781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0781E"/>
    <w:rPr>
      <w:rFonts w:ascii="Georgia" w:eastAsia="Calibri" w:hAnsi="Georgia"/>
      <w:sz w:val="16"/>
      <w:szCs w:val="16"/>
    </w:rPr>
  </w:style>
  <w:style w:type="paragraph" w:customStyle="1" w:styleId="SmallSizeParagraph">
    <w:name w:val="Small Size Paragraph"/>
    <w:basedOn w:val="Normal"/>
    <w:link w:val="SmallSizeParagraphChar"/>
    <w:qFormat/>
    <w:rsid w:val="0010781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0781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0781E"/>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10781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0781E"/>
    <w:rPr>
      <w:rFonts w:ascii="Times New Roman" w:eastAsia="Times New Roman" w:hAnsi="Times New Roman" w:cs="Times New Roman"/>
      <w:strike/>
      <w:sz w:val="20"/>
    </w:rPr>
  </w:style>
  <w:style w:type="character" w:customStyle="1" w:styleId="CardT1Char">
    <w:name w:val="CardT1 Char"/>
    <w:link w:val="CardT1"/>
    <w:locked/>
    <w:rsid w:val="0010781E"/>
    <w:rPr>
      <w:rFonts w:ascii="Arial" w:eastAsia="Calibri" w:hAnsi="Arial" w:cs="Arial"/>
      <w:kern w:val="2"/>
      <w:sz w:val="14"/>
      <w:szCs w:val="14"/>
      <w:lang w:eastAsia="zh-TW"/>
    </w:rPr>
  </w:style>
  <w:style w:type="paragraph" w:customStyle="1" w:styleId="CardT1">
    <w:name w:val="CardT1"/>
    <w:basedOn w:val="Normal"/>
    <w:link w:val="CardT1Char"/>
    <w:qFormat/>
    <w:rsid w:val="0010781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0781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0781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0781E"/>
    <w:pPr>
      <w:spacing w:before="100" w:beforeAutospacing="1" w:after="100" w:afterAutospacing="1"/>
    </w:pPr>
    <w:rPr>
      <w:rFonts w:eastAsia="Times New Roman"/>
      <w:sz w:val="24"/>
    </w:rPr>
  </w:style>
  <w:style w:type="paragraph" w:customStyle="1" w:styleId="CiteReal">
    <w:name w:val="Cite Real"/>
    <w:basedOn w:val="Normal"/>
    <w:next w:val="Normal"/>
    <w:qFormat/>
    <w:rsid w:val="0010781E"/>
    <w:rPr>
      <w:rFonts w:eastAsia="MS Mincho"/>
      <w:b/>
      <w:sz w:val="24"/>
      <w:u w:val="single"/>
    </w:rPr>
  </w:style>
  <w:style w:type="paragraph" w:customStyle="1" w:styleId="2909F619802848F09E01365C32F34654">
    <w:name w:val="2909F619802848F09E01365C32F34654"/>
    <w:uiPriority w:val="99"/>
    <w:qFormat/>
    <w:rsid w:val="0010781E"/>
    <w:pPr>
      <w:spacing w:after="200" w:line="276" w:lineRule="auto"/>
    </w:pPr>
    <w:rPr>
      <w:rFonts w:eastAsia="Times New Roman" w:cs="Times New Roman"/>
      <w:lang w:eastAsia="ja-JP"/>
    </w:rPr>
  </w:style>
  <w:style w:type="character" w:customStyle="1" w:styleId="UnderlineSChar">
    <w:name w:val="Underline S Char"/>
    <w:link w:val="UnderlineS"/>
    <w:locked/>
    <w:rsid w:val="0010781E"/>
    <w:rPr>
      <w:rFonts w:ascii="Georgia" w:eastAsia="Calibri" w:hAnsi="Georgia"/>
      <w:u w:val="single"/>
      <w:lang w:val="x-none" w:eastAsia="zh-CN"/>
    </w:rPr>
  </w:style>
  <w:style w:type="paragraph" w:customStyle="1" w:styleId="UnderlineS">
    <w:name w:val="Underline S"/>
    <w:basedOn w:val="Normal"/>
    <w:link w:val="UnderlineSChar"/>
    <w:qFormat/>
    <w:rsid w:val="0010781E"/>
    <w:pPr>
      <w:spacing w:after="200"/>
    </w:pPr>
    <w:rPr>
      <w:rFonts w:ascii="Georgia" w:eastAsia="Calibri" w:hAnsi="Georgia"/>
      <w:u w:val="single"/>
      <w:lang w:val="x-none" w:eastAsia="zh-CN"/>
    </w:rPr>
  </w:style>
  <w:style w:type="character" w:customStyle="1" w:styleId="UnunderlinedChar">
    <w:name w:val="Ununderlined Char"/>
    <w:link w:val="Ununderlined"/>
    <w:locked/>
    <w:rsid w:val="0010781E"/>
    <w:rPr>
      <w:rFonts w:ascii="Georgia" w:eastAsia="SimSun" w:hAnsi="Georgia"/>
      <w:sz w:val="12"/>
    </w:rPr>
  </w:style>
  <w:style w:type="paragraph" w:customStyle="1" w:styleId="Ununderlined">
    <w:name w:val="Ununderlined"/>
    <w:basedOn w:val="Normal"/>
    <w:link w:val="UnunderlinedChar"/>
    <w:qFormat/>
    <w:rsid w:val="0010781E"/>
    <w:rPr>
      <w:rFonts w:ascii="Georgia" w:eastAsia="SimSun" w:hAnsi="Georgia"/>
      <w:sz w:val="12"/>
    </w:rPr>
  </w:style>
  <w:style w:type="character" w:customStyle="1" w:styleId="HighlightingChar">
    <w:name w:val="Highlighting Char"/>
    <w:link w:val="Highlighting"/>
    <w:locked/>
    <w:rsid w:val="0010781E"/>
    <w:rPr>
      <w:rFonts w:ascii="Georgia" w:eastAsia="SimSun" w:hAnsi="Georgia"/>
      <w:u w:val="thick"/>
    </w:rPr>
  </w:style>
  <w:style w:type="paragraph" w:customStyle="1" w:styleId="Highlighting">
    <w:name w:val="Highlighting"/>
    <w:basedOn w:val="Normal"/>
    <w:link w:val="HighlightingChar"/>
    <w:autoRedefine/>
    <w:qFormat/>
    <w:rsid w:val="0010781E"/>
    <w:rPr>
      <w:rFonts w:ascii="Georgia" w:eastAsia="SimSun" w:hAnsi="Georgia"/>
      <w:u w:val="thick"/>
    </w:rPr>
  </w:style>
  <w:style w:type="character" w:customStyle="1" w:styleId="CITEChar0">
    <w:name w:val="CITE Char"/>
    <w:link w:val="CITE"/>
    <w:locked/>
    <w:rsid w:val="0010781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0781E"/>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10781E"/>
    <w:pPr>
      <w:spacing w:before="100" w:beforeAutospacing="1" w:after="100" w:afterAutospacing="1"/>
    </w:pPr>
    <w:rPr>
      <w:rFonts w:eastAsia="Times New Roman"/>
      <w:sz w:val="24"/>
      <w:lang w:eastAsia="zh-CN"/>
    </w:rPr>
  </w:style>
  <w:style w:type="paragraph" w:customStyle="1" w:styleId="Analytics">
    <w:name w:val="Analytics"/>
    <w:basedOn w:val="Normal"/>
    <w:rsid w:val="0010781E"/>
    <w:rPr>
      <w:rFonts w:eastAsia="Calibri"/>
      <w:b/>
      <w:sz w:val="24"/>
    </w:rPr>
  </w:style>
  <w:style w:type="paragraph" w:customStyle="1" w:styleId="D345FF3D873148C5AE3FBF3267827368">
    <w:name w:val="D345FF3D873148C5AE3FBF3267827368"/>
    <w:uiPriority w:val="99"/>
    <w:qFormat/>
    <w:rsid w:val="0010781E"/>
    <w:pPr>
      <w:spacing w:after="200" w:line="276" w:lineRule="auto"/>
    </w:pPr>
    <w:rPr>
      <w:rFonts w:eastAsia="Times New Roman" w:cs="Times New Roman"/>
      <w:lang w:eastAsia="ja-JP"/>
    </w:rPr>
  </w:style>
  <w:style w:type="character" w:customStyle="1" w:styleId="NormaltextCharChar">
    <w:name w:val="Normal text Char Char"/>
    <w:link w:val="Normaltext0"/>
    <w:locked/>
    <w:rsid w:val="0010781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0781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10781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0781E"/>
    <w:rPr>
      <w:b/>
      <w:sz w:val="28"/>
    </w:rPr>
  </w:style>
  <w:style w:type="character" w:customStyle="1" w:styleId="SourcenameChar">
    <w:name w:val="Source name Char"/>
    <w:link w:val="Sourcename"/>
    <w:locked/>
    <w:rsid w:val="0010781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0781E"/>
    <w:rPr>
      <w:b/>
      <w:bCs/>
      <w:sz w:val="20"/>
    </w:rPr>
  </w:style>
  <w:style w:type="character" w:customStyle="1" w:styleId="underlinedcardChar">
    <w:name w:val="underlined card Char"/>
    <w:link w:val="underlinedcard0"/>
    <w:locked/>
    <w:rsid w:val="0010781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0781E"/>
    <w:rPr>
      <w:sz w:val="22"/>
      <w:u w:val="single"/>
    </w:rPr>
  </w:style>
  <w:style w:type="paragraph" w:customStyle="1" w:styleId="FullText">
    <w:name w:val="Full Text"/>
    <w:basedOn w:val="Normal"/>
    <w:uiPriority w:val="99"/>
    <w:qFormat/>
    <w:rsid w:val="0010781E"/>
    <w:rPr>
      <w:rFonts w:eastAsia="Times New Roman"/>
    </w:rPr>
  </w:style>
  <w:style w:type="character" w:customStyle="1" w:styleId="TextUnderlineChar">
    <w:name w:val="Text Underline Char"/>
    <w:link w:val="TextUnderline"/>
    <w:locked/>
    <w:rsid w:val="0010781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0781E"/>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10781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0781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10781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0781E"/>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10781E"/>
    <w:pPr>
      <w:spacing w:before="240"/>
      <w:outlineLvl w:val="2"/>
    </w:pPr>
    <w:rPr>
      <w:rFonts w:eastAsia="Times New Roman"/>
      <w:b/>
    </w:rPr>
  </w:style>
  <w:style w:type="character" w:customStyle="1" w:styleId="CiteCardChar">
    <w:name w:val="Cite_Card Char"/>
    <w:link w:val="CiteCard0"/>
    <w:locked/>
    <w:rsid w:val="0010781E"/>
    <w:rPr>
      <w:rFonts w:ascii="Times New Roman" w:eastAsia="Times New Roman" w:hAnsi="Times New Roman" w:cs="Arial"/>
      <w:bCs/>
      <w:sz w:val="20"/>
      <w:szCs w:val="20"/>
    </w:rPr>
  </w:style>
  <w:style w:type="paragraph" w:customStyle="1" w:styleId="CiteCard0">
    <w:name w:val="Cite_Card"/>
    <w:link w:val="CiteCardChar"/>
    <w:qFormat/>
    <w:rsid w:val="0010781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0781E"/>
    <w:pPr>
      <w:widowControl w:val="0"/>
    </w:pPr>
    <w:rPr>
      <w:rFonts w:eastAsia="MS Mincho"/>
      <w:color w:val="auto"/>
    </w:rPr>
  </w:style>
  <w:style w:type="paragraph" w:customStyle="1" w:styleId="dropcap">
    <w:name w:val="dropcap"/>
    <w:basedOn w:val="Normal"/>
    <w:uiPriority w:val="99"/>
    <w:qFormat/>
    <w:rsid w:val="0010781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10781E"/>
    <w:rPr>
      <w:rFonts w:ascii="Georgia" w:eastAsia="Times New Roman" w:hAnsi="Georgia"/>
      <w:u w:val="single"/>
    </w:rPr>
  </w:style>
  <w:style w:type="paragraph" w:customStyle="1" w:styleId="StyleStyle49pt6">
    <w:name w:val="Style Style4 + 9 pt6"/>
    <w:basedOn w:val="Style4"/>
    <w:link w:val="StyleStyle49pt6Char"/>
    <w:qFormat/>
    <w:rsid w:val="0010781E"/>
    <w:rPr>
      <w:rFonts w:ascii="Georgia" w:hAnsi="Georgia"/>
    </w:rPr>
  </w:style>
  <w:style w:type="character" w:customStyle="1" w:styleId="UnderlineCharCharCharCharChar">
    <w:name w:val="Underline Char Char Char Char Char"/>
    <w:link w:val="UnderlineCharCharCharChar"/>
    <w:locked/>
    <w:rsid w:val="0010781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0781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10781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0781E"/>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0781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0781E"/>
    <w:rPr>
      <w:rFonts w:ascii="Georgia" w:hAnsi="Georgia" w:cs="Calibri"/>
      <w:b/>
      <w:bCs/>
      <w:u w:val="single"/>
    </w:rPr>
  </w:style>
  <w:style w:type="character" w:customStyle="1" w:styleId="DebatenoramlChar">
    <w:name w:val="Debatenoraml Char"/>
    <w:link w:val="Debatenoraml"/>
    <w:locked/>
    <w:rsid w:val="0010781E"/>
    <w:rPr>
      <w:rFonts w:ascii="Times New Roman" w:hAnsi="Times New Roman" w:cs="Times New Roman"/>
    </w:rPr>
  </w:style>
  <w:style w:type="paragraph" w:customStyle="1" w:styleId="Debatenoraml">
    <w:name w:val="Debatenoraml"/>
    <w:basedOn w:val="NoSpacing"/>
    <w:link w:val="DebatenoramlChar"/>
    <w:qFormat/>
    <w:rsid w:val="0010781E"/>
    <w:rPr>
      <w:rFonts w:eastAsiaTheme="minorEastAsia"/>
      <w:sz w:val="22"/>
      <w:szCs w:val="22"/>
    </w:rPr>
  </w:style>
  <w:style w:type="paragraph" w:customStyle="1" w:styleId="SynergyTag">
    <w:name w:val="SynergyTag"/>
    <w:basedOn w:val="Normal"/>
    <w:uiPriority w:val="99"/>
    <w:qFormat/>
    <w:rsid w:val="0010781E"/>
    <w:rPr>
      <w:rFonts w:eastAsia="Calibri"/>
      <w:b/>
    </w:rPr>
  </w:style>
  <w:style w:type="character" w:customStyle="1" w:styleId="QualsChar">
    <w:name w:val="Quals Char"/>
    <w:link w:val="Quals"/>
    <w:locked/>
    <w:rsid w:val="0010781E"/>
    <w:rPr>
      <w:rFonts w:ascii="Georgia" w:eastAsia="Calibri" w:hAnsi="Georgia"/>
      <w:sz w:val="18"/>
    </w:rPr>
  </w:style>
  <w:style w:type="paragraph" w:customStyle="1" w:styleId="Quals">
    <w:name w:val="Quals"/>
    <w:basedOn w:val="Normal"/>
    <w:link w:val="QualsChar"/>
    <w:qFormat/>
    <w:rsid w:val="0010781E"/>
    <w:rPr>
      <w:rFonts w:ascii="Georgia" w:eastAsia="Calibri" w:hAnsi="Georgia"/>
      <w:sz w:val="18"/>
    </w:rPr>
  </w:style>
  <w:style w:type="paragraph" w:customStyle="1" w:styleId="times">
    <w:name w:val="times"/>
    <w:basedOn w:val="Normal"/>
    <w:qFormat/>
    <w:rsid w:val="0010781E"/>
    <w:pPr>
      <w:spacing w:before="100" w:beforeAutospacing="1" w:after="100" w:afterAutospacing="1"/>
    </w:pPr>
    <w:rPr>
      <w:rFonts w:eastAsia="Times New Roman"/>
      <w:sz w:val="24"/>
    </w:rPr>
  </w:style>
  <w:style w:type="paragraph" w:customStyle="1" w:styleId="BodyA">
    <w:name w:val="Body A"/>
    <w:uiPriority w:val="99"/>
    <w:qFormat/>
    <w:rsid w:val="0010781E"/>
    <w:rPr>
      <w:rFonts w:ascii="Helvetica" w:eastAsia="ヒラギノ角ゴ Pro W3" w:hAnsi="Helvetica" w:cs="Times New Roman"/>
      <w:color w:val="000000"/>
      <w:sz w:val="24"/>
      <w:szCs w:val="20"/>
    </w:rPr>
  </w:style>
  <w:style w:type="character" w:customStyle="1" w:styleId="StarredChar">
    <w:name w:val="Starred Char"/>
    <w:link w:val="Starred"/>
    <w:locked/>
    <w:rsid w:val="0010781E"/>
    <w:rPr>
      <w:rFonts w:ascii="Georgia" w:eastAsia="Times New Roman" w:hAnsi="Georgia"/>
      <w:b/>
      <w:caps/>
      <w:szCs w:val="28"/>
      <w:u w:val="single"/>
    </w:rPr>
  </w:style>
  <w:style w:type="paragraph" w:customStyle="1" w:styleId="Starred">
    <w:name w:val="Starred"/>
    <w:basedOn w:val="Normal"/>
    <w:link w:val="StarredChar"/>
    <w:qFormat/>
    <w:rsid w:val="0010781E"/>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10781E"/>
    <w:rPr>
      <w:rFonts w:ascii="Georgia" w:eastAsia="Times New Roman" w:hAnsi="Georgia"/>
      <w:b/>
      <w:caps/>
      <w:szCs w:val="28"/>
      <w:u w:val="single"/>
    </w:rPr>
  </w:style>
  <w:style w:type="paragraph" w:customStyle="1" w:styleId="NotStarred">
    <w:name w:val="NotStarred"/>
    <w:basedOn w:val="Normal"/>
    <w:link w:val="NotStarredChar"/>
    <w:qFormat/>
    <w:rsid w:val="0010781E"/>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10781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0781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0781E"/>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10781E"/>
    <w:rPr>
      <w:rFonts w:ascii="Georgia" w:eastAsia="Calibri" w:hAnsi="Georgia"/>
      <w:b/>
    </w:rPr>
  </w:style>
  <w:style w:type="paragraph" w:customStyle="1" w:styleId="H4Tag">
    <w:name w:val="H4 (Tag)"/>
    <w:basedOn w:val="Normal"/>
    <w:link w:val="H4TagChar1"/>
    <w:qFormat/>
    <w:rsid w:val="0010781E"/>
    <w:rPr>
      <w:rFonts w:ascii="Georgia" w:eastAsia="Calibri" w:hAnsi="Georgia"/>
      <w:b/>
    </w:rPr>
  </w:style>
  <w:style w:type="paragraph" w:customStyle="1" w:styleId="CM25">
    <w:name w:val="CM25"/>
    <w:basedOn w:val="Default"/>
    <w:next w:val="Default"/>
    <w:qFormat/>
    <w:rsid w:val="0010781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0781E"/>
    <w:rPr>
      <w:rFonts w:ascii="Georgia" w:hAnsi="Georgia"/>
      <w:b/>
    </w:rPr>
  </w:style>
  <w:style w:type="paragraph" w:customStyle="1" w:styleId="Debate-CardTagandCite-F6">
    <w:name w:val="Debate- Card Tag and Cite- F6"/>
    <w:basedOn w:val="Normal"/>
    <w:link w:val="Debate-CardTagandCite-F6Char"/>
    <w:qFormat/>
    <w:rsid w:val="0010781E"/>
    <w:pPr>
      <w:contextualSpacing/>
    </w:pPr>
    <w:rPr>
      <w:rFonts w:ascii="Georgia" w:hAnsi="Georgia"/>
      <w:b/>
    </w:rPr>
  </w:style>
  <w:style w:type="character" w:customStyle="1" w:styleId="CardtextChar4">
    <w:name w:val="Card text Char"/>
    <w:link w:val="Cardtext3"/>
    <w:locked/>
    <w:rsid w:val="0010781E"/>
    <w:rPr>
      <w:rFonts w:ascii="Arial Narrow" w:hAnsi="Arial Narrow"/>
      <w:u w:val="single"/>
    </w:rPr>
  </w:style>
  <w:style w:type="paragraph" w:customStyle="1" w:styleId="Cardtext3">
    <w:name w:val="Card text"/>
    <w:link w:val="CardtextChar4"/>
    <w:qFormat/>
    <w:rsid w:val="0010781E"/>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10781E"/>
    <w:rPr>
      <w:rFonts w:ascii="Georgia" w:eastAsia="Times New Roman" w:hAnsi="Georgia"/>
      <w:b/>
      <w:szCs w:val="28"/>
      <w:u w:val="single"/>
    </w:rPr>
  </w:style>
  <w:style w:type="paragraph" w:customStyle="1" w:styleId="NewHeading2">
    <w:name w:val="NewHeading2"/>
    <w:basedOn w:val="Normal"/>
    <w:link w:val="NewHeading2Char"/>
    <w:qFormat/>
    <w:rsid w:val="0010781E"/>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10781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0781E"/>
    <w:rPr>
      <w:rFonts w:eastAsia="Calibri"/>
    </w:rPr>
  </w:style>
  <w:style w:type="paragraph" w:customStyle="1" w:styleId="TagLine">
    <w:name w:val="Tag Line"/>
    <w:basedOn w:val="Normal"/>
    <w:next w:val="FullText"/>
    <w:uiPriority w:val="99"/>
    <w:qFormat/>
    <w:rsid w:val="0010781E"/>
    <w:rPr>
      <w:rFonts w:ascii="Arial Narrow" w:eastAsia="Times New Roman" w:hAnsi="Arial Narrow"/>
      <w:b/>
      <w:sz w:val="28"/>
    </w:rPr>
  </w:style>
  <w:style w:type="paragraph" w:customStyle="1" w:styleId="Card6pt">
    <w:name w:val="Card 6pt"/>
    <w:basedOn w:val="Normal"/>
    <w:uiPriority w:val="99"/>
    <w:qFormat/>
    <w:rsid w:val="0010781E"/>
    <w:pPr>
      <w:ind w:left="288" w:right="288"/>
    </w:pPr>
    <w:rPr>
      <w:rFonts w:eastAsia="Calibri"/>
      <w:color w:val="000000"/>
      <w:sz w:val="12"/>
      <w:szCs w:val="20"/>
    </w:rPr>
  </w:style>
  <w:style w:type="character" w:customStyle="1" w:styleId="FullCiteChar">
    <w:name w:val="Full Cite Char"/>
    <w:link w:val="FullCite"/>
    <w:locked/>
    <w:rsid w:val="0010781E"/>
    <w:rPr>
      <w:rFonts w:ascii="Garamond" w:eastAsia="Calibri" w:hAnsi="Garamond"/>
    </w:rPr>
  </w:style>
  <w:style w:type="paragraph" w:customStyle="1" w:styleId="FullCite">
    <w:name w:val="Full Cite"/>
    <w:basedOn w:val="Normal"/>
    <w:next w:val="Normal"/>
    <w:link w:val="FullCiteChar"/>
    <w:qFormat/>
    <w:rsid w:val="0010781E"/>
    <w:rPr>
      <w:rFonts w:ascii="Garamond" w:eastAsia="Calibri" w:hAnsi="Garamond"/>
    </w:rPr>
  </w:style>
  <w:style w:type="character" w:customStyle="1" w:styleId="StyleCardStyleBlackUnderlineChar">
    <w:name w:val="Style Card Style + Black Underline Char"/>
    <w:link w:val="StyleCardStyleBlackUnderline"/>
    <w:locked/>
    <w:rsid w:val="0010781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0781E"/>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10781E"/>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10781E"/>
    <w:rPr>
      <w:rFonts w:ascii="Century Gothic" w:eastAsia="Times New Roman" w:hAnsi="Century Gothic"/>
    </w:rPr>
  </w:style>
  <w:style w:type="character" w:customStyle="1" w:styleId="StylecardThickunderlineChar">
    <w:name w:val="Style card + Thick underline Char"/>
    <w:link w:val="StylecardThickunderline"/>
    <w:locked/>
    <w:rsid w:val="0010781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0781E"/>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10781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0781E"/>
    <w:pPr>
      <w:ind w:left="288" w:right="288"/>
    </w:pPr>
    <w:rPr>
      <w:rFonts w:ascii="Georgia" w:eastAsia="SimSun" w:hAnsi="Georgia"/>
      <w:b/>
      <w:bCs/>
      <w:u w:val="single"/>
      <w:lang w:eastAsia="zh-CN"/>
    </w:rPr>
  </w:style>
  <w:style w:type="paragraph" w:customStyle="1" w:styleId="CM27">
    <w:name w:val="CM27"/>
    <w:basedOn w:val="Default"/>
    <w:next w:val="Default"/>
    <w:qFormat/>
    <w:rsid w:val="0010781E"/>
    <w:pPr>
      <w:spacing w:after="200" w:line="276" w:lineRule="auto"/>
    </w:pPr>
    <w:rPr>
      <w:rFonts w:eastAsia="Calibri"/>
      <w:color w:val="auto"/>
      <w:sz w:val="22"/>
    </w:rPr>
  </w:style>
  <w:style w:type="paragraph" w:customStyle="1" w:styleId="font-null">
    <w:name w:val="font-null"/>
    <w:basedOn w:val="Normal"/>
    <w:uiPriority w:val="99"/>
    <w:qFormat/>
    <w:rsid w:val="0010781E"/>
    <w:pPr>
      <w:spacing w:before="100" w:beforeAutospacing="1" w:after="100" w:afterAutospacing="1"/>
    </w:pPr>
    <w:rPr>
      <w:rFonts w:eastAsia="Times New Roman"/>
      <w:sz w:val="24"/>
    </w:rPr>
  </w:style>
  <w:style w:type="paragraph" w:customStyle="1" w:styleId="rteindent1">
    <w:name w:val="rteindent1"/>
    <w:basedOn w:val="Normal"/>
    <w:uiPriority w:val="99"/>
    <w:qFormat/>
    <w:rsid w:val="0010781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0781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0781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0781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0781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0781E"/>
    <w:pPr>
      <w:spacing w:before="100" w:beforeAutospacing="1" w:after="100" w:afterAutospacing="1"/>
    </w:pPr>
    <w:rPr>
      <w:rFonts w:eastAsia="Times New Roman"/>
      <w:sz w:val="24"/>
    </w:rPr>
  </w:style>
  <w:style w:type="paragraph" w:customStyle="1" w:styleId="class">
    <w:name w:val="class"/>
    <w:basedOn w:val="Normal"/>
    <w:uiPriority w:val="99"/>
    <w:qFormat/>
    <w:rsid w:val="0010781E"/>
    <w:pPr>
      <w:spacing w:before="100" w:beforeAutospacing="1" w:after="100" w:afterAutospacing="1"/>
    </w:pPr>
    <w:rPr>
      <w:rFonts w:eastAsia="Times New Roman"/>
      <w:sz w:val="24"/>
    </w:rPr>
  </w:style>
  <w:style w:type="character" w:customStyle="1" w:styleId="blocktitleChar">
    <w:name w:val="block title Char"/>
    <w:link w:val="blocktitle0"/>
    <w:locked/>
    <w:rsid w:val="0010781E"/>
    <w:rPr>
      <w:rFonts w:eastAsia="Calibri"/>
      <w:b/>
      <w:caps/>
      <w:sz w:val="28"/>
      <w:szCs w:val="28"/>
      <w:lang w:val="es-ES"/>
    </w:rPr>
  </w:style>
  <w:style w:type="paragraph" w:customStyle="1" w:styleId="Pa6">
    <w:name w:val="Pa6"/>
    <w:basedOn w:val="Normal"/>
    <w:next w:val="Normal"/>
    <w:uiPriority w:val="99"/>
    <w:qFormat/>
    <w:rsid w:val="0010781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0781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0781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0781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0781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0781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0781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0781E"/>
    <w:rPr>
      <w:rFonts w:ascii="Georgia" w:eastAsia="SimSun" w:hAnsi="Georgia"/>
      <w:b/>
      <w:bCs/>
    </w:rPr>
  </w:style>
  <w:style w:type="paragraph" w:customStyle="1" w:styleId="summary">
    <w:name w:val="summary"/>
    <w:basedOn w:val="Normal"/>
    <w:uiPriority w:val="99"/>
    <w:qFormat/>
    <w:rsid w:val="0010781E"/>
    <w:pPr>
      <w:spacing w:before="100" w:beforeAutospacing="1" w:after="100" w:afterAutospacing="1"/>
    </w:pPr>
    <w:rPr>
      <w:rFonts w:eastAsia="Times New Roman"/>
      <w:sz w:val="24"/>
    </w:rPr>
  </w:style>
  <w:style w:type="paragraph" w:customStyle="1" w:styleId="Caption2">
    <w:name w:val="Caption2"/>
    <w:basedOn w:val="Normal"/>
    <w:uiPriority w:val="99"/>
    <w:qFormat/>
    <w:rsid w:val="0010781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0781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0781E"/>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10781E"/>
    <w:pPr>
      <w:jc w:val="center"/>
    </w:pPr>
    <w:rPr>
      <w:rFonts w:ascii="Book Antiqua" w:eastAsia="Times New Roman" w:hAnsi="Book Antiqua"/>
      <w:b/>
      <w:sz w:val="28"/>
    </w:rPr>
  </w:style>
  <w:style w:type="paragraph" w:customStyle="1" w:styleId="Little">
    <w:name w:val="Little"/>
    <w:basedOn w:val="Normal"/>
    <w:next w:val="Normal"/>
    <w:link w:val="LittleChar"/>
    <w:qFormat/>
    <w:rsid w:val="0010781E"/>
    <w:pPr>
      <w:ind w:left="288"/>
    </w:pPr>
    <w:rPr>
      <w:rFonts w:ascii="Garamond" w:eastAsia="Times New Roman" w:hAnsi="Garamond"/>
    </w:rPr>
  </w:style>
  <w:style w:type="paragraph" w:customStyle="1" w:styleId="AAAcard">
    <w:name w:val="AAAcard"/>
    <w:basedOn w:val="Normal"/>
    <w:uiPriority w:val="99"/>
    <w:qFormat/>
    <w:rsid w:val="0010781E"/>
    <w:pPr>
      <w:ind w:left="288" w:right="288"/>
    </w:pPr>
    <w:rPr>
      <w:rFonts w:eastAsia="Times New Roman"/>
    </w:rPr>
  </w:style>
  <w:style w:type="paragraph" w:customStyle="1" w:styleId="Caption3">
    <w:name w:val="Caption3"/>
    <w:basedOn w:val="Normal"/>
    <w:uiPriority w:val="99"/>
    <w:qFormat/>
    <w:rsid w:val="0010781E"/>
    <w:pPr>
      <w:spacing w:before="100" w:beforeAutospacing="1" w:after="100" w:afterAutospacing="1"/>
    </w:pPr>
    <w:rPr>
      <w:rFonts w:eastAsia="Times New Roman"/>
      <w:sz w:val="24"/>
    </w:rPr>
  </w:style>
  <w:style w:type="paragraph" w:customStyle="1" w:styleId="body-12-5">
    <w:name w:val="body-12-5"/>
    <w:basedOn w:val="Normal"/>
    <w:uiPriority w:val="99"/>
    <w:qFormat/>
    <w:rsid w:val="0010781E"/>
    <w:pPr>
      <w:spacing w:before="100" w:beforeAutospacing="1" w:after="100" w:afterAutospacing="1"/>
    </w:pPr>
    <w:rPr>
      <w:rFonts w:eastAsia="Times New Roman"/>
      <w:sz w:val="24"/>
    </w:rPr>
  </w:style>
  <w:style w:type="paragraph" w:customStyle="1" w:styleId="infuse">
    <w:name w:val="infuse"/>
    <w:basedOn w:val="Normal"/>
    <w:uiPriority w:val="99"/>
    <w:qFormat/>
    <w:rsid w:val="0010781E"/>
    <w:pPr>
      <w:spacing w:before="100" w:beforeAutospacing="1" w:after="100" w:afterAutospacing="1"/>
    </w:pPr>
    <w:rPr>
      <w:rFonts w:eastAsia="Times New Roman"/>
      <w:sz w:val="24"/>
    </w:rPr>
  </w:style>
  <w:style w:type="paragraph" w:customStyle="1" w:styleId="fontreg">
    <w:name w:val="font_reg"/>
    <w:basedOn w:val="Normal"/>
    <w:uiPriority w:val="99"/>
    <w:qFormat/>
    <w:rsid w:val="0010781E"/>
    <w:pPr>
      <w:spacing w:before="100" w:beforeAutospacing="1" w:after="100" w:afterAutospacing="1"/>
    </w:pPr>
    <w:rPr>
      <w:rFonts w:eastAsia="Times New Roman"/>
      <w:sz w:val="24"/>
    </w:rPr>
  </w:style>
  <w:style w:type="paragraph" w:customStyle="1" w:styleId="CITEF3">
    <w:name w:val="CITE F3"/>
    <w:uiPriority w:val="99"/>
    <w:qFormat/>
    <w:rsid w:val="0010781E"/>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10781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0781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0781E"/>
    <w:rPr>
      <w:rFonts w:eastAsia="Calibri" w:cs="Times New Roman"/>
      <w:sz w:val="20"/>
      <w:szCs w:val="20"/>
      <w:u w:val="single"/>
    </w:rPr>
  </w:style>
  <w:style w:type="paragraph" w:customStyle="1" w:styleId="StyleUnderlineTimesNewRoman">
    <w:name w:val="Style Underline + Times New Roman"/>
    <w:link w:val="StyleUnderlineTimesNewRomanChar"/>
    <w:qFormat/>
    <w:rsid w:val="0010781E"/>
    <w:pPr>
      <w:spacing w:after="200"/>
    </w:pPr>
    <w:rPr>
      <w:rFonts w:eastAsia="Calibri" w:cs="Times New Roman"/>
      <w:sz w:val="20"/>
      <w:szCs w:val="20"/>
      <w:u w:val="single"/>
    </w:rPr>
  </w:style>
  <w:style w:type="paragraph" w:customStyle="1" w:styleId="hotroute1">
    <w:name w:val="hot route!"/>
    <w:basedOn w:val="Normal"/>
    <w:qFormat/>
    <w:rsid w:val="0010781E"/>
    <w:pPr>
      <w:ind w:left="144"/>
    </w:pPr>
    <w:rPr>
      <w:rFonts w:ascii="Cambria" w:eastAsia="Calibri" w:hAnsi="Cambria"/>
      <w:sz w:val="24"/>
    </w:rPr>
  </w:style>
  <w:style w:type="paragraph" w:customStyle="1" w:styleId="FreeFormA">
    <w:name w:val="Free Form A"/>
    <w:autoRedefine/>
    <w:uiPriority w:val="99"/>
    <w:qFormat/>
    <w:rsid w:val="0010781E"/>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10781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10781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0781E"/>
    <w:rPr>
      <w:rFonts w:ascii="Times New Roman" w:eastAsia="Times New Roman" w:hAnsi="Times New Roman" w:cs="Times New Roman"/>
      <w:sz w:val="10"/>
    </w:rPr>
  </w:style>
  <w:style w:type="paragraph" w:customStyle="1" w:styleId="subheader">
    <w:name w:val="subheader"/>
    <w:basedOn w:val="Normal"/>
    <w:uiPriority w:val="99"/>
    <w:qFormat/>
    <w:rsid w:val="0010781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0781E"/>
    <w:pPr>
      <w:spacing w:before="100" w:beforeAutospacing="1" w:after="100" w:afterAutospacing="1"/>
    </w:pPr>
    <w:rPr>
      <w:rFonts w:eastAsia="Times New Roman"/>
      <w:sz w:val="24"/>
    </w:rPr>
  </w:style>
  <w:style w:type="paragraph" w:customStyle="1" w:styleId="more">
    <w:name w:val="more"/>
    <w:basedOn w:val="Normal"/>
    <w:uiPriority w:val="99"/>
    <w:qFormat/>
    <w:rsid w:val="0010781E"/>
    <w:pPr>
      <w:spacing w:before="100" w:beforeAutospacing="1" w:after="100" w:afterAutospacing="1"/>
    </w:pPr>
    <w:rPr>
      <w:rFonts w:eastAsia="Times New Roman"/>
      <w:sz w:val="24"/>
    </w:rPr>
  </w:style>
  <w:style w:type="paragraph" w:customStyle="1" w:styleId="story">
    <w:name w:val="story"/>
    <w:basedOn w:val="Normal"/>
    <w:uiPriority w:val="99"/>
    <w:qFormat/>
    <w:rsid w:val="0010781E"/>
    <w:pPr>
      <w:spacing w:before="100" w:beforeAutospacing="1" w:after="100" w:afterAutospacing="1"/>
    </w:pPr>
    <w:rPr>
      <w:rFonts w:eastAsia="Times New Roman"/>
      <w:sz w:val="24"/>
    </w:rPr>
  </w:style>
  <w:style w:type="paragraph" w:customStyle="1" w:styleId="H1numbered">
    <w:name w:val="H1 numbered"/>
    <w:basedOn w:val="Normal"/>
    <w:uiPriority w:val="99"/>
    <w:qFormat/>
    <w:rsid w:val="0010781E"/>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10781E"/>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0781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0781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0781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0781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0781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0781E"/>
    <w:pPr>
      <w:widowControl w:val="0"/>
      <w:spacing w:after="63"/>
    </w:pPr>
    <w:rPr>
      <w:rFonts w:ascii="Arial" w:hAnsi="Arial"/>
      <w:color w:val="auto"/>
    </w:rPr>
  </w:style>
  <w:style w:type="paragraph" w:customStyle="1" w:styleId="CM35">
    <w:name w:val="CM35"/>
    <w:basedOn w:val="Default"/>
    <w:next w:val="Default"/>
    <w:uiPriority w:val="99"/>
    <w:qFormat/>
    <w:rsid w:val="0010781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0781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0781E"/>
    <w:rPr>
      <w:rFonts w:eastAsia="Times New Roman" w:cs="Times New Roman"/>
      <w:sz w:val="20"/>
      <w:szCs w:val="20"/>
    </w:rPr>
  </w:style>
  <w:style w:type="paragraph" w:customStyle="1" w:styleId="StylecardCharCharChar11pt">
    <w:name w:val="Style card Char Char Char + 11 pt"/>
    <w:link w:val="StylecardCharCharChar11ptChar"/>
    <w:qFormat/>
    <w:rsid w:val="0010781E"/>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10781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0781E"/>
    <w:rPr>
      <w:rFonts w:ascii="Georgia" w:hAnsi="Georgia"/>
      <w:sz w:val="22"/>
      <w:szCs w:val="22"/>
      <w:lang w:val="x-none" w:eastAsia="x-none"/>
    </w:rPr>
  </w:style>
  <w:style w:type="character" w:customStyle="1" w:styleId="StyleCards11ptUnderlineChar">
    <w:name w:val="Style Cards + 11 pt Underline Char"/>
    <w:link w:val="StyleCards11ptUnderline"/>
    <w:locked/>
    <w:rsid w:val="0010781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0781E"/>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10781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0781E"/>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0781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0781E"/>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10781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0781E"/>
    <w:rPr>
      <w:rFonts w:ascii="Georgia" w:hAnsi="Georgia"/>
      <w:lang w:val="x-none" w:eastAsia="x-none"/>
    </w:rPr>
  </w:style>
  <w:style w:type="character" w:customStyle="1" w:styleId="NormalFontChar">
    <w:name w:val="Normal Font Char"/>
    <w:link w:val="NormalFont"/>
    <w:locked/>
    <w:rsid w:val="0010781E"/>
    <w:rPr>
      <w:rFonts w:ascii="Times New Roman" w:eastAsia="Times New Roman" w:hAnsi="Times New Roman" w:cs="Times New Roman"/>
      <w:sz w:val="20"/>
      <w:szCs w:val="20"/>
    </w:rPr>
  </w:style>
  <w:style w:type="paragraph" w:customStyle="1" w:styleId="NormalFont">
    <w:name w:val="Normal Font"/>
    <w:link w:val="NormalFontChar"/>
    <w:qFormat/>
    <w:rsid w:val="0010781E"/>
    <w:rPr>
      <w:rFonts w:ascii="Times New Roman" w:eastAsia="Times New Roman" w:hAnsi="Times New Roman" w:cs="Times New Roman"/>
      <w:sz w:val="20"/>
      <w:szCs w:val="20"/>
    </w:rPr>
  </w:style>
  <w:style w:type="paragraph" w:customStyle="1" w:styleId="StyleSmall11pt">
    <w:name w:val="Style Small + 11 pt"/>
    <w:uiPriority w:val="99"/>
    <w:qFormat/>
    <w:rsid w:val="0010781E"/>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10781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0781E"/>
    <w:rPr>
      <w:u w:val="single"/>
      <w:lang w:val="x-none" w:eastAsia="x-none"/>
    </w:rPr>
  </w:style>
  <w:style w:type="character" w:customStyle="1" w:styleId="StyleNormalFont11ptBoldUnderlineChar">
    <w:name w:val="Style Normal Font + 11 pt Bold Underline Char"/>
    <w:link w:val="StyleNormalFont11ptBoldUnderline"/>
    <w:locked/>
    <w:rsid w:val="0010781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0781E"/>
    <w:rPr>
      <w:b/>
      <w:bCs/>
      <w:u w:val="single"/>
      <w:lang w:val="x-none" w:eastAsia="x-none"/>
    </w:rPr>
  </w:style>
  <w:style w:type="paragraph" w:customStyle="1" w:styleId="Smallfont0">
    <w:name w:val="Smallfont"/>
    <w:basedOn w:val="Normal"/>
    <w:uiPriority w:val="99"/>
    <w:qFormat/>
    <w:rsid w:val="0010781E"/>
    <w:rPr>
      <w:rFonts w:eastAsia="Times New Roman"/>
      <w:sz w:val="15"/>
    </w:rPr>
  </w:style>
  <w:style w:type="paragraph" w:customStyle="1" w:styleId="formatvorlage2">
    <w:name w:val="formatvorlage2"/>
    <w:basedOn w:val="Normal"/>
    <w:uiPriority w:val="99"/>
    <w:qFormat/>
    <w:rsid w:val="0010781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0781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0781E"/>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10781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0781E"/>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10781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0781E"/>
    <w:pPr>
      <w:ind w:left="144"/>
    </w:pPr>
    <w:rPr>
      <w:rFonts w:ascii="Georgia" w:eastAsia="Times New Roman" w:hAnsi="Georgia"/>
      <w:lang w:val="x-none" w:eastAsia="x-none"/>
    </w:rPr>
  </w:style>
  <w:style w:type="paragraph" w:customStyle="1" w:styleId="deck">
    <w:name w:val="deck"/>
    <w:basedOn w:val="Normal"/>
    <w:uiPriority w:val="99"/>
    <w:qFormat/>
    <w:rsid w:val="0010781E"/>
    <w:pPr>
      <w:spacing w:before="100" w:beforeAutospacing="1" w:after="100" w:afterAutospacing="1"/>
    </w:pPr>
    <w:rPr>
      <w:rFonts w:eastAsia="Times New Roman"/>
      <w:sz w:val="24"/>
    </w:rPr>
  </w:style>
  <w:style w:type="paragraph" w:customStyle="1" w:styleId="i1">
    <w:name w:val="i1"/>
    <w:basedOn w:val="Normal"/>
    <w:uiPriority w:val="99"/>
    <w:qFormat/>
    <w:rsid w:val="0010781E"/>
    <w:pPr>
      <w:spacing w:before="100" w:beforeAutospacing="1" w:after="100" w:afterAutospacing="1"/>
    </w:pPr>
    <w:rPr>
      <w:rFonts w:eastAsia="Times New Roman"/>
      <w:sz w:val="24"/>
    </w:rPr>
  </w:style>
  <w:style w:type="paragraph" w:customStyle="1" w:styleId="question">
    <w:name w:val="question"/>
    <w:basedOn w:val="Normal"/>
    <w:uiPriority w:val="99"/>
    <w:qFormat/>
    <w:rsid w:val="0010781E"/>
    <w:pPr>
      <w:spacing w:before="100" w:beforeAutospacing="1" w:after="100" w:afterAutospacing="1"/>
    </w:pPr>
    <w:rPr>
      <w:rFonts w:eastAsia="Times New Roman"/>
      <w:sz w:val="24"/>
    </w:rPr>
  </w:style>
  <w:style w:type="paragraph" w:customStyle="1" w:styleId="bodycopy">
    <w:name w:val="bodycopy"/>
    <w:basedOn w:val="Normal"/>
    <w:uiPriority w:val="99"/>
    <w:qFormat/>
    <w:rsid w:val="0010781E"/>
    <w:pPr>
      <w:spacing w:before="100" w:beforeAutospacing="1" w:after="100" w:afterAutospacing="1"/>
    </w:pPr>
    <w:rPr>
      <w:rFonts w:eastAsia="Times New Roman"/>
      <w:sz w:val="24"/>
    </w:rPr>
  </w:style>
  <w:style w:type="paragraph" w:customStyle="1" w:styleId="Fifth">
    <w:name w:val="Fifth"/>
    <w:basedOn w:val="Normal"/>
    <w:link w:val="FifthChar"/>
    <w:qFormat/>
    <w:rsid w:val="0010781E"/>
    <w:rPr>
      <w:rFonts w:eastAsia="Calibri"/>
    </w:rPr>
  </w:style>
  <w:style w:type="paragraph" w:customStyle="1" w:styleId="NoteLevel22">
    <w:name w:val="Note Level 22"/>
    <w:basedOn w:val="Normal"/>
    <w:next w:val="Normal"/>
    <w:uiPriority w:val="99"/>
    <w:qFormat/>
    <w:rsid w:val="0010781E"/>
    <w:pPr>
      <w:keepNext/>
      <w:ind w:left="288" w:right="288"/>
    </w:pPr>
    <w:rPr>
      <w:rFonts w:eastAsia="MS Gothic"/>
      <w:szCs w:val="20"/>
    </w:rPr>
  </w:style>
  <w:style w:type="paragraph" w:customStyle="1" w:styleId="wp-caption-text">
    <w:name w:val="wp-caption-text"/>
    <w:basedOn w:val="Normal"/>
    <w:qFormat/>
    <w:rsid w:val="0010781E"/>
    <w:pPr>
      <w:spacing w:before="100" w:beforeAutospacing="1" w:after="100" w:afterAutospacing="1"/>
    </w:pPr>
    <w:rPr>
      <w:rFonts w:eastAsia="Times New Roman"/>
      <w:sz w:val="24"/>
    </w:rPr>
  </w:style>
  <w:style w:type="paragraph" w:customStyle="1" w:styleId="svarticle">
    <w:name w:val="svarticle"/>
    <w:basedOn w:val="Normal"/>
    <w:uiPriority w:val="99"/>
    <w:qFormat/>
    <w:rsid w:val="0010781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0781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0781E"/>
    <w:pPr>
      <w:spacing w:before="100" w:beforeAutospacing="1" w:after="100" w:afterAutospacing="1"/>
    </w:pPr>
  </w:style>
  <w:style w:type="paragraph" w:customStyle="1" w:styleId="description">
    <w:name w:val="description"/>
    <w:basedOn w:val="Normal"/>
    <w:uiPriority w:val="99"/>
    <w:qFormat/>
    <w:rsid w:val="0010781E"/>
    <w:pPr>
      <w:spacing w:before="100" w:beforeAutospacing="1" w:after="100" w:afterAutospacing="1"/>
    </w:pPr>
  </w:style>
  <w:style w:type="paragraph" w:customStyle="1" w:styleId="graf">
    <w:name w:val="graf"/>
    <w:basedOn w:val="Normal"/>
    <w:uiPriority w:val="99"/>
    <w:qFormat/>
    <w:rsid w:val="0010781E"/>
    <w:pPr>
      <w:spacing w:before="100" w:beforeAutospacing="1" w:after="100" w:afterAutospacing="1"/>
    </w:pPr>
  </w:style>
  <w:style w:type="paragraph" w:customStyle="1" w:styleId="column">
    <w:name w:val="column"/>
    <w:basedOn w:val="Normal"/>
    <w:uiPriority w:val="99"/>
    <w:qFormat/>
    <w:rsid w:val="0010781E"/>
    <w:pPr>
      <w:spacing w:before="100" w:beforeAutospacing="1" w:after="100" w:afterAutospacing="1"/>
    </w:pPr>
  </w:style>
  <w:style w:type="paragraph" w:customStyle="1" w:styleId="recirc-container">
    <w:name w:val="recirc-container"/>
    <w:basedOn w:val="Normal"/>
    <w:uiPriority w:val="99"/>
    <w:qFormat/>
    <w:rsid w:val="0010781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10781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0781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0781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0781E"/>
    <w:rPr>
      <w:rFonts w:ascii="Georgia" w:hAnsi="Georgia" w:hint="default"/>
      <w:i/>
      <w:iCs/>
      <w:color w:val="808080"/>
    </w:rPr>
  </w:style>
  <w:style w:type="character" w:customStyle="1" w:styleId="cardchar00">
    <w:name w:val="cardchar0"/>
    <w:basedOn w:val="DefaultParagraphFont"/>
    <w:rsid w:val="0010781E"/>
  </w:style>
  <w:style w:type="character" w:customStyle="1" w:styleId="UnderlineNon-bold">
    <w:name w:val="Underline Non - bold"/>
    <w:rsid w:val="0010781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0781E"/>
  </w:style>
  <w:style w:type="character" w:customStyle="1" w:styleId="StyleHeading4UnderlinedsmalltextGaramondChar">
    <w:name w:val="Style Heading 4Underlinedsmall text + Garamond Char"/>
    <w:link w:val="StyleHeading4UnderlinedsmalltextGaramond"/>
    <w:locked/>
    <w:rsid w:val="0010781E"/>
  </w:style>
  <w:style w:type="character" w:customStyle="1" w:styleId="Heading5Char2">
    <w:name w:val="Heading 5 Char2"/>
    <w:rsid w:val="0010781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0781E"/>
    <w:rPr>
      <w:rFonts w:ascii="Arial" w:hAnsi="Arial" w:cs="Arial"/>
      <w:vanish/>
      <w:sz w:val="16"/>
      <w:szCs w:val="16"/>
    </w:rPr>
  </w:style>
  <w:style w:type="paragraph" w:styleId="z-TopofForm">
    <w:name w:val="HTML Top of Form"/>
    <w:basedOn w:val="Normal"/>
    <w:next w:val="Normal"/>
    <w:link w:val="z-TopofFormChar"/>
    <w:hidden/>
    <w:uiPriority w:val="99"/>
    <w:unhideWhenUsed/>
    <w:rsid w:val="0010781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0781E"/>
    <w:rPr>
      <w:rFonts w:ascii="Arial" w:hAnsi="Arial" w:cs="Arial"/>
      <w:vanish/>
      <w:sz w:val="16"/>
      <w:szCs w:val="16"/>
    </w:rPr>
  </w:style>
  <w:style w:type="character" w:customStyle="1" w:styleId="z-BottomofFormChar">
    <w:name w:val="z-Bottom of Form Char"/>
    <w:basedOn w:val="DefaultParagraphFont"/>
    <w:link w:val="z-BottomofForm"/>
    <w:uiPriority w:val="99"/>
    <w:rsid w:val="0010781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0781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0781E"/>
    <w:rPr>
      <w:rFonts w:ascii="Arial" w:hAnsi="Arial" w:cs="Arial"/>
      <w:vanish/>
      <w:sz w:val="16"/>
      <w:szCs w:val="16"/>
    </w:rPr>
  </w:style>
  <w:style w:type="character" w:customStyle="1" w:styleId="Style2CharChar">
    <w:name w:val="Style2 Char Char"/>
    <w:rsid w:val="0010781E"/>
    <w:rPr>
      <w:u w:val="thick"/>
      <w:lang w:val="en-US" w:eastAsia="en-US" w:bidi="ar-SA"/>
    </w:rPr>
  </w:style>
  <w:style w:type="character" w:customStyle="1" w:styleId="authordate1">
    <w:name w:val="authordate"/>
    <w:rsid w:val="0010781E"/>
  </w:style>
  <w:style w:type="character" w:customStyle="1" w:styleId="underline0">
    <w:name w:val="%underline"/>
    <w:rsid w:val="0010781E"/>
    <w:rPr>
      <w:rFonts w:ascii="Times New Roman" w:hAnsi="Times New Roman" w:cs="Times New Roman" w:hint="default"/>
      <w:strike w:val="0"/>
      <w:dstrike w:val="0"/>
      <w:sz w:val="16"/>
      <w:u w:val="none"/>
      <w:effect w:val="none"/>
    </w:rPr>
  </w:style>
  <w:style w:type="character" w:customStyle="1" w:styleId="AUNDERLINE0">
    <w:name w:val="AUNDERLINE"/>
    <w:qFormat/>
    <w:rsid w:val="0010781E"/>
    <w:rPr>
      <w:rFonts w:ascii="Times New Roman" w:hAnsi="Times New Roman" w:cs="Times New Roman" w:hint="default"/>
      <w:sz w:val="20"/>
      <w:u w:val="single"/>
    </w:rPr>
  </w:style>
  <w:style w:type="character" w:customStyle="1" w:styleId="UnderlinedCharChar">
    <w:name w:val="Underlined Char Char"/>
    <w:rsid w:val="0010781E"/>
    <w:rPr>
      <w:rFonts w:ascii="Garamond" w:hAnsi="Garamond" w:hint="default"/>
      <w:szCs w:val="28"/>
      <w:u w:val="single"/>
      <w:lang w:val="en-US" w:eastAsia="en-US" w:bidi="ar-SA"/>
    </w:rPr>
  </w:style>
  <w:style w:type="character" w:customStyle="1" w:styleId="slug-doi">
    <w:name w:val="slug-doi"/>
    <w:basedOn w:val="DefaultParagraphFont"/>
    <w:rsid w:val="0010781E"/>
  </w:style>
  <w:style w:type="character" w:customStyle="1" w:styleId="af">
    <w:name w:val="af"/>
    <w:basedOn w:val="DefaultParagraphFont"/>
    <w:rsid w:val="0010781E"/>
  </w:style>
  <w:style w:type="character" w:customStyle="1" w:styleId="ab">
    <w:name w:val="ab"/>
    <w:basedOn w:val="DefaultParagraphFont"/>
    <w:rsid w:val="0010781E"/>
  </w:style>
  <w:style w:type="character" w:customStyle="1" w:styleId="em">
    <w:name w:val="em"/>
    <w:basedOn w:val="DefaultParagraphFont"/>
    <w:rsid w:val="0010781E"/>
  </w:style>
  <w:style w:type="character" w:customStyle="1" w:styleId="au">
    <w:name w:val="au"/>
    <w:basedOn w:val="DefaultParagraphFont"/>
    <w:rsid w:val="0010781E"/>
  </w:style>
  <w:style w:type="character" w:customStyle="1" w:styleId="ti">
    <w:name w:val="ti"/>
    <w:basedOn w:val="DefaultParagraphFont"/>
    <w:rsid w:val="0010781E"/>
  </w:style>
  <w:style w:type="character" w:customStyle="1" w:styleId="subheadblue">
    <w:name w:val="subhead_blue"/>
    <w:basedOn w:val="DefaultParagraphFont"/>
    <w:rsid w:val="0010781E"/>
  </w:style>
  <w:style w:type="character" w:customStyle="1" w:styleId="affiliation">
    <w:name w:val="affiliation"/>
    <w:basedOn w:val="DefaultParagraphFont"/>
    <w:rsid w:val="0010781E"/>
  </w:style>
  <w:style w:type="character" w:customStyle="1" w:styleId="slug-doi-wrapper">
    <w:name w:val="slug-doi-wrapper"/>
    <w:basedOn w:val="DefaultParagraphFont"/>
    <w:rsid w:val="0010781E"/>
  </w:style>
  <w:style w:type="character" w:customStyle="1" w:styleId="slug-metadata-noteahead-of-print">
    <w:name w:val="slug-metadata-note ahead-of-print"/>
    <w:basedOn w:val="DefaultParagraphFont"/>
    <w:rsid w:val="0010781E"/>
  </w:style>
  <w:style w:type="character" w:customStyle="1" w:styleId="slug-ahead-of-print-date">
    <w:name w:val="slug-ahead-of-print-date"/>
    <w:basedOn w:val="DefaultParagraphFont"/>
    <w:rsid w:val="0010781E"/>
  </w:style>
  <w:style w:type="character" w:customStyle="1" w:styleId="medium-bold">
    <w:name w:val="medium-bold"/>
    <w:basedOn w:val="DefaultParagraphFont"/>
    <w:rsid w:val="0010781E"/>
  </w:style>
  <w:style w:type="character" w:customStyle="1" w:styleId="updated-short-citation">
    <w:name w:val="updated-short-citation"/>
    <w:basedOn w:val="DefaultParagraphFont"/>
    <w:rsid w:val="0010781E"/>
  </w:style>
  <w:style w:type="character" w:customStyle="1" w:styleId="goohl0">
    <w:name w:val="goohl0"/>
    <w:basedOn w:val="DefaultParagraphFont"/>
    <w:rsid w:val="0010781E"/>
  </w:style>
  <w:style w:type="character" w:customStyle="1" w:styleId="CharChar6">
    <w:name w:val="Char Char6"/>
    <w:rsid w:val="0010781E"/>
    <w:rPr>
      <w:rFonts w:ascii="Arial" w:hAnsi="Arial" w:cs="Arial" w:hint="default"/>
      <w:bCs/>
      <w:sz w:val="16"/>
      <w:szCs w:val="26"/>
      <w:lang w:val="en-US" w:eastAsia="en-US" w:bidi="ar-SA"/>
    </w:rPr>
  </w:style>
  <w:style w:type="character" w:customStyle="1" w:styleId="TagCharChar1">
    <w:name w:val="Tag Char Char1"/>
    <w:rsid w:val="0010781E"/>
    <w:rPr>
      <w:b/>
      <w:bCs w:val="0"/>
      <w:sz w:val="24"/>
      <w:szCs w:val="24"/>
      <w:lang w:val="en-US" w:eastAsia="en-US" w:bidi="ar-SA"/>
    </w:rPr>
  </w:style>
  <w:style w:type="character" w:customStyle="1" w:styleId="12TimesNewRoman">
    <w:name w:val="12 Times New Roman"/>
    <w:rsid w:val="0010781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0781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0781E"/>
    <w:rPr>
      <w:rFonts w:ascii="Times New Roman" w:hAnsi="Times New Roman" w:cs="Times New Roman" w:hint="default"/>
      <w:strike w:val="0"/>
      <w:dstrike w:val="0"/>
      <w:sz w:val="14"/>
      <w:u w:val="none"/>
      <w:effect w:val="none"/>
    </w:rPr>
  </w:style>
  <w:style w:type="character" w:customStyle="1" w:styleId="F8-UnderlineBold">
    <w:name w:val="F8 - Underline/Bold"/>
    <w:rsid w:val="0010781E"/>
    <w:rPr>
      <w:rFonts w:ascii="Times New Roman" w:hAnsi="Times New Roman" w:cs="Times New Roman" w:hint="default"/>
      <w:b/>
      <w:bCs w:val="0"/>
      <w:sz w:val="20"/>
      <w:u w:val="single"/>
    </w:rPr>
  </w:style>
  <w:style w:type="character" w:customStyle="1" w:styleId="F7-SmallFont">
    <w:name w:val="F7 - Small Font"/>
    <w:rsid w:val="0010781E"/>
    <w:rPr>
      <w:rFonts w:ascii="Times New Roman" w:hAnsi="Times New Roman" w:cs="Times New Roman" w:hint="default"/>
      <w:sz w:val="14"/>
    </w:rPr>
  </w:style>
  <w:style w:type="character" w:customStyle="1" w:styleId="Brief-Bold">
    <w:name w:val="Brief - Bold"/>
    <w:rsid w:val="0010781E"/>
    <w:rPr>
      <w:rFonts w:ascii="Times New Roman" w:hAnsi="Times New Roman" w:cs="Times New Roman" w:hint="default"/>
      <w:b/>
      <w:bCs w:val="0"/>
    </w:rPr>
  </w:style>
  <w:style w:type="character" w:customStyle="1" w:styleId="Card-Underline">
    <w:name w:val="Card - Underline"/>
    <w:rsid w:val="0010781E"/>
    <w:rPr>
      <w:rFonts w:ascii="Times New Roman" w:hAnsi="Times New Roman" w:cs="Times New Roman" w:hint="default"/>
      <w:u w:val="single"/>
    </w:rPr>
  </w:style>
  <w:style w:type="character" w:customStyle="1" w:styleId="beriefunderline">
    <w:name w:val="berief = underline"/>
    <w:rsid w:val="0010781E"/>
    <w:rPr>
      <w:rFonts w:ascii="Times New Roman" w:eastAsia="Times New Roman" w:hAnsi="Times New Roman" w:cs="Times New Roman" w:hint="default"/>
      <w:sz w:val="20"/>
      <w:u w:val="single"/>
    </w:rPr>
  </w:style>
  <w:style w:type="character" w:customStyle="1" w:styleId="BoldText10pt">
    <w:name w:val="Bold Text 10 pt"/>
    <w:rsid w:val="0010781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10781E"/>
    <w:rPr>
      <w:i/>
      <w:iCs w:val="0"/>
    </w:rPr>
  </w:style>
  <w:style w:type="character" w:customStyle="1" w:styleId="eoeaheader">
    <w:name w:val="eoea_header"/>
    <w:basedOn w:val="DefaultParagraphFont"/>
    <w:rsid w:val="0010781E"/>
  </w:style>
  <w:style w:type="character" w:customStyle="1" w:styleId="SC4208902">
    <w:name w:val="SC.4.208902"/>
    <w:rsid w:val="0010781E"/>
    <w:rPr>
      <w:rFonts w:ascii="Century" w:hAnsi="Century" w:cs="Century" w:hint="default"/>
      <w:color w:val="000000"/>
      <w:sz w:val="22"/>
      <w:szCs w:val="22"/>
    </w:rPr>
  </w:style>
  <w:style w:type="character" w:customStyle="1" w:styleId="SC4208915">
    <w:name w:val="SC.4.208915"/>
    <w:rsid w:val="0010781E"/>
    <w:rPr>
      <w:rFonts w:ascii="Century" w:hAnsi="Century" w:cs="Century" w:hint="default"/>
      <w:color w:val="000000"/>
      <w:sz w:val="13"/>
      <w:szCs w:val="13"/>
    </w:rPr>
  </w:style>
  <w:style w:type="character" w:customStyle="1" w:styleId="SC273764">
    <w:name w:val="SC.2.73764"/>
    <w:rsid w:val="0010781E"/>
    <w:rPr>
      <w:rFonts w:ascii="Century" w:hAnsi="Century" w:cs="Century" w:hint="default"/>
      <w:color w:val="000000"/>
      <w:sz w:val="72"/>
      <w:szCs w:val="72"/>
    </w:rPr>
  </w:style>
  <w:style w:type="character" w:customStyle="1" w:styleId="SC273779">
    <w:name w:val="SC.2.73779"/>
    <w:rsid w:val="0010781E"/>
    <w:rPr>
      <w:rFonts w:ascii="Century" w:hAnsi="Century" w:cs="Century" w:hint="default"/>
      <w:color w:val="000000"/>
      <w:sz w:val="40"/>
      <w:szCs w:val="40"/>
    </w:rPr>
  </w:style>
  <w:style w:type="character" w:customStyle="1" w:styleId="SC273763">
    <w:name w:val="SC.2.73763"/>
    <w:rsid w:val="0010781E"/>
    <w:rPr>
      <w:rFonts w:ascii="Century" w:hAnsi="Century" w:cs="Century" w:hint="default"/>
      <w:b/>
      <w:bCs/>
      <w:color w:val="000000"/>
    </w:rPr>
  </w:style>
  <w:style w:type="character" w:customStyle="1" w:styleId="SC4208910">
    <w:name w:val="SC.4.208910"/>
    <w:rsid w:val="0010781E"/>
    <w:rPr>
      <w:rFonts w:ascii="Century" w:hAnsi="Century" w:cs="Century" w:hint="default"/>
      <w:color w:val="000000"/>
      <w:sz w:val="28"/>
      <w:szCs w:val="28"/>
    </w:rPr>
  </w:style>
  <w:style w:type="character" w:customStyle="1" w:styleId="SC4208911">
    <w:name w:val="SC.4.208911"/>
    <w:rsid w:val="0010781E"/>
    <w:rPr>
      <w:rFonts w:ascii="Century" w:hAnsi="Century" w:cs="Century" w:hint="default"/>
      <w:color w:val="000000"/>
    </w:rPr>
  </w:style>
  <w:style w:type="character" w:customStyle="1" w:styleId="articlesubtitle">
    <w:name w:val="article_sub_title"/>
    <w:basedOn w:val="DefaultParagraphFont"/>
    <w:rsid w:val="0010781E"/>
  </w:style>
  <w:style w:type="character" w:customStyle="1" w:styleId="newsdate2">
    <w:name w:val="news_date2"/>
    <w:basedOn w:val="DefaultParagraphFont"/>
    <w:rsid w:val="0010781E"/>
  </w:style>
  <w:style w:type="character" w:customStyle="1" w:styleId="readarticleheader">
    <w:name w:val="readarticleheader"/>
    <w:basedOn w:val="DefaultParagraphFont"/>
    <w:rsid w:val="0010781E"/>
  </w:style>
  <w:style w:type="character" w:customStyle="1" w:styleId="UnderlineChar20">
    <w:name w:val="Underline Char2"/>
    <w:rsid w:val="0010781E"/>
    <w:rPr>
      <w:rFonts w:ascii="Trebuchet MS" w:hAnsi="Trebuchet MS" w:hint="default"/>
      <w:u w:val="thick"/>
      <w:lang w:val="en-US" w:eastAsia="zh-CN" w:bidi="ar-SA"/>
    </w:rPr>
  </w:style>
  <w:style w:type="character" w:customStyle="1" w:styleId="BoldUnderliningChar">
    <w:name w:val="Bold Underlining Char"/>
    <w:rsid w:val="0010781E"/>
    <w:rPr>
      <w:rFonts w:ascii="Arial Narrow" w:eastAsia="Times New Roman" w:hAnsi="Arial Narrow" w:hint="default"/>
      <w:b/>
      <w:bCs w:val="0"/>
      <w:szCs w:val="24"/>
      <w:u w:val="single"/>
      <w:lang w:val="en-GB" w:eastAsia="en-US" w:bidi="ar-SA"/>
    </w:rPr>
  </w:style>
  <w:style w:type="character" w:customStyle="1" w:styleId="medium-normal1">
    <w:name w:val="medium-normal1"/>
    <w:rsid w:val="0010781E"/>
    <w:rPr>
      <w:rFonts w:ascii="Arial" w:hAnsi="Arial" w:cs="Arial" w:hint="default"/>
      <w:b w:val="0"/>
      <w:bCs w:val="0"/>
      <w:i w:val="0"/>
      <w:iCs w:val="0"/>
      <w:sz w:val="20"/>
      <w:szCs w:val="20"/>
    </w:rPr>
  </w:style>
  <w:style w:type="character" w:customStyle="1" w:styleId="UnderlinedCardChar0">
    <w:name w:val="Underlined Card Char"/>
    <w:rsid w:val="0010781E"/>
    <w:rPr>
      <w:rFonts w:ascii="Palatino Linotype" w:hAnsi="Palatino Linotype" w:hint="default"/>
      <w:u w:val="single"/>
      <w:lang w:val="en-US" w:eastAsia="en-US" w:bidi="ar-SA"/>
    </w:rPr>
  </w:style>
  <w:style w:type="character" w:customStyle="1" w:styleId="char">
    <w:name w:val="char"/>
    <w:basedOn w:val="DefaultParagraphFont"/>
    <w:rsid w:val="0010781E"/>
  </w:style>
  <w:style w:type="character" w:customStyle="1" w:styleId="UnderlineCharCharCharCharCharChar">
    <w:name w:val="Underline Char Char Char Char Char Char"/>
    <w:rsid w:val="0010781E"/>
    <w:rPr>
      <w:rFonts w:ascii="Arial Narrow" w:hAnsi="Arial Narrow" w:hint="default"/>
      <w:szCs w:val="24"/>
      <w:u w:val="single"/>
      <w:lang w:val="en-US" w:eastAsia="en-US" w:bidi="ar-SA"/>
    </w:rPr>
  </w:style>
  <w:style w:type="character" w:customStyle="1" w:styleId="klink">
    <w:name w:val="klink"/>
    <w:basedOn w:val="DefaultParagraphFont"/>
    <w:rsid w:val="0010781E"/>
  </w:style>
  <w:style w:type="character" w:customStyle="1" w:styleId="date10">
    <w:name w:val="date1"/>
    <w:basedOn w:val="DefaultParagraphFont"/>
    <w:rsid w:val="0010781E"/>
  </w:style>
  <w:style w:type="character" w:customStyle="1" w:styleId="bolding1">
    <w:name w:val="bolding1"/>
    <w:rsid w:val="0010781E"/>
    <w:rPr>
      <w:b/>
      <w:bCs/>
    </w:rPr>
  </w:style>
  <w:style w:type="character" w:customStyle="1" w:styleId="bookoptions1">
    <w:name w:val="book_options1"/>
    <w:rsid w:val="0010781E"/>
    <w:rPr>
      <w:b/>
      <w:bCs/>
      <w:color w:val="333366"/>
    </w:rPr>
  </w:style>
  <w:style w:type="character" w:customStyle="1" w:styleId="descriptionblock">
    <w:name w:val="description block"/>
    <w:basedOn w:val="DefaultParagraphFont"/>
    <w:rsid w:val="0010781E"/>
  </w:style>
  <w:style w:type="character" w:customStyle="1" w:styleId="detailsboxblock">
    <w:name w:val="detailsbox block"/>
    <w:basedOn w:val="DefaultParagraphFont"/>
    <w:rsid w:val="0010781E"/>
  </w:style>
  <w:style w:type="character" w:customStyle="1" w:styleId="Char3">
    <w:name w:val="Char3"/>
    <w:rsid w:val="0010781E"/>
    <w:rPr>
      <w:rFonts w:ascii="Arial" w:hAnsi="Arial" w:cs="Arial" w:hint="default"/>
      <w:bCs/>
      <w:u w:val="thick"/>
      <w:lang w:val="en-US" w:eastAsia="en-US" w:bidi="ar-SA"/>
    </w:rPr>
  </w:style>
  <w:style w:type="character" w:customStyle="1" w:styleId="texto11">
    <w:name w:val="texto11"/>
    <w:rsid w:val="0010781E"/>
    <w:rPr>
      <w:rFonts w:ascii="Arial" w:hAnsi="Arial" w:cs="Arial" w:hint="default"/>
      <w:b w:val="0"/>
      <w:bCs w:val="0"/>
      <w:i w:val="0"/>
      <w:iCs w:val="0"/>
      <w:caps w:val="0"/>
      <w:color w:val="000000"/>
      <w:sz w:val="26"/>
      <w:szCs w:val="26"/>
    </w:rPr>
  </w:style>
  <w:style w:type="character" w:customStyle="1" w:styleId="CardTagChar">
    <w:name w:val="Card Tag Char"/>
    <w:rsid w:val="0010781E"/>
    <w:rPr>
      <w:rFonts w:ascii="Arial Narrow" w:hAnsi="Arial Narrow" w:hint="default"/>
      <w:b/>
      <w:bCs w:val="0"/>
      <w:sz w:val="24"/>
      <w:szCs w:val="24"/>
      <w:lang w:val="en-US" w:eastAsia="en-US" w:bidi="ar-SA"/>
    </w:rPr>
  </w:style>
  <w:style w:type="character" w:customStyle="1" w:styleId="DebateCiteCharCharChar">
    <w:name w:val="Debate Cite Char Char Char"/>
    <w:rsid w:val="0010781E"/>
    <w:rPr>
      <w:b/>
      <w:bCs w:val="0"/>
      <w:sz w:val="32"/>
      <w:szCs w:val="32"/>
      <w:lang w:val="en-US" w:eastAsia="en-US" w:bidi="ar-SA"/>
    </w:rPr>
  </w:style>
  <w:style w:type="character" w:customStyle="1" w:styleId="TagChar3">
    <w:name w:val="Tag Char3"/>
    <w:rsid w:val="0010781E"/>
    <w:rPr>
      <w:rFonts w:ascii="Palatino Linotype" w:hAnsi="Palatino Linotype" w:hint="default"/>
      <w:b/>
      <w:bCs w:val="0"/>
      <w:sz w:val="24"/>
      <w:szCs w:val="24"/>
      <w:lang w:val="en-US" w:eastAsia="en-US" w:bidi="ar-SA"/>
    </w:rPr>
  </w:style>
  <w:style w:type="character" w:customStyle="1" w:styleId="TagandCiteChar">
    <w:name w:val="Tag and Cite Char"/>
    <w:rsid w:val="0010781E"/>
    <w:rPr>
      <w:color w:val="333333"/>
      <w:sz w:val="22"/>
      <w:szCs w:val="22"/>
      <w:lang w:val="en-US" w:eastAsia="en-US" w:bidi="ar-SA"/>
    </w:rPr>
  </w:style>
  <w:style w:type="character" w:customStyle="1" w:styleId="Style10ptBold">
    <w:name w:val="Style 10 pt Bold"/>
    <w:rsid w:val="0010781E"/>
    <w:rPr>
      <w:b/>
      <w:bCs/>
      <w:sz w:val="20"/>
    </w:rPr>
  </w:style>
  <w:style w:type="character" w:customStyle="1" w:styleId="text9">
    <w:name w:val="text9"/>
    <w:basedOn w:val="DefaultParagraphFont"/>
    <w:rsid w:val="0010781E"/>
  </w:style>
  <w:style w:type="character" w:customStyle="1" w:styleId="text21">
    <w:name w:val="text21"/>
    <w:basedOn w:val="DefaultParagraphFont"/>
    <w:rsid w:val="0010781E"/>
  </w:style>
  <w:style w:type="character" w:customStyle="1" w:styleId="text19">
    <w:name w:val="text19"/>
    <w:basedOn w:val="DefaultParagraphFont"/>
    <w:rsid w:val="0010781E"/>
  </w:style>
  <w:style w:type="character" w:customStyle="1" w:styleId="term2">
    <w:name w:val="term2"/>
    <w:rsid w:val="0010781E"/>
    <w:rPr>
      <w:b/>
      <w:bCs/>
    </w:rPr>
  </w:style>
  <w:style w:type="character" w:customStyle="1" w:styleId="pmterms12">
    <w:name w:val="pmterms12"/>
    <w:rsid w:val="0010781E"/>
    <w:rPr>
      <w:b/>
      <w:bCs/>
      <w:i w:val="0"/>
      <w:iCs w:val="0"/>
      <w:color w:val="000000"/>
    </w:rPr>
  </w:style>
  <w:style w:type="character" w:customStyle="1" w:styleId="ToReadChar">
    <w:name w:val="To Read Char"/>
    <w:rsid w:val="0010781E"/>
    <w:rPr>
      <w:rFonts w:ascii="Verdana" w:hAnsi="Verdana" w:hint="default"/>
      <w:b/>
      <w:bCs w:val="0"/>
      <w:szCs w:val="24"/>
      <w:u w:val="single"/>
      <w:lang w:val="en-US" w:eastAsia="en-US" w:bidi="ar-SA"/>
    </w:rPr>
  </w:style>
  <w:style w:type="character" w:customStyle="1" w:styleId="ToReadCharChar">
    <w:name w:val="To Read Char Char"/>
    <w:rsid w:val="0010781E"/>
    <w:rPr>
      <w:rFonts w:ascii="Verdana" w:hAnsi="Verdana" w:hint="default"/>
      <w:b/>
      <w:bCs w:val="0"/>
      <w:szCs w:val="24"/>
      <w:u w:val="single"/>
      <w:lang w:val="en-US" w:eastAsia="en-US" w:bidi="ar-SA"/>
    </w:rPr>
  </w:style>
  <w:style w:type="character" w:customStyle="1" w:styleId="bio">
    <w:name w:val="bio"/>
    <w:basedOn w:val="DefaultParagraphFont"/>
    <w:rsid w:val="0010781E"/>
  </w:style>
  <w:style w:type="character" w:customStyle="1" w:styleId="storytextstyle">
    <w:name w:val="storytextstyle"/>
    <w:basedOn w:val="DefaultParagraphFont"/>
    <w:rsid w:val="0010781E"/>
  </w:style>
  <w:style w:type="character" w:customStyle="1" w:styleId="cardunderlinedCharChar">
    <w:name w:val="card underlined Char Char"/>
    <w:rsid w:val="0010781E"/>
    <w:rPr>
      <w:rFonts w:ascii="Arial" w:hAnsi="Arial" w:cs="Arial" w:hint="default"/>
      <w:sz w:val="22"/>
      <w:szCs w:val="24"/>
      <w:u w:val="single"/>
      <w:lang w:val="en-US" w:eastAsia="en-US" w:bidi="ar-SA"/>
    </w:rPr>
  </w:style>
  <w:style w:type="character" w:customStyle="1" w:styleId="Style2Char0">
    <w:name w:val="Style2 Char"/>
    <w:rsid w:val="0010781E"/>
    <w:rPr>
      <w:rFonts w:ascii="Book Antiqua" w:hAnsi="Book Antiqua" w:hint="default"/>
      <w:u w:val="thick"/>
      <w:lang w:val="en-US" w:eastAsia="en-US" w:bidi="ar-SA"/>
    </w:rPr>
  </w:style>
  <w:style w:type="character" w:customStyle="1" w:styleId="Style2Char1">
    <w:name w:val="Style2 Char1"/>
    <w:rsid w:val="0010781E"/>
    <w:rPr>
      <w:rFonts w:ascii="Book Antiqua" w:hAnsi="Book Antiqua" w:hint="default"/>
      <w:szCs w:val="24"/>
      <w:u w:val="thick"/>
      <w:lang w:val="en-US" w:eastAsia="en-US" w:bidi="ar-SA"/>
    </w:rPr>
  </w:style>
  <w:style w:type="character" w:customStyle="1" w:styleId="articlehead21">
    <w:name w:val="articlehead21"/>
    <w:rsid w:val="0010781E"/>
    <w:rPr>
      <w:rFonts w:ascii="Arial" w:hAnsi="Arial" w:cs="Arial" w:hint="default"/>
      <w:b/>
      <w:bCs/>
      <w:color w:val="660000"/>
      <w:sz w:val="20"/>
      <w:szCs w:val="20"/>
    </w:rPr>
  </w:style>
  <w:style w:type="character" w:customStyle="1" w:styleId="TagCiteChar1">
    <w:name w:val="Tag/Cite Char1"/>
    <w:rsid w:val="0010781E"/>
    <w:rPr>
      <w:b/>
      <w:bCs w:val="0"/>
      <w:lang w:val="en-US" w:eastAsia="en-US" w:bidi="ar-SA"/>
    </w:rPr>
  </w:style>
  <w:style w:type="character" w:customStyle="1" w:styleId="goohl2">
    <w:name w:val="goohl2"/>
    <w:basedOn w:val="DefaultParagraphFont"/>
    <w:rsid w:val="0010781E"/>
  </w:style>
  <w:style w:type="character" w:customStyle="1" w:styleId="CardCharChar0">
    <w:name w:val="Card Char Char"/>
    <w:rsid w:val="0010781E"/>
    <w:rPr>
      <w:lang w:val="en-US" w:eastAsia="en-US" w:bidi="ar-SA"/>
    </w:rPr>
  </w:style>
  <w:style w:type="character" w:customStyle="1" w:styleId="BriefTitle1Char">
    <w:name w:val="Brief Title 1 Char"/>
    <w:rsid w:val="0010781E"/>
    <w:rPr>
      <w:b/>
      <w:bCs w:val="0"/>
      <w:u w:val="single"/>
      <w:lang w:val="en-US" w:eastAsia="en-US" w:bidi="ar-SA"/>
    </w:rPr>
  </w:style>
  <w:style w:type="character" w:customStyle="1" w:styleId="TagCiteCharChar">
    <w:name w:val="Tag/Cite Char Char"/>
    <w:rsid w:val="0010781E"/>
    <w:rPr>
      <w:b/>
      <w:bCs w:val="0"/>
      <w:lang w:val="en-US" w:eastAsia="en-US" w:bidi="ar-SA"/>
    </w:rPr>
  </w:style>
  <w:style w:type="character" w:customStyle="1" w:styleId="btx">
    <w:name w:val="btx"/>
    <w:basedOn w:val="DefaultParagraphFont"/>
    <w:rsid w:val="0010781E"/>
  </w:style>
  <w:style w:type="character" w:customStyle="1" w:styleId="CardChar10">
    <w:name w:val="Card Char1"/>
    <w:rsid w:val="0010781E"/>
    <w:rPr>
      <w:lang w:val="en-US" w:eastAsia="en-US" w:bidi="ar-SA"/>
    </w:rPr>
  </w:style>
  <w:style w:type="character" w:customStyle="1" w:styleId="prodgeneral1">
    <w:name w:val="prodgeneral1"/>
    <w:rsid w:val="0010781E"/>
    <w:rPr>
      <w:rFonts w:ascii="Verdana" w:hAnsi="Verdana" w:hint="default"/>
      <w:b w:val="0"/>
      <w:bCs w:val="0"/>
      <w:caps w:val="0"/>
      <w:color w:val="000000"/>
      <w:spacing w:val="0"/>
      <w:sz w:val="16"/>
      <w:szCs w:val="16"/>
    </w:rPr>
  </w:style>
  <w:style w:type="character" w:customStyle="1" w:styleId="summary1">
    <w:name w:val="summary1"/>
    <w:rsid w:val="0010781E"/>
    <w:rPr>
      <w:rFonts w:ascii="Arial" w:hAnsi="Arial" w:cs="Arial" w:hint="default"/>
      <w:sz w:val="18"/>
      <w:szCs w:val="18"/>
    </w:rPr>
  </w:style>
  <w:style w:type="character" w:customStyle="1" w:styleId="text3">
    <w:name w:val="text3"/>
    <w:basedOn w:val="DefaultParagraphFont"/>
    <w:rsid w:val="0010781E"/>
  </w:style>
  <w:style w:type="character" w:customStyle="1" w:styleId="cardtextsmallChar">
    <w:name w:val="card text small Char"/>
    <w:rsid w:val="0010781E"/>
    <w:rPr>
      <w:rFonts w:ascii="Arial Narrow" w:hAnsi="Arial Narrow" w:hint="default"/>
      <w:sz w:val="16"/>
      <w:szCs w:val="24"/>
      <w:lang w:val="en-US" w:eastAsia="en-US" w:bidi="ar-SA"/>
    </w:rPr>
  </w:style>
  <w:style w:type="character" w:customStyle="1" w:styleId="countrytitle1">
    <w:name w:val="countrytitle1"/>
    <w:rsid w:val="0010781E"/>
    <w:rPr>
      <w:rFonts w:ascii="Verdana" w:hAnsi="Verdana" w:hint="default"/>
      <w:b/>
      <w:bCs/>
      <w:color w:val="293643"/>
      <w:sz w:val="24"/>
      <w:szCs w:val="24"/>
    </w:rPr>
  </w:style>
  <w:style w:type="character" w:customStyle="1" w:styleId="storyheader1">
    <w:name w:val="storyheader1"/>
    <w:rsid w:val="0010781E"/>
    <w:rPr>
      <w:rFonts w:ascii="Verdana" w:hAnsi="Verdana" w:hint="default"/>
      <w:b/>
      <w:bCs/>
      <w:color w:val="000000"/>
      <w:sz w:val="21"/>
      <w:szCs w:val="21"/>
    </w:rPr>
  </w:style>
  <w:style w:type="character" w:customStyle="1" w:styleId="cardunderlinedChar0">
    <w:name w:val="card underlined Char"/>
    <w:rsid w:val="0010781E"/>
    <w:rPr>
      <w:rFonts w:ascii="Arial" w:hAnsi="Arial" w:cs="Arial" w:hint="default"/>
      <w:sz w:val="22"/>
      <w:szCs w:val="24"/>
      <w:u w:val="single"/>
      <w:lang w:val="en-US" w:eastAsia="en-US" w:bidi="ar-SA"/>
    </w:rPr>
  </w:style>
  <w:style w:type="character" w:customStyle="1" w:styleId="article1">
    <w:name w:val="article1"/>
    <w:rsid w:val="0010781E"/>
    <w:rPr>
      <w:rFonts w:ascii="Verdana" w:hAnsi="Verdana" w:hint="default"/>
      <w:color w:val="333333"/>
      <w:sz w:val="16"/>
      <w:szCs w:val="16"/>
    </w:rPr>
  </w:style>
  <w:style w:type="character" w:customStyle="1" w:styleId="story-posted-date1">
    <w:name w:val="story-posted-date1"/>
    <w:rsid w:val="0010781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0781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0781E"/>
  </w:style>
  <w:style w:type="character" w:customStyle="1" w:styleId="textmedium">
    <w:name w:val="textmedium"/>
    <w:basedOn w:val="DefaultParagraphFont"/>
    <w:rsid w:val="0010781E"/>
  </w:style>
  <w:style w:type="character" w:customStyle="1" w:styleId="citation1">
    <w:name w:val="citation1"/>
    <w:rsid w:val="0010781E"/>
    <w:rPr>
      <w:rFonts w:ascii="Verdana" w:hAnsi="Verdana" w:hint="default"/>
      <w:sz w:val="17"/>
      <w:szCs w:val="17"/>
    </w:rPr>
  </w:style>
  <w:style w:type="character" w:customStyle="1" w:styleId="hithighlite">
    <w:name w:val="hithighlite"/>
    <w:basedOn w:val="DefaultParagraphFont"/>
    <w:rsid w:val="0010781E"/>
  </w:style>
  <w:style w:type="character" w:customStyle="1" w:styleId="articlecontent">
    <w:name w:val="articlecontent"/>
    <w:basedOn w:val="DefaultParagraphFont"/>
    <w:rsid w:val="0010781E"/>
  </w:style>
  <w:style w:type="character" w:customStyle="1" w:styleId="fource1">
    <w:name w:val="fource1"/>
    <w:rsid w:val="0010781E"/>
    <w:rPr>
      <w:sz w:val="34"/>
      <w:szCs w:val="34"/>
    </w:rPr>
  </w:style>
  <w:style w:type="character" w:customStyle="1" w:styleId="LanguageStrikeChar">
    <w:name w:val="Language Strike Char"/>
    <w:rsid w:val="0010781E"/>
    <w:rPr>
      <w:rFonts w:ascii="Arial Narrow" w:hAnsi="Arial Narrow" w:hint="default"/>
      <w:strike/>
      <w:szCs w:val="24"/>
      <w:lang w:val="en-US" w:eastAsia="en-US" w:bidi="ar-SA"/>
    </w:rPr>
  </w:style>
  <w:style w:type="character" w:customStyle="1" w:styleId="normal11">
    <w:name w:val="normal1"/>
    <w:basedOn w:val="DefaultParagraphFont"/>
    <w:rsid w:val="0010781E"/>
  </w:style>
  <w:style w:type="character" w:customStyle="1" w:styleId="ds">
    <w:name w:val="ds"/>
    <w:basedOn w:val="DefaultParagraphFont"/>
    <w:rsid w:val="0010781E"/>
  </w:style>
  <w:style w:type="character" w:customStyle="1" w:styleId="UnderliningChar1">
    <w:name w:val="Underlining Char1"/>
    <w:rsid w:val="0010781E"/>
    <w:rPr>
      <w:rFonts w:ascii="Arial Narrow" w:hAnsi="Arial Narrow" w:hint="default"/>
      <w:szCs w:val="24"/>
      <w:u w:val="single"/>
      <w:lang w:val="en-US" w:eastAsia="en-US" w:bidi="ar-SA"/>
    </w:rPr>
  </w:style>
  <w:style w:type="character" w:customStyle="1" w:styleId="UnderliningChar2">
    <w:name w:val="Underlining Char2"/>
    <w:rsid w:val="0010781E"/>
    <w:rPr>
      <w:rFonts w:ascii="Arial Narrow" w:hAnsi="Arial Narrow" w:hint="default"/>
      <w:szCs w:val="24"/>
      <w:u w:val="single"/>
      <w:lang w:val="en-US" w:eastAsia="en-US" w:bidi="ar-SA"/>
    </w:rPr>
  </w:style>
  <w:style w:type="character" w:customStyle="1" w:styleId="MicroTextChar1">
    <w:name w:val="MicroText Char1"/>
    <w:rsid w:val="0010781E"/>
    <w:rPr>
      <w:rFonts w:ascii="Arial Narrow" w:hAnsi="Arial Narrow" w:hint="default"/>
      <w:sz w:val="12"/>
      <w:szCs w:val="24"/>
      <w:lang w:val="en-US" w:eastAsia="en-US" w:bidi="ar-SA"/>
    </w:rPr>
  </w:style>
  <w:style w:type="character" w:customStyle="1" w:styleId="DefaultPara">
    <w:name w:val="Default Para"/>
    <w:rsid w:val="0010781E"/>
    <w:rPr>
      <w:sz w:val="20"/>
    </w:rPr>
  </w:style>
  <w:style w:type="character" w:customStyle="1" w:styleId="SYSHYPERTEXT">
    <w:name w:val="SYS_HYPERTEXT"/>
    <w:rsid w:val="0010781E"/>
    <w:rPr>
      <w:color w:val="0000FF"/>
      <w:u w:val="single"/>
    </w:rPr>
  </w:style>
  <w:style w:type="character" w:customStyle="1" w:styleId="Hyperlink1">
    <w:name w:val="Hyperlink1"/>
    <w:rsid w:val="0010781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0781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0781E"/>
    <w:rPr>
      <w:rFonts w:ascii="Arial Narrow" w:hAnsi="Arial Narrow" w:hint="default"/>
      <w:noProof w:val="0"/>
      <w:szCs w:val="24"/>
      <w:u w:val="single"/>
      <w:lang w:val="en-US" w:eastAsia="en-US" w:bidi="ar-SA"/>
    </w:rPr>
  </w:style>
  <w:style w:type="character" w:customStyle="1" w:styleId="BlockHeading1Char">
    <w:name w:val="Block Heading 1 Char"/>
    <w:rsid w:val="0010781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0781E"/>
    <w:rPr>
      <w:b/>
      <w:bCs w:val="0"/>
      <w:sz w:val="24"/>
      <w:szCs w:val="24"/>
      <w:u w:val="single"/>
      <w:lang w:val="en-US" w:eastAsia="en-US" w:bidi="ar-SA"/>
    </w:rPr>
  </w:style>
  <w:style w:type="character" w:customStyle="1" w:styleId="StyleTagTimesNewRomanChar">
    <w:name w:val="Style Tag + Times New Roman Char"/>
    <w:rsid w:val="0010781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0781E"/>
    <w:rPr>
      <w:rFonts w:ascii="Arial Narrow" w:hAnsi="Arial Narrow" w:cs="Arial" w:hint="default"/>
      <w:b/>
      <w:bCs/>
      <w:iCs/>
      <w:sz w:val="24"/>
      <w:szCs w:val="28"/>
      <w:lang w:val="en-US" w:eastAsia="en-US" w:bidi="ar-SA"/>
    </w:rPr>
  </w:style>
  <w:style w:type="character" w:customStyle="1" w:styleId="UnderliningCharChar">
    <w:name w:val="Underlining Char Char"/>
    <w:rsid w:val="0010781E"/>
    <w:rPr>
      <w:rFonts w:ascii="Arial Narrow" w:hAnsi="Arial Narrow" w:hint="default"/>
      <w:szCs w:val="24"/>
      <w:u w:val="single"/>
      <w:lang w:val="en-US" w:eastAsia="en-US" w:bidi="ar-SA"/>
    </w:rPr>
  </w:style>
  <w:style w:type="character" w:customStyle="1" w:styleId="StyleArialNarrow12ptBold">
    <w:name w:val="Style Arial Narrow 12 pt Bold"/>
    <w:rsid w:val="0010781E"/>
    <w:rPr>
      <w:rFonts w:ascii="Arial Narrow" w:hAnsi="Arial Narrow" w:hint="default"/>
      <w:b/>
      <w:bCs/>
      <w:sz w:val="24"/>
    </w:rPr>
  </w:style>
  <w:style w:type="character" w:customStyle="1" w:styleId="Style1CharChar">
    <w:name w:val="Style1 Char Char"/>
    <w:rsid w:val="0010781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0781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0781E"/>
    <w:rPr>
      <w:noProof w:val="0"/>
      <w:u w:val="single"/>
      <w:lang w:val="en-US" w:eastAsia="en-US" w:bidi="ar-SA"/>
    </w:rPr>
  </w:style>
  <w:style w:type="character" w:customStyle="1" w:styleId="UnderlinedCharChar1">
    <w:name w:val="Underlined Char Char1"/>
    <w:rsid w:val="0010781E"/>
    <w:rPr>
      <w:rFonts w:ascii="Bell MT" w:eastAsia="Times New Roman" w:hAnsi="Bell MT" w:hint="default"/>
      <w:bCs/>
      <w:iCs/>
      <w:sz w:val="22"/>
      <w:u w:val="single"/>
    </w:rPr>
  </w:style>
  <w:style w:type="character" w:customStyle="1" w:styleId="Heading2CharChar2">
    <w:name w:val="Heading 2 Char Char2"/>
    <w:rsid w:val="0010781E"/>
    <w:rPr>
      <w:rFonts w:ascii="Arial" w:hAnsi="Arial" w:cs="Arial" w:hint="default"/>
      <w:b/>
      <w:bCs/>
      <w:iCs/>
      <w:sz w:val="22"/>
      <w:szCs w:val="28"/>
      <w:lang w:val="en-US" w:eastAsia="en-US" w:bidi="ar-SA"/>
    </w:rPr>
  </w:style>
  <w:style w:type="character" w:customStyle="1" w:styleId="doctitle">
    <w:name w:val="doctitle"/>
    <w:rsid w:val="0010781E"/>
  </w:style>
  <w:style w:type="character" w:customStyle="1" w:styleId="cardtext-underlined0">
    <w:name w:val="card text- underlined"/>
    <w:rsid w:val="0010781E"/>
    <w:rPr>
      <w:rFonts w:ascii="Garamond" w:hAnsi="Garamond" w:hint="default"/>
      <w:u w:val="single"/>
    </w:rPr>
  </w:style>
  <w:style w:type="character" w:customStyle="1" w:styleId="BodyText1">
    <w:name w:val="Body Text1"/>
    <w:basedOn w:val="DefaultParagraphFont"/>
    <w:rsid w:val="0010781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0781E"/>
  </w:style>
  <w:style w:type="character" w:customStyle="1" w:styleId="BriefTitleChar">
    <w:name w:val="Brief Title Char"/>
    <w:basedOn w:val="DefaultParagraphFont"/>
    <w:rsid w:val="0010781E"/>
    <w:rPr>
      <w:b/>
      <w:bCs w:val="0"/>
      <w:sz w:val="24"/>
      <w:szCs w:val="24"/>
      <w:u w:val="single"/>
      <w:lang w:val="en-US" w:eastAsia="en-US" w:bidi="ar-SA"/>
    </w:rPr>
  </w:style>
  <w:style w:type="character" w:customStyle="1" w:styleId="BriefTitle2Char">
    <w:name w:val="Brief Title 2 Char"/>
    <w:basedOn w:val="BriefTitleChar"/>
    <w:rsid w:val="0010781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0781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0781E"/>
    <w:rPr>
      <w:rFonts w:ascii="Georgia" w:hAnsi="Georgia" w:hint="default"/>
      <w:b/>
      <w:bCs w:val="0"/>
      <w:sz w:val="24"/>
    </w:rPr>
  </w:style>
  <w:style w:type="character" w:customStyle="1" w:styleId="Emphasis20">
    <w:name w:val="Emphasis 2"/>
    <w:uiPriority w:val="1"/>
    <w:qFormat/>
    <w:rsid w:val="0010781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0781E"/>
    <w:rPr>
      <w:rFonts w:ascii="AGaramond" w:hAnsi="AGaramond" w:cs="AGaramond" w:hint="default"/>
      <w:color w:val="211D1E"/>
      <w:sz w:val="14"/>
      <w:szCs w:val="14"/>
    </w:rPr>
  </w:style>
  <w:style w:type="character" w:customStyle="1" w:styleId="CharacterStyle2">
    <w:name w:val="Character Style 2"/>
    <w:uiPriority w:val="99"/>
    <w:rsid w:val="0010781E"/>
    <w:rPr>
      <w:sz w:val="20"/>
      <w:szCs w:val="20"/>
    </w:rPr>
  </w:style>
  <w:style w:type="character" w:customStyle="1" w:styleId="cross-head">
    <w:name w:val="cross-head"/>
    <w:rsid w:val="0010781E"/>
  </w:style>
  <w:style w:type="character" w:customStyle="1" w:styleId="dateline">
    <w:name w:val="dateline"/>
    <w:rsid w:val="0010781E"/>
  </w:style>
  <w:style w:type="character" w:customStyle="1" w:styleId="Subtitle1">
    <w:name w:val="Subtitle1"/>
    <w:rsid w:val="0010781E"/>
  </w:style>
  <w:style w:type="character" w:customStyle="1" w:styleId="metaorigin">
    <w:name w:val="meta_origin"/>
    <w:rsid w:val="0010781E"/>
  </w:style>
  <w:style w:type="character" w:customStyle="1" w:styleId="mandelbrotrefrag">
    <w:name w:val="mandelbrot_refrag"/>
    <w:rsid w:val="0010781E"/>
  </w:style>
  <w:style w:type="character" w:customStyle="1" w:styleId="eminfo">
    <w:name w:val="eminfo"/>
    <w:rsid w:val="0010781E"/>
  </w:style>
  <w:style w:type="character" w:customStyle="1" w:styleId="emhighlight">
    <w:name w:val="emhighlight"/>
    <w:rsid w:val="0010781E"/>
  </w:style>
  <w:style w:type="character" w:customStyle="1" w:styleId="name">
    <w:name w:val="name"/>
    <w:rsid w:val="0010781E"/>
  </w:style>
  <w:style w:type="character" w:customStyle="1" w:styleId="tkrname">
    <w:name w:val="tkrname"/>
    <w:rsid w:val="0010781E"/>
  </w:style>
  <w:style w:type="character" w:customStyle="1" w:styleId="tkrchange">
    <w:name w:val="tkrchange"/>
    <w:rsid w:val="0010781E"/>
  </w:style>
  <w:style w:type="character" w:customStyle="1" w:styleId="source-org">
    <w:name w:val="source-org"/>
    <w:rsid w:val="0010781E"/>
  </w:style>
  <w:style w:type="character" w:customStyle="1" w:styleId="updated">
    <w:name w:val="updated"/>
    <w:rsid w:val="0010781E"/>
  </w:style>
  <w:style w:type="character" w:customStyle="1" w:styleId="last">
    <w:name w:val="last"/>
    <w:rsid w:val="0010781E"/>
  </w:style>
  <w:style w:type="character" w:customStyle="1" w:styleId="Style11ptBoldUnderline1">
    <w:name w:val="Style 11 pt Bold Underline1"/>
    <w:rsid w:val="0010781E"/>
    <w:rPr>
      <w:b/>
      <w:bCs/>
      <w:sz w:val="20"/>
      <w:u w:val="single"/>
    </w:rPr>
  </w:style>
  <w:style w:type="character" w:customStyle="1" w:styleId="StyleStyleunderlineBold11pt">
    <w:name w:val="Style Style underline + Bold + 11 pt"/>
    <w:rsid w:val="0010781E"/>
    <w:rPr>
      <w:bCs/>
      <w:sz w:val="20"/>
      <w:u w:val="single"/>
    </w:rPr>
  </w:style>
  <w:style w:type="character" w:customStyle="1" w:styleId="StyleunderlineAsianTimesNewRomanBold">
    <w:name w:val="Style underline + (Asian) Times New Roman Bold"/>
    <w:rsid w:val="0010781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0781E"/>
    <w:rPr>
      <w:b/>
      <w:bCs/>
      <w:sz w:val="20"/>
      <w:u w:val="single"/>
      <w:bdr w:val="single" w:sz="4" w:space="0" w:color="auto" w:frame="1"/>
    </w:rPr>
  </w:style>
  <w:style w:type="character" w:customStyle="1" w:styleId="A5">
    <w:name w:val="A5"/>
    <w:uiPriority w:val="99"/>
    <w:rsid w:val="0010781E"/>
    <w:rPr>
      <w:rFonts w:ascii="Times New Roman" w:hAnsi="Times New Roman" w:cs="Times New Roman" w:hint="default"/>
      <w:color w:val="000000"/>
      <w:sz w:val="13"/>
      <w:szCs w:val="13"/>
    </w:rPr>
  </w:style>
  <w:style w:type="character" w:customStyle="1" w:styleId="quotepeekbase">
    <w:name w:val="quotepeekbase"/>
    <w:rsid w:val="0010781E"/>
  </w:style>
  <w:style w:type="character" w:customStyle="1" w:styleId="cardChar11">
    <w:name w:val="card Char1"/>
    <w:rsid w:val="0010781E"/>
    <w:rPr>
      <w:rFonts w:ascii="Calibri" w:eastAsia="Calibri" w:hAnsi="Calibri" w:cs="Calibri" w:hint="default"/>
      <w:sz w:val="24"/>
      <w:szCs w:val="22"/>
      <w:lang w:val="x-none" w:eastAsia="x-none"/>
    </w:rPr>
  </w:style>
  <w:style w:type="character" w:customStyle="1" w:styleId="NormalCard">
    <w:name w:val="Normal Card"/>
    <w:uiPriority w:val="1"/>
    <w:qFormat/>
    <w:rsid w:val="0010781E"/>
    <w:rPr>
      <w:rFonts w:ascii="Times New Roman" w:hAnsi="Times New Roman" w:cs="Times New Roman" w:hint="default"/>
      <w:sz w:val="24"/>
    </w:rPr>
  </w:style>
  <w:style w:type="character" w:customStyle="1" w:styleId="HighlightedUnderline0">
    <w:name w:val="Highlighted Underline"/>
    <w:uiPriority w:val="1"/>
    <w:qFormat/>
    <w:rsid w:val="0010781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0781E"/>
    <w:rPr>
      <w:rFonts w:ascii="Times New Roman" w:hAnsi="Times New Roman" w:cs="Times New Roman" w:hint="default"/>
      <w:sz w:val="16"/>
      <w:szCs w:val="16"/>
    </w:rPr>
  </w:style>
  <w:style w:type="character" w:customStyle="1" w:styleId="timebox">
    <w:name w:val="timebox"/>
    <w:rsid w:val="0010781E"/>
  </w:style>
  <w:style w:type="character" w:customStyle="1" w:styleId="Heading2Subtext">
    <w:name w:val="Heading 2 Subtext"/>
    <w:rsid w:val="0010781E"/>
    <w:rPr>
      <w:rFonts w:ascii="Times New Roman" w:hAnsi="Times New Roman" w:cs="Times New Roman" w:hint="default"/>
      <w:sz w:val="16"/>
    </w:rPr>
  </w:style>
  <w:style w:type="character" w:customStyle="1" w:styleId="-SmallText-">
    <w:name w:val="-Small Text-"/>
    <w:rsid w:val="0010781E"/>
    <w:rPr>
      <w:rFonts w:ascii="Garamond" w:hAnsi="Garamond" w:hint="default"/>
      <w:sz w:val="16"/>
    </w:rPr>
  </w:style>
  <w:style w:type="character" w:customStyle="1" w:styleId="label">
    <w:name w:val="label"/>
    <w:rsid w:val="0010781E"/>
  </w:style>
  <w:style w:type="character" w:customStyle="1" w:styleId="BoldUnderlineCharChar">
    <w:name w:val="BoldUnderline Char Char"/>
    <w:rsid w:val="0010781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0781E"/>
  </w:style>
  <w:style w:type="character" w:customStyle="1" w:styleId="FontStyle477">
    <w:name w:val="Font Style477"/>
    <w:basedOn w:val="DefaultParagraphFont"/>
    <w:uiPriority w:val="99"/>
    <w:rsid w:val="0010781E"/>
    <w:rPr>
      <w:rFonts w:ascii="Times New Roman" w:hAnsi="Times New Roman" w:cs="Times New Roman" w:hint="default"/>
      <w:sz w:val="18"/>
      <w:szCs w:val="18"/>
    </w:rPr>
  </w:style>
  <w:style w:type="character" w:customStyle="1" w:styleId="FontStyle505">
    <w:name w:val="Font Style505"/>
    <w:basedOn w:val="DefaultParagraphFont"/>
    <w:uiPriority w:val="99"/>
    <w:rsid w:val="0010781E"/>
    <w:rPr>
      <w:rFonts w:ascii="Times New Roman" w:hAnsi="Times New Roman" w:cs="Times New Roman" w:hint="default"/>
      <w:sz w:val="18"/>
      <w:szCs w:val="18"/>
    </w:rPr>
  </w:style>
  <w:style w:type="character" w:customStyle="1" w:styleId="FontStyle514">
    <w:name w:val="Font Style514"/>
    <w:basedOn w:val="DefaultParagraphFont"/>
    <w:uiPriority w:val="99"/>
    <w:rsid w:val="0010781E"/>
    <w:rPr>
      <w:rFonts w:ascii="Times New Roman" w:hAnsi="Times New Roman" w:cs="Times New Roman" w:hint="default"/>
      <w:sz w:val="14"/>
      <w:szCs w:val="14"/>
    </w:rPr>
  </w:style>
  <w:style w:type="character" w:customStyle="1" w:styleId="FontStyle500">
    <w:name w:val="Font Style500"/>
    <w:basedOn w:val="DefaultParagraphFont"/>
    <w:uiPriority w:val="99"/>
    <w:rsid w:val="0010781E"/>
    <w:rPr>
      <w:rFonts w:ascii="Times New Roman" w:hAnsi="Times New Roman" w:cs="Times New Roman" w:hint="default"/>
      <w:b/>
      <w:bCs/>
      <w:sz w:val="16"/>
      <w:szCs w:val="16"/>
    </w:rPr>
  </w:style>
  <w:style w:type="character" w:customStyle="1" w:styleId="CardCite1">
    <w:name w:val="CardCite1"/>
    <w:qFormat/>
    <w:rsid w:val="0010781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0781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0781E"/>
    <w:rPr>
      <w:rFonts w:ascii="Times New Roman" w:hAnsi="Times New Roman" w:cs="Times New Roman" w:hint="default"/>
      <w:b/>
      <w:bCs/>
      <w:sz w:val="22"/>
      <w:szCs w:val="22"/>
    </w:rPr>
  </w:style>
  <w:style w:type="character" w:customStyle="1" w:styleId="CharacterStyle3">
    <w:name w:val="Character Style 3"/>
    <w:uiPriority w:val="99"/>
    <w:rsid w:val="0010781E"/>
    <w:rPr>
      <w:rFonts w:ascii="Bookman Old Style" w:hAnsi="Bookman Old Style" w:cs="Bookman Old Style" w:hint="default"/>
      <w:spacing w:val="-5"/>
      <w:sz w:val="18"/>
      <w:szCs w:val="18"/>
    </w:rPr>
  </w:style>
  <w:style w:type="character" w:customStyle="1" w:styleId="Style8pt1">
    <w:name w:val="Style 8 pt1"/>
    <w:rsid w:val="0010781E"/>
    <w:rPr>
      <w:rFonts w:ascii="Georgia" w:hAnsi="Georgia" w:hint="default"/>
      <w:sz w:val="16"/>
    </w:rPr>
  </w:style>
  <w:style w:type="character" w:customStyle="1" w:styleId="UnderlineStyleChar7">
    <w:name w:val="Underline Style Char7"/>
    <w:rsid w:val="0010781E"/>
    <w:rPr>
      <w:rFonts w:ascii="Garamond" w:hAnsi="Garamond" w:hint="default"/>
      <w:sz w:val="22"/>
      <w:szCs w:val="24"/>
      <w:u w:val="single"/>
      <w:lang w:val="en-US" w:eastAsia="en-US" w:bidi="ar-SA"/>
    </w:rPr>
  </w:style>
  <w:style w:type="character" w:customStyle="1" w:styleId="StyleArial6ptBold">
    <w:name w:val="Style Arial 6 pt Bold"/>
    <w:rsid w:val="0010781E"/>
    <w:rPr>
      <w:rFonts w:ascii="Arial" w:hAnsi="Arial" w:cs="Arial" w:hint="default"/>
      <w:bCs/>
      <w:sz w:val="12"/>
    </w:rPr>
  </w:style>
  <w:style w:type="character" w:customStyle="1" w:styleId="Heading2Char5">
    <w:name w:val="Heading 2 Char5"/>
    <w:rsid w:val="0010781E"/>
    <w:rPr>
      <w:rFonts w:ascii="Garamond" w:hAnsi="Garamond" w:cs="Arial" w:hint="default"/>
      <w:b/>
      <w:bCs/>
      <w:iCs/>
      <w:sz w:val="24"/>
      <w:szCs w:val="28"/>
      <w:lang w:val="en-US" w:eastAsia="en-US" w:bidi="ar-SA"/>
    </w:rPr>
  </w:style>
  <w:style w:type="character" w:customStyle="1" w:styleId="TagGreg">
    <w:name w:val="TagGreg"/>
    <w:uiPriority w:val="1"/>
    <w:qFormat/>
    <w:rsid w:val="0010781E"/>
    <w:rPr>
      <w:b/>
      <w:bCs w:val="0"/>
      <w:sz w:val="24"/>
    </w:rPr>
  </w:style>
  <w:style w:type="character" w:customStyle="1" w:styleId="StyleDebateUnderline10pt">
    <w:name w:val="Style Debate Underline + 10 pt"/>
    <w:rsid w:val="0010781E"/>
    <w:rPr>
      <w:rFonts w:ascii="Times New Roman" w:hAnsi="Times New Roman" w:cs="Times New Roman" w:hint="default"/>
      <w:sz w:val="20"/>
      <w:szCs w:val="20"/>
      <w:u w:val="single"/>
    </w:rPr>
  </w:style>
  <w:style w:type="character" w:customStyle="1" w:styleId="underlinedCharChar0">
    <w:name w:val="underlined Char Char"/>
    <w:locked/>
    <w:rsid w:val="0010781E"/>
    <w:rPr>
      <w:u w:val="single"/>
    </w:rPr>
  </w:style>
  <w:style w:type="character" w:customStyle="1" w:styleId="SourceBold">
    <w:name w:val="Source Bold"/>
    <w:rsid w:val="0010781E"/>
    <w:rPr>
      <w:rFonts w:ascii="Arial Narrow" w:hAnsi="Arial Narrow" w:hint="default"/>
      <w:b/>
      <w:bCs w:val="0"/>
      <w:strike w:val="0"/>
      <w:dstrike w:val="0"/>
      <w:sz w:val="24"/>
      <w:u w:val="none"/>
      <w:effect w:val="none"/>
    </w:rPr>
  </w:style>
  <w:style w:type="character" w:customStyle="1" w:styleId="2xBoldUnderline">
    <w:name w:val="2x_Bold_Underline"/>
    <w:rsid w:val="0010781E"/>
    <w:rPr>
      <w:b/>
      <w:bCs/>
      <w:sz w:val="24"/>
      <w:u w:val="thick"/>
    </w:rPr>
  </w:style>
  <w:style w:type="character" w:customStyle="1" w:styleId="Dottedunderline">
    <w:name w:val="Dotted underline"/>
    <w:rsid w:val="0010781E"/>
    <w:rPr>
      <w:u w:val="dotted"/>
    </w:rPr>
  </w:style>
  <w:style w:type="character" w:customStyle="1" w:styleId="readChar">
    <w:name w:val="read Char"/>
    <w:rsid w:val="0010781E"/>
    <w:rPr>
      <w:szCs w:val="22"/>
      <w:u w:val="single"/>
      <w:lang w:val="en-US" w:eastAsia="en-US" w:bidi="ar-SA"/>
    </w:rPr>
  </w:style>
  <w:style w:type="character" w:customStyle="1" w:styleId="underlining0">
    <w:name w:val="underlining"/>
    <w:rsid w:val="0010781E"/>
    <w:rPr>
      <w:u w:val="single"/>
    </w:rPr>
  </w:style>
  <w:style w:type="character" w:customStyle="1" w:styleId="btitle">
    <w:name w:val="btitle"/>
    <w:rsid w:val="0010781E"/>
  </w:style>
  <w:style w:type="character" w:customStyle="1" w:styleId="green">
    <w:name w:val="green"/>
    <w:rsid w:val="0010781E"/>
  </w:style>
  <w:style w:type="character" w:customStyle="1" w:styleId="BodyText20">
    <w:name w:val="Body Text2"/>
    <w:rsid w:val="001078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0781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078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0781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0781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0781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078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0781E"/>
    <w:rPr>
      <w:rFonts w:ascii="Sylfaen" w:hAnsi="Sylfaen" w:cs="Sylfaen" w:hint="default"/>
      <w:i/>
      <w:iCs/>
      <w:strike w:val="0"/>
      <w:dstrike w:val="0"/>
      <w:sz w:val="19"/>
      <w:szCs w:val="19"/>
      <w:u w:val="none"/>
      <w:effect w:val="none"/>
      <w:shd w:val="clear" w:color="auto" w:fill="FFFFFF"/>
    </w:rPr>
  </w:style>
  <w:style w:type="character" w:customStyle="1" w:styleId="1">
    <w:name w:val="1"/>
    <w:rsid w:val="0010781E"/>
    <w:rPr>
      <w:rFonts w:ascii="Arial" w:hAnsi="Arial" w:cs="Arial" w:hint="default"/>
      <w:bCs/>
      <w:sz w:val="20"/>
      <w:u w:val="single"/>
      <w:lang w:val="en-US" w:eastAsia="en-US" w:bidi="ar-SA"/>
    </w:rPr>
  </w:style>
  <w:style w:type="character" w:customStyle="1" w:styleId="CharChar31">
    <w:name w:val="Char Char31"/>
    <w:rsid w:val="0010781E"/>
    <w:rPr>
      <w:rFonts w:ascii="Arial" w:hAnsi="Arial" w:cs="Arial" w:hint="default"/>
      <w:b/>
      <w:bCs/>
      <w:iCs/>
      <w:lang w:val="en-US" w:eastAsia="en-US" w:bidi="ar-SA"/>
    </w:rPr>
  </w:style>
  <w:style w:type="character" w:customStyle="1" w:styleId="Subtitle2">
    <w:name w:val="Subtitle2"/>
    <w:rsid w:val="0010781E"/>
  </w:style>
  <w:style w:type="character" w:customStyle="1" w:styleId="drop">
    <w:name w:val="drop"/>
    <w:rsid w:val="0010781E"/>
  </w:style>
  <w:style w:type="character" w:customStyle="1" w:styleId="bioline">
    <w:name w:val="bioline"/>
    <w:rsid w:val="0010781E"/>
  </w:style>
  <w:style w:type="character" w:customStyle="1" w:styleId="articletitle0">
    <w:name w:val="article_title"/>
    <w:rsid w:val="0010781E"/>
  </w:style>
  <w:style w:type="character" w:customStyle="1" w:styleId="A4">
    <w:name w:val="A4"/>
    <w:uiPriority w:val="99"/>
    <w:rsid w:val="0010781E"/>
    <w:rPr>
      <w:color w:val="000000"/>
    </w:rPr>
  </w:style>
  <w:style w:type="character" w:customStyle="1" w:styleId="s2">
    <w:name w:val="s2"/>
    <w:rsid w:val="0010781E"/>
  </w:style>
  <w:style w:type="character" w:customStyle="1" w:styleId="s4">
    <w:name w:val="s4"/>
    <w:rsid w:val="0010781E"/>
  </w:style>
  <w:style w:type="character" w:customStyle="1" w:styleId="s5">
    <w:name w:val="s5"/>
    <w:rsid w:val="0010781E"/>
  </w:style>
  <w:style w:type="character" w:customStyle="1" w:styleId="cap">
    <w:name w:val="cap"/>
    <w:rsid w:val="0010781E"/>
  </w:style>
  <w:style w:type="character" w:customStyle="1" w:styleId="rightsnotice">
    <w:name w:val="rightsnotice"/>
    <w:rsid w:val="0010781E"/>
  </w:style>
  <w:style w:type="character" w:customStyle="1" w:styleId="Caption1">
    <w:name w:val="Caption1"/>
    <w:rsid w:val="0010781E"/>
  </w:style>
  <w:style w:type="character" w:customStyle="1" w:styleId="credit">
    <w:name w:val="credit"/>
    <w:rsid w:val="0010781E"/>
  </w:style>
  <w:style w:type="character" w:customStyle="1" w:styleId="scaps">
    <w:name w:val="scaps"/>
    <w:rsid w:val="0010781E"/>
  </w:style>
  <w:style w:type="character" w:customStyle="1" w:styleId="current-article">
    <w:name w:val="current-article"/>
    <w:rsid w:val="0010781E"/>
  </w:style>
  <w:style w:type="character" w:customStyle="1" w:styleId="related-current-indicator">
    <w:name w:val="related-current-indicator"/>
    <w:rsid w:val="0010781E"/>
  </w:style>
  <w:style w:type="character" w:customStyle="1" w:styleId="bylclear">
    <w:name w:val="bylclear"/>
    <w:rsid w:val="0010781E"/>
  </w:style>
  <w:style w:type="character" w:customStyle="1" w:styleId="timestamp">
    <w:name w:val="timestamp"/>
    <w:rsid w:val="0010781E"/>
  </w:style>
  <w:style w:type="character" w:customStyle="1" w:styleId="comments">
    <w:name w:val="comments"/>
    <w:rsid w:val="0010781E"/>
  </w:style>
  <w:style w:type="character" w:customStyle="1" w:styleId="essaytext">
    <w:name w:val="essaytext"/>
    <w:rsid w:val="0010781E"/>
  </w:style>
  <w:style w:type="character" w:customStyle="1" w:styleId="username">
    <w:name w:val="username"/>
    <w:rsid w:val="0010781E"/>
  </w:style>
  <w:style w:type="character" w:customStyle="1" w:styleId="toplinks">
    <w:name w:val="toplinks"/>
    <w:rsid w:val="0010781E"/>
  </w:style>
  <w:style w:type="character" w:customStyle="1" w:styleId="A3">
    <w:name w:val="A3"/>
    <w:uiPriority w:val="99"/>
    <w:rsid w:val="0010781E"/>
    <w:rPr>
      <w:rFonts w:ascii="Perpetua" w:hAnsi="Perpetua" w:cs="Perpetua" w:hint="default"/>
      <w:color w:val="000000"/>
      <w:sz w:val="15"/>
      <w:szCs w:val="15"/>
    </w:rPr>
  </w:style>
  <w:style w:type="character" w:customStyle="1" w:styleId="see">
    <w:name w:val="see"/>
    <w:rsid w:val="0010781E"/>
  </w:style>
  <w:style w:type="character" w:customStyle="1" w:styleId="first-letter">
    <w:name w:val="first-letter"/>
    <w:rsid w:val="0010781E"/>
  </w:style>
  <w:style w:type="character" w:customStyle="1" w:styleId="focusparagraph">
    <w:name w:val="focusparagraph"/>
    <w:rsid w:val="0010781E"/>
  </w:style>
  <w:style w:type="character" w:customStyle="1" w:styleId="lightblue">
    <w:name w:val="lightblue"/>
    <w:rsid w:val="0010781E"/>
  </w:style>
  <w:style w:type="character" w:customStyle="1" w:styleId="StyleUnderlineCharChar9pt">
    <w:name w:val="Style Underline Char Char + 9 pt"/>
    <w:rsid w:val="0010781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0781E"/>
  </w:style>
  <w:style w:type="character" w:customStyle="1" w:styleId="Title10">
    <w:name w:val="Title1"/>
    <w:rsid w:val="0010781E"/>
  </w:style>
  <w:style w:type="character" w:customStyle="1" w:styleId="BoldandUnderlineCharCharCharChar">
    <w:name w:val="Bold and Underline Char Char Char Char"/>
    <w:rsid w:val="0010781E"/>
    <w:rPr>
      <w:b/>
      <w:bCs w:val="0"/>
      <w:noProof w:val="0"/>
      <w:u w:val="single"/>
      <w:lang w:val="en-US" w:eastAsia="en-US" w:bidi="ar-SA"/>
    </w:rPr>
  </w:style>
  <w:style w:type="character" w:customStyle="1" w:styleId="FontStyle29">
    <w:name w:val="Font Style29"/>
    <w:uiPriority w:val="99"/>
    <w:rsid w:val="0010781E"/>
    <w:rPr>
      <w:rFonts w:ascii="Arial" w:hAnsi="Arial" w:cs="Arial" w:hint="default"/>
      <w:sz w:val="14"/>
      <w:szCs w:val="14"/>
    </w:rPr>
  </w:style>
  <w:style w:type="character" w:customStyle="1" w:styleId="CardsUnderlined">
    <w:name w:val="Cards Underlined"/>
    <w:rsid w:val="0010781E"/>
    <w:rPr>
      <w:rFonts w:ascii="Helvetica" w:hAnsi="Helvetica" w:cs="Helvetica" w:hint="default"/>
      <w:sz w:val="22"/>
      <w:szCs w:val="24"/>
      <w:u w:val="thick"/>
    </w:rPr>
  </w:style>
  <w:style w:type="character" w:customStyle="1" w:styleId="titles">
    <w:name w:val="titles"/>
    <w:rsid w:val="0010781E"/>
  </w:style>
  <w:style w:type="character" w:customStyle="1" w:styleId="articletext0">
    <w:name w:val="article_text"/>
    <w:rsid w:val="0010781E"/>
  </w:style>
  <w:style w:type="character" w:customStyle="1" w:styleId="contentauthor">
    <w:name w:val="contentauthor"/>
    <w:rsid w:val="0010781E"/>
  </w:style>
  <w:style w:type="character" w:customStyle="1" w:styleId="subarticleheader">
    <w:name w:val="subarticleheader"/>
    <w:rsid w:val="0010781E"/>
  </w:style>
  <w:style w:type="character" w:customStyle="1" w:styleId="spelle">
    <w:name w:val="spelle"/>
    <w:rsid w:val="0010781E"/>
  </w:style>
  <w:style w:type="character" w:customStyle="1" w:styleId="grame">
    <w:name w:val="grame"/>
    <w:rsid w:val="0010781E"/>
  </w:style>
  <w:style w:type="character" w:customStyle="1" w:styleId="newstitle1">
    <w:name w:val="newstitle1"/>
    <w:rsid w:val="0010781E"/>
  </w:style>
  <w:style w:type="character" w:customStyle="1" w:styleId="copy">
    <w:name w:val="copy"/>
    <w:rsid w:val="0010781E"/>
  </w:style>
  <w:style w:type="character" w:customStyle="1" w:styleId="topheadline">
    <w:name w:val="topheadline"/>
    <w:rsid w:val="0010781E"/>
  </w:style>
  <w:style w:type="character" w:customStyle="1" w:styleId="Stylereduce27pt">
    <w:name w:val="Style reduce2 + 7 pt"/>
    <w:rsid w:val="0010781E"/>
    <w:rPr>
      <w:rFonts w:ascii="Times New Roman" w:hAnsi="Times New Roman" w:cs="Arial" w:hint="default"/>
      <w:color w:val="000000"/>
      <w:sz w:val="14"/>
      <w:szCs w:val="22"/>
    </w:rPr>
  </w:style>
  <w:style w:type="character" w:customStyle="1" w:styleId="srtitle">
    <w:name w:val="srtitle"/>
    <w:rsid w:val="0010781E"/>
  </w:style>
  <w:style w:type="character" w:customStyle="1" w:styleId="st1">
    <w:name w:val="st1"/>
    <w:rsid w:val="0010781E"/>
  </w:style>
  <w:style w:type="character" w:customStyle="1" w:styleId="StyleStyleGaramond">
    <w:name w:val="Style Style Garamond +"/>
    <w:rsid w:val="0010781E"/>
    <w:rPr>
      <w:rFonts w:ascii="Garamond" w:hAnsi="Garamond" w:cs="Times New Roman" w:hint="default"/>
      <w:sz w:val="20"/>
    </w:rPr>
  </w:style>
  <w:style w:type="character" w:customStyle="1" w:styleId="quotechar0">
    <w:name w:val="quotechar"/>
    <w:rsid w:val="0010781E"/>
  </w:style>
  <w:style w:type="character" w:customStyle="1" w:styleId="boldunderline0">
    <w:name w:val="boldunderline"/>
    <w:rsid w:val="0010781E"/>
  </w:style>
  <w:style w:type="character" w:customStyle="1" w:styleId="A8">
    <w:name w:val="A8"/>
    <w:rsid w:val="0010781E"/>
    <w:rPr>
      <w:rFonts w:ascii="Scala" w:hAnsi="Scala" w:cs="Scala" w:hint="default"/>
      <w:color w:val="000000"/>
      <w:sz w:val="15"/>
      <w:szCs w:val="15"/>
    </w:rPr>
  </w:style>
  <w:style w:type="character" w:customStyle="1" w:styleId="A0">
    <w:name w:val="A0"/>
    <w:uiPriority w:val="99"/>
    <w:rsid w:val="0010781E"/>
    <w:rPr>
      <w:rFonts w:ascii="Scala" w:hAnsi="Scala" w:cs="Scala" w:hint="default"/>
      <w:color w:val="000000"/>
      <w:sz w:val="16"/>
      <w:szCs w:val="16"/>
    </w:rPr>
  </w:style>
  <w:style w:type="character" w:customStyle="1" w:styleId="Date11">
    <w:name w:val="Date11"/>
    <w:rsid w:val="0010781E"/>
  </w:style>
  <w:style w:type="character" w:customStyle="1" w:styleId="Boxout">
    <w:name w:val="Box out"/>
    <w:uiPriority w:val="1"/>
    <w:qFormat/>
    <w:rsid w:val="0010781E"/>
    <w:rPr>
      <w:rFonts w:ascii="Tahoma" w:hAnsi="Tahoma" w:cs="Tahoma" w:hint="default"/>
      <w:b/>
      <w:bCs w:val="0"/>
      <w:sz w:val="20"/>
      <w:u w:val="single"/>
      <w:bdr w:val="none" w:sz="0" w:space="0" w:color="auto" w:frame="1"/>
      <w:shd w:val="clear" w:color="auto" w:fill="A9E8F5"/>
    </w:rPr>
  </w:style>
  <w:style w:type="character" w:customStyle="1" w:styleId="metad">
    <w:name w:val="metad"/>
    <w:rsid w:val="0010781E"/>
  </w:style>
  <w:style w:type="character" w:customStyle="1" w:styleId="sifr-alternate">
    <w:name w:val="sifr-alternate"/>
    <w:rsid w:val="0010781E"/>
  </w:style>
  <w:style w:type="character" w:customStyle="1" w:styleId="justify1">
    <w:name w:val="justify1"/>
    <w:rsid w:val="0010781E"/>
  </w:style>
  <w:style w:type="character" w:customStyle="1" w:styleId="artbody1">
    <w:name w:val="art_body1"/>
    <w:rsid w:val="0010781E"/>
    <w:rPr>
      <w:rFonts w:ascii="Arial" w:hAnsi="Arial" w:cs="Arial" w:hint="default"/>
    </w:rPr>
  </w:style>
  <w:style w:type="character" w:customStyle="1" w:styleId="A1">
    <w:name w:val="A1"/>
    <w:uiPriority w:val="99"/>
    <w:rsid w:val="0010781E"/>
    <w:rPr>
      <w:rFonts w:ascii="Book Antiqua" w:hAnsi="Book Antiqua" w:cs="Book Antiqua" w:hint="default"/>
      <w:color w:val="221E1F"/>
      <w:sz w:val="22"/>
      <w:szCs w:val="22"/>
    </w:rPr>
  </w:style>
  <w:style w:type="character" w:customStyle="1" w:styleId="reality">
    <w:name w:val="reality"/>
    <w:rsid w:val="0010781E"/>
  </w:style>
  <w:style w:type="character" w:customStyle="1" w:styleId="text2">
    <w:name w:val="text2"/>
    <w:rsid w:val="0010781E"/>
  </w:style>
  <w:style w:type="character" w:customStyle="1" w:styleId="StyleUnderlineChar2CharChar11pt">
    <w:name w:val="Style Underline Char2 Char Char + 11 pt"/>
    <w:rsid w:val="0010781E"/>
    <w:rPr>
      <w:rFonts w:ascii="Times New Roman" w:hAnsi="Times New Roman" w:cs="Times New Roman" w:hint="default"/>
      <w:sz w:val="20"/>
      <w:u w:val="single"/>
    </w:rPr>
  </w:style>
  <w:style w:type="character" w:customStyle="1" w:styleId="StyleStyleBoldUnderline11pt">
    <w:name w:val="Style Style Bold Underline + 11 pt"/>
    <w:rsid w:val="0010781E"/>
    <w:rPr>
      <w:b/>
      <w:bCs/>
      <w:sz w:val="20"/>
      <w:u w:val="single"/>
    </w:rPr>
  </w:style>
  <w:style w:type="character" w:customStyle="1" w:styleId="articlehead2">
    <w:name w:val="articlehead2"/>
    <w:rsid w:val="0010781E"/>
  </w:style>
  <w:style w:type="character" w:customStyle="1" w:styleId="pronset">
    <w:name w:val="pronset"/>
    <w:rsid w:val="0010781E"/>
  </w:style>
  <w:style w:type="character" w:customStyle="1" w:styleId="prondelim">
    <w:name w:val="prondelim"/>
    <w:rsid w:val="0010781E"/>
  </w:style>
  <w:style w:type="character" w:customStyle="1" w:styleId="prontoggle">
    <w:name w:val="pron_toggle"/>
    <w:rsid w:val="0010781E"/>
  </w:style>
  <w:style w:type="character" w:customStyle="1" w:styleId="boldface">
    <w:name w:val="boldface"/>
    <w:rsid w:val="0010781E"/>
  </w:style>
  <w:style w:type="character" w:customStyle="1" w:styleId="secondary-bf">
    <w:name w:val="secondary-bf"/>
    <w:rsid w:val="0010781E"/>
  </w:style>
  <w:style w:type="table" w:styleId="ColorfulGrid-Accent1">
    <w:name w:val="Colorful Grid Accent 1"/>
    <w:basedOn w:val="TableNormal"/>
    <w:link w:val="ColorfulGrid-Accent1Char"/>
    <w:uiPriority w:val="29"/>
    <w:unhideWhenUsed/>
    <w:rsid w:val="0010781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0781E"/>
    <w:rPr>
      <w:rFonts w:ascii="Times New Roman" w:hAnsi="Times New Roman" w:cs="Times New Roman" w:hint="default"/>
      <w:iCs/>
      <w:color w:val="000000"/>
      <w:sz w:val="16"/>
    </w:rPr>
  </w:style>
  <w:style w:type="character" w:customStyle="1" w:styleId="Boxout0">
    <w:name w:val="Boxout"/>
    <w:uiPriority w:val="1"/>
    <w:qFormat/>
    <w:rsid w:val="0010781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0781E"/>
  </w:style>
  <w:style w:type="character" w:customStyle="1" w:styleId="pg">
    <w:name w:val="pg"/>
    <w:rsid w:val="0010781E"/>
  </w:style>
  <w:style w:type="character" w:customStyle="1" w:styleId="detailtitle">
    <w:name w:val="detailtitle"/>
    <w:rsid w:val="0010781E"/>
  </w:style>
  <w:style w:type="character" w:customStyle="1" w:styleId="storydate">
    <w:name w:val="storydate"/>
    <w:rsid w:val="0010781E"/>
  </w:style>
  <w:style w:type="character" w:customStyle="1" w:styleId="preloadwrap">
    <w:name w:val="preloadwrap"/>
    <w:rsid w:val="0010781E"/>
  </w:style>
  <w:style w:type="character" w:customStyle="1" w:styleId="creditwrap">
    <w:name w:val="creditwrap"/>
    <w:rsid w:val="0010781E"/>
  </w:style>
  <w:style w:type="character" w:customStyle="1" w:styleId="DefaultChar1">
    <w:name w:val="Default Char1"/>
    <w:rsid w:val="0010781E"/>
    <w:rPr>
      <w:noProof w:val="0"/>
      <w:color w:val="000000"/>
      <w:lang w:val="en-US" w:eastAsia="en-US" w:bidi="ar-SA"/>
    </w:rPr>
  </w:style>
  <w:style w:type="character" w:customStyle="1" w:styleId="textunderlineChar0">
    <w:name w:val="text underline Char"/>
    <w:rsid w:val="0010781E"/>
    <w:rPr>
      <w:sz w:val="24"/>
      <w:szCs w:val="22"/>
      <w:u w:val="thick"/>
      <w:lang w:val="en-US" w:eastAsia="en-US" w:bidi="ar-SA"/>
    </w:rPr>
  </w:style>
  <w:style w:type="character" w:customStyle="1" w:styleId="BoldChar">
    <w:name w:val="Bold Char"/>
    <w:rsid w:val="0010781E"/>
    <w:rPr>
      <w:rFonts w:ascii="Times New Roman" w:eastAsia="Times New Roman" w:hAnsi="Times New Roman" w:cs="Times New Roman" w:hint="default"/>
      <w:b/>
      <w:bCs w:val="0"/>
      <w:szCs w:val="24"/>
    </w:rPr>
  </w:style>
  <w:style w:type="character" w:customStyle="1" w:styleId="pmterms31">
    <w:name w:val="pmterms31"/>
    <w:rsid w:val="0010781E"/>
    <w:rPr>
      <w:b/>
      <w:bCs/>
      <w:i w:val="0"/>
      <w:iCs w:val="0"/>
      <w:color w:val="000000"/>
    </w:rPr>
  </w:style>
  <w:style w:type="character" w:customStyle="1" w:styleId="copyrightdescription">
    <w:name w:val="copyrightdescription"/>
    <w:rsid w:val="0010781E"/>
  </w:style>
  <w:style w:type="character" w:customStyle="1" w:styleId="ft01">
    <w:name w:val="ft01"/>
    <w:rsid w:val="0010781E"/>
    <w:rPr>
      <w:rFonts w:ascii="Times" w:hAnsi="Times" w:cs="Times" w:hint="default"/>
      <w:color w:val="000000"/>
      <w:sz w:val="14"/>
      <w:szCs w:val="14"/>
    </w:rPr>
  </w:style>
  <w:style w:type="character" w:customStyle="1" w:styleId="ft11">
    <w:name w:val="ft11"/>
    <w:rsid w:val="0010781E"/>
    <w:rPr>
      <w:rFonts w:ascii="Times" w:hAnsi="Times" w:cs="Times" w:hint="default"/>
      <w:color w:val="000000"/>
      <w:sz w:val="17"/>
      <w:szCs w:val="17"/>
    </w:rPr>
  </w:style>
  <w:style w:type="character" w:customStyle="1" w:styleId="ft21">
    <w:name w:val="ft21"/>
    <w:rsid w:val="0010781E"/>
    <w:rPr>
      <w:rFonts w:ascii="Times" w:hAnsi="Times" w:cs="Times" w:hint="default"/>
      <w:color w:val="000000"/>
      <w:sz w:val="15"/>
      <w:szCs w:val="15"/>
    </w:rPr>
  </w:style>
  <w:style w:type="character" w:customStyle="1" w:styleId="ft31">
    <w:name w:val="ft31"/>
    <w:rsid w:val="0010781E"/>
    <w:rPr>
      <w:rFonts w:ascii="Times" w:hAnsi="Times" w:cs="Times" w:hint="default"/>
      <w:color w:val="000000"/>
      <w:sz w:val="15"/>
      <w:szCs w:val="15"/>
    </w:rPr>
  </w:style>
  <w:style w:type="character" w:customStyle="1" w:styleId="dquo">
    <w:name w:val="dquo"/>
    <w:rsid w:val="0010781E"/>
  </w:style>
  <w:style w:type="character" w:customStyle="1" w:styleId="caps2">
    <w:name w:val="caps2"/>
    <w:rsid w:val="0010781E"/>
  </w:style>
  <w:style w:type="character" w:customStyle="1" w:styleId="CardsFont12ptCharCharCharChar">
    <w:name w:val="Cards + Font: 12 pt Char Char Char Char"/>
    <w:rsid w:val="0010781E"/>
    <w:rPr>
      <w:sz w:val="24"/>
      <w:szCs w:val="24"/>
      <w:u w:val="thick"/>
      <w:lang w:val="en-US" w:eastAsia="en-US" w:bidi="ar-SA"/>
    </w:rPr>
  </w:style>
  <w:style w:type="character" w:customStyle="1" w:styleId="ccs">
    <w:name w:val="c cs"/>
    <w:rsid w:val="0010781E"/>
  </w:style>
  <w:style w:type="character" w:customStyle="1" w:styleId="UnderlinedEvChar">
    <w:name w:val="Underlined Ev Char"/>
    <w:rsid w:val="0010781E"/>
    <w:rPr>
      <w:rFonts w:ascii="Times New Roman" w:eastAsia="Times New Roman" w:hAnsi="Times New Roman" w:cs="Times New Roman" w:hint="default"/>
      <w:szCs w:val="24"/>
      <w:u w:val="single"/>
    </w:rPr>
  </w:style>
  <w:style w:type="character" w:customStyle="1" w:styleId="dropshadow">
    <w:name w:val="dropshadow"/>
    <w:rsid w:val="0010781E"/>
  </w:style>
  <w:style w:type="character" w:customStyle="1" w:styleId="d05ws">
    <w:name w:val="d05ws"/>
    <w:rsid w:val="0010781E"/>
  </w:style>
  <w:style w:type="character" w:customStyle="1" w:styleId="rzibod">
    <w:name w:val="rzibod"/>
    <w:rsid w:val="0010781E"/>
  </w:style>
  <w:style w:type="character" w:customStyle="1" w:styleId="StyleBold1">
    <w:name w:val="Style Bold1"/>
    <w:rsid w:val="0010781E"/>
    <w:rPr>
      <w:rFonts w:ascii="Georgia" w:hAnsi="Georgia" w:hint="default"/>
      <w:b/>
      <w:bCs/>
      <w:sz w:val="22"/>
    </w:rPr>
  </w:style>
  <w:style w:type="character" w:customStyle="1" w:styleId="headertext">
    <w:name w:val="headertext"/>
    <w:rsid w:val="0010781E"/>
  </w:style>
  <w:style w:type="character" w:customStyle="1" w:styleId="endnote-reference">
    <w:name w:val="endnote-reference"/>
    <w:rsid w:val="0010781E"/>
  </w:style>
  <w:style w:type="character" w:customStyle="1" w:styleId="officialsname">
    <w:name w:val="official_s_name"/>
    <w:rsid w:val="0010781E"/>
  </w:style>
  <w:style w:type="character" w:customStyle="1" w:styleId="audience">
    <w:name w:val="audience"/>
    <w:rsid w:val="0010781E"/>
  </w:style>
  <w:style w:type="character" w:customStyle="1" w:styleId="A7">
    <w:name w:val="A7"/>
    <w:uiPriority w:val="99"/>
    <w:rsid w:val="0010781E"/>
    <w:rPr>
      <w:rFonts w:ascii="Myriad Pro" w:hAnsi="Myriad Pro" w:cs="Myriad Pro" w:hint="default"/>
      <w:color w:val="0066B1"/>
      <w:sz w:val="22"/>
      <w:szCs w:val="22"/>
    </w:rPr>
  </w:style>
  <w:style w:type="character" w:customStyle="1" w:styleId="normalchar">
    <w:name w:val="normal__char"/>
    <w:rsid w:val="0010781E"/>
  </w:style>
  <w:style w:type="character" w:customStyle="1" w:styleId="hyperlink002cheading0020100200028block0020title0029char">
    <w:name w:val="hyperlink_002cheading_00201_0020_0028block_0020title_0029__char"/>
    <w:rsid w:val="0010781E"/>
  </w:style>
  <w:style w:type="character" w:customStyle="1" w:styleId="underline002cstyle0020bold0020underlinechar">
    <w:name w:val="underline_002cstyle_0020bold_0020underline__char"/>
    <w:rsid w:val="0010781E"/>
  </w:style>
  <w:style w:type="character" w:customStyle="1" w:styleId="copyboldblack">
    <w:name w:val="copyboldblack"/>
    <w:rsid w:val="0010781E"/>
  </w:style>
  <w:style w:type="character" w:customStyle="1" w:styleId="copybold">
    <w:name w:val="copybold"/>
    <w:rsid w:val="0010781E"/>
  </w:style>
  <w:style w:type="character" w:customStyle="1" w:styleId="author-date0">
    <w:name w:val="author-date"/>
    <w:rsid w:val="0010781E"/>
  </w:style>
  <w:style w:type="character" w:customStyle="1" w:styleId="hidden">
    <w:name w:val="hidden"/>
    <w:rsid w:val="0010781E"/>
  </w:style>
  <w:style w:type="character" w:customStyle="1" w:styleId="articlebegin">
    <w:name w:val="articlebegin"/>
    <w:rsid w:val="0010781E"/>
  </w:style>
  <w:style w:type="character" w:customStyle="1" w:styleId="mediaoverlay">
    <w:name w:val="mediaoverlay"/>
    <w:rsid w:val="0010781E"/>
  </w:style>
  <w:style w:type="character" w:customStyle="1" w:styleId="blogcaption">
    <w:name w:val="blog_caption"/>
    <w:rsid w:val="0010781E"/>
  </w:style>
  <w:style w:type="character" w:customStyle="1" w:styleId="commnet-abuzz">
    <w:name w:val="commnet-abuzz"/>
    <w:rsid w:val="0010781E"/>
  </w:style>
  <w:style w:type="character" w:customStyle="1" w:styleId="fbconnectbuttontext">
    <w:name w:val="fbconnectbutton_text"/>
    <w:rsid w:val="0010781E"/>
  </w:style>
  <w:style w:type="character" w:customStyle="1" w:styleId="fbsharecountinner">
    <w:name w:val="fb_share_count_inner"/>
    <w:rsid w:val="0010781E"/>
  </w:style>
  <w:style w:type="character" w:customStyle="1" w:styleId="stbuttontext">
    <w:name w:val="stbuttontext"/>
    <w:rsid w:val="0010781E"/>
  </w:style>
  <w:style w:type="character" w:customStyle="1" w:styleId="source">
    <w:name w:val="source"/>
    <w:rsid w:val="0010781E"/>
  </w:style>
  <w:style w:type="character" w:customStyle="1" w:styleId="pubdate">
    <w:name w:val="pubdate"/>
    <w:rsid w:val="0010781E"/>
  </w:style>
  <w:style w:type="character" w:customStyle="1" w:styleId="grey">
    <w:name w:val="grey"/>
    <w:rsid w:val="0010781E"/>
  </w:style>
  <w:style w:type="character" w:customStyle="1" w:styleId="postdate">
    <w:name w:val="post_date"/>
    <w:rsid w:val="0010781E"/>
  </w:style>
  <w:style w:type="character" w:customStyle="1" w:styleId="bdx">
    <w:name w:val="bdx"/>
    <w:rsid w:val="0010781E"/>
  </w:style>
  <w:style w:type="character" w:customStyle="1" w:styleId="bdl">
    <w:name w:val="bdl"/>
    <w:rsid w:val="0010781E"/>
  </w:style>
  <w:style w:type="character" w:customStyle="1" w:styleId="breadcrumbitemcurrent">
    <w:name w:val="breadcrumbitemcurrent"/>
    <w:rsid w:val="0010781E"/>
  </w:style>
  <w:style w:type="character" w:customStyle="1" w:styleId="bbl">
    <w:name w:val="bbl"/>
    <w:rsid w:val="0010781E"/>
  </w:style>
  <w:style w:type="character" w:customStyle="1" w:styleId="Date2">
    <w:name w:val="Date2"/>
    <w:rsid w:val="0010781E"/>
  </w:style>
  <w:style w:type="character" w:customStyle="1" w:styleId="company">
    <w:name w:val="company"/>
    <w:rsid w:val="0010781E"/>
  </w:style>
  <w:style w:type="character" w:customStyle="1" w:styleId="itxtnewhookspan">
    <w:name w:val="itxtnewhookspan"/>
    <w:rsid w:val="0010781E"/>
  </w:style>
  <w:style w:type="character" w:customStyle="1" w:styleId="gstxthlt">
    <w:name w:val="gstxt_hlt"/>
    <w:rsid w:val="0010781E"/>
  </w:style>
  <w:style w:type="character" w:customStyle="1" w:styleId="SubtleEmphasis1">
    <w:name w:val="Subtle Emphasis1"/>
    <w:uiPriority w:val="19"/>
    <w:qFormat/>
    <w:rsid w:val="0010781E"/>
    <w:rPr>
      <w:rFonts w:ascii="Times New Roman" w:hAnsi="Times New Roman" w:cs="Times New Roman" w:hint="default"/>
      <w:b/>
      <w:bCs w:val="0"/>
      <w:iCs/>
      <w:color w:val="auto"/>
      <w:sz w:val="22"/>
    </w:rPr>
  </w:style>
  <w:style w:type="character" w:customStyle="1" w:styleId="StyleBoldRed">
    <w:name w:val="Style Bold Red"/>
    <w:rsid w:val="0010781E"/>
    <w:rPr>
      <w:b/>
      <w:bCs/>
      <w:color w:val="auto"/>
    </w:rPr>
  </w:style>
  <w:style w:type="character" w:customStyle="1" w:styleId="StyleTimesNewRoman8pt">
    <w:name w:val="Style Times New Roman 8 pt"/>
    <w:rsid w:val="0010781E"/>
    <w:rPr>
      <w:rFonts w:ascii="Georgia" w:hAnsi="Georgia" w:hint="default"/>
      <w:sz w:val="16"/>
    </w:rPr>
  </w:style>
  <w:style w:type="character" w:customStyle="1" w:styleId="StyleStyle7pt8pt">
    <w:name w:val="Style Style 7 pt + 8 pt"/>
    <w:rsid w:val="0010781E"/>
    <w:rPr>
      <w:sz w:val="16"/>
    </w:rPr>
  </w:style>
  <w:style w:type="character" w:customStyle="1" w:styleId="StyleStyleThickunderlineBold1">
    <w:name w:val="Style Style Thick underline + Bold1"/>
    <w:rsid w:val="0010781E"/>
    <w:rPr>
      <w:b/>
      <w:bCs/>
      <w:u w:val="thick"/>
    </w:rPr>
  </w:style>
  <w:style w:type="character" w:customStyle="1" w:styleId="StyleUnderline2">
    <w:name w:val="Style Underline2"/>
    <w:rsid w:val="0010781E"/>
    <w:rPr>
      <w:u w:val="single"/>
    </w:rPr>
  </w:style>
  <w:style w:type="character" w:customStyle="1" w:styleId="ShrinkText">
    <w:name w:val="Shrink Text"/>
    <w:rsid w:val="0010781E"/>
    <w:rPr>
      <w:sz w:val="16"/>
    </w:rPr>
  </w:style>
  <w:style w:type="character" w:customStyle="1" w:styleId="smallcaps">
    <w:name w:val="smallcaps"/>
    <w:rsid w:val="0010781E"/>
  </w:style>
  <w:style w:type="character" w:customStyle="1" w:styleId="goldbldtext">
    <w:name w:val="goldbldtext"/>
    <w:rsid w:val="0010781E"/>
  </w:style>
  <w:style w:type="character" w:customStyle="1" w:styleId="cardshighlight0">
    <w:name w:val="cardshighlight"/>
    <w:rsid w:val="0010781E"/>
  </w:style>
  <w:style w:type="character" w:customStyle="1" w:styleId="cardsfont12pt1">
    <w:name w:val="cardsfont12pt"/>
    <w:rsid w:val="0010781E"/>
  </w:style>
  <w:style w:type="character" w:customStyle="1" w:styleId="ft1">
    <w:name w:val="ft1"/>
    <w:rsid w:val="0010781E"/>
  </w:style>
  <w:style w:type="character" w:customStyle="1" w:styleId="ft6">
    <w:name w:val="ft6"/>
    <w:rsid w:val="0010781E"/>
  </w:style>
  <w:style w:type="character" w:customStyle="1" w:styleId="kicker">
    <w:name w:val="kicker"/>
    <w:rsid w:val="0010781E"/>
  </w:style>
  <w:style w:type="character" w:customStyle="1" w:styleId="backcontent">
    <w:name w:val="backcontent"/>
    <w:rsid w:val="0010781E"/>
  </w:style>
  <w:style w:type="character" w:customStyle="1" w:styleId="daystmp">
    <w:name w:val="daystmp"/>
    <w:rsid w:val="0010781E"/>
  </w:style>
  <w:style w:type="character" w:customStyle="1" w:styleId="cardsfont12ptchar">
    <w:name w:val="cardsfont12ptchar"/>
    <w:rsid w:val="0010781E"/>
  </w:style>
  <w:style w:type="character" w:customStyle="1" w:styleId="gal">
    <w:name w:val="gal"/>
    <w:rsid w:val="0010781E"/>
  </w:style>
  <w:style w:type="character" w:customStyle="1" w:styleId="submitted">
    <w:name w:val="submitted"/>
    <w:rsid w:val="0010781E"/>
  </w:style>
  <w:style w:type="character" w:customStyle="1" w:styleId="imagedateline">
    <w:name w:val="image_dateline"/>
    <w:rsid w:val="0010781E"/>
  </w:style>
  <w:style w:type="character" w:customStyle="1" w:styleId="authordatecharchar">
    <w:name w:val="authordatecharchar"/>
    <w:rsid w:val="0010781E"/>
  </w:style>
  <w:style w:type="character" w:customStyle="1" w:styleId="style1char0">
    <w:name w:val="style1char"/>
    <w:rsid w:val="0010781E"/>
  </w:style>
  <w:style w:type="character" w:customStyle="1" w:styleId="tagcharchar0">
    <w:name w:val="tagcharchar"/>
    <w:rsid w:val="0010781E"/>
  </w:style>
  <w:style w:type="character" w:customStyle="1" w:styleId="underlinedcharchar2">
    <w:name w:val="underlinedcharchar"/>
    <w:rsid w:val="0010781E"/>
  </w:style>
  <w:style w:type="character" w:customStyle="1" w:styleId="BoxedChar">
    <w:name w:val="Boxed Char"/>
    <w:rsid w:val="0010781E"/>
    <w:rPr>
      <w:rFonts w:ascii="Arial Narrow" w:hAnsi="Arial Narrow" w:hint="default"/>
      <w:b/>
      <w:bCs w:val="0"/>
      <w:sz w:val="18"/>
      <w:bdr w:val="single" w:sz="6" w:space="0" w:color="auto" w:frame="1"/>
    </w:rPr>
  </w:style>
  <w:style w:type="character" w:customStyle="1" w:styleId="Style11ptUnderline2">
    <w:name w:val="Style 11 pt Underline2"/>
    <w:rsid w:val="0010781E"/>
    <w:rPr>
      <w:sz w:val="20"/>
      <w:u w:val="single"/>
    </w:rPr>
  </w:style>
  <w:style w:type="character" w:customStyle="1" w:styleId="Style11ptBoldUnderline2">
    <w:name w:val="Style 11 pt Bold Underline2"/>
    <w:rsid w:val="0010781E"/>
    <w:rPr>
      <w:b/>
      <w:bCs/>
      <w:sz w:val="20"/>
      <w:u w:val="single"/>
    </w:rPr>
  </w:style>
  <w:style w:type="character" w:customStyle="1" w:styleId="nw">
    <w:name w:val="nw"/>
    <w:rsid w:val="0010781E"/>
  </w:style>
  <w:style w:type="character" w:customStyle="1" w:styleId="Styleunderline11ptBoldBorderSinglesolidlineAuto">
    <w:name w:val="Style underline + 11 pt Bold Border: : (Single solid line Auto ..."/>
    <w:rsid w:val="0010781E"/>
    <w:rPr>
      <w:b/>
      <w:bCs/>
      <w:sz w:val="20"/>
      <w:u w:val="single"/>
      <w:bdr w:val="single" w:sz="4" w:space="0" w:color="auto" w:frame="1"/>
    </w:rPr>
  </w:style>
  <w:style w:type="character" w:customStyle="1" w:styleId="cardCharCharChar1">
    <w:name w:val="card Char Char Char1"/>
    <w:rsid w:val="0010781E"/>
    <w:rPr>
      <w:lang w:val="en-US" w:eastAsia="en-US" w:bidi="ar-SA"/>
    </w:rPr>
  </w:style>
  <w:style w:type="character" w:customStyle="1" w:styleId="authors1">
    <w:name w:val="authors1"/>
    <w:rsid w:val="0010781E"/>
    <w:rPr>
      <w:rFonts w:ascii="Verdana" w:hAnsi="Verdana" w:hint="default"/>
      <w:b/>
      <w:bCs/>
      <w:color w:val="006699"/>
      <w:sz w:val="20"/>
      <w:szCs w:val="20"/>
    </w:rPr>
  </w:style>
  <w:style w:type="character" w:customStyle="1" w:styleId="headlinesectionlarge">
    <w:name w:val="headline_section_large"/>
    <w:rsid w:val="0010781E"/>
  </w:style>
  <w:style w:type="character" w:customStyle="1" w:styleId="Styleunderline11ptBlack">
    <w:name w:val="Style underline + 11 pt Black"/>
    <w:rsid w:val="0010781E"/>
    <w:rPr>
      <w:color w:val="000000"/>
      <w:sz w:val="20"/>
      <w:u w:val="single"/>
    </w:rPr>
  </w:style>
  <w:style w:type="character" w:customStyle="1" w:styleId="Styleunderline11ptBoldBlack">
    <w:name w:val="Style underline + 11 pt Bold Black"/>
    <w:rsid w:val="0010781E"/>
    <w:rPr>
      <w:b/>
      <w:bCs/>
      <w:color w:val="000000"/>
      <w:sz w:val="20"/>
      <w:u w:val="single"/>
    </w:rPr>
  </w:style>
  <w:style w:type="character" w:customStyle="1" w:styleId="Style11ptBoldBlackUnderline">
    <w:name w:val="Style 11 pt Bold Black Underline"/>
    <w:rsid w:val="0010781E"/>
    <w:rPr>
      <w:b/>
      <w:bCs/>
      <w:color w:val="000000"/>
      <w:sz w:val="20"/>
      <w:u w:val="single"/>
    </w:rPr>
  </w:style>
  <w:style w:type="character" w:customStyle="1" w:styleId="Style11ptBoldBlackUnderlineBorderSinglesolidline">
    <w:name w:val="Style 11 pt Bold Black Underline Border: : (Single solid line ..."/>
    <w:rsid w:val="0010781E"/>
    <w:rPr>
      <w:b/>
      <w:bCs/>
      <w:color w:val="000000"/>
      <w:sz w:val="20"/>
      <w:u w:val="single"/>
      <w:bdr w:val="single" w:sz="4" w:space="0" w:color="auto" w:frame="1"/>
    </w:rPr>
  </w:style>
  <w:style w:type="character" w:customStyle="1" w:styleId="StyleLatinMeridien-Italic11ptItalicUnderline">
    <w:name w:val="Style (Latin) Meridien-Italic 11 pt Italic Underline"/>
    <w:rsid w:val="0010781E"/>
    <w:rPr>
      <w:rFonts w:ascii="Meridien-Italic" w:hAnsi="Meridien-Italic" w:hint="default"/>
      <w:i/>
      <w:iCs/>
      <w:sz w:val="20"/>
      <w:u w:val="single"/>
    </w:rPr>
  </w:style>
  <w:style w:type="character" w:customStyle="1" w:styleId="Citation-AuthorDate">
    <w:name w:val="Citation - Author/Date"/>
    <w:rsid w:val="0010781E"/>
    <w:rPr>
      <w:b/>
      <w:bCs w:val="0"/>
      <w:smallCaps/>
      <w:sz w:val="24"/>
      <w:u w:val="single"/>
    </w:rPr>
  </w:style>
  <w:style w:type="character" w:customStyle="1" w:styleId="underlinestylechar0">
    <w:name w:val="underlinestylechar"/>
    <w:rsid w:val="0010781E"/>
  </w:style>
  <w:style w:type="character" w:customStyle="1" w:styleId="highlight">
    <w:name w:val="highlight"/>
    <w:rsid w:val="0010781E"/>
  </w:style>
  <w:style w:type="character" w:customStyle="1" w:styleId="DottedUnderline0">
    <w:name w:val="Dotted Underline"/>
    <w:rsid w:val="0010781E"/>
    <w:rPr>
      <w:rFonts w:ascii="Times New Roman" w:hAnsi="Times New Roman" w:cs="Times New Roman" w:hint="default"/>
      <w:sz w:val="20"/>
      <w:u w:val="dottedHeavy"/>
    </w:rPr>
  </w:style>
  <w:style w:type="character" w:customStyle="1" w:styleId="titleauthoretc">
    <w:name w:val="titleauthoretc"/>
    <w:rsid w:val="0010781E"/>
  </w:style>
  <w:style w:type="character" w:customStyle="1" w:styleId="labeltext">
    <w:name w:val="labeltext"/>
    <w:rsid w:val="0010781E"/>
  </w:style>
  <w:style w:type="character" w:customStyle="1" w:styleId="viewlink">
    <w:name w:val="viewlink"/>
    <w:rsid w:val="0010781E"/>
  </w:style>
  <w:style w:type="character" w:customStyle="1" w:styleId="share">
    <w:name w:val="share"/>
    <w:rsid w:val="0010781E"/>
  </w:style>
  <w:style w:type="character" w:customStyle="1" w:styleId="inlinkchart">
    <w:name w:val="inlink_chart"/>
    <w:rsid w:val="0010781E"/>
  </w:style>
  <w:style w:type="character" w:customStyle="1" w:styleId="underLight">
    <w:name w:val="underLight"/>
    <w:uiPriority w:val="1"/>
    <w:qFormat/>
    <w:rsid w:val="0010781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0781E"/>
  </w:style>
  <w:style w:type="character" w:customStyle="1" w:styleId="author-rss">
    <w:name w:val="author-rss"/>
    <w:rsid w:val="0010781E"/>
  </w:style>
  <w:style w:type="character" w:customStyle="1" w:styleId="fbsharecountwrapper">
    <w:name w:val="fb_share_count_wrapper"/>
    <w:rsid w:val="0010781E"/>
  </w:style>
  <w:style w:type="character" w:customStyle="1" w:styleId="fbbuttontext">
    <w:name w:val="fb_button_text"/>
    <w:rsid w:val="0010781E"/>
  </w:style>
  <w:style w:type="character" w:customStyle="1" w:styleId="hw">
    <w:name w:val="hw"/>
    <w:rsid w:val="0010781E"/>
  </w:style>
  <w:style w:type="character" w:customStyle="1" w:styleId="linktotop">
    <w:name w:val="linktotop"/>
    <w:rsid w:val="0010781E"/>
  </w:style>
  <w:style w:type="character" w:customStyle="1" w:styleId="maintextbldleft">
    <w:name w:val="maintextbldleft"/>
    <w:rsid w:val="0010781E"/>
  </w:style>
  <w:style w:type="character" w:customStyle="1" w:styleId="maintextleft">
    <w:name w:val="maintextleft"/>
    <w:rsid w:val="0010781E"/>
  </w:style>
  <w:style w:type="character" w:customStyle="1" w:styleId="descriptionstyle1block">
    <w:name w:val="description style1 block"/>
    <w:rsid w:val="0010781E"/>
  </w:style>
  <w:style w:type="character" w:customStyle="1" w:styleId="gutter-right-1">
    <w:name w:val="gutter-right-1"/>
    <w:basedOn w:val="DefaultParagraphFont"/>
    <w:rsid w:val="0010781E"/>
  </w:style>
  <w:style w:type="character" w:customStyle="1" w:styleId="ssl3">
    <w:name w:val="ss_l3"/>
    <w:rsid w:val="0010781E"/>
  </w:style>
  <w:style w:type="character" w:customStyle="1" w:styleId="FontStyle39">
    <w:name w:val="Font Style39"/>
    <w:uiPriority w:val="99"/>
    <w:rsid w:val="0010781E"/>
    <w:rPr>
      <w:rFonts w:ascii="Constantia" w:hAnsi="Constantia" w:cs="Constantia" w:hint="default"/>
      <w:b/>
      <w:bCs/>
      <w:sz w:val="18"/>
      <w:szCs w:val="18"/>
    </w:rPr>
  </w:style>
  <w:style w:type="character" w:customStyle="1" w:styleId="6">
    <w:name w:val="6"/>
    <w:rsid w:val="0010781E"/>
    <w:rPr>
      <w:rFonts w:ascii="Arial" w:hAnsi="Arial" w:cs="Arial" w:hint="default"/>
      <w:bCs/>
      <w:sz w:val="20"/>
      <w:u w:val="single"/>
      <w:lang w:val="en-US" w:eastAsia="en-US" w:bidi="ar-SA"/>
    </w:rPr>
  </w:style>
  <w:style w:type="character" w:customStyle="1" w:styleId="Header11">
    <w:name w:val="Header11"/>
    <w:rsid w:val="0010781E"/>
  </w:style>
  <w:style w:type="character" w:customStyle="1" w:styleId="posa">
    <w:name w:val="pos(a)"/>
    <w:basedOn w:val="DefaultParagraphFont"/>
    <w:rsid w:val="0010781E"/>
  </w:style>
  <w:style w:type="character" w:customStyle="1" w:styleId="u-hiddeninnarrowenv">
    <w:name w:val="u-hiddeninnarrowenv"/>
    <w:basedOn w:val="DefaultParagraphFont"/>
    <w:rsid w:val="0010781E"/>
  </w:style>
  <w:style w:type="character" w:customStyle="1" w:styleId="followbutton-bird">
    <w:name w:val="followbutton-bird"/>
    <w:basedOn w:val="DefaultParagraphFont"/>
    <w:rsid w:val="0010781E"/>
  </w:style>
  <w:style w:type="character" w:customStyle="1" w:styleId="tweetauthor-name">
    <w:name w:val="tweetauthor-name"/>
    <w:basedOn w:val="DefaultParagraphFont"/>
    <w:rsid w:val="0010781E"/>
  </w:style>
  <w:style w:type="character" w:customStyle="1" w:styleId="tweetauthor-verifiedbadge">
    <w:name w:val="tweetauthor-verifiedbadge"/>
    <w:basedOn w:val="DefaultParagraphFont"/>
    <w:rsid w:val="0010781E"/>
  </w:style>
  <w:style w:type="character" w:customStyle="1" w:styleId="tweetauthor-screenname">
    <w:name w:val="tweetauthor-screenname"/>
    <w:basedOn w:val="DefaultParagraphFont"/>
    <w:rsid w:val="0010781E"/>
  </w:style>
  <w:style w:type="character" w:customStyle="1" w:styleId="u-hiddenvisually">
    <w:name w:val="u-hiddenvisually"/>
    <w:basedOn w:val="DefaultParagraphFont"/>
    <w:rsid w:val="0010781E"/>
  </w:style>
  <w:style w:type="character" w:customStyle="1" w:styleId="tweetaction-stat">
    <w:name w:val="tweetaction-stat"/>
    <w:basedOn w:val="DefaultParagraphFont"/>
    <w:rsid w:val="0010781E"/>
  </w:style>
  <w:style w:type="character" w:customStyle="1" w:styleId="related">
    <w:name w:val="related"/>
    <w:basedOn w:val="DefaultParagraphFont"/>
    <w:rsid w:val="0010781E"/>
  </w:style>
  <w:style w:type="character" w:customStyle="1" w:styleId="related-content">
    <w:name w:val="related-content"/>
    <w:basedOn w:val="DefaultParagraphFont"/>
    <w:rsid w:val="0010781E"/>
  </w:style>
  <w:style w:type="character" w:customStyle="1" w:styleId="name-of-author">
    <w:name w:val="name-of-author"/>
    <w:basedOn w:val="DefaultParagraphFont"/>
    <w:rsid w:val="0010781E"/>
  </w:style>
  <w:style w:type="character" w:customStyle="1" w:styleId="first-name">
    <w:name w:val="first-name"/>
    <w:basedOn w:val="DefaultParagraphFont"/>
    <w:rsid w:val="0010781E"/>
  </w:style>
  <w:style w:type="character" w:customStyle="1" w:styleId="last-name">
    <w:name w:val="last-name"/>
    <w:basedOn w:val="DefaultParagraphFont"/>
    <w:rsid w:val="0010781E"/>
  </w:style>
  <w:style w:type="character" w:customStyle="1" w:styleId="caption10">
    <w:name w:val="caption1"/>
    <w:basedOn w:val="DefaultParagraphFont"/>
    <w:rsid w:val="0010781E"/>
  </w:style>
  <w:style w:type="character" w:customStyle="1" w:styleId="recirc-text">
    <w:name w:val="&quot;recirc-text”"/>
    <w:basedOn w:val="DefaultParagraphFont"/>
    <w:rsid w:val="0010781E"/>
  </w:style>
  <w:style w:type="character" w:customStyle="1" w:styleId="video-icon">
    <w:name w:val="video-icon"/>
    <w:basedOn w:val="DefaultParagraphFont"/>
    <w:rsid w:val="0010781E"/>
  </w:style>
  <w:style w:type="character" w:customStyle="1" w:styleId="powa-shot-play-btn-text">
    <w:name w:val="powa-shot-play-btn-text"/>
    <w:basedOn w:val="DefaultParagraphFont"/>
    <w:rsid w:val="0010781E"/>
  </w:style>
  <w:style w:type="character" w:customStyle="1" w:styleId="powa-shot-click">
    <w:name w:val="powa-shot-click"/>
    <w:basedOn w:val="DefaultParagraphFont"/>
    <w:rsid w:val="0010781E"/>
  </w:style>
  <w:style w:type="character" w:customStyle="1" w:styleId="wpv-blurb">
    <w:name w:val="wpv-blurb"/>
    <w:basedOn w:val="DefaultParagraphFont"/>
    <w:rsid w:val="0010781E"/>
  </w:style>
  <w:style w:type="character" w:customStyle="1" w:styleId="pb-caption">
    <w:name w:val="pb-caption"/>
    <w:basedOn w:val="DefaultParagraphFont"/>
    <w:rsid w:val="0010781E"/>
  </w:style>
  <w:style w:type="character" w:customStyle="1" w:styleId="Heading5Char1">
    <w:name w:val="Heading 5 Char1"/>
    <w:aliases w:val="Text Char1"/>
    <w:basedOn w:val="DefaultParagraphFont"/>
    <w:semiHidden/>
    <w:rsid w:val="0010781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0781E"/>
    <w:rPr>
      <w:vertAlign w:val="baseline"/>
    </w:rPr>
  </w:style>
  <w:style w:type="character" w:customStyle="1" w:styleId="Heading7Char1">
    <w:name w:val="Heading 7 Char1"/>
    <w:basedOn w:val="DefaultParagraphFont"/>
    <w:semiHidden/>
    <w:rsid w:val="0010781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0781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0781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0781E"/>
    <w:rPr>
      <w:rFonts w:ascii="Calibri" w:hAnsi="Calibri" w:cs="Calibri"/>
    </w:rPr>
  </w:style>
  <w:style w:type="numbering" w:customStyle="1" w:styleId="NoList2">
    <w:name w:val="No List2"/>
    <w:next w:val="NoList"/>
    <w:uiPriority w:val="99"/>
    <w:semiHidden/>
    <w:unhideWhenUsed/>
    <w:rsid w:val="0010781E"/>
  </w:style>
  <w:style w:type="numbering" w:customStyle="1" w:styleId="NoList3">
    <w:name w:val="No List3"/>
    <w:next w:val="NoList"/>
    <w:uiPriority w:val="99"/>
    <w:semiHidden/>
    <w:unhideWhenUsed/>
    <w:rsid w:val="0010781E"/>
  </w:style>
  <w:style w:type="numbering" w:customStyle="1" w:styleId="NoList4">
    <w:name w:val="No List4"/>
    <w:next w:val="NoList"/>
    <w:uiPriority w:val="99"/>
    <w:semiHidden/>
    <w:unhideWhenUsed/>
    <w:rsid w:val="0010781E"/>
  </w:style>
  <w:style w:type="numbering" w:customStyle="1" w:styleId="NoList5">
    <w:name w:val="No List5"/>
    <w:next w:val="NoList"/>
    <w:semiHidden/>
    <w:unhideWhenUsed/>
    <w:rsid w:val="0010781E"/>
  </w:style>
  <w:style w:type="paragraph" w:styleId="BlockText">
    <w:name w:val="Block Text"/>
    <w:basedOn w:val="Normal"/>
    <w:rsid w:val="0010781E"/>
    <w:pPr>
      <w:ind w:left="229" w:right="229"/>
    </w:pPr>
    <w:rPr>
      <w:rFonts w:ascii="Verdana" w:eastAsia="Times New Roman" w:hAnsi="Verdana"/>
      <w:szCs w:val="20"/>
    </w:rPr>
  </w:style>
  <w:style w:type="paragraph" w:styleId="NormalIndent">
    <w:name w:val="Normal Indent"/>
    <w:basedOn w:val="Normal"/>
    <w:rsid w:val="0010781E"/>
    <w:pPr>
      <w:ind w:left="720"/>
    </w:pPr>
    <w:rPr>
      <w:rFonts w:eastAsia="Times New Roman"/>
      <w:szCs w:val="20"/>
    </w:rPr>
  </w:style>
  <w:style w:type="paragraph" w:styleId="EnvelopeReturn">
    <w:name w:val="envelope return"/>
    <w:basedOn w:val="Normal"/>
    <w:rsid w:val="0010781E"/>
    <w:rPr>
      <w:rFonts w:eastAsia="Times New Roman"/>
      <w:sz w:val="24"/>
      <w:szCs w:val="20"/>
    </w:rPr>
  </w:style>
  <w:style w:type="paragraph" w:styleId="EnvelopeAddress">
    <w:name w:val="envelope address"/>
    <w:basedOn w:val="Normal"/>
    <w:rsid w:val="0010781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10781E"/>
  </w:style>
  <w:style w:type="numbering" w:customStyle="1" w:styleId="NoList7">
    <w:name w:val="No List7"/>
    <w:next w:val="NoList"/>
    <w:semiHidden/>
    <w:unhideWhenUsed/>
    <w:rsid w:val="0010781E"/>
  </w:style>
  <w:style w:type="paragraph" w:styleId="ListBullet">
    <w:name w:val="List Bullet"/>
    <w:basedOn w:val="Normal"/>
    <w:link w:val="ListBulletChar"/>
    <w:uiPriority w:val="99"/>
    <w:unhideWhenUsed/>
    <w:rsid w:val="0010781E"/>
    <w:pPr>
      <w:tabs>
        <w:tab w:val="num" w:pos="360"/>
      </w:tabs>
      <w:ind w:left="360" w:hanging="360"/>
      <w:contextualSpacing/>
    </w:pPr>
    <w:rPr>
      <w:rFonts w:eastAsia="Calibri"/>
    </w:rPr>
  </w:style>
  <w:style w:type="table" w:styleId="MediumGrid1">
    <w:name w:val="Medium Grid 1"/>
    <w:basedOn w:val="TableNormal"/>
    <w:uiPriority w:val="67"/>
    <w:rsid w:val="0010781E"/>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0781E"/>
    <w:rPr>
      <w:rFonts w:ascii="Arial Narrow" w:eastAsia="SimSun" w:hAnsi="Arial Narrow" w:cs="Calibri"/>
      <w:sz w:val="20"/>
    </w:rPr>
  </w:style>
  <w:style w:type="numbering" w:customStyle="1" w:styleId="NoList11">
    <w:name w:val="No List11"/>
    <w:next w:val="NoList"/>
    <w:uiPriority w:val="99"/>
    <w:semiHidden/>
    <w:unhideWhenUsed/>
    <w:rsid w:val="0010781E"/>
  </w:style>
  <w:style w:type="numbering" w:customStyle="1" w:styleId="NoList111">
    <w:name w:val="No List111"/>
    <w:next w:val="NoList"/>
    <w:uiPriority w:val="99"/>
    <w:semiHidden/>
    <w:unhideWhenUsed/>
    <w:rsid w:val="0010781E"/>
  </w:style>
  <w:style w:type="numbering" w:customStyle="1" w:styleId="NoList1111">
    <w:name w:val="No List1111"/>
    <w:next w:val="NoList"/>
    <w:uiPriority w:val="99"/>
    <w:semiHidden/>
    <w:unhideWhenUsed/>
    <w:rsid w:val="0010781E"/>
  </w:style>
  <w:style w:type="numbering" w:customStyle="1" w:styleId="NoList11111">
    <w:name w:val="No List11111"/>
    <w:next w:val="NoList"/>
    <w:uiPriority w:val="99"/>
    <w:semiHidden/>
    <w:unhideWhenUsed/>
    <w:rsid w:val="0010781E"/>
  </w:style>
  <w:style w:type="numbering" w:customStyle="1" w:styleId="NoList111111">
    <w:name w:val="No List111111"/>
    <w:next w:val="NoList"/>
    <w:uiPriority w:val="99"/>
    <w:semiHidden/>
    <w:unhideWhenUsed/>
    <w:rsid w:val="0010781E"/>
  </w:style>
  <w:style w:type="numbering" w:customStyle="1" w:styleId="NoList1111111">
    <w:name w:val="No List1111111"/>
    <w:next w:val="NoList"/>
    <w:uiPriority w:val="99"/>
    <w:semiHidden/>
    <w:unhideWhenUsed/>
    <w:rsid w:val="0010781E"/>
  </w:style>
  <w:style w:type="numbering" w:customStyle="1" w:styleId="NoList11111111">
    <w:name w:val="No List11111111"/>
    <w:next w:val="NoList"/>
    <w:uiPriority w:val="99"/>
    <w:semiHidden/>
    <w:unhideWhenUsed/>
    <w:rsid w:val="0010781E"/>
  </w:style>
  <w:style w:type="numbering" w:customStyle="1" w:styleId="NoList111111111">
    <w:name w:val="No List111111111"/>
    <w:next w:val="NoList"/>
    <w:uiPriority w:val="99"/>
    <w:semiHidden/>
    <w:unhideWhenUsed/>
    <w:rsid w:val="0010781E"/>
  </w:style>
  <w:style w:type="numbering" w:customStyle="1" w:styleId="NoList1111111111">
    <w:name w:val="No List1111111111"/>
    <w:next w:val="NoList"/>
    <w:uiPriority w:val="99"/>
    <w:semiHidden/>
    <w:unhideWhenUsed/>
    <w:rsid w:val="0010781E"/>
  </w:style>
  <w:style w:type="numbering" w:customStyle="1" w:styleId="NoList11111111111">
    <w:name w:val="No List11111111111"/>
    <w:next w:val="NoList"/>
    <w:uiPriority w:val="99"/>
    <w:semiHidden/>
    <w:unhideWhenUsed/>
    <w:rsid w:val="0010781E"/>
  </w:style>
  <w:style w:type="numbering" w:customStyle="1" w:styleId="NoList111111111111">
    <w:name w:val="No List111111111111"/>
    <w:next w:val="NoList"/>
    <w:uiPriority w:val="99"/>
    <w:semiHidden/>
    <w:unhideWhenUsed/>
    <w:rsid w:val="0010781E"/>
  </w:style>
  <w:style w:type="numbering" w:customStyle="1" w:styleId="NoList1111111111111">
    <w:name w:val="No List1111111111111"/>
    <w:next w:val="NoList"/>
    <w:uiPriority w:val="99"/>
    <w:semiHidden/>
    <w:unhideWhenUsed/>
    <w:rsid w:val="0010781E"/>
  </w:style>
  <w:style w:type="numbering" w:customStyle="1" w:styleId="NoList11111111111111">
    <w:name w:val="No List11111111111111"/>
    <w:next w:val="NoList"/>
    <w:uiPriority w:val="99"/>
    <w:semiHidden/>
    <w:unhideWhenUsed/>
    <w:rsid w:val="0010781E"/>
  </w:style>
  <w:style w:type="numbering" w:customStyle="1" w:styleId="NoList111111111111111">
    <w:name w:val="No List111111111111111"/>
    <w:next w:val="NoList"/>
    <w:uiPriority w:val="99"/>
    <w:semiHidden/>
    <w:unhideWhenUsed/>
    <w:rsid w:val="0010781E"/>
  </w:style>
  <w:style w:type="numbering" w:customStyle="1" w:styleId="NoList1111111111111111">
    <w:name w:val="No List1111111111111111"/>
    <w:next w:val="NoList"/>
    <w:uiPriority w:val="99"/>
    <w:semiHidden/>
    <w:unhideWhenUsed/>
    <w:rsid w:val="0010781E"/>
  </w:style>
  <w:style w:type="numbering" w:customStyle="1" w:styleId="NoList11111111111111111">
    <w:name w:val="No List11111111111111111"/>
    <w:next w:val="NoList"/>
    <w:uiPriority w:val="99"/>
    <w:semiHidden/>
    <w:unhideWhenUsed/>
    <w:rsid w:val="0010781E"/>
  </w:style>
  <w:style w:type="character" w:customStyle="1" w:styleId="FontStyle220">
    <w:name w:val="Font Style220"/>
    <w:basedOn w:val="DefaultParagraphFont"/>
    <w:uiPriority w:val="99"/>
    <w:rsid w:val="0010781E"/>
    <w:rPr>
      <w:rFonts w:ascii="Candara" w:hAnsi="Candara" w:cs="Candara" w:hint="default"/>
      <w:i/>
      <w:iCs/>
      <w:sz w:val="18"/>
      <w:szCs w:val="18"/>
    </w:rPr>
  </w:style>
  <w:style w:type="character" w:customStyle="1" w:styleId="FontStyle290">
    <w:name w:val="Font Style290"/>
    <w:basedOn w:val="DefaultParagraphFont"/>
    <w:uiPriority w:val="99"/>
    <w:rsid w:val="0010781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0781E"/>
    <w:rPr>
      <w:rFonts w:ascii="Arial" w:hAnsi="Arial" w:cs="Arial"/>
      <w:b/>
      <w:bCs/>
      <w:sz w:val="16"/>
      <w:szCs w:val="16"/>
    </w:rPr>
  </w:style>
  <w:style w:type="paragraph" w:customStyle="1" w:styleId="analytic0">
    <w:name w:val="analytic"/>
    <w:basedOn w:val="Normal"/>
    <w:link w:val="analyticChar0"/>
    <w:uiPriority w:val="4"/>
    <w:qFormat/>
    <w:rsid w:val="0010781E"/>
    <w:pPr>
      <w:spacing w:before="120"/>
    </w:pPr>
    <w:rPr>
      <w:b/>
      <w:sz w:val="20"/>
    </w:rPr>
  </w:style>
  <w:style w:type="character" w:customStyle="1" w:styleId="analyticChar0">
    <w:name w:val="analytic Char"/>
    <w:basedOn w:val="DefaultParagraphFont"/>
    <w:link w:val="analytic0"/>
    <w:uiPriority w:val="4"/>
    <w:rsid w:val="0010781E"/>
    <w:rPr>
      <w:b/>
      <w:sz w:val="20"/>
    </w:rPr>
  </w:style>
  <w:style w:type="character" w:customStyle="1" w:styleId="m-5498913268213319940gmail-styleunderline">
    <w:name w:val="m_-5498913268213319940gmail-styleunderline"/>
    <w:basedOn w:val="DefaultParagraphFont"/>
    <w:rsid w:val="0010781E"/>
  </w:style>
  <w:style w:type="paragraph" w:customStyle="1" w:styleId="speakable">
    <w:name w:val="speakable"/>
    <w:basedOn w:val="Normal"/>
    <w:uiPriority w:val="99"/>
    <w:qFormat/>
    <w:rsid w:val="0010781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10781E"/>
  </w:style>
  <w:style w:type="character" w:customStyle="1" w:styleId="copyright">
    <w:name w:val="copyright"/>
    <w:basedOn w:val="DefaultParagraphFont"/>
    <w:rsid w:val="0010781E"/>
  </w:style>
  <w:style w:type="character" w:customStyle="1" w:styleId="TagCharCharCharChar">
    <w:name w:val="Tag Char Char Char Char"/>
    <w:basedOn w:val="DefaultParagraphFont"/>
    <w:rsid w:val="0010781E"/>
    <w:rPr>
      <w:rFonts w:ascii="Calibri" w:hAnsi="Calibri" w:cs="Calibri"/>
      <w:b/>
      <w:sz w:val="24"/>
    </w:rPr>
  </w:style>
  <w:style w:type="paragraph" w:customStyle="1" w:styleId="g-body">
    <w:name w:val="g-body"/>
    <w:basedOn w:val="Normal"/>
    <w:uiPriority w:val="99"/>
    <w:qFormat/>
    <w:rsid w:val="0010781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10781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10781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10781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10781E"/>
    <w:pPr>
      <w:spacing w:before="100" w:beforeAutospacing="1" w:after="100" w:afterAutospacing="1"/>
    </w:pPr>
    <w:rPr>
      <w:sz w:val="24"/>
    </w:rPr>
  </w:style>
  <w:style w:type="paragraph" w:customStyle="1" w:styleId="style41">
    <w:name w:val="style4"/>
    <w:basedOn w:val="Normal"/>
    <w:uiPriority w:val="99"/>
    <w:qFormat/>
    <w:rsid w:val="0010781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10781E"/>
    <w:pPr>
      <w:spacing w:before="100" w:beforeAutospacing="1" w:after="100" w:afterAutospacing="1"/>
    </w:pPr>
    <w:rPr>
      <w:rFonts w:ascii="Times New Roman" w:hAnsi="Times New Roman"/>
      <w:sz w:val="24"/>
    </w:rPr>
  </w:style>
  <w:style w:type="character" w:customStyle="1" w:styleId="adtext">
    <w:name w:val="adtext"/>
    <w:basedOn w:val="DefaultParagraphFont"/>
    <w:rsid w:val="0010781E"/>
  </w:style>
  <w:style w:type="character" w:customStyle="1" w:styleId="UL-Bold">
    <w:name w:val="UL-Bold"/>
    <w:basedOn w:val="DefaultParagraphFont"/>
    <w:rsid w:val="0010781E"/>
    <w:rPr>
      <w:u w:val="thick"/>
    </w:rPr>
  </w:style>
  <w:style w:type="character" w:customStyle="1" w:styleId="UL-None">
    <w:name w:val="UL-None"/>
    <w:basedOn w:val="DefaultParagraphFont"/>
    <w:rsid w:val="0010781E"/>
    <w:rPr>
      <w:strike w:val="0"/>
      <w:dstrike w:val="0"/>
      <w:u w:val="none"/>
      <w:effect w:val="none"/>
    </w:rPr>
  </w:style>
  <w:style w:type="character" w:customStyle="1" w:styleId="gl">
    <w:name w:val="gl"/>
    <w:basedOn w:val="DefaultParagraphFont"/>
    <w:rsid w:val="0010781E"/>
  </w:style>
  <w:style w:type="character" w:customStyle="1" w:styleId="qu730rj69h">
    <w:name w:val="qu730rj69h"/>
    <w:basedOn w:val="DefaultParagraphFont"/>
    <w:rsid w:val="0010781E"/>
  </w:style>
  <w:style w:type="paragraph" w:customStyle="1" w:styleId="optext">
    <w:name w:val="optext"/>
    <w:basedOn w:val="Normal"/>
    <w:uiPriority w:val="99"/>
    <w:qFormat/>
    <w:rsid w:val="0010781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10781E"/>
  </w:style>
  <w:style w:type="character" w:customStyle="1" w:styleId="icr880">
    <w:name w:val="icr880"/>
    <w:basedOn w:val="DefaultParagraphFont"/>
    <w:rsid w:val="0010781E"/>
  </w:style>
  <w:style w:type="character" w:customStyle="1" w:styleId="hx23q54">
    <w:name w:val="hx23q54"/>
    <w:basedOn w:val="DefaultParagraphFont"/>
    <w:rsid w:val="0010781E"/>
  </w:style>
  <w:style w:type="character" w:customStyle="1" w:styleId="m-5348258726587825636gmail-style13ptbold">
    <w:name w:val="m_-5348258726587825636gmail-style13ptbold"/>
    <w:basedOn w:val="DefaultParagraphFont"/>
    <w:rsid w:val="0010781E"/>
  </w:style>
  <w:style w:type="character" w:customStyle="1" w:styleId="m-5348258726587825636gmail-styleunderline">
    <w:name w:val="m_-5348258726587825636gmail-styleunderline"/>
    <w:basedOn w:val="DefaultParagraphFont"/>
    <w:rsid w:val="0010781E"/>
  </w:style>
  <w:style w:type="character" w:customStyle="1" w:styleId="UnderlineCharChar1">
    <w:name w:val="Underline Char Char1"/>
    <w:basedOn w:val="DefaultParagraphFont"/>
    <w:rsid w:val="0010781E"/>
    <w:rPr>
      <w:u w:val="single"/>
      <w:lang w:val="en-US" w:eastAsia="en-US" w:bidi="ar-SA"/>
    </w:rPr>
  </w:style>
  <w:style w:type="character" w:customStyle="1" w:styleId="m4385445901877740177gmail-styleunderline">
    <w:name w:val="m_4385445901877740177gmail-styleunderline"/>
    <w:basedOn w:val="DefaultParagraphFont"/>
    <w:rsid w:val="0010781E"/>
  </w:style>
  <w:style w:type="character" w:customStyle="1" w:styleId="CardsFont12ptCharChar">
    <w:name w:val="Cards + Font: 12 pt Char Char"/>
    <w:basedOn w:val="DefaultParagraphFont"/>
    <w:rsid w:val="0010781E"/>
    <w:rPr>
      <w:sz w:val="24"/>
      <w:szCs w:val="24"/>
      <w:u w:val="thick"/>
      <w:lang w:val="en-US" w:eastAsia="en-US" w:bidi="ar-SA"/>
    </w:rPr>
  </w:style>
  <w:style w:type="character" w:customStyle="1" w:styleId="NothingChar1">
    <w:name w:val="Nothing Char1"/>
    <w:basedOn w:val="DefaultParagraphFont"/>
    <w:rsid w:val="0010781E"/>
    <w:rPr>
      <w:lang w:val="en-US" w:eastAsia="en-US" w:bidi="ar-SA"/>
    </w:rPr>
  </w:style>
  <w:style w:type="paragraph" w:customStyle="1" w:styleId="useless">
    <w:name w:val="useless"/>
    <w:basedOn w:val="Normal"/>
    <w:uiPriority w:val="99"/>
    <w:qFormat/>
    <w:rsid w:val="0010781E"/>
    <w:rPr>
      <w:rFonts w:ascii="Times New Roman" w:eastAsia="Times New Roman" w:hAnsi="Times New Roman"/>
      <w:sz w:val="12"/>
    </w:rPr>
  </w:style>
  <w:style w:type="character" w:customStyle="1" w:styleId="DDIUnderline">
    <w:name w:val="DDI Underline"/>
    <w:qFormat/>
    <w:rsid w:val="0010781E"/>
    <w:rPr>
      <w:rFonts w:ascii="Times New Roman" w:hAnsi="Times New Roman"/>
      <w:sz w:val="24"/>
      <w:u w:val="single"/>
    </w:rPr>
  </w:style>
  <w:style w:type="character" w:customStyle="1" w:styleId="Char1">
    <w:name w:val="Char1"/>
    <w:basedOn w:val="DefaultParagraphFont"/>
    <w:rsid w:val="0010781E"/>
    <w:rPr>
      <w:rFonts w:cs="Arial"/>
      <w:b/>
      <w:bCs/>
      <w:iCs/>
      <w:sz w:val="24"/>
      <w:szCs w:val="28"/>
      <w:lang w:val="en-US" w:eastAsia="en-US" w:bidi="ar-SA"/>
    </w:rPr>
  </w:style>
  <w:style w:type="paragraph" w:customStyle="1" w:styleId="ALLCAPS">
    <w:name w:val="ALL CAPS"/>
    <w:basedOn w:val="Normal"/>
    <w:link w:val="ALLCAPSChar"/>
    <w:rsid w:val="0010781E"/>
    <w:rPr>
      <w:rFonts w:ascii="Times New Roman" w:eastAsia="Times New Roman" w:hAnsi="Times New Roman"/>
      <w:b/>
      <w:caps/>
    </w:rPr>
  </w:style>
  <w:style w:type="character" w:customStyle="1" w:styleId="ALLCAPSChar">
    <w:name w:val="ALL CAPS Char"/>
    <w:basedOn w:val="DefaultParagraphFont"/>
    <w:link w:val="ALLCAPS"/>
    <w:rsid w:val="0010781E"/>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10781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10781E"/>
    <w:rPr>
      <w:rFonts w:ascii="Times New Roman" w:eastAsia="Times New Roman" w:hAnsi="Times New Roman"/>
      <w:b/>
      <w:sz w:val="24"/>
    </w:rPr>
  </w:style>
  <w:style w:type="character" w:customStyle="1" w:styleId="10ptnotbold">
    <w:name w:val="10ptnotbold"/>
    <w:basedOn w:val="DefaultParagraphFont"/>
    <w:rsid w:val="0010781E"/>
    <w:rPr>
      <w:sz w:val="20"/>
    </w:rPr>
  </w:style>
  <w:style w:type="character" w:customStyle="1" w:styleId="Cites-AuthorDate">
    <w:name w:val="Cites-Author/Date"/>
    <w:rsid w:val="0010781E"/>
    <w:rPr>
      <w:rFonts w:ascii="Helvetica" w:hAnsi="Helvetica"/>
      <w:b/>
      <w:sz w:val="22"/>
      <w:szCs w:val="24"/>
      <w:u w:val="thick"/>
    </w:rPr>
  </w:style>
  <w:style w:type="paragraph" w:customStyle="1" w:styleId="CiteTag">
    <w:name w:val="Cite/Tag"/>
    <w:basedOn w:val="Normal"/>
    <w:uiPriority w:val="99"/>
    <w:qFormat/>
    <w:rsid w:val="0010781E"/>
    <w:rPr>
      <w:rFonts w:ascii="Times New Roman" w:eastAsia="Cambria" w:hAnsi="Times New Roman"/>
      <w:b/>
    </w:rPr>
  </w:style>
  <w:style w:type="character" w:customStyle="1" w:styleId="CardsFont6ptChar1">
    <w:name w:val="Cards + Font: 6 pt Char1"/>
    <w:basedOn w:val="CardsChar"/>
    <w:link w:val="CardsFont6pt"/>
    <w:rsid w:val="0010781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0781E"/>
  </w:style>
  <w:style w:type="character" w:customStyle="1" w:styleId="m489902567989944824gmail-styleunderline">
    <w:name w:val="m_489902567989944824gmail-styleunderline"/>
    <w:basedOn w:val="DefaultParagraphFont"/>
    <w:rsid w:val="0010781E"/>
  </w:style>
  <w:style w:type="character" w:customStyle="1" w:styleId="UnresolvedMention2">
    <w:name w:val="Unresolved Mention2"/>
    <w:basedOn w:val="DefaultParagraphFont"/>
    <w:uiPriority w:val="99"/>
    <w:semiHidden/>
    <w:rsid w:val="0010781E"/>
    <w:rPr>
      <w:color w:val="808080"/>
      <w:shd w:val="clear" w:color="auto" w:fill="E6E6E6"/>
    </w:rPr>
  </w:style>
  <w:style w:type="character" w:customStyle="1" w:styleId="swauthor">
    <w:name w:val="sw_author"/>
    <w:rsid w:val="0010781E"/>
  </w:style>
  <w:style w:type="character" w:customStyle="1" w:styleId="UnderlineCharChar3">
    <w:name w:val="Underline Char Char3"/>
    <w:rsid w:val="0010781E"/>
    <w:rPr>
      <w:szCs w:val="24"/>
      <w:u w:val="single"/>
      <w:lang w:val="en-US" w:eastAsia="en-US" w:bidi="ar-SA"/>
    </w:rPr>
  </w:style>
  <w:style w:type="character" w:customStyle="1" w:styleId="tl8wme">
    <w:name w:val="tl8wme"/>
    <w:basedOn w:val="DefaultParagraphFont"/>
    <w:rsid w:val="0010781E"/>
  </w:style>
  <w:style w:type="character" w:customStyle="1" w:styleId="Mention3">
    <w:name w:val="Mention3"/>
    <w:basedOn w:val="DefaultParagraphFont"/>
    <w:uiPriority w:val="99"/>
    <w:semiHidden/>
    <w:unhideWhenUsed/>
    <w:rsid w:val="0010781E"/>
    <w:rPr>
      <w:color w:val="2B579A"/>
      <w:shd w:val="clear" w:color="auto" w:fill="E6E6E6"/>
    </w:rPr>
  </w:style>
  <w:style w:type="character" w:customStyle="1" w:styleId="m-5251091010484660064gmail-style13ptbold">
    <w:name w:val="m_-5251091010484660064gmail-style13ptbold"/>
    <w:basedOn w:val="DefaultParagraphFont"/>
    <w:rsid w:val="0010781E"/>
  </w:style>
  <w:style w:type="character" w:customStyle="1" w:styleId="m-5251091010484660064gmail-styleunderline">
    <w:name w:val="m_-5251091010484660064gmail-styleunderline"/>
    <w:basedOn w:val="DefaultParagraphFont"/>
    <w:rsid w:val="0010781E"/>
  </w:style>
  <w:style w:type="character" w:customStyle="1" w:styleId="tablecaption">
    <w:name w:val="tablecaption"/>
    <w:basedOn w:val="DefaultParagraphFont"/>
    <w:rsid w:val="0010781E"/>
  </w:style>
  <w:style w:type="character" w:customStyle="1" w:styleId="StyleLatinHelvetica105ptBlack">
    <w:name w:val="Style (Latin) Helvetica 10.5 pt Black"/>
    <w:basedOn w:val="DefaultParagraphFont"/>
    <w:rsid w:val="0010781E"/>
    <w:rPr>
      <w:rFonts w:ascii="Times New Roman" w:hAnsi="Times New Roman"/>
      <w:color w:val="000000"/>
      <w:sz w:val="21"/>
    </w:rPr>
  </w:style>
  <w:style w:type="character" w:customStyle="1" w:styleId="m-413333960618644972gmail-style13ptbold">
    <w:name w:val="m_-413333960618644972gmail-style13ptbold"/>
    <w:basedOn w:val="DefaultParagraphFont"/>
    <w:rsid w:val="0010781E"/>
  </w:style>
  <w:style w:type="character" w:customStyle="1" w:styleId="m-413333960618644972gmail-styleunderline">
    <w:name w:val="m_-413333960618644972gmail-styleunderline"/>
    <w:basedOn w:val="DefaultParagraphFont"/>
    <w:rsid w:val="0010781E"/>
  </w:style>
  <w:style w:type="character" w:customStyle="1" w:styleId="m8314098763611656848gmail-stylestylebold12pt">
    <w:name w:val="m_8314098763611656848gmail-stylestylebold12pt"/>
    <w:basedOn w:val="DefaultParagraphFont"/>
    <w:rsid w:val="0010781E"/>
  </w:style>
  <w:style w:type="character" w:customStyle="1" w:styleId="m8314098763611656848gmail-styleboldunderline">
    <w:name w:val="m_8314098763611656848gmail-styleboldunderline"/>
    <w:basedOn w:val="DefaultParagraphFont"/>
    <w:rsid w:val="0010781E"/>
  </w:style>
  <w:style w:type="paragraph" w:customStyle="1" w:styleId="Spacer">
    <w:name w:val="Spacer"/>
    <w:basedOn w:val="Heading1"/>
    <w:link w:val="SpacerChar"/>
    <w:autoRedefine/>
    <w:uiPriority w:val="4"/>
    <w:qFormat/>
    <w:rsid w:val="0010781E"/>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10781E"/>
    <w:rPr>
      <w:rFonts w:eastAsiaTheme="majorEastAsia" w:cstheme="majorBidi"/>
      <w:b/>
      <w:bCs/>
      <w:sz w:val="24"/>
      <w:szCs w:val="32"/>
    </w:rPr>
  </w:style>
  <w:style w:type="paragraph" w:customStyle="1" w:styleId="msonormal0">
    <w:name w:val="msonormal"/>
    <w:basedOn w:val="Normal"/>
    <w:rsid w:val="0010781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10781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10781E"/>
    <w:rPr>
      <w:rFonts w:ascii="Georgia" w:eastAsia="Times New Roman" w:hAnsi="Georgia" w:cs="Arial" w:hint="default"/>
      <w:b/>
      <w:bCs/>
      <w:kern w:val="32"/>
      <w:sz w:val="28"/>
      <w:szCs w:val="32"/>
    </w:rPr>
  </w:style>
  <w:style w:type="character" w:customStyle="1" w:styleId="SmallChar0">
    <w:name w:val="Small Char"/>
    <w:qFormat/>
    <w:rsid w:val="0010781E"/>
    <w:rPr>
      <w:rFonts w:ascii="Arial Narrow" w:hAnsi="Arial Narrow" w:cs="Times New Roman"/>
      <w:color w:val="000000"/>
      <w:sz w:val="16"/>
    </w:rPr>
  </w:style>
  <w:style w:type="character" w:customStyle="1" w:styleId="CiteReal0">
    <w:name w:val="CiteReal"/>
    <w:uiPriority w:val="1"/>
    <w:qFormat/>
    <w:rsid w:val="0010781E"/>
    <w:rPr>
      <w:rFonts w:ascii="Arial" w:hAnsi="Arial"/>
      <w:b/>
      <w:sz w:val="24"/>
      <w:u w:val="single"/>
    </w:rPr>
  </w:style>
  <w:style w:type="character" w:customStyle="1" w:styleId="dropcap1">
    <w:name w:val="dropcap1"/>
    <w:rsid w:val="0010781E"/>
  </w:style>
  <w:style w:type="paragraph" w:customStyle="1" w:styleId="Style31">
    <w:name w:val="Style31"/>
    <w:basedOn w:val="Normal"/>
    <w:uiPriority w:val="99"/>
    <w:rsid w:val="0010781E"/>
    <w:pPr>
      <w:spacing w:line="197" w:lineRule="exact"/>
      <w:jc w:val="both"/>
    </w:pPr>
    <w:rPr>
      <w:rFonts w:ascii="Palatino Linotype" w:hAnsi="Palatino Linotype" w:cs="Palatino Linotype"/>
    </w:rPr>
  </w:style>
  <w:style w:type="paragraph" w:customStyle="1" w:styleId="Style42">
    <w:name w:val="Style42"/>
    <w:basedOn w:val="Normal"/>
    <w:uiPriority w:val="99"/>
    <w:rsid w:val="0010781E"/>
    <w:pPr>
      <w:spacing w:line="202" w:lineRule="exact"/>
      <w:jc w:val="both"/>
    </w:pPr>
    <w:rPr>
      <w:rFonts w:ascii="Palatino Linotype" w:hAnsi="Palatino Linotype" w:cs="Palatino Linotype"/>
    </w:rPr>
  </w:style>
  <w:style w:type="paragraph" w:customStyle="1" w:styleId="Style51">
    <w:name w:val="Style51"/>
    <w:basedOn w:val="Normal"/>
    <w:uiPriority w:val="99"/>
    <w:rsid w:val="0010781E"/>
    <w:pPr>
      <w:spacing w:line="200" w:lineRule="exact"/>
      <w:jc w:val="both"/>
    </w:pPr>
    <w:rPr>
      <w:rFonts w:ascii="Palatino Linotype" w:hAnsi="Palatino Linotype" w:cs="Palatino Linotype"/>
    </w:rPr>
  </w:style>
  <w:style w:type="character" w:customStyle="1" w:styleId="FontStyle72">
    <w:name w:val="Font Style72"/>
    <w:uiPriority w:val="99"/>
    <w:rsid w:val="0010781E"/>
    <w:rPr>
      <w:rFonts w:ascii="Cambria" w:hAnsi="Cambria" w:cs="Cambria" w:hint="default"/>
      <w:sz w:val="16"/>
      <w:szCs w:val="16"/>
    </w:rPr>
  </w:style>
  <w:style w:type="character" w:customStyle="1" w:styleId="FontStyle73">
    <w:name w:val="Font Style73"/>
    <w:uiPriority w:val="99"/>
    <w:rsid w:val="0010781E"/>
    <w:rPr>
      <w:rFonts w:ascii="Cambria" w:hAnsi="Cambria" w:cs="Cambria" w:hint="default"/>
      <w:i/>
      <w:iCs/>
      <w:sz w:val="16"/>
      <w:szCs w:val="16"/>
    </w:rPr>
  </w:style>
  <w:style w:type="character" w:customStyle="1" w:styleId="UnderlinestyleChar2">
    <w:name w:val="Underline style Char2"/>
    <w:rsid w:val="0010781E"/>
    <w:rPr>
      <w:sz w:val="22"/>
      <w:szCs w:val="24"/>
      <w:u w:val="single"/>
      <w:lang w:val="en-US" w:eastAsia="en-US" w:bidi="ar-SA"/>
    </w:rPr>
  </w:style>
  <w:style w:type="paragraph" w:customStyle="1" w:styleId="CitationCharChar">
    <w:name w:val="Citation Char Char"/>
    <w:basedOn w:val="Normal"/>
    <w:uiPriority w:val="6"/>
    <w:qFormat/>
    <w:rsid w:val="0010781E"/>
    <w:pPr>
      <w:ind w:left="1440" w:right="1440"/>
    </w:pPr>
    <w:rPr>
      <w:rFonts w:ascii="Cambria" w:eastAsia="Verdana" w:hAnsi="Cambria" w:cs="Cambria"/>
      <w:szCs w:val="20"/>
      <w:u w:val="single"/>
    </w:rPr>
  </w:style>
  <w:style w:type="character" w:customStyle="1" w:styleId="FontStyle49">
    <w:name w:val="Font Style49"/>
    <w:uiPriority w:val="99"/>
    <w:rsid w:val="0010781E"/>
    <w:rPr>
      <w:rFonts w:ascii="Cambria" w:hAnsi="Cambria" w:cs="Cambria"/>
      <w:sz w:val="20"/>
      <w:szCs w:val="20"/>
    </w:rPr>
  </w:style>
  <w:style w:type="character" w:customStyle="1" w:styleId="FontStyle50">
    <w:name w:val="Font Style50"/>
    <w:uiPriority w:val="99"/>
    <w:rsid w:val="0010781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0781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0781E"/>
    <w:rPr>
      <w:rFonts w:ascii="Cambria" w:eastAsia="Cambria" w:hAnsi="Cambria" w:cs="Cambria"/>
      <w:spacing w:val="-3"/>
      <w:szCs w:val="20"/>
    </w:rPr>
  </w:style>
  <w:style w:type="character" w:customStyle="1" w:styleId="kn">
    <w:name w:val="kn"/>
    <w:basedOn w:val="DefaultParagraphFont"/>
    <w:rsid w:val="0010781E"/>
  </w:style>
  <w:style w:type="character" w:customStyle="1" w:styleId="StyleStyleUnderlineUnderlineStyleBoldUnderlineIntenseEmphas">
    <w:name w:val="Style Style UnderlineUnderlineStyle Bold UnderlineIntense Emphas..."/>
    <w:basedOn w:val="DefaultParagraphFont"/>
    <w:rsid w:val="0010781E"/>
    <w:rPr>
      <w:b/>
      <w:bCs/>
      <w:sz w:val="26"/>
      <w:u w:val="single"/>
    </w:rPr>
  </w:style>
  <w:style w:type="character" w:customStyle="1" w:styleId="articoloinside">
    <w:name w:val="articolo_inside"/>
    <w:rsid w:val="0010781E"/>
  </w:style>
  <w:style w:type="paragraph" w:customStyle="1" w:styleId="pagetools">
    <w:name w:val="pagetools"/>
    <w:basedOn w:val="Normal"/>
    <w:rsid w:val="0010781E"/>
    <w:pPr>
      <w:spacing w:before="100" w:beforeAutospacing="1" w:after="100" w:afterAutospacing="1"/>
    </w:pPr>
    <w:rPr>
      <w:rFonts w:ascii="Cambria" w:eastAsia="Cambria" w:hAnsi="Cambria"/>
      <w:sz w:val="24"/>
    </w:rPr>
  </w:style>
  <w:style w:type="character" w:customStyle="1" w:styleId="desc">
    <w:name w:val="desc"/>
    <w:basedOn w:val="DefaultParagraphFont"/>
    <w:rsid w:val="0010781E"/>
  </w:style>
  <w:style w:type="character" w:customStyle="1" w:styleId="job">
    <w:name w:val="job"/>
    <w:basedOn w:val="DefaultParagraphFont"/>
    <w:rsid w:val="0010781E"/>
  </w:style>
  <w:style w:type="character" w:customStyle="1" w:styleId="publisher">
    <w:name w:val="publisher"/>
    <w:basedOn w:val="DefaultParagraphFont"/>
    <w:rsid w:val="0010781E"/>
  </w:style>
  <w:style w:type="character" w:customStyle="1" w:styleId="pubyear">
    <w:name w:val="pubyear"/>
    <w:basedOn w:val="DefaultParagraphFont"/>
    <w:rsid w:val="0010781E"/>
  </w:style>
  <w:style w:type="character" w:customStyle="1" w:styleId="pubcity">
    <w:name w:val="pubcity"/>
    <w:basedOn w:val="DefaultParagraphFont"/>
    <w:rsid w:val="0010781E"/>
  </w:style>
  <w:style w:type="character" w:customStyle="1" w:styleId="bodycontentlink">
    <w:name w:val="bodycontentlink"/>
    <w:basedOn w:val="DefaultParagraphFont"/>
    <w:rsid w:val="0010781E"/>
  </w:style>
  <w:style w:type="paragraph" w:customStyle="1" w:styleId="C-Text">
    <w:name w:val="C-Text"/>
    <w:basedOn w:val="Normal"/>
    <w:rsid w:val="0010781E"/>
    <w:pPr>
      <w:tabs>
        <w:tab w:val="num" w:pos="720"/>
      </w:tabs>
      <w:ind w:left="720" w:hanging="360"/>
    </w:pPr>
    <w:rPr>
      <w:rFonts w:ascii="Book Antiqua" w:hAnsi="Book Antiqua"/>
      <w:sz w:val="24"/>
    </w:rPr>
  </w:style>
  <w:style w:type="character" w:customStyle="1" w:styleId="ecdate">
    <w:name w:val="ec_date"/>
    <w:basedOn w:val="DefaultParagraphFont"/>
    <w:rsid w:val="0010781E"/>
    <w:rPr>
      <w:rFonts w:ascii="Symbol" w:hAnsi="Symbol" w:hint="default"/>
      <w:sz w:val="20"/>
      <w:szCs w:val="20"/>
      <w:shd w:val="clear" w:color="auto" w:fill="FFFFFF"/>
    </w:rPr>
  </w:style>
  <w:style w:type="paragraph" w:customStyle="1" w:styleId="ecmsonormal">
    <w:name w:val="ec_msonormal"/>
    <w:basedOn w:val="Normal"/>
    <w:rsid w:val="0010781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0781E"/>
  </w:style>
  <w:style w:type="character" w:customStyle="1" w:styleId="articleheadline">
    <w:name w:val="articleheadline"/>
    <w:basedOn w:val="DefaultParagraphFont"/>
    <w:rsid w:val="0010781E"/>
  </w:style>
  <w:style w:type="paragraph" w:customStyle="1" w:styleId="u-intro">
    <w:name w:val="u-intro"/>
    <w:basedOn w:val="Normal"/>
    <w:rsid w:val="0010781E"/>
    <w:pPr>
      <w:spacing w:before="100" w:beforeAutospacing="1" w:after="100" w:afterAutospacing="1"/>
    </w:pPr>
    <w:rPr>
      <w:sz w:val="24"/>
    </w:rPr>
  </w:style>
  <w:style w:type="character" w:customStyle="1" w:styleId="u-byline">
    <w:name w:val="u-byline"/>
    <w:basedOn w:val="DefaultParagraphFont"/>
    <w:rsid w:val="0010781E"/>
  </w:style>
  <w:style w:type="character" w:customStyle="1" w:styleId="articlebya">
    <w:name w:val="articleby_a"/>
    <w:basedOn w:val="DefaultParagraphFont"/>
    <w:rsid w:val="0010781E"/>
  </w:style>
  <w:style w:type="character" w:customStyle="1" w:styleId="popupwinby">
    <w:name w:val="popupwinby"/>
    <w:basedOn w:val="DefaultParagraphFont"/>
    <w:rsid w:val="0010781E"/>
  </w:style>
  <w:style w:type="character" w:customStyle="1" w:styleId="storyheader">
    <w:name w:val="storyheader"/>
    <w:basedOn w:val="DefaultParagraphFont"/>
    <w:rsid w:val="0010781E"/>
  </w:style>
  <w:style w:type="character" w:customStyle="1" w:styleId="marron">
    <w:name w:val="marron"/>
    <w:basedOn w:val="DefaultParagraphFont"/>
    <w:rsid w:val="0010781E"/>
  </w:style>
  <w:style w:type="paragraph" w:customStyle="1" w:styleId="StyleNormalWeb10pt">
    <w:name w:val="Style Normal (Web) + 10 pt"/>
    <w:basedOn w:val="NormalWeb"/>
    <w:next w:val="Normal"/>
    <w:rsid w:val="0010781E"/>
    <w:rPr>
      <w:rFonts w:ascii="Bookman Old Style" w:eastAsiaTheme="minorHAnsi" w:hAnsi="Bookman Old Style"/>
      <w:sz w:val="20"/>
      <w:lang w:bidi="ar-SA"/>
    </w:rPr>
  </w:style>
  <w:style w:type="character" w:customStyle="1" w:styleId="StyleNormalWeb10ptChar">
    <w:name w:val="Style Normal (Web) + 10 pt Char"/>
    <w:basedOn w:val="DefaultParagraphFont"/>
    <w:rsid w:val="0010781E"/>
    <w:rPr>
      <w:szCs w:val="24"/>
      <w:lang w:val="en-US" w:eastAsia="en-US" w:bidi="ar-SA"/>
    </w:rPr>
  </w:style>
  <w:style w:type="paragraph" w:customStyle="1" w:styleId="TagCiteShells">
    <w:name w:val="Tag/Cite/Shells"/>
    <w:basedOn w:val="Normal"/>
    <w:rsid w:val="0010781E"/>
    <w:rPr>
      <w:b/>
    </w:rPr>
  </w:style>
  <w:style w:type="paragraph" w:customStyle="1" w:styleId="DefinitionTerm">
    <w:name w:val="Definition Term"/>
    <w:basedOn w:val="Normal"/>
    <w:next w:val="Normal"/>
    <w:rsid w:val="0010781E"/>
    <w:rPr>
      <w:snapToGrid w:val="0"/>
      <w:sz w:val="24"/>
    </w:rPr>
  </w:style>
  <w:style w:type="character" w:customStyle="1" w:styleId="Style3CharChar">
    <w:name w:val="Style3 Char Char"/>
    <w:basedOn w:val="DefaultParagraphFont"/>
    <w:rsid w:val="0010781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0781E"/>
    <w:pPr>
      <w:spacing w:after="60"/>
    </w:pPr>
    <w:rPr>
      <w:rFonts w:eastAsia="Segoe UI" w:cs="Cambria"/>
      <w:caps/>
      <w:sz w:val="20"/>
      <w:lang w:eastAsia="zh-CN"/>
    </w:rPr>
  </w:style>
  <w:style w:type="character" w:customStyle="1" w:styleId="NormalChar0">
    <w:name w:val="Normal Char"/>
    <w:basedOn w:val="DefaultParagraphFont"/>
    <w:rsid w:val="0010781E"/>
    <w:rPr>
      <w:lang w:eastAsia="en-US"/>
    </w:rPr>
  </w:style>
  <w:style w:type="character" w:customStyle="1" w:styleId="BoldUnderlineChar2">
    <w:name w:val="Bold + Underline Char"/>
    <w:basedOn w:val="DefaultParagraphFont"/>
    <w:rsid w:val="0010781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0781E"/>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10781E"/>
  </w:style>
  <w:style w:type="character" w:customStyle="1" w:styleId="CharacterStyle7">
    <w:name w:val="Character Style 7"/>
    <w:rsid w:val="0010781E"/>
    <w:rPr>
      <w:rFonts w:ascii="Trebuchet MS" w:hAnsi="Trebuchet MS" w:cs="Trebuchet MS"/>
      <w:sz w:val="20"/>
      <w:szCs w:val="20"/>
      <w:u w:val="single"/>
    </w:rPr>
  </w:style>
  <w:style w:type="character" w:customStyle="1" w:styleId="StyleStyle4Char">
    <w:name w:val="Style Style4 + Char"/>
    <w:basedOn w:val="DefaultParagraphFont"/>
    <w:rsid w:val="0010781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0781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0781E"/>
    <w:rPr>
      <w:rFonts w:ascii="Symbol" w:hAnsi="Symbol"/>
      <w:sz w:val="21"/>
      <w:szCs w:val="21"/>
      <w:u w:val="thick"/>
    </w:rPr>
  </w:style>
  <w:style w:type="character" w:customStyle="1" w:styleId="UnderlinedEvidenceCharChar">
    <w:name w:val="Underlined Evidence Char Char"/>
    <w:basedOn w:val="DefaultParagraphFont"/>
    <w:rsid w:val="0010781E"/>
    <w:rPr>
      <w:rFonts w:ascii="Symbol" w:hAnsi="Symbol"/>
      <w:sz w:val="21"/>
      <w:szCs w:val="21"/>
      <w:u w:val="thick"/>
      <w:lang w:val="en-US" w:eastAsia="en-US" w:bidi="ar-SA"/>
    </w:rPr>
  </w:style>
  <w:style w:type="character" w:styleId="PlaceholderText">
    <w:name w:val="Placeholder Text"/>
    <w:basedOn w:val="DefaultParagraphFont"/>
    <w:uiPriority w:val="99"/>
    <w:rsid w:val="0010781E"/>
    <w:rPr>
      <w:color w:val="808080"/>
    </w:rPr>
  </w:style>
  <w:style w:type="paragraph" w:customStyle="1" w:styleId="Cite8">
    <w:name w:val="Cite8"/>
    <w:basedOn w:val="Normal"/>
    <w:autoRedefine/>
    <w:qFormat/>
    <w:rsid w:val="0010781E"/>
    <w:rPr>
      <w:rFonts w:ascii="Trebuchet MS" w:eastAsia="Verdana" w:hAnsi="Trebuchet MS" w:cs="Cambria"/>
    </w:rPr>
  </w:style>
  <w:style w:type="paragraph" w:customStyle="1" w:styleId="8font">
    <w:name w:val="8font"/>
    <w:basedOn w:val="Normal"/>
    <w:next w:val="Normal"/>
    <w:autoRedefine/>
    <w:rsid w:val="0010781E"/>
    <w:rPr>
      <w:rFonts w:eastAsia="Cambria Math" w:cs="Cambria"/>
      <w:szCs w:val="16"/>
    </w:rPr>
  </w:style>
  <w:style w:type="character" w:customStyle="1" w:styleId="NoterefInText">
    <w:name w:val="_NoterefInText"/>
    <w:uiPriority w:val="99"/>
    <w:rsid w:val="0010781E"/>
    <w:rPr>
      <w:rFonts w:cs="AKDPE C+ Utopia"/>
      <w:color w:val="000000"/>
    </w:rPr>
  </w:style>
  <w:style w:type="character" w:customStyle="1" w:styleId="postauthor">
    <w:name w:val="postauthor"/>
    <w:basedOn w:val="DefaultParagraphFont"/>
    <w:rsid w:val="0010781E"/>
  </w:style>
  <w:style w:type="paragraph" w:customStyle="1" w:styleId="notes-source-hasnotes">
    <w:name w:val="notes-source-hasnotes"/>
    <w:basedOn w:val="Normal"/>
    <w:rsid w:val="0010781E"/>
    <w:pPr>
      <w:spacing w:before="100" w:beforeAutospacing="1" w:after="100" w:afterAutospacing="1"/>
    </w:pPr>
    <w:rPr>
      <w:rFonts w:ascii="Tahoma" w:hAnsi="Tahoma"/>
      <w:szCs w:val="20"/>
    </w:rPr>
  </w:style>
  <w:style w:type="character" w:customStyle="1" w:styleId="span">
    <w:name w:val="span"/>
    <w:basedOn w:val="DefaultParagraphFont"/>
    <w:rsid w:val="0010781E"/>
  </w:style>
  <w:style w:type="character" w:customStyle="1" w:styleId="maintitle">
    <w:name w:val="maintitle"/>
    <w:basedOn w:val="DefaultParagraphFont"/>
    <w:rsid w:val="0010781E"/>
  </w:style>
  <w:style w:type="character" w:customStyle="1" w:styleId="thirdparty-logo">
    <w:name w:val="thirdparty-logo"/>
    <w:basedOn w:val="DefaultParagraphFont"/>
    <w:rsid w:val="0010781E"/>
  </w:style>
  <w:style w:type="character" w:customStyle="1" w:styleId="posted">
    <w:name w:val="posted"/>
    <w:basedOn w:val="DefaultParagraphFont"/>
    <w:rsid w:val="0010781E"/>
  </w:style>
  <w:style w:type="character" w:customStyle="1" w:styleId="ticker">
    <w:name w:val="ticker"/>
    <w:basedOn w:val="DefaultParagraphFont"/>
    <w:rsid w:val="0010781E"/>
  </w:style>
  <w:style w:type="paragraph" w:customStyle="1" w:styleId="articlemeta">
    <w:name w:val="articlemeta"/>
    <w:basedOn w:val="Normal"/>
    <w:rsid w:val="0010781E"/>
    <w:pPr>
      <w:spacing w:before="100" w:beforeAutospacing="1" w:after="100" w:afterAutospacing="1"/>
    </w:pPr>
    <w:rPr>
      <w:rFonts w:ascii="Tahoma" w:hAnsi="Tahoma"/>
      <w:szCs w:val="20"/>
    </w:rPr>
  </w:style>
  <w:style w:type="character" w:customStyle="1" w:styleId="vcard">
    <w:name w:val="vcard"/>
    <w:basedOn w:val="DefaultParagraphFont"/>
    <w:rsid w:val="0010781E"/>
  </w:style>
  <w:style w:type="character" w:customStyle="1" w:styleId="print-footnote">
    <w:name w:val="print-footnote"/>
    <w:basedOn w:val="DefaultParagraphFont"/>
    <w:rsid w:val="0010781E"/>
  </w:style>
  <w:style w:type="character" w:customStyle="1" w:styleId="datestring">
    <w:name w:val="datestring"/>
    <w:basedOn w:val="DefaultParagraphFont"/>
    <w:rsid w:val="0010781E"/>
  </w:style>
  <w:style w:type="paragraph" w:customStyle="1" w:styleId="noindent0">
    <w:name w:val="no_indent"/>
    <w:basedOn w:val="Normal"/>
    <w:rsid w:val="0010781E"/>
    <w:pPr>
      <w:spacing w:before="100" w:beforeAutospacing="1" w:after="100" w:afterAutospacing="1"/>
    </w:pPr>
    <w:rPr>
      <w:rFonts w:ascii="Tahoma" w:hAnsi="Tahoma"/>
      <w:szCs w:val="20"/>
    </w:rPr>
  </w:style>
  <w:style w:type="character" w:customStyle="1" w:styleId="email">
    <w:name w:val="email"/>
    <w:basedOn w:val="DefaultParagraphFont"/>
    <w:rsid w:val="0010781E"/>
  </w:style>
  <w:style w:type="paragraph" w:customStyle="1" w:styleId="left">
    <w:name w:val="left"/>
    <w:basedOn w:val="Normal"/>
    <w:rsid w:val="0010781E"/>
    <w:pPr>
      <w:spacing w:before="100" w:beforeAutospacing="1" w:after="100" w:afterAutospacing="1"/>
    </w:pPr>
    <w:rPr>
      <w:rFonts w:ascii="Tahoma" w:hAnsi="Tahoma"/>
      <w:szCs w:val="20"/>
    </w:rPr>
  </w:style>
  <w:style w:type="paragraph" w:customStyle="1" w:styleId="right">
    <w:name w:val="right"/>
    <w:basedOn w:val="Normal"/>
    <w:rsid w:val="0010781E"/>
    <w:pPr>
      <w:spacing w:before="100" w:beforeAutospacing="1" w:after="100" w:afterAutospacing="1"/>
    </w:pPr>
    <w:rPr>
      <w:rFonts w:ascii="Tahoma" w:hAnsi="Tahoma"/>
      <w:szCs w:val="20"/>
    </w:rPr>
  </w:style>
  <w:style w:type="character" w:customStyle="1" w:styleId="gptad">
    <w:name w:val="gptad"/>
    <w:basedOn w:val="DefaultParagraphFont"/>
    <w:rsid w:val="0010781E"/>
  </w:style>
  <w:style w:type="paragraph" w:customStyle="1" w:styleId="creditpostedmodified">
    <w:name w:val="credit_posted_modified"/>
    <w:basedOn w:val="Normal"/>
    <w:rsid w:val="0010781E"/>
    <w:pPr>
      <w:spacing w:before="100" w:beforeAutospacing="1" w:after="100" w:afterAutospacing="1"/>
    </w:pPr>
    <w:rPr>
      <w:rFonts w:ascii="Tahoma" w:hAnsi="Tahoma"/>
      <w:szCs w:val="20"/>
    </w:rPr>
  </w:style>
  <w:style w:type="character" w:customStyle="1" w:styleId="creditline">
    <w:name w:val="creditline"/>
    <w:basedOn w:val="DefaultParagraphFont"/>
    <w:rsid w:val="0010781E"/>
  </w:style>
  <w:style w:type="character" w:customStyle="1" w:styleId="grd">
    <w:name w:val="grd"/>
    <w:basedOn w:val="DefaultParagraphFont"/>
    <w:rsid w:val="0010781E"/>
  </w:style>
  <w:style w:type="paragraph" w:customStyle="1" w:styleId="hs-text-container">
    <w:name w:val="hs-text-container"/>
    <w:basedOn w:val="Normal"/>
    <w:rsid w:val="0010781E"/>
    <w:pPr>
      <w:spacing w:before="100" w:beforeAutospacing="1" w:after="100" w:afterAutospacing="1"/>
    </w:pPr>
    <w:rPr>
      <w:rFonts w:ascii="Tahoma" w:hAnsi="Tahoma"/>
      <w:szCs w:val="20"/>
    </w:rPr>
  </w:style>
  <w:style w:type="character" w:customStyle="1" w:styleId="created">
    <w:name w:val="created"/>
    <w:basedOn w:val="DefaultParagraphFont"/>
    <w:rsid w:val="0010781E"/>
  </w:style>
  <w:style w:type="character" w:customStyle="1" w:styleId="changed">
    <w:name w:val="changed"/>
    <w:basedOn w:val="DefaultParagraphFont"/>
    <w:rsid w:val="0010781E"/>
  </w:style>
  <w:style w:type="character" w:customStyle="1" w:styleId="article-author-name">
    <w:name w:val="article-author-name"/>
    <w:basedOn w:val="DefaultParagraphFont"/>
    <w:rsid w:val="0010781E"/>
  </w:style>
  <w:style w:type="character" w:customStyle="1" w:styleId="bioexcerpt">
    <w:name w:val="bio_excerpt"/>
    <w:basedOn w:val="DefaultParagraphFont"/>
    <w:rsid w:val="0010781E"/>
  </w:style>
  <w:style w:type="character" w:customStyle="1" w:styleId="commentcount">
    <w:name w:val="comment_count"/>
    <w:basedOn w:val="DefaultParagraphFont"/>
    <w:rsid w:val="0010781E"/>
  </w:style>
  <w:style w:type="character" w:customStyle="1" w:styleId="searchtermshighlighted">
    <w:name w:val="searchtermshighlighted"/>
    <w:basedOn w:val="DefaultParagraphFont"/>
    <w:rsid w:val="0010781E"/>
  </w:style>
  <w:style w:type="character" w:customStyle="1" w:styleId="contributornametrigger">
    <w:name w:val="contributornametrigger"/>
    <w:basedOn w:val="DefaultParagraphFont"/>
    <w:rsid w:val="0010781E"/>
  </w:style>
  <w:style w:type="character" w:customStyle="1" w:styleId="bylinepipe">
    <w:name w:val="bylinepipe"/>
    <w:basedOn w:val="DefaultParagraphFont"/>
    <w:rsid w:val="0010781E"/>
  </w:style>
  <w:style w:type="character" w:customStyle="1" w:styleId="lucenesearchresulturlb">
    <w:name w:val="lucene_search_result_url_b"/>
    <w:basedOn w:val="DefaultParagraphFont"/>
    <w:rsid w:val="0010781E"/>
  </w:style>
  <w:style w:type="character" w:customStyle="1" w:styleId="faculty-title">
    <w:name w:val="faculty-title"/>
    <w:basedOn w:val="DefaultParagraphFont"/>
    <w:rsid w:val="0010781E"/>
  </w:style>
  <w:style w:type="character" w:customStyle="1" w:styleId="count">
    <w:name w:val="count"/>
    <w:basedOn w:val="DefaultParagraphFont"/>
    <w:rsid w:val="0010781E"/>
  </w:style>
  <w:style w:type="character" w:customStyle="1" w:styleId="volume">
    <w:name w:val="volume"/>
    <w:basedOn w:val="DefaultParagraphFont"/>
    <w:rsid w:val="0010781E"/>
  </w:style>
  <w:style w:type="character" w:customStyle="1" w:styleId="issue">
    <w:name w:val="issue"/>
    <w:basedOn w:val="DefaultParagraphFont"/>
    <w:rsid w:val="0010781E"/>
  </w:style>
  <w:style w:type="character" w:customStyle="1" w:styleId="pages">
    <w:name w:val="pages"/>
    <w:basedOn w:val="DefaultParagraphFont"/>
    <w:rsid w:val="0010781E"/>
  </w:style>
  <w:style w:type="character" w:customStyle="1" w:styleId="field-content">
    <w:name w:val="field-content"/>
    <w:basedOn w:val="DefaultParagraphFont"/>
    <w:rsid w:val="0010781E"/>
  </w:style>
  <w:style w:type="character" w:customStyle="1" w:styleId="person">
    <w:name w:val="person"/>
    <w:basedOn w:val="DefaultParagraphFont"/>
    <w:rsid w:val="0010781E"/>
  </w:style>
  <w:style w:type="character" w:customStyle="1" w:styleId="corresponding">
    <w:name w:val="corresponding"/>
    <w:basedOn w:val="DefaultParagraphFont"/>
    <w:rsid w:val="0010781E"/>
  </w:style>
  <w:style w:type="character" w:customStyle="1" w:styleId="entry-date">
    <w:name w:val="entry-date"/>
    <w:basedOn w:val="DefaultParagraphFont"/>
    <w:rsid w:val="0010781E"/>
  </w:style>
  <w:style w:type="paragraph" w:customStyle="1" w:styleId="entry-meta">
    <w:name w:val="entry-meta"/>
    <w:basedOn w:val="Normal"/>
    <w:rsid w:val="0010781E"/>
    <w:pPr>
      <w:spacing w:before="100" w:beforeAutospacing="1" w:after="100" w:afterAutospacing="1"/>
    </w:pPr>
    <w:rPr>
      <w:rFonts w:ascii="Tahoma" w:hAnsi="Tahoma"/>
      <w:szCs w:val="20"/>
    </w:rPr>
  </w:style>
  <w:style w:type="character" w:customStyle="1" w:styleId="post-time">
    <w:name w:val="post-time"/>
    <w:basedOn w:val="DefaultParagraphFont"/>
    <w:rsid w:val="0010781E"/>
  </w:style>
  <w:style w:type="character" w:customStyle="1" w:styleId="post-category">
    <w:name w:val="post-category"/>
    <w:basedOn w:val="DefaultParagraphFont"/>
    <w:rsid w:val="0010781E"/>
  </w:style>
  <w:style w:type="character" w:customStyle="1" w:styleId="post-author">
    <w:name w:val="post-author"/>
    <w:basedOn w:val="DefaultParagraphFont"/>
    <w:rsid w:val="0010781E"/>
  </w:style>
  <w:style w:type="character" w:customStyle="1" w:styleId="A10">
    <w:name w:val="A10"/>
    <w:uiPriority w:val="99"/>
    <w:rsid w:val="0010781E"/>
    <w:rPr>
      <w:rFonts w:cs="MS Mincho"/>
      <w:color w:val="000000"/>
      <w:sz w:val="11"/>
      <w:szCs w:val="11"/>
    </w:rPr>
  </w:style>
  <w:style w:type="paragraph" w:customStyle="1" w:styleId="Pa10">
    <w:name w:val="Pa10"/>
    <w:basedOn w:val="Default"/>
    <w:next w:val="Default"/>
    <w:uiPriority w:val="99"/>
    <w:rsid w:val="0010781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0781E"/>
    <w:pPr>
      <w:widowControl w:val="0"/>
      <w:spacing w:line="241" w:lineRule="atLeast"/>
    </w:pPr>
    <w:rPr>
      <w:rFonts w:ascii="Verdana" w:eastAsiaTheme="minorEastAsia" w:hAnsi="Verdana" w:cs="Cambria"/>
      <w:color w:val="auto"/>
    </w:rPr>
  </w:style>
  <w:style w:type="character" w:customStyle="1" w:styleId="A9">
    <w:name w:val="A9"/>
    <w:uiPriority w:val="99"/>
    <w:rsid w:val="0010781E"/>
    <w:rPr>
      <w:rFonts w:cs="MS Mincho"/>
      <w:color w:val="000000"/>
      <w:sz w:val="14"/>
      <w:szCs w:val="14"/>
    </w:rPr>
  </w:style>
  <w:style w:type="paragraph" w:customStyle="1" w:styleId="articledetails">
    <w:name w:val="articledetails"/>
    <w:basedOn w:val="Normal"/>
    <w:rsid w:val="0010781E"/>
    <w:pPr>
      <w:spacing w:before="100" w:beforeAutospacing="1" w:after="100" w:afterAutospacing="1"/>
    </w:pPr>
    <w:rPr>
      <w:rFonts w:ascii="Tahoma" w:hAnsi="Tahoma"/>
      <w:szCs w:val="20"/>
    </w:rPr>
  </w:style>
  <w:style w:type="character" w:customStyle="1" w:styleId="posted-and-updated">
    <w:name w:val="posted-and-updated"/>
    <w:basedOn w:val="DefaultParagraphFont"/>
    <w:rsid w:val="0010781E"/>
  </w:style>
  <w:style w:type="paragraph" w:customStyle="1" w:styleId="aff">
    <w:name w:val="aff"/>
    <w:basedOn w:val="Normal"/>
    <w:rsid w:val="0010781E"/>
    <w:pPr>
      <w:spacing w:before="100" w:beforeAutospacing="1" w:after="100" w:afterAutospacing="1"/>
    </w:pPr>
    <w:rPr>
      <w:rFonts w:ascii="Tahoma" w:hAnsi="Tahoma"/>
      <w:szCs w:val="20"/>
    </w:rPr>
  </w:style>
  <w:style w:type="character" w:customStyle="1" w:styleId="entry-author">
    <w:name w:val="entry-author"/>
    <w:basedOn w:val="DefaultParagraphFont"/>
    <w:rsid w:val="0010781E"/>
  </w:style>
  <w:style w:type="character" w:customStyle="1" w:styleId="entry-author-name">
    <w:name w:val="entry-author-name"/>
    <w:basedOn w:val="DefaultParagraphFont"/>
    <w:rsid w:val="0010781E"/>
  </w:style>
  <w:style w:type="character" w:customStyle="1" w:styleId="arial11">
    <w:name w:val="arial_11"/>
    <w:basedOn w:val="DefaultParagraphFont"/>
    <w:rsid w:val="0010781E"/>
  </w:style>
  <w:style w:type="character" w:customStyle="1" w:styleId="contrib-degrees">
    <w:name w:val="contrib-degrees"/>
    <w:basedOn w:val="DefaultParagraphFont"/>
    <w:rsid w:val="0010781E"/>
  </w:style>
  <w:style w:type="character" w:customStyle="1" w:styleId="contrib-on-behalf-of">
    <w:name w:val="contrib-on-behalf-of"/>
    <w:basedOn w:val="DefaultParagraphFont"/>
    <w:rsid w:val="0010781E"/>
  </w:style>
  <w:style w:type="character" w:customStyle="1" w:styleId="pubtime">
    <w:name w:val="pubtime"/>
    <w:basedOn w:val="DefaultParagraphFont"/>
    <w:rsid w:val="0010781E"/>
  </w:style>
  <w:style w:type="character" w:customStyle="1" w:styleId="time">
    <w:name w:val="time"/>
    <w:basedOn w:val="DefaultParagraphFont"/>
    <w:rsid w:val="0010781E"/>
  </w:style>
  <w:style w:type="character" w:customStyle="1" w:styleId="fbcommentscount">
    <w:name w:val="fb_comments_count"/>
    <w:basedOn w:val="DefaultParagraphFont"/>
    <w:rsid w:val="0010781E"/>
  </w:style>
  <w:style w:type="character" w:customStyle="1" w:styleId="stsharethiscustom">
    <w:name w:val="st_sharethis_custom"/>
    <w:basedOn w:val="DefaultParagraphFont"/>
    <w:rsid w:val="0010781E"/>
  </w:style>
  <w:style w:type="paragraph" w:customStyle="1" w:styleId="permalinkable">
    <w:name w:val="permalinkable"/>
    <w:basedOn w:val="Normal"/>
    <w:rsid w:val="0010781E"/>
    <w:pPr>
      <w:spacing w:before="100" w:beforeAutospacing="1" w:after="100" w:afterAutospacing="1"/>
    </w:pPr>
    <w:rPr>
      <w:rFonts w:ascii="Tahoma" w:hAnsi="Tahoma"/>
      <w:szCs w:val="20"/>
    </w:rPr>
  </w:style>
  <w:style w:type="character" w:customStyle="1" w:styleId="post-date">
    <w:name w:val="post-date"/>
    <w:basedOn w:val="DefaultParagraphFont"/>
    <w:rsid w:val="0010781E"/>
  </w:style>
  <w:style w:type="character" w:customStyle="1" w:styleId="link-external">
    <w:name w:val="link-external"/>
    <w:basedOn w:val="DefaultParagraphFont"/>
    <w:rsid w:val="0010781E"/>
  </w:style>
  <w:style w:type="character" w:customStyle="1" w:styleId="articleauthor">
    <w:name w:val="article_author"/>
    <w:basedOn w:val="DefaultParagraphFont"/>
    <w:rsid w:val="0010781E"/>
  </w:style>
  <w:style w:type="character" w:customStyle="1" w:styleId="articleissue">
    <w:name w:val="article_issue"/>
    <w:basedOn w:val="DefaultParagraphFont"/>
    <w:rsid w:val="0010781E"/>
  </w:style>
  <w:style w:type="character" w:customStyle="1" w:styleId="a-size-large">
    <w:name w:val="a-size-large"/>
    <w:basedOn w:val="DefaultParagraphFont"/>
    <w:rsid w:val="0010781E"/>
  </w:style>
  <w:style w:type="character" w:customStyle="1" w:styleId="a-size-medium">
    <w:name w:val="a-size-medium"/>
    <w:basedOn w:val="DefaultParagraphFont"/>
    <w:rsid w:val="0010781E"/>
  </w:style>
  <w:style w:type="character" w:customStyle="1" w:styleId="contribution">
    <w:name w:val="contribution"/>
    <w:basedOn w:val="DefaultParagraphFont"/>
    <w:rsid w:val="0010781E"/>
  </w:style>
  <w:style w:type="character" w:customStyle="1" w:styleId="a-color-secondary">
    <w:name w:val="a-color-secondary"/>
    <w:basedOn w:val="DefaultParagraphFont"/>
    <w:rsid w:val="0010781E"/>
  </w:style>
  <w:style w:type="paragraph" w:customStyle="1" w:styleId="sbyline">
    <w:name w:val="sbyline"/>
    <w:basedOn w:val="Normal"/>
    <w:rsid w:val="0010781E"/>
    <w:pPr>
      <w:spacing w:before="100" w:beforeAutospacing="1" w:after="100" w:afterAutospacing="1"/>
    </w:pPr>
    <w:rPr>
      <w:rFonts w:ascii="Tahoma" w:hAnsi="Tahoma"/>
      <w:szCs w:val="20"/>
    </w:rPr>
  </w:style>
  <w:style w:type="character" w:customStyle="1" w:styleId="ui-author">
    <w:name w:val="ui-author"/>
    <w:basedOn w:val="DefaultParagraphFont"/>
    <w:rsid w:val="0010781E"/>
  </w:style>
  <w:style w:type="character" w:customStyle="1" w:styleId="ui-staffline">
    <w:name w:val="ui-staffline"/>
    <w:basedOn w:val="DefaultParagraphFont"/>
    <w:rsid w:val="0010781E"/>
  </w:style>
  <w:style w:type="paragraph" w:customStyle="1" w:styleId="promotion-tag-p">
    <w:name w:val="promotion-tag-p"/>
    <w:basedOn w:val="Normal"/>
    <w:rsid w:val="0010781E"/>
    <w:pPr>
      <w:spacing w:before="100" w:beforeAutospacing="1" w:after="100" w:afterAutospacing="1"/>
    </w:pPr>
    <w:rPr>
      <w:rFonts w:ascii="Tahoma" w:hAnsi="Tahoma"/>
      <w:szCs w:val="20"/>
    </w:rPr>
  </w:style>
  <w:style w:type="paragraph" w:customStyle="1" w:styleId="heading">
    <w:name w:val="heading"/>
    <w:basedOn w:val="Normal"/>
    <w:rsid w:val="0010781E"/>
    <w:pPr>
      <w:spacing w:before="100" w:beforeAutospacing="1" w:after="100" w:afterAutospacing="1"/>
    </w:pPr>
    <w:rPr>
      <w:rFonts w:ascii="Tahoma" w:hAnsi="Tahoma"/>
      <w:szCs w:val="20"/>
    </w:rPr>
  </w:style>
  <w:style w:type="character" w:customStyle="1" w:styleId="value">
    <w:name w:val="value"/>
    <w:basedOn w:val="DefaultParagraphFont"/>
    <w:rsid w:val="0010781E"/>
  </w:style>
  <w:style w:type="character" w:customStyle="1" w:styleId="specialissuelabel">
    <w:name w:val="specialissuelabel"/>
    <w:basedOn w:val="DefaultParagraphFont"/>
    <w:rsid w:val="0010781E"/>
  </w:style>
  <w:style w:type="character" w:customStyle="1" w:styleId="referencediv">
    <w:name w:val="referencediv"/>
    <w:basedOn w:val="DefaultParagraphFont"/>
    <w:rsid w:val="0010781E"/>
  </w:style>
  <w:style w:type="character" w:customStyle="1" w:styleId="wp-smiley">
    <w:name w:val="wp-smiley"/>
    <w:basedOn w:val="DefaultParagraphFont"/>
    <w:rsid w:val="0010781E"/>
  </w:style>
  <w:style w:type="character" w:customStyle="1" w:styleId="meta-prep">
    <w:name w:val="meta-prep"/>
    <w:basedOn w:val="DefaultParagraphFont"/>
    <w:rsid w:val="0010781E"/>
  </w:style>
  <w:style w:type="character" w:customStyle="1" w:styleId="artjournal">
    <w:name w:val="art_journal"/>
    <w:basedOn w:val="DefaultParagraphFont"/>
    <w:rsid w:val="0010781E"/>
  </w:style>
  <w:style w:type="character" w:customStyle="1" w:styleId="artdatevolumeissuepart">
    <w:name w:val="art_datevolumeissuepart"/>
    <w:basedOn w:val="DefaultParagraphFont"/>
    <w:rsid w:val="0010781E"/>
  </w:style>
  <w:style w:type="character" w:customStyle="1" w:styleId="artpages">
    <w:name w:val="art_pages"/>
    <w:basedOn w:val="DefaultParagraphFont"/>
    <w:rsid w:val="0010781E"/>
  </w:style>
  <w:style w:type="character" w:customStyle="1" w:styleId="singlehighlightclass">
    <w:name w:val="single_highlight_class"/>
    <w:basedOn w:val="DefaultParagraphFont"/>
    <w:rsid w:val="0010781E"/>
  </w:style>
  <w:style w:type="character" w:customStyle="1" w:styleId="degree">
    <w:name w:val="degree"/>
    <w:basedOn w:val="DefaultParagraphFont"/>
    <w:rsid w:val="0010781E"/>
  </w:style>
  <w:style w:type="character" w:customStyle="1" w:styleId="major">
    <w:name w:val="major"/>
    <w:basedOn w:val="DefaultParagraphFont"/>
    <w:rsid w:val="0010781E"/>
  </w:style>
  <w:style w:type="character" w:customStyle="1" w:styleId="authors">
    <w:name w:val="authors"/>
    <w:basedOn w:val="DefaultParagraphFont"/>
    <w:rsid w:val="0010781E"/>
  </w:style>
  <w:style w:type="character" w:customStyle="1" w:styleId="views">
    <w:name w:val="views"/>
    <w:basedOn w:val="DefaultParagraphFont"/>
    <w:rsid w:val="0010781E"/>
  </w:style>
  <w:style w:type="character" w:customStyle="1" w:styleId="stmainservices">
    <w:name w:val="stmainservices"/>
    <w:basedOn w:val="DefaultParagraphFont"/>
    <w:rsid w:val="0010781E"/>
  </w:style>
  <w:style w:type="character" w:customStyle="1" w:styleId="stbubblehcount">
    <w:name w:val="stbubble_hcount"/>
    <w:basedOn w:val="DefaultParagraphFont"/>
    <w:rsid w:val="0010781E"/>
  </w:style>
  <w:style w:type="paragraph" w:customStyle="1" w:styleId="Document">
    <w:name w:val="_Document"/>
    <w:basedOn w:val="Default"/>
    <w:next w:val="Default"/>
    <w:uiPriority w:val="99"/>
    <w:rsid w:val="0010781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0781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0781E"/>
    <w:pPr>
      <w:widowControl w:val="0"/>
    </w:pPr>
    <w:rPr>
      <w:rFonts w:ascii="AKDPE C+ Utopia" w:eastAsiaTheme="minorEastAsia" w:hAnsi="AKDPE C+ Utopia" w:cs="Cambria"/>
      <w:color w:val="auto"/>
    </w:rPr>
  </w:style>
  <w:style w:type="paragraph" w:customStyle="1" w:styleId="collapsed-hide">
    <w:name w:val="collapsed-hide"/>
    <w:basedOn w:val="Normal"/>
    <w:rsid w:val="0010781E"/>
    <w:pPr>
      <w:spacing w:before="100" w:beforeAutospacing="1" w:after="100" w:afterAutospacing="1"/>
    </w:pPr>
    <w:rPr>
      <w:rFonts w:ascii="Tahoma" w:hAnsi="Tahoma"/>
      <w:szCs w:val="20"/>
    </w:rPr>
  </w:style>
  <w:style w:type="paragraph" w:customStyle="1" w:styleId="Pa7">
    <w:name w:val="Pa7"/>
    <w:basedOn w:val="Default"/>
    <w:next w:val="Default"/>
    <w:uiPriority w:val="99"/>
    <w:rsid w:val="0010781E"/>
    <w:pPr>
      <w:widowControl w:val="0"/>
      <w:spacing w:line="211" w:lineRule="atLeast"/>
    </w:pPr>
    <w:rPr>
      <w:rFonts w:ascii="Courier New" w:eastAsiaTheme="minorEastAsia" w:hAnsi="Courier New" w:cs="Cambria"/>
      <w:color w:val="auto"/>
    </w:rPr>
  </w:style>
  <w:style w:type="paragraph" w:customStyle="1" w:styleId="odd">
    <w:name w:val="odd"/>
    <w:basedOn w:val="Normal"/>
    <w:rsid w:val="0010781E"/>
    <w:pPr>
      <w:spacing w:before="100" w:beforeAutospacing="1" w:after="100" w:afterAutospacing="1"/>
    </w:pPr>
    <w:rPr>
      <w:rFonts w:ascii="Tahoma" w:hAnsi="Tahoma"/>
      <w:szCs w:val="20"/>
    </w:rPr>
  </w:style>
  <w:style w:type="character" w:customStyle="1" w:styleId="article-date">
    <w:name w:val="article-date"/>
    <w:basedOn w:val="DefaultParagraphFont"/>
    <w:rsid w:val="0010781E"/>
  </w:style>
  <w:style w:type="character" w:customStyle="1" w:styleId="article-author">
    <w:name w:val="article-author"/>
    <w:basedOn w:val="DefaultParagraphFont"/>
    <w:rsid w:val="0010781E"/>
  </w:style>
  <w:style w:type="character" w:customStyle="1" w:styleId="tolocaltime">
    <w:name w:val="tolocaltime"/>
    <w:basedOn w:val="DefaultParagraphFont"/>
    <w:rsid w:val="0010781E"/>
  </w:style>
  <w:style w:type="character" w:customStyle="1" w:styleId="pb-byline">
    <w:name w:val="pb-byline"/>
    <w:basedOn w:val="DefaultParagraphFont"/>
    <w:rsid w:val="0010781E"/>
  </w:style>
  <w:style w:type="character" w:customStyle="1" w:styleId="pb-timestamp">
    <w:name w:val="pb-timestamp"/>
    <w:basedOn w:val="DefaultParagraphFont"/>
    <w:rsid w:val="0010781E"/>
  </w:style>
  <w:style w:type="paragraph" w:customStyle="1" w:styleId="Pa8">
    <w:name w:val="Pa8"/>
    <w:basedOn w:val="Default"/>
    <w:next w:val="Default"/>
    <w:uiPriority w:val="99"/>
    <w:rsid w:val="0010781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0781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0781E"/>
  </w:style>
  <w:style w:type="character" w:customStyle="1" w:styleId="even">
    <w:name w:val="even"/>
    <w:basedOn w:val="DefaultParagraphFont"/>
    <w:rsid w:val="0010781E"/>
  </w:style>
  <w:style w:type="paragraph" w:customStyle="1" w:styleId="volissue">
    <w:name w:val="volissue"/>
    <w:basedOn w:val="Normal"/>
    <w:rsid w:val="0010781E"/>
    <w:pPr>
      <w:spacing w:before="100" w:beforeAutospacing="1" w:after="100" w:afterAutospacing="1"/>
    </w:pPr>
    <w:rPr>
      <w:rFonts w:ascii="Tahoma" w:hAnsi="Tahoma"/>
      <w:szCs w:val="20"/>
    </w:rPr>
  </w:style>
  <w:style w:type="character" w:customStyle="1" w:styleId="view-count">
    <w:name w:val="view-count"/>
    <w:basedOn w:val="DefaultParagraphFont"/>
    <w:rsid w:val="0010781E"/>
  </w:style>
  <w:style w:type="character" w:customStyle="1" w:styleId="tChar">
    <w:name w:val="t Char"/>
    <w:rsid w:val="0010781E"/>
    <w:rPr>
      <w:rFonts w:ascii="Georgia" w:eastAsia="Times New Roman" w:hAnsi="Georgia" w:cs="Calibri"/>
      <w:b/>
      <w:lang w:val="x-none" w:eastAsia="x-none"/>
    </w:rPr>
  </w:style>
  <w:style w:type="paragraph" w:customStyle="1" w:styleId="BoldUnderlineChar20">
    <w:name w:val="BoldUnderline Char2"/>
    <w:link w:val="BoldUnderlineChar2Char"/>
    <w:rsid w:val="0010781E"/>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10781E"/>
    <w:rPr>
      <w:rFonts w:ascii="Times New Roman" w:eastAsia="Times New Roman" w:hAnsi="Times New Roman" w:cs="Times New Roman"/>
      <w:b/>
      <w:sz w:val="20"/>
      <w:szCs w:val="24"/>
      <w:u w:val="single"/>
    </w:rPr>
  </w:style>
  <w:style w:type="character" w:customStyle="1" w:styleId="UnderlineCharChar4">
    <w:name w:val="Underline Char Char4"/>
    <w:rsid w:val="0010781E"/>
    <w:rPr>
      <w:szCs w:val="24"/>
      <w:u w:val="single"/>
      <w:lang w:val="en-US" w:eastAsia="en-US" w:bidi="ar-SA"/>
    </w:rPr>
  </w:style>
  <w:style w:type="character" w:customStyle="1" w:styleId="BoldUnderlineCharChar3">
    <w:name w:val="BoldUnderline Char Char3"/>
    <w:rsid w:val="0010781E"/>
    <w:rPr>
      <w:b/>
      <w:szCs w:val="24"/>
      <w:u w:val="single"/>
      <w:lang w:val="en-US" w:eastAsia="en-US" w:bidi="ar-SA"/>
    </w:rPr>
  </w:style>
  <w:style w:type="character" w:customStyle="1" w:styleId="BoldUnderlineCharChar2">
    <w:name w:val="BoldUnderline Char Char2"/>
    <w:rsid w:val="0010781E"/>
    <w:rPr>
      <w:b/>
      <w:szCs w:val="24"/>
      <w:u w:val="single"/>
      <w:lang w:val="en-US" w:eastAsia="en-US" w:bidi="ar-SA"/>
    </w:rPr>
  </w:style>
  <w:style w:type="paragraph" w:customStyle="1" w:styleId="UnderlineCard0">
    <w:name w:val="UnderlineCard"/>
    <w:basedOn w:val="Heading3"/>
    <w:link w:val="UnderlineCardChar"/>
    <w:qFormat/>
    <w:rsid w:val="0010781E"/>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10781E"/>
    <w:rPr>
      <w:rFonts w:eastAsia="Calibri" w:cs="Times New Roman"/>
      <w:sz w:val="20"/>
      <w:szCs w:val="20"/>
      <w:u w:val="single"/>
      <w:lang w:val="x-none" w:eastAsia="x-none"/>
    </w:rPr>
  </w:style>
  <w:style w:type="character" w:customStyle="1" w:styleId="5Notunderlined">
    <w:name w:val="5 Not underlined"/>
    <w:rsid w:val="0010781E"/>
    <w:rPr>
      <w:rFonts w:ascii="Times New Roman" w:hAnsi="Times New Roman"/>
      <w:sz w:val="16"/>
    </w:rPr>
  </w:style>
  <w:style w:type="character" w:customStyle="1" w:styleId="volume-issue">
    <w:name w:val="volume-issue"/>
    <w:rsid w:val="0010781E"/>
    <w:rPr>
      <w:rFonts w:cs="Times New Roman"/>
    </w:rPr>
  </w:style>
  <w:style w:type="character" w:customStyle="1" w:styleId="i">
    <w:name w:val="i"/>
    <w:basedOn w:val="DefaultParagraphFont"/>
    <w:uiPriority w:val="99"/>
    <w:rsid w:val="0010781E"/>
  </w:style>
  <w:style w:type="character" w:customStyle="1" w:styleId="storytext">
    <w:name w:val="storytext"/>
    <w:basedOn w:val="DefaultParagraphFont"/>
    <w:rsid w:val="0010781E"/>
  </w:style>
  <w:style w:type="character" w:customStyle="1" w:styleId="heading3char0">
    <w:name w:val="heading3char"/>
    <w:rsid w:val="0010781E"/>
  </w:style>
  <w:style w:type="character" w:customStyle="1" w:styleId="boldness1">
    <w:name w:val="boldness1"/>
    <w:rsid w:val="0010781E"/>
  </w:style>
  <w:style w:type="paragraph" w:customStyle="1" w:styleId="Cardd">
    <w:name w:val="Cardd"/>
    <w:basedOn w:val="Normal"/>
    <w:uiPriority w:val="4"/>
    <w:qFormat/>
    <w:rsid w:val="0010781E"/>
    <w:pPr>
      <w:ind w:left="288" w:right="288"/>
    </w:pPr>
  </w:style>
  <w:style w:type="paragraph" w:customStyle="1" w:styleId="document0">
    <w:name w:val="document"/>
    <w:basedOn w:val="Normal"/>
    <w:rsid w:val="0010781E"/>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10781E"/>
    <w:rPr>
      <w:rFonts w:cs="Arial"/>
      <w:bCs/>
      <w:szCs w:val="26"/>
      <w:u w:val="single"/>
      <w:lang w:val="en-US" w:eastAsia="en-US" w:bidi="ar-SA"/>
    </w:rPr>
  </w:style>
  <w:style w:type="character" w:customStyle="1" w:styleId="current-selection">
    <w:name w:val="current-selection"/>
    <w:basedOn w:val="DefaultParagraphFont"/>
    <w:rsid w:val="0010781E"/>
  </w:style>
  <w:style w:type="character" w:customStyle="1" w:styleId="a2">
    <w:name w:val="_"/>
    <w:basedOn w:val="DefaultParagraphFont"/>
    <w:rsid w:val="0010781E"/>
  </w:style>
  <w:style w:type="paragraph" w:customStyle="1" w:styleId="Shrink6">
    <w:name w:val="Shrink 6"/>
    <w:basedOn w:val="Normal"/>
    <w:qFormat/>
    <w:rsid w:val="0010781E"/>
    <w:rPr>
      <w:rFonts w:eastAsia="Calibri" w:cs="Times New Roman"/>
      <w:sz w:val="12"/>
    </w:rPr>
  </w:style>
  <w:style w:type="character" w:customStyle="1" w:styleId="messagecontent">
    <w:name w:val="message_content"/>
    <w:rsid w:val="0010781E"/>
  </w:style>
  <w:style w:type="character" w:customStyle="1" w:styleId="StyleUnderlineChar">
    <w:name w:val="Style Underline Char"/>
    <w:basedOn w:val="DefaultParagraphFont"/>
    <w:rsid w:val="0010781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0781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10781E"/>
    <w:rPr>
      <w:rFonts w:eastAsia="Times New Roman" w:cs="Arial"/>
      <w:b/>
      <w:bCs/>
      <w:kern w:val="32"/>
      <w:sz w:val="24"/>
      <w:szCs w:val="32"/>
      <w:u w:val="single"/>
    </w:rPr>
  </w:style>
  <w:style w:type="character" w:customStyle="1" w:styleId="twelptblackblack1">
    <w:name w:val="twelptblackblack1"/>
    <w:basedOn w:val="DefaultParagraphFont"/>
    <w:rsid w:val="0010781E"/>
    <w:rPr>
      <w:rFonts w:ascii="Verdana" w:hAnsi="Verdana" w:hint="default"/>
      <w:color w:val="000000"/>
      <w:sz w:val="16"/>
      <w:szCs w:val="16"/>
    </w:rPr>
  </w:style>
  <w:style w:type="character" w:customStyle="1" w:styleId="Heading3CharCharCharChar1">
    <w:name w:val="Heading 3 Char Char Char Char1"/>
    <w:rsid w:val="0010781E"/>
    <w:rPr>
      <w:rFonts w:cs="Arial"/>
      <w:bCs/>
      <w:szCs w:val="26"/>
      <w:u w:val="single"/>
      <w:lang w:val="en-US" w:eastAsia="en-US" w:bidi="ar-SA"/>
    </w:rPr>
  </w:style>
  <w:style w:type="paragraph" w:customStyle="1" w:styleId="conintrotext">
    <w:name w:val="conintrotext"/>
    <w:basedOn w:val="Normal"/>
    <w:uiPriority w:val="99"/>
    <w:rsid w:val="0010781E"/>
    <w:pPr>
      <w:spacing w:before="100" w:beforeAutospacing="1" w:after="100" w:afterAutospacing="1"/>
    </w:pPr>
    <w:rPr>
      <w:rFonts w:eastAsia="Times New Roman"/>
      <w:sz w:val="24"/>
    </w:rPr>
  </w:style>
  <w:style w:type="character" w:customStyle="1" w:styleId="comment-body">
    <w:name w:val="comment-body"/>
    <w:rsid w:val="0010781E"/>
  </w:style>
  <w:style w:type="character" w:customStyle="1" w:styleId="UnderlineCharCharChar1">
    <w:name w:val="Underline Char Char Char1"/>
    <w:rsid w:val="0010781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0781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0781E"/>
    <w:rPr>
      <w:rFonts w:eastAsia="MS Mincho"/>
      <w:b/>
      <w:u w:val="single"/>
    </w:rPr>
  </w:style>
  <w:style w:type="character" w:customStyle="1" w:styleId="mw-headline">
    <w:name w:val="mw-headline"/>
    <w:rsid w:val="0010781E"/>
  </w:style>
  <w:style w:type="character" w:customStyle="1" w:styleId="flagicon">
    <w:name w:val="flagicon"/>
    <w:rsid w:val="0010781E"/>
  </w:style>
  <w:style w:type="paragraph" w:customStyle="1" w:styleId="assert">
    <w:name w:val="assert"/>
    <w:basedOn w:val="Normal"/>
    <w:uiPriority w:val="99"/>
    <w:rsid w:val="0010781E"/>
    <w:pPr>
      <w:spacing w:before="100" w:beforeAutospacing="1" w:after="100" w:afterAutospacing="1"/>
    </w:pPr>
    <w:rPr>
      <w:rFonts w:eastAsia="Times New Roman"/>
      <w:sz w:val="24"/>
    </w:rPr>
  </w:style>
  <w:style w:type="character" w:customStyle="1" w:styleId="apturelink">
    <w:name w:val="apturelink"/>
    <w:rsid w:val="0010781E"/>
  </w:style>
  <w:style w:type="character" w:customStyle="1" w:styleId="apturelinkicon">
    <w:name w:val="apturelinkicon"/>
    <w:rsid w:val="0010781E"/>
  </w:style>
  <w:style w:type="paragraph" w:customStyle="1" w:styleId="Default1">
    <w:name w:val="Default1"/>
    <w:basedOn w:val="Default"/>
    <w:next w:val="Default"/>
    <w:uiPriority w:val="99"/>
    <w:rsid w:val="0010781E"/>
    <w:rPr>
      <w:color w:val="auto"/>
    </w:rPr>
  </w:style>
  <w:style w:type="paragraph" w:customStyle="1" w:styleId="center">
    <w:name w:val="center"/>
    <w:basedOn w:val="Normal"/>
    <w:uiPriority w:val="99"/>
    <w:rsid w:val="0010781E"/>
    <w:pPr>
      <w:spacing w:before="100" w:beforeAutospacing="1" w:after="100" w:afterAutospacing="1"/>
    </w:pPr>
    <w:rPr>
      <w:rFonts w:eastAsia="Times New Roman"/>
      <w:sz w:val="24"/>
    </w:rPr>
  </w:style>
  <w:style w:type="character" w:customStyle="1" w:styleId="LittleChar">
    <w:name w:val="Little Char"/>
    <w:link w:val="Little"/>
    <w:rsid w:val="0010781E"/>
    <w:rPr>
      <w:rFonts w:ascii="Garamond" w:eastAsia="Times New Roman" w:hAnsi="Garamond"/>
    </w:rPr>
  </w:style>
  <w:style w:type="character" w:customStyle="1" w:styleId="UnderlineChar1Char">
    <w:name w:val="Underline Char1 Char"/>
    <w:rsid w:val="0010781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0781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0781E"/>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0781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0781E"/>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0781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0781E"/>
    <w:rPr>
      <w:rFonts w:eastAsia="MS Mincho"/>
      <w:b/>
      <w:u w:val="single"/>
    </w:rPr>
  </w:style>
  <w:style w:type="paragraph" w:customStyle="1" w:styleId="CardBody">
    <w:name w:val="Card Body"/>
    <w:basedOn w:val="Normal"/>
    <w:link w:val="CardBodyChar"/>
    <w:rsid w:val="0010781E"/>
    <w:rPr>
      <w:rFonts w:eastAsia="Times New Roman"/>
    </w:rPr>
  </w:style>
  <w:style w:type="character" w:customStyle="1" w:styleId="CardBodyChar">
    <w:name w:val="Card Body Char"/>
    <w:link w:val="CardBody"/>
    <w:rsid w:val="0010781E"/>
    <w:rPr>
      <w:rFonts w:eastAsia="Times New Roman"/>
    </w:rPr>
  </w:style>
  <w:style w:type="character" w:customStyle="1" w:styleId="ptitleinside">
    <w:name w:val="p_title_inside"/>
    <w:rsid w:val="0010781E"/>
  </w:style>
  <w:style w:type="paragraph" w:customStyle="1" w:styleId="StyleBoldandUnderlineChar11ptBorderSinglesolidline">
    <w:name w:val="Style Bold and Underline Char + 11 pt Border: : (Single solid line..."/>
    <w:link w:val="StyleBoldandUnderlineChar11ptBorderSinglesolidlineChar"/>
    <w:rsid w:val="0010781E"/>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0781E"/>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10781E"/>
    <w:rPr>
      <w:rFonts w:cs="Arial"/>
      <w:b/>
      <w:bCs/>
      <w:szCs w:val="32"/>
      <w:lang w:val="en-US" w:eastAsia="en-US" w:bidi="ar-SA"/>
    </w:rPr>
  </w:style>
  <w:style w:type="paragraph" w:customStyle="1" w:styleId="Indentation">
    <w:name w:val="Indentation"/>
    <w:basedOn w:val="Normal"/>
    <w:uiPriority w:val="99"/>
    <w:rsid w:val="0010781E"/>
    <w:pPr>
      <w:ind w:left="288" w:right="288"/>
    </w:pPr>
  </w:style>
  <w:style w:type="character" w:customStyle="1" w:styleId="StyleUnderlineCharChar9ptBold">
    <w:name w:val="Style Underline Char Char + 9 pt Bold"/>
    <w:rsid w:val="0010781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0781E"/>
    <w:rPr>
      <w:rFonts w:eastAsia="Times New Roman"/>
      <w:u w:val="single"/>
    </w:rPr>
  </w:style>
  <w:style w:type="character" w:customStyle="1" w:styleId="StyleStyle4ArialNarrow9ptChar">
    <w:name w:val="Style Style4 + Arial Narrow 9 pt Char"/>
    <w:link w:val="StyleStyle4ArialNarrow9pt"/>
    <w:rsid w:val="0010781E"/>
    <w:rPr>
      <w:rFonts w:eastAsia="Times New Roman"/>
      <w:u w:val="single"/>
    </w:rPr>
  </w:style>
  <w:style w:type="paragraph" w:customStyle="1" w:styleId="StyleStyle4ArialNarrow9ptBold">
    <w:name w:val="Style Style4 + Arial Narrow 9 pt Bold"/>
    <w:basedOn w:val="Normal"/>
    <w:link w:val="StyleStyle4ArialNarrow9ptBoldChar"/>
    <w:rsid w:val="0010781E"/>
    <w:rPr>
      <w:rFonts w:eastAsia="Times New Roman"/>
      <w:b/>
      <w:bCs/>
      <w:u w:val="single"/>
    </w:rPr>
  </w:style>
  <w:style w:type="character" w:customStyle="1" w:styleId="StyleStyle4ArialNarrow9ptBoldChar">
    <w:name w:val="Style Style4 + Arial Narrow 9 pt Bold Char"/>
    <w:link w:val="StyleStyle4ArialNarrow9ptBold"/>
    <w:rsid w:val="0010781E"/>
    <w:rPr>
      <w:rFonts w:eastAsia="Times New Roman"/>
      <w:b/>
      <w:bCs/>
      <w:u w:val="single"/>
    </w:rPr>
  </w:style>
  <w:style w:type="character" w:customStyle="1" w:styleId="StyleBoldandUnderlineCharChar29pt">
    <w:name w:val="Style Bold and Underline Char Char2 + 9 pt"/>
    <w:rsid w:val="0010781E"/>
    <w:rPr>
      <w:rFonts w:ascii="Times New Roman" w:hAnsi="Times New Roman"/>
      <w:b/>
      <w:bCs/>
      <w:noProof w:val="0"/>
      <w:sz w:val="20"/>
      <w:u w:val="single"/>
    </w:rPr>
  </w:style>
  <w:style w:type="character" w:customStyle="1" w:styleId="StyleUnderlineCharChar19pt">
    <w:name w:val="Style Underline Char Char1 + 9 pt"/>
    <w:rsid w:val="0010781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0781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0781E"/>
    <w:rPr>
      <w:rFonts w:ascii="Georgia" w:eastAsia="Times New Roman" w:hAnsi="Georgia"/>
      <w:b/>
      <w:smallCaps/>
      <w:sz w:val="24"/>
      <w:szCs w:val="24"/>
      <w:u w:val="single"/>
    </w:rPr>
  </w:style>
  <w:style w:type="character" w:customStyle="1" w:styleId="CardTextCharChar">
    <w:name w:val="Card Text Char Char"/>
    <w:rsid w:val="0010781E"/>
    <w:rPr>
      <w:rFonts w:ascii="Times New Roman" w:eastAsia="Times New Roman" w:hAnsi="Times New Roman" w:cs="Times New Roman"/>
      <w:sz w:val="20"/>
      <w:szCs w:val="20"/>
    </w:rPr>
  </w:style>
  <w:style w:type="character" w:customStyle="1" w:styleId="citeChar1">
    <w:name w:val="cite Char"/>
    <w:locked/>
    <w:rsid w:val="0010781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0781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0781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0781E"/>
    <w:rPr>
      <w:i/>
      <w:iCs/>
      <w:sz w:val="20"/>
      <w:u w:val="single"/>
    </w:rPr>
  </w:style>
  <w:style w:type="character" w:customStyle="1" w:styleId="HIGHLIGHT0">
    <w:name w:val="HIGHLIGHT"/>
    <w:uiPriority w:val="1"/>
    <w:rsid w:val="0010781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0781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0781E"/>
    <w:rPr>
      <w:rFonts w:ascii="Times New Roman" w:eastAsia="Times New Roman" w:hAnsi="Times New Roman" w:cs="Times New Roman"/>
      <w:b/>
      <w:sz w:val="28"/>
      <w:szCs w:val="24"/>
    </w:rPr>
  </w:style>
  <w:style w:type="character" w:customStyle="1" w:styleId="FifthChar">
    <w:name w:val="Fifth Char"/>
    <w:link w:val="Fifth"/>
    <w:rsid w:val="0010781E"/>
    <w:rPr>
      <w:rFonts w:eastAsia="Calibri"/>
    </w:rPr>
  </w:style>
  <w:style w:type="paragraph" w:customStyle="1" w:styleId="Third">
    <w:name w:val="Third"/>
    <w:basedOn w:val="Normal"/>
    <w:link w:val="ThirdChar"/>
    <w:rsid w:val="0010781E"/>
    <w:rPr>
      <w:rFonts w:eastAsia="Times New Roman"/>
      <w:b/>
      <w:u w:val="single"/>
      <w:lang w:val="x-none" w:eastAsia="x-none"/>
    </w:rPr>
  </w:style>
  <w:style w:type="character" w:customStyle="1" w:styleId="ThirdChar">
    <w:name w:val="Third Char"/>
    <w:link w:val="Third"/>
    <w:rsid w:val="0010781E"/>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10781E"/>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10781E"/>
    <w:rPr>
      <w:rFonts w:ascii="Times New Roman" w:eastAsia="Times New Roman" w:hAnsi="Times New Roman"/>
      <w:szCs w:val="24"/>
    </w:rPr>
  </w:style>
  <w:style w:type="character" w:customStyle="1" w:styleId="article-record-publication-volume-issue">
    <w:name w:val="article-record-publication-volume-issue"/>
    <w:rsid w:val="0010781E"/>
  </w:style>
  <w:style w:type="character" w:customStyle="1" w:styleId="NothingCharChar">
    <w:name w:val="Nothing Char Char"/>
    <w:link w:val="NothingCharCharChar"/>
    <w:rsid w:val="0010781E"/>
  </w:style>
  <w:style w:type="paragraph" w:customStyle="1" w:styleId="DebateUnderlineBoldChar">
    <w:name w:val="Debate Underline Bold Char"/>
    <w:basedOn w:val="Normal"/>
    <w:link w:val="DebateUnderlineBoldCharChar"/>
    <w:rsid w:val="0010781E"/>
    <w:pPr>
      <w:jc w:val="both"/>
    </w:pPr>
    <w:rPr>
      <w:rFonts w:eastAsia="Times New Roman"/>
      <w:b/>
      <w:u w:val="thick"/>
    </w:rPr>
  </w:style>
  <w:style w:type="character" w:customStyle="1" w:styleId="DebateUnderlineBoldCharChar">
    <w:name w:val="Debate Underline Bold Char Char"/>
    <w:link w:val="DebateUnderlineBoldChar"/>
    <w:rsid w:val="0010781E"/>
    <w:rPr>
      <w:rFonts w:eastAsia="Times New Roman"/>
      <w:b/>
      <w:u w:val="thick"/>
    </w:rPr>
  </w:style>
  <w:style w:type="character" w:customStyle="1" w:styleId="resultbodyblack">
    <w:name w:val="resultbodyblack"/>
    <w:rsid w:val="0010781E"/>
    <w:rPr>
      <w:rFonts w:cs="Times New Roman"/>
    </w:rPr>
  </w:style>
  <w:style w:type="paragraph" w:customStyle="1" w:styleId="bloctitles">
    <w:name w:val="bloc titles"/>
    <w:basedOn w:val="Heading1"/>
    <w:next w:val="Normal"/>
    <w:link w:val="bloctitlesChar"/>
    <w:autoRedefine/>
    <w:rsid w:val="0010781E"/>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10781E"/>
    <w:rPr>
      <w:rFonts w:eastAsia="Malgun Gothic" w:cs="Arial"/>
      <w:b/>
      <w:bCs/>
      <w:sz w:val="28"/>
      <w:szCs w:val="32"/>
      <w:u w:val="single"/>
    </w:rPr>
  </w:style>
  <w:style w:type="paragraph" w:customStyle="1" w:styleId="CiteSmallText">
    <w:name w:val="Cite Small Text"/>
    <w:basedOn w:val="Normal"/>
    <w:uiPriority w:val="99"/>
    <w:rsid w:val="0010781E"/>
    <w:pPr>
      <w:widowControl w:val="0"/>
      <w:spacing w:after="200"/>
    </w:pPr>
    <w:rPr>
      <w:rFonts w:ascii="Helvetica Neue" w:hAnsi="Helvetica Neue"/>
      <w:b/>
      <w:sz w:val="18"/>
    </w:rPr>
  </w:style>
  <w:style w:type="character" w:customStyle="1" w:styleId="3TagCite">
    <w:name w:val="3 Tag/Cite"/>
    <w:rsid w:val="0010781E"/>
    <w:rPr>
      <w:rFonts w:ascii="Times New Roman" w:hAnsi="Times New Roman"/>
      <w:b/>
    </w:rPr>
  </w:style>
  <w:style w:type="character" w:customStyle="1" w:styleId="4Qualifications">
    <w:name w:val="4 Qualifications"/>
    <w:rsid w:val="0010781E"/>
    <w:rPr>
      <w:rFonts w:ascii="Times New Roman" w:hAnsi="Times New Roman"/>
      <w:sz w:val="19"/>
    </w:rPr>
  </w:style>
  <w:style w:type="character" w:customStyle="1" w:styleId="6Underlined">
    <w:name w:val="6 Underlined"/>
    <w:rsid w:val="0010781E"/>
    <w:rPr>
      <w:rFonts w:ascii="Times New Roman" w:hAnsi="Times New Roman"/>
      <w:b/>
      <w:sz w:val="21"/>
      <w:u w:val="single"/>
    </w:rPr>
  </w:style>
  <w:style w:type="paragraph" w:customStyle="1" w:styleId="Cards1CharChar">
    <w:name w:val="Cards1 Char Char"/>
    <w:basedOn w:val="Normal"/>
    <w:link w:val="Cards1CharCharChar"/>
    <w:rsid w:val="0010781E"/>
    <w:pPr>
      <w:autoSpaceDE w:val="0"/>
      <w:autoSpaceDN w:val="0"/>
      <w:adjustRightInd w:val="0"/>
      <w:ind w:left="432" w:right="432"/>
      <w:jc w:val="both"/>
    </w:pPr>
    <w:rPr>
      <w:lang w:val="x-none"/>
    </w:rPr>
  </w:style>
  <w:style w:type="character" w:customStyle="1" w:styleId="Cards1CharCharChar">
    <w:name w:val="Cards1 Char Char Char"/>
    <w:link w:val="Cards1CharChar"/>
    <w:rsid w:val="0010781E"/>
    <w:rPr>
      <w:lang w:val="x-none"/>
    </w:rPr>
  </w:style>
  <w:style w:type="character" w:customStyle="1" w:styleId="UnderlineCharCharCharCharCharCharCharChar">
    <w:name w:val="Underline Char Char Char Char Char Char Char Char"/>
    <w:link w:val="UnderlineCharCharCharCharCharCharChar"/>
    <w:rsid w:val="0010781E"/>
    <w:rPr>
      <w:u w:val="single"/>
    </w:rPr>
  </w:style>
  <w:style w:type="paragraph" w:customStyle="1" w:styleId="UnderlineCharCharCharCharCharCharChar">
    <w:name w:val="Underline Char Char Char Char Char Char Char"/>
    <w:basedOn w:val="Normal"/>
    <w:link w:val="UnderlineCharCharCharCharCharCharCharChar"/>
    <w:rsid w:val="0010781E"/>
    <w:rPr>
      <w:u w:val="single"/>
    </w:rPr>
  </w:style>
  <w:style w:type="paragraph" w:customStyle="1" w:styleId="CitesCharChar">
    <w:name w:val="Cites Char Char"/>
    <w:next w:val="Normal"/>
    <w:link w:val="CitesCharCharChar"/>
    <w:rsid w:val="0010781E"/>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10781E"/>
    <w:rPr>
      <w:rFonts w:ascii="Times New Roman" w:eastAsia="Times New Roman" w:hAnsi="Times New Roman" w:cs="Times New Roman"/>
      <w:sz w:val="20"/>
      <w:szCs w:val="24"/>
    </w:rPr>
  </w:style>
  <w:style w:type="character" w:customStyle="1" w:styleId="nohighlighting">
    <w:name w:val="no highlighting"/>
    <w:rsid w:val="0010781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0781E"/>
    <w:rPr>
      <w:rFonts w:ascii="Cambria" w:hAnsi="Cambria" w:hint="default"/>
      <w:sz w:val="21"/>
      <w:u w:val="single"/>
    </w:rPr>
  </w:style>
  <w:style w:type="paragraph" w:customStyle="1" w:styleId="Swag">
    <w:name w:val="Swag"/>
    <w:basedOn w:val="Normal"/>
    <w:link w:val="SwagChar"/>
    <w:qFormat/>
    <w:rsid w:val="0010781E"/>
    <w:rPr>
      <w:color w:val="0000FF"/>
      <w:sz w:val="12"/>
      <w:u w:val="single"/>
    </w:rPr>
  </w:style>
  <w:style w:type="character" w:customStyle="1" w:styleId="SwagChar">
    <w:name w:val="Swag Char"/>
    <w:link w:val="Swag"/>
    <w:rsid w:val="0010781E"/>
    <w:rPr>
      <w:color w:val="0000FF"/>
      <w:sz w:val="12"/>
      <w:u w:val="single"/>
    </w:rPr>
  </w:style>
  <w:style w:type="paragraph" w:customStyle="1" w:styleId="StyleUnderlineTimesNewRoman1">
    <w:name w:val="Style Underline + Times New Roman1"/>
    <w:link w:val="StyleUnderlineTimesNewRoman1Char"/>
    <w:rsid w:val="0010781E"/>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10781E"/>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10781E"/>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10781E"/>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10781E"/>
    <w:rPr>
      <w:rFonts w:ascii="Garamond" w:eastAsia="MS Mincho" w:hAnsi="Garamond"/>
    </w:rPr>
  </w:style>
  <w:style w:type="character" w:customStyle="1" w:styleId="StyleStyleCardTextLeft-075Right0Char">
    <w:name w:val="Style Style Card Text + Left:  -0.75&quot; + Right:  0&quot; Char"/>
    <w:link w:val="StyleStyleCardTextLeft-075Right0"/>
    <w:rsid w:val="0010781E"/>
    <w:rPr>
      <w:rFonts w:ascii="Garamond" w:eastAsia="MS Mincho" w:hAnsi="Garamond"/>
    </w:rPr>
  </w:style>
  <w:style w:type="character" w:customStyle="1" w:styleId="CharChar61">
    <w:name w:val="Char Char61"/>
    <w:rsid w:val="0010781E"/>
    <w:rPr>
      <w:rFonts w:cs="Arial"/>
      <w:bCs/>
      <w:sz w:val="16"/>
      <w:szCs w:val="26"/>
      <w:lang w:val="en-US" w:eastAsia="en-US" w:bidi="ar-SA"/>
    </w:rPr>
  </w:style>
  <w:style w:type="character" w:customStyle="1" w:styleId="ListBulletChar">
    <w:name w:val="List Bullet Char"/>
    <w:link w:val="ListBullet"/>
    <w:uiPriority w:val="99"/>
    <w:rsid w:val="0010781E"/>
    <w:rPr>
      <w:rFonts w:eastAsia="Calibri"/>
    </w:rPr>
  </w:style>
  <w:style w:type="paragraph" w:customStyle="1" w:styleId="subhead10">
    <w:name w:val="subhead1"/>
    <w:basedOn w:val="Normal"/>
    <w:uiPriority w:val="99"/>
    <w:rsid w:val="0010781E"/>
    <w:pPr>
      <w:spacing w:before="100" w:beforeAutospacing="1" w:after="100" w:afterAutospacing="1"/>
    </w:pPr>
    <w:rPr>
      <w:rFonts w:eastAsia="Times New Roman"/>
      <w:sz w:val="24"/>
    </w:rPr>
  </w:style>
  <w:style w:type="character" w:customStyle="1" w:styleId="styledate">
    <w:name w:val="styledate"/>
    <w:rsid w:val="0010781E"/>
  </w:style>
  <w:style w:type="character" w:customStyle="1" w:styleId="BoldandUnderlineChar1">
    <w:name w:val="Bold and Underline Char1"/>
    <w:rsid w:val="0010781E"/>
    <w:rPr>
      <w:b/>
      <w:szCs w:val="24"/>
      <w:u w:val="single"/>
      <w:lang w:val="en-US" w:eastAsia="en-US" w:bidi="ar-SA"/>
    </w:rPr>
  </w:style>
  <w:style w:type="character" w:customStyle="1" w:styleId="BoldandUnderlineChar1Char2">
    <w:name w:val="Bold and Underline Char1 Char2"/>
    <w:rsid w:val="0010781E"/>
    <w:rPr>
      <w:b/>
      <w:szCs w:val="24"/>
      <w:u w:val="single"/>
      <w:lang w:val="en-US" w:eastAsia="en-US" w:bidi="ar-SA"/>
    </w:rPr>
  </w:style>
  <w:style w:type="character" w:customStyle="1" w:styleId="BoldandUnderlineCharChar1">
    <w:name w:val="Bold and Underline Char Char1"/>
    <w:rsid w:val="0010781E"/>
    <w:rPr>
      <w:b/>
      <w:szCs w:val="24"/>
      <w:u w:val="single"/>
      <w:lang w:val="en-US" w:eastAsia="en-US" w:bidi="ar-SA"/>
    </w:rPr>
  </w:style>
  <w:style w:type="character" w:customStyle="1" w:styleId="BoldandUnderlineChar6">
    <w:name w:val="Bold and Underline Char6"/>
    <w:rsid w:val="0010781E"/>
    <w:rPr>
      <w:b/>
      <w:szCs w:val="24"/>
      <w:u w:val="single"/>
      <w:lang w:val="en-US" w:eastAsia="en-US" w:bidi="ar-SA"/>
    </w:rPr>
  </w:style>
  <w:style w:type="character" w:customStyle="1" w:styleId="title-link-wrapper">
    <w:name w:val="title-link-wrapper"/>
    <w:rsid w:val="0010781E"/>
  </w:style>
  <w:style w:type="character" w:customStyle="1" w:styleId="medium-font">
    <w:name w:val="medium-font"/>
    <w:rsid w:val="0010781E"/>
  </w:style>
  <w:style w:type="paragraph" w:customStyle="1" w:styleId="abstract">
    <w:name w:val="abstract"/>
    <w:basedOn w:val="Normal"/>
    <w:uiPriority w:val="99"/>
    <w:rsid w:val="0010781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10781E"/>
    <w:rPr>
      <w:rFonts w:eastAsia="Times New Roman"/>
      <w:b/>
      <w:bCs/>
      <w:u w:val="single"/>
    </w:rPr>
  </w:style>
  <w:style w:type="character" w:customStyle="1" w:styleId="StyleUnderlineChar11ptBold2Char">
    <w:name w:val="Style Underline Char + 11 pt Bold2 Char"/>
    <w:link w:val="StyleUnderlineChar11ptBold2"/>
    <w:rsid w:val="0010781E"/>
    <w:rPr>
      <w:rFonts w:eastAsia="Times New Roman"/>
      <w:b/>
      <w:bCs/>
      <w:u w:val="single"/>
    </w:rPr>
  </w:style>
  <w:style w:type="character" w:customStyle="1" w:styleId="ReallySamllTextChar">
    <w:name w:val="ReallySamllText Char"/>
    <w:rsid w:val="0010781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0781E"/>
    <w:rPr>
      <w:rFonts w:eastAsia="Times New Roman"/>
      <w:u w:val="single"/>
    </w:rPr>
  </w:style>
  <w:style w:type="character" w:customStyle="1" w:styleId="StyleStyleUnderlineTimesNewRoman11ptChar">
    <w:name w:val="Style Style Underline + Times New Roman + 11 pt Char"/>
    <w:link w:val="StyleStyleUnderlineTimesNewRoman11pt"/>
    <w:rsid w:val="0010781E"/>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0781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10781E"/>
    <w:rPr>
      <w:rFonts w:eastAsia="Times New Roman"/>
      <w:u w:val="single"/>
    </w:rPr>
  </w:style>
  <w:style w:type="character" w:customStyle="1" w:styleId="style10">
    <w:name w:val="style1"/>
    <w:rsid w:val="0010781E"/>
  </w:style>
  <w:style w:type="character" w:customStyle="1" w:styleId="pmtermsel">
    <w:name w:val="pmtermsel"/>
    <w:rsid w:val="0010781E"/>
  </w:style>
  <w:style w:type="character" w:customStyle="1" w:styleId="showipapr">
    <w:name w:val="show_ipapr"/>
    <w:rsid w:val="0010781E"/>
  </w:style>
  <w:style w:type="character" w:customStyle="1" w:styleId="dnindex">
    <w:name w:val="dnindex"/>
    <w:rsid w:val="0010781E"/>
  </w:style>
  <w:style w:type="character" w:customStyle="1" w:styleId="23">
    <w:name w:val="23"/>
    <w:rsid w:val="0010781E"/>
    <w:rPr>
      <w:rFonts w:ascii="Times New Roman" w:hAnsi="Times New Roman" w:cs="Arial"/>
      <w:bCs/>
      <w:sz w:val="20"/>
      <w:u w:val="single"/>
      <w:lang w:val="en-US" w:eastAsia="en-US" w:bidi="ar-SA"/>
    </w:rPr>
  </w:style>
  <w:style w:type="character" w:customStyle="1" w:styleId="33">
    <w:name w:val="33"/>
    <w:rsid w:val="0010781E"/>
    <w:rPr>
      <w:rFonts w:ascii="Times New Roman" w:hAnsi="Times New Roman" w:cs="Arial"/>
      <w:b/>
      <w:bCs/>
      <w:sz w:val="20"/>
      <w:u w:val="single"/>
      <w:lang w:val="en-US" w:eastAsia="en-US" w:bidi="ar-SA"/>
    </w:rPr>
  </w:style>
  <w:style w:type="character" w:customStyle="1" w:styleId="55">
    <w:name w:val="55"/>
    <w:rsid w:val="0010781E"/>
    <w:rPr>
      <w:rFonts w:cs="Arial"/>
      <w:bCs/>
      <w:sz w:val="20"/>
      <w:u w:val="single"/>
      <w:lang w:val="en-US" w:eastAsia="en-US" w:bidi="ar-SA"/>
    </w:rPr>
  </w:style>
  <w:style w:type="character" w:customStyle="1" w:styleId="authoraffil">
    <w:name w:val="authoraffil"/>
    <w:rsid w:val="0010781E"/>
  </w:style>
  <w:style w:type="character" w:customStyle="1" w:styleId="CharChar8">
    <w:name w:val="Char Char8"/>
    <w:rsid w:val="0010781E"/>
    <w:rPr>
      <w:rFonts w:ascii="Georgia" w:eastAsia="Times New Roman" w:hAnsi="Georgia"/>
      <w:b/>
      <w:bCs/>
      <w:sz w:val="30"/>
      <w:szCs w:val="28"/>
      <w:u w:val="single"/>
    </w:rPr>
  </w:style>
  <w:style w:type="character" w:customStyle="1" w:styleId="FontStyle13">
    <w:name w:val="Font Style13"/>
    <w:uiPriority w:val="99"/>
    <w:rsid w:val="0010781E"/>
    <w:rPr>
      <w:rFonts w:ascii="Constantia" w:hAnsi="Constantia" w:cs="Constantia"/>
      <w:sz w:val="18"/>
      <w:szCs w:val="18"/>
    </w:rPr>
  </w:style>
  <w:style w:type="character" w:customStyle="1" w:styleId="TagsCharCharCharChar">
    <w:name w:val="Tags Char Char Char Char"/>
    <w:rsid w:val="0010781E"/>
    <w:rPr>
      <w:rFonts w:ascii="Times New Roman" w:eastAsia="Times New Roman" w:hAnsi="Times New Roman" w:cs="Times New Roman"/>
      <w:b/>
      <w:sz w:val="24"/>
      <w:szCs w:val="24"/>
    </w:rPr>
  </w:style>
  <w:style w:type="character" w:customStyle="1" w:styleId="Citation1Char">
    <w:name w:val="Citation1 Char"/>
    <w:link w:val="Citation10"/>
    <w:locked/>
    <w:rsid w:val="0010781E"/>
    <w:rPr>
      <w:rFonts w:ascii="Georgia" w:hAnsi="Georgia"/>
      <w:b/>
      <w:u w:val="single"/>
    </w:rPr>
  </w:style>
  <w:style w:type="paragraph" w:customStyle="1" w:styleId="Citation10">
    <w:name w:val="Citation1"/>
    <w:basedOn w:val="Normal"/>
    <w:link w:val="Citation1Char"/>
    <w:qFormat/>
    <w:rsid w:val="0010781E"/>
    <w:rPr>
      <w:rFonts w:ascii="Georgia" w:hAnsi="Georgia"/>
      <w:b/>
      <w:u w:val="single"/>
    </w:rPr>
  </w:style>
  <w:style w:type="character" w:customStyle="1" w:styleId="TaglineChar">
    <w:name w:val="Tagline Char"/>
    <w:link w:val="Tagline0"/>
    <w:locked/>
    <w:rsid w:val="0010781E"/>
    <w:rPr>
      <w:rFonts w:ascii="Georgia" w:hAnsi="Georgia"/>
      <w:b/>
    </w:rPr>
  </w:style>
  <w:style w:type="paragraph" w:customStyle="1" w:styleId="Tagline0">
    <w:name w:val="Tagline"/>
    <w:basedOn w:val="Normal"/>
    <w:link w:val="TaglineChar"/>
    <w:qFormat/>
    <w:rsid w:val="0010781E"/>
    <w:rPr>
      <w:rFonts w:ascii="Georgia" w:hAnsi="Georgia"/>
      <w:b/>
    </w:rPr>
  </w:style>
  <w:style w:type="paragraph" w:customStyle="1" w:styleId="NothingCharCharChar">
    <w:name w:val="Nothing Char Char Char"/>
    <w:link w:val="NothingCharChar"/>
    <w:rsid w:val="0010781E"/>
    <w:pPr>
      <w:jc w:val="both"/>
    </w:pPr>
  </w:style>
  <w:style w:type="paragraph" w:customStyle="1" w:styleId="StyleLeft021">
    <w:name w:val="Style Left:  0.2&quot;1"/>
    <w:basedOn w:val="Normal"/>
    <w:uiPriority w:val="99"/>
    <w:rsid w:val="0010781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0781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0781E"/>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0781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0781E"/>
    <w:rPr>
      <w:rFonts w:eastAsia="Times New Roman"/>
      <w:u w:val="single"/>
      <w:bdr w:val="single" w:sz="4" w:space="0" w:color="auto"/>
    </w:rPr>
  </w:style>
  <w:style w:type="character" w:customStyle="1" w:styleId="boldcitationChar">
    <w:name w:val="bold citation Char"/>
    <w:rsid w:val="0010781E"/>
    <w:rPr>
      <w:rFonts w:ascii="Arial" w:hAnsi="Arial"/>
      <w:b/>
      <w:sz w:val="28"/>
      <w:szCs w:val="24"/>
      <w:u w:val="thick"/>
      <w:lang w:val="en-US" w:eastAsia="en-US" w:bidi="ar-SA"/>
    </w:rPr>
  </w:style>
  <w:style w:type="paragraph" w:customStyle="1" w:styleId="BlockTitle20">
    <w:name w:val="Block Title #2"/>
    <w:basedOn w:val="Normal"/>
    <w:uiPriority w:val="99"/>
    <w:rsid w:val="0010781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10781E"/>
    <w:rPr>
      <w:b/>
    </w:rPr>
  </w:style>
  <w:style w:type="character" w:customStyle="1" w:styleId="BoldunderlineChar3">
    <w:name w:val="Bold/underline Char"/>
    <w:rsid w:val="0010781E"/>
    <w:rPr>
      <w:rFonts w:eastAsia="SimSun"/>
      <w:b/>
      <w:noProof w:val="0"/>
      <w:sz w:val="24"/>
      <w:szCs w:val="24"/>
      <w:u w:val="single"/>
      <w:lang w:val="en-US" w:eastAsia="zh-CN" w:bidi="ar-SA"/>
    </w:rPr>
  </w:style>
  <w:style w:type="character" w:customStyle="1" w:styleId="underlinetextchar0">
    <w:name w:val="underlinetextchar"/>
    <w:rsid w:val="0010781E"/>
  </w:style>
  <w:style w:type="character" w:customStyle="1" w:styleId="boldciteChar1">
    <w:name w:val="bold cite Char1"/>
    <w:rsid w:val="0010781E"/>
    <w:rPr>
      <w:b/>
      <w:sz w:val="28"/>
      <w:u w:val="thick" w:color="000000"/>
    </w:rPr>
  </w:style>
  <w:style w:type="character" w:customStyle="1" w:styleId="tagCharCharChar1">
    <w:name w:val="tag Char Char Char1"/>
    <w:rsid w:val="0010781E"/>
    <w:rPr>
      <w:b/>
      <w:sz w:val="24"/>
      <w:lang w:val="en-US" w:eastAsia="en-US" w:bidi="ar-SA"/>
    </w:rPr>
  </w:style>
  <w:style w:type="character" w:customStyle="1" w:styleId="underlinecardChar0">
    <w:name w:val="underline card Char"/>
    <w:rsid w:val="0010781E"/>
    <w:rPr>
      <w:rFonts w:ascii="Arial" w:hAnsi="Arial"/>
      <w:sz w:val="18"/>
      <w:szCs w:val="24"/>
      <w:u w:val="single"/>
      <w:lang w:val="en-US" w:eastAsia="en-US" w:bidi="ar-SA"/>
    </w:rPr>
  </w:style>
  <w:style w:type="paragraph" w:customStyle="1" w:styleId="date-comments">
    <w:name w:val="date-comments"/>
    <w:basedOn w:val="Normal"/>
    <w:uiPriority w:val="99"/>
    <w:rsid w:val="0010781E"/>
    <w:pPr>
      <w:spacing w:before="100" w:beforeAutospacing="1" w:after="100" w:afterAutospacing="1"/>
    </w:pPr>
    <w:rPr>
      <w:rFonts w:ascii="Times" w:hAnsi="Times"/>
      <w:szCs w:val="20"/>
    </w:rPr>
  </w:style>
  <w:style w:type="character" w:customStyle="1" w:styleId="articleauthor0">
    <w:name w:val="articleauthor"/>
    <w:rsid w:val="0010781E"/>
  </w:style>
  <w:style w:type="character" w:customStyle="1" w:styleId="bodysubtoc">
    <w:name w:val="bodysubtoc"/>
    <w:rsid w:val="0010781E"/>
  </w:style>
  <w:style w:type="character" w:customStyle="1" w:styleId="lefttitlesmaller">
    <w:name w:val="lefttitlesmaller"/>
    <w:rsid w:val="0010781E"/>
  </w:style>
  <w:style w:type="character" w:customStyle="1" w:styleId="mb">
    <w:name w:val="mb"/>
    <w:rsid w:val="0010781E"/>
  </w:style>
  <w:style w:type="character" w:customStyle="1" w:styleId="submitted-date">
    <w:name w:val="submitted-date"/>
    <w:rsid w:val="0010781E"/>
  </w:style>
  <w:style w:type="character" w:customStyle="1" w:styleId="submitted-time">
    <w:name w:val="submitted-time"/>
    <w:rsid w:val="0010781E"/>
  </w:style>
  <w:style w:type="character" w:customStyle="1" w:styleId="A20">
    <w:name w:val="A2"/>
    <w:uiPriority w:val="99"/>
    <w:rsid w:val="0010781E"/>
    <w:rPr>
      <w:rFonts w:ascii="Sabon LT Std" w:hAnsi="Sabon LT Std" w:cs="Sabon LT Std" w:hint="default"/>
      <w:color w:val="000000"/>
      <w:sz w:val="15"/>
      <w:szCs w:val="15"/>
    </w:rPr>
  </w:style>
  <w:style w:type="character" w:customStyle="1" w:styleId="searchword">
    <w:name w:val="searchword"/>
    <w:rsid w:val="0010781E"/>
  </w:style>
  <w:style w:type="paragraph" w:customStyle="1" w:styleId="Heading2Char2CharChar12">
    <w:name w:val="Heading 2 Char2 Char Char12"/>
    <w:aliases w:val="Char Char Char Char Char Char1 Char Char Char Char Char1,Char Char22"/>
    <w:next w:val="Normal"/>
    <w:uiPriority w:val="99"/>
    <w:rsid w:val="0010781E"/>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10781E"/>
    <w:rPr>
      <w:rFonts w:ascii="Times New Roman" w:hAnsi="Times New Roman" w:cs="Times New Roman"/>
      <w:sz w:val="18"/>
      <w:szCs w:val="18"/>
    </w:rPr>
  </w:style>
  <w:style w:type="character" w:customStyle="1" w:styleId="bylines">
    <w:name w:val="bylines"/>
    <w:basedOn w:val="DefaultParagraphFont"/>
    <w:rsid w:val="0010781E"/>
  </w:style>
  <w:style w:type="character" w:customStyle="1" w:styleId="StyleStyleBoldUnderlineUnderlineIntenseEmphasis1apple-style-2">
    <w:name w:val="Style Style Bold UnderlineUnderlineIntense Emphasis1apple-style-...2"/>
    <w:basedOn w:val="DefaultParagraphFont"/>
    <w:rsid w:val="0010781E"/>
    <w:rPr>
      <w:b w:val="0"/>
      <w:bCs/>
      <w:sz w:val="22"/>
      <w:u w:val="single"/>
    </w:rPr>
  </w:style>
  <w:style w:type="character" w:customStyle="1" w:styleId="FontStyle57">
    <w:name w:val="Font Style57"/>
    <w:rsid w:val="0010781E"/>
    <w:rPr>
      <w:rFonts w:ascii="Georgia" w:hAnsi="Georgia" w:cs="Georgia"/>
      <w:b/>
      <w:bCs/>
      <w:sz w:val="14"/>
      <w:szCs w:val="14"/>
    </w:rPr>
  </w:style>
  <w:style w:type="character" w:customStyle="1" w:styleId="FontStyle89">
    <w:name w:val="Font Style89"/>
    <w:rsid w:val="0010781E"/>
    <w:rPr>
      <w:rFonts w:ascii="Times New Roman" w:hAnsi="Times New Roman" w:cs="Times New Roman"/>
      <w:b/>
      <w:bCs/>
      <w:smallCaps/>
      <w:spacing w:val="40"/>
      <w:sz w:val="16"/>
      <w:szCs w:val="16"/>
    </w:rPr>
  </w:style>
  <w:style w:type="character" w:customStyle="1" w:styleId="style3Char0">
    <w:name w:val="style 3 Char"/>
    <w:rsid w:val="0010781E"/>
    <w:rPr>
      <w:sz w:val="18"/>
      <w:szCs w:val="24"/>
      <w:lang w:val="en-US" w:eastAsia="en-US" w:bidi="ar-SA"/>
    </w:rPr>
  </w:style>
  <w:style w:type="paragraph" w:customStyle="1" w:styleId="003Cite">
    <w:name w:val="003Cite"/>
    <w:basedOn w:val="Normal"/>
    <w:rsid w:val="0010781E"/>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10781E"/>
    <w:pPr>
      <w:jc w:val="both"/>
    </w:pPr>
    <w:rPr>
      <w:b/>
      <w:color w:val="000000"/>
      <w:u w:val="single"/>
    </w:rPr>
  </w:style>
  <w:style w:type="character" w:customStyle="1" w:styleId="NormalBoldChar">
    <w:name w:val="Normal + Bold Char"/>
    <w:aliases w:val="Double Underline Char"/>
    <w:basedOn w:val="DefaultParagraphFont"/>
    <w:link w:val="NormalBold"/>
    <w:rsid w:val="0010781E"/>
    <w:rPr>
      <w:b/>
      <w:color w:val="000000"/>
      <w:u w:val="single"/>
    </w:rPr>
  </w:style>
  <w:style w:type="paragraph" w:customStyle="1" w:styleId="StyleCards12ptThickunderline">
    <w:name w:val="Style Cards + 12 pt Thick underline"/>
    <w:basedOn w:val="Normal"/>
    <w:link w:val="StyleCards12ptThickunderlineChar2"/>
    <w:rsid w:val="0010781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10781E"/>
    <w:rPr>
      <w:rFonts w:ascii="Times New Roman" w:eastAsia="Times New Roman" w:hAnsi="Times New Roman" w:cs="Times New Roman"/>
      <w:sz w:val="24"/>
      <w:u w:val="thick"/>
      <w:lang w:val="x-none" w:eastAsia="x-none"/>
    </w:rPr>
  </w:style>
  <w:style w:type="character" w:customStyle="1" w:styleId="BlockHeadingsChar1">
    <w:name w:val="Block Headings Char1"/>
    <w:rsid w:val="0010781E"/>
    <w:rPr>
      <w:b/>
      <w:caps/>
    </w:rPr>
  </w:style>
  <w:style w:type="character" w:customStyle="1" w:styleId="Longcite">
    <w:name w:val="Longcite"/>
    <w:rsid w:val="0010781E"/>
    <w:rPr>
      <w:sz w:val="16"/>
    </w:rPr>
  </w:style>
  <w:style w:type="paragraph" w:customStyle="1" w:styleId="NormalUnderline0">
    <w:name w:val="Normal + Underline"/>
    <w:basedOn w:val="Normal"/>
    <w:link w:val="NormalUnderlineChar0"/>
    <w:rsid w:val="0010781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10781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10781E"/>
    <w:rPr>
      <w:rFonts w:ascii="Bookman Old Style" w:hAnsi="Bookman Old Style" w:cs="Bookman Old Style"/>
      <w:sz w:val="16"/>
      <w:szCs w:val="16"/>
    </w:rPr>
  </w:style>
  <w:style w:type="character" w:customStyle="1" w:styleId="FontStyle17">
    <w:name w:val="Font Style17"/>
    <w:uiPriority w:val="99"/>
    <w:rsid w:val="0010781E"/>
    <w:rPr>
      <w:rFonts w:ascii="Book Antiqua" w:hAnsi="Book Antiqua" w:cs="Book Antiqua"/>
      <w:i/>
      <w:iCs/>
      <w:spacing w:val="10"/>
      <w:sz w:val="22"/>
      <w:szCs w:val="22"/>
    </w:rPr>
  </w:style>
  <w:style w:type="character" w:customStyle="1" w:styleId="FontStyle329">
    <w:name w:val="Font Style329"/>
    <w:basedOn w:val="DefaultParagraphFont"/>
    <w:uiPriority w:val="99"/>
    <w:rsid w:val="0010781E"/>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10781E"/>
  </w:style>
  <w:style w:type="character" w:customStyle="1" w:styleId="DateTimeChar">
    <w:name w:val="DateTime Char"/>
    <w:basedOn w:val="DefaultParagraphFont"/>
    <w:link w:val="DateTime"/>
    <w:uiPriority w:val="4"/>
    <w:rsid w:val="0010781E"/>
  </w:style>
  <w:style w:type="paragraph" w:customStyle="1" w:styleId="Lecture">
    <w:name w:val="Lecture"/>
    <w:next w:val="BodyText"/>
    <w:link w:val="LectureChar"/>
    <w:autoRedefine/>
    <w:uiPriority w:val="4"/>
    <w:qFormat/>
    <w:rsid w:val="0010781E"/>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10781E"/>
    <w:rPr>
      <w:rFonts w:ascii="Arial" w:eastAsiaTheme="minorHAnsi" w:hAnsi="Arial" w:cs="Arial"/>
      <w:spacing w:val="-10"/>
    </w:rPr>
  </w:style>
  <w:style w:type="character" w:customStyle="1" w:styleId="m3262662096238345512gmail-style13ptbold">
    <w:name w:val="m_3262662096238345512gmail-style13ptbold"/>
    <w:basedOn w:val="DefaultParagraphFont"/>
    <w:rsid w:val="0010781E"/>
  </w:style>
  <w:style w:type="character" w:customStyle="1" w:styleId="m-8559461887574130099gmail-styleunderline">
    <w:name w:val="m_-8559461887574130099gmail-styleunderline"/>
    <w:basedOn w:val="DefaultParagraphFont"/>
    <w:rsid w:val="0010781E"/>
  </w:style>
  <w:style w:type="paragraph" w:styleId="NoSpacing">
    <w:name w:val="No Spacing"/>
    <w:link w:val="NoSpacingChar"/>
    <w:uiPriority w:val="1"/>
    <w:qFormat/>
    <w:rsid w:val="0010781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iss.europa.eu/content/space-security-europe" TargetMode="External"/><Relationship Id="rId3" Type="http://schemas.openxmlformats.org/officeDocument/2006/relationships/customXml" Target="../customXml/item3.xml"/><Relationship Id="rId21" Type="http://schemas.openxmlformats.org/officeDocument/2006/relationships/hyperlink" Target="https://ispyphysiology.com/2020/05/21/how-physiologists-are-helping-patients-recover-from-covid-19/" TargetMode="External"/><Relationship Id="rId7" Type="http://schemas.openxmlformats.org/officeDocument/2006/relationships/settings" Target="settings.xml"/><Relationship Id="rId12" Type="http://schemas.openxmlformats.org/officeDocument/2006/relationships/hyperlink" Target="https://skyandtelescope.org/astronomy-news/starlink-space-debris/" TargetMode="External"/><Relationship Id="rId17" Type="http://schemas.openxmlformats.org/officeDocument/2006/relationships/hyperlink" Target="https://www.nature.com/articles/s41598-021-89909-7"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ulsr.org/articles/the-international-legal-regulation-of-space-debris" TargetMode="External"/><Relationship Id="rId20" Type="http://schemas.openxmlformats.org/officeDocument/2006/relationships/hyperlink" Target="https://www.livescience.com/space-junk-blocks-view-of-cosmo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atlas.com/space/orbital-fees-satellite-space-debri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kyandtelescope.org/astronomy-news/starlink-space-debris/"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www.americanbar.org/groups/business_law/publications/blt/2022/01/orbital-debris/" TargetMode="External"/><Relationship Id="rId19" Type="http://schemas.openxmlformats.org/officeDocument/2006/relationships/hyperlink" Target="https://www.armscontrol.org/act/2019-11/features/cyber-battles-nuclear-outcomes-dangerous-new-pathways-escalation"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ci-hub.se/10.1016/j.actaastro.2016.03.034" TargetMode="External"/><Relationship Id="rId22" Type="http://schemas.openxmlformats.org/officeDocument/2006/relationships/hyperlink" Target="https://www.defenseone.com/ideas/2021/12/nuclear-command-and-control-satellites-should-be-limits/1874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29</Pages>
  <Words>20781</Words>
  <Characters>109936</Characters>
  <Application>Microsoft Office Word</Application>
  <DocSecurity>0</DocSecurity>
  <Lines>1293</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130519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2022-02-18T20:37:00Z</dcterms:created>
  <dcterms:modified xsi:type="dcterms:W3CDTF">2022-02-18T22:56:00Z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