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95C9B" w14:textId="77777777" w:rsidR="00171375" w:rsidRDefault="00171375" w:rsidP="00171375">
      <w:pPr>
        <w:pStyle w:val="Heading3"/>
      </w:pPr>
      <w:r>
        <w:t>FW</w:t>
      </w:r>
    </w:p>
    <w:p w14:paraId="13D2A5B1" w14:textId="77777777" w:rsidR="00171375" w:rsidRDefault="00171375" w:rsidP="00171375">
      <w:pPr>
        <w:pStyle w:val="Heading4"/>
        <w:rPr>
          <w:i/>
        </w:rPr>
      </w:pPr>
      <w:r w:rsidRPr="002677ED">
        <w:rPr>
          <w:i/>
        </w:rPr>
        <w:t>Ethics must begin a priori</w:t>
      </w:r>
    </w:p>
    <w:p w14:paraId="132B22B0" w14:textId="77777777" w:rsidR="00171375" w:rsidRPr="00E65A67" w:rsidRDefault="00171375" w:rsidP="00171375">
      <w:pPr>
        <w:pStyle w:val="Heading4"/>
        <w:rPr>
          <w:sz w:val="8"/>
        </w:rPr>
      </w:pPr>
      <w:r>
        <w:t>A] Dogmatism Paradox – disregard the 1NC</w:t>
      </w:r>
    </w:p>
    <w:p w14:paraId="78DE73EE" w14:textId="77777777" w:rsidR="00171375" w:rsidRDefault="00171375" w:rsidP="00171375">
      <w:r w:rsidRPr="00D010E3">
        <w:rPr>
          <w:rStyle w:val="Style13ptBold"/>
        </w:rPr>
        <w:t>Sorensen</w:t>
      </w:r>
      <w:r>
        <w:t xml:space="preserve"> </w:t>
      </w:r>
      <w:proofErr w:type="spellStart"/>
      <w:r>
        <w:t>Sorensen</w:t>
      </w:r>
      <w:proofErr w:type="spellEnd"/>
      <w:r>
        <w:t xml:space="preserve">, Roy, </w:t>
      </w:r>
      <w:r w:rsidRPr="00F61760">
        <w:t>Professor of Philosophy at Washington University in St. Louis</w:t>
      </w:r>
      <w:r>
        <w:t xml:space="preserve">. "Epistemic Paradoxes.” Stanford Encyclopedia of Philosophy. 21 June 2006. </w:t>
      </w:r>
      <w:hyperlink r:id="rId11" w:history="1">
        <w:r w:rsidRPr="00D20E15">
          <w:rPr>
            <w:rStyle w:val="Hyperlink"/>
          </w:rPr>
          <w:t>https://plato.stanford.edu/entries/epistemic-paradoxes/</w:t>
        </w:r>
      </w:hyperlink>
      <w:r>
        <w:t xml:space="preserve">. </w:t>
      </w:r>
      <w:proofErr w:type="spellStart"/>
      <w:r>
        <w:t>PeteZ</w:t>
      </w:r>
      <w:proofErr w:type="spellEnd"/>
    </w:p>
    <w:p w14:paraId="091261EF" w14:textId="77777777" w:rsidR="00171375" w:rsidRDefault="00171375" w:rsidP="00171375">
      <w:pPr>
        <w:rPr>
          <w:sz w:val="16"/>
        </w:rPr>
      </w:pPr>
      <w:r w:rsidRPr="00D010E3">
        <w:rPr>
          <w:sz w:val="16"/>
        </w:rPr>
        <w:t xml:space="preserve">Saul </w:t>
      </w:r>
      <w:proofErr w:type="spellStart"/>
      <w:r w:rsidRPr="00D010E3">
        <w:rPr>
          <w:sz w:val="16"/>
        </w:rPr>
        <w:t>Kripke’s</w:t>
      </w:r>
      <w:proofErr w:type="spellEnd"/>
      <w:r w:rsidRPr="00D010E3">
        <w:rPr>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D010E3">
        <w:rPr>
          <w:sz w:val="16"/>
        </w:rPr>
        <w:t>Kripke</w:t>
      </w:r>
      <w:proofErr w:type="spellEnd"/>
      <w:r w:rsidRPr="00D010E3">
        <w:rPr>
          <w:sz w:val="16"/>
        </w:rPr>
        <w:t xml:space="preserve"> 2011). Gilbert Harman transmitted </w:t>
      </w:r>
      <w:proofErr w:type="spellStart"/>
      <w:r w:rsidRPr="00D010E3">
        <w:rPr>
          <w:sz w:val="16"/>
        </w:rPr>
        <w:t>Kripke’s</w:t>
      </w:r>
      <w:proofErr w:type="spellEnd"/>
      <w:r w:rsidRPr="00D010E3">
        <w:rPr>
          <w:sz w:val="16"/>
        </w:rPr>
        <w:t xml:space="preserve"> new paradox as follows:</w:t>
      </w:r>
    </w:p>
    <w:p w14:paraId="2143B3AA" w14:textId="77777777" w:rsidR="00171375" w:rsidRDefault="00171375" w:rsidP="00171375">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w:t>
      </w:r>
      <w:proofErr w:type="gramStart"/>
      <w:r w:rsidRPr="00D010E3">
        <w:rPr>
          <w:rStyle w:val="StyleUnderline"/>
        </w:rPr>
        <w:t>in a position</w:t>
      </w:r>
      <w:proofErr w:type="gramEnd"/>
      <w:r w:rsidRPr="00D010E3">
        <w:rPr>
          <w:rStyle w:val="StyleUnderline"/>
        </w:rPr>
        <w:t xml:space="preserve">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3D50502F" w14:textId="77777777" w:rsidR="00171375" w:rsidRDefault="00171375" w:rsidP="00171375">
      <w:pPr>
        <w:pStyle w:val="Heading4"/>
      </w:pPr>
      <w:r>
        <w:lastRenderedPageBreak/>
        <w:t xml:space="preserve">B] </w:t>
      </w:r>
      <w:r w:rsidRPr="000E44FE">
        <w:t xml:space="preserve">Negative arguments presuppose the </w:t>
      </w:r>
      <w:proofErr w:type="spellStart"/>
      <w:r w:rsidRPr="000E44FE">
        <w:t>aff</w:t>
      </w:r>
      <w:proofErr w:type="spellEnd"/>
      <w:r w:rsidRPr="000E44FE">
        <w:t xml:space="preserve"> being true since they begin with a descriptive premise about the affirmative such as the </w:t>
      </w:r>
      <w:proofErr w:type="spellStart"/>
      <w:r w:rsidRPr="000E44FE">
        <w:t>aff</w:t>
      </w:r>
      <w:proofErr w:type="spellEnd"/>
      <w:r w:rsidRPr="000E44FE">
        <w:t xml:space="preserve"> does x, and then justify why x is bad. However, if the </w:t>
      </w:r>
      <w:proofErr w:type="spellStart"/>
      <w:r w:rsidRPr="000E44FE">
        <w:t>aff</w:t>
      </w:r>
      <w:proofErr w:type="spellEnd"/>
      <w:r w:rsidRPr="000E44FE">
        <w:t xml:space="preserve"> does not have truth value, that entails the descriptive premise would also not have truth value, which is contradictory.</w:t>
      </w:r>
    </w:p>
    <w:p w14:paraId="4D20E33B" w14:textId="77777777" w:rsidR="00171375" w:rsidRPr="00C546C9" w:rsidRDefault="00171375" w:rsidP="00171375">
      <w:pPr>
        <w:pStyle w:val="Heading4"/>
      </w:pPr>
      <w:r>
        <w:rPr>
          <w:u w:val="single"/>
        </w:rPr>
        <w:t>C</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01BA2534" w14:textId="77777777" w:rsidR="00171375" w:rsidRDefault="00171375" w:rsidP="00171375">
      <w:pPr>
        <w:pStyle w:val="Heading4"/>
      </w:pPr>
      <w:r w:rsidRPr="00D853C5">
        <w:rPr>
          <w:u w:val="single"/>
        </w:rPr>
        <w:t xml:space="preserve">D] </w:t>
      </w:r>
      <w:r w:rsidRPr="001B30FD">
        <w:rPr>
          <w:u w:val="single"/>
        </w:rPr>
        <w:t>Decision Making Paradox</w:t>
      </w:r>
      <w:r>
        <w:t xml:space="preserve">- </w:t>
      </w:r>
      <w:proofErr w:type="gramStart"/>
      <w:r>
        <w:t>in order to</w:t>
      </w:r>
      <w:proofErr w:type="gramEnd"/>
      <w:r>
        <w:t xml:space="preserve"> judge we need a decision-making procedure to determine it is a good decision. But to </w:t>
      </w:r>
      <w:proofErr w:type="spellStart"/>
      <w:proofErr w:type="gramStart"/>
      <w:r>
        <w:t>chose</w:t>
      </w:r>
      <w:proofErr w:type="spellEnd"/>
      <w:proofErr w:type="gramEnd"/>
      <w:r>
        <w:t xml:space="preserve"> a decision-making procedure requires another meta level decision making procedure leading to infinite regress so just vote </w:t>
      </w:r>
      <w:proofErr w:type="spellStart"/>
      <w:r>
        <w:t>aff</w:t>
      </w:r>
      <w:proofErr w:type="spellEnd"/>
      <w:r>
        <w:t xml:space="preserve"> to break the paradox.</w:t>
      </w:r>
    </w:p>
    <w:p w14:paraId="5D31FC67" w14:textId="77777777" w:rsidR="00171375" w:rsidRPr="00C546C9" w:rsidRDefault="00171375" w:rsidP="00171375">
      <w:pPr>
        <w:pStyle w:val="Heading4"/>
      </w:pPr>
      <w:r>
        <w:rPr>
          <w:u w:val="single"/>
        </w:rPr>
        <w:t>E</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61ACE451" w14:textId="77777777" w:rsidR="00171375" w:rsidRDefault="00171375" w:rsidP="00171375">
      <w:pPr>
        <w:pStyle w:val="Heading4"/>
        <w:rPr>
          <w:rFonts w:cs="Calibri"/>
        </w:rPr>
      </w:pPr>
      <w:r>
        <w:rPr>
          <w:rFonts w:cs="Calibri"/>
        </w:rPr>
        <w:t>F</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40BFF3A8" w14:textId="77777777" w:rsidR="00171375" w:rsidRPr="00D853C5" w:rsidRDefault="00171375" w:rsidP="00171375">
      <w:pPr>
        <w:pStyle w:val="Heading4"/>
      </w:pPr>
      <w:r>
        <w:t xml:space="preserve">G] </w:t>
      </w:r>
      <w:r w:rsidRPr="00925D23">
        <w:rPr>
          <w:rFonts w:cs="Calibri"/>
          <w:u w:val="single"/>
        </w:rPr>
        <w:t>Transcendental Idealism</w:t>
      </w:r>
      <w:r w:rsidRPr="00925D23">
        <w:rPr>
          <w:rFonts w:cs="Calibri"/>
        </w:rPr>
        <w:t xml:space="preserve"> – what we see is not what is, but our representations of reality – only a priori knowledge is a lane to truth</w:t>
      </w:r>
      <w:r>
        <w:rPr>
          <w:rFonts w:cs="Calibri"/>
        </w:rPr>
        <w:t xml:space="preserve"> as perception is the lane to truth insofar as a lack of the subject removes material constitution and abstracts sensibility as it is then unknown.</w:t>
      </w:r>
    </w:p>
    <w:p w14:paraId="1EF35404" w14:textId="77777777" w:rsidR="00171375" w:rsidRPr="00C546C9" w:rsidRDefault="00171375" w:rsidP="00171375"/>
    <w:p w14:paraId="77EAEB13" w14:textId="77777777" w:rsidR="00171375" w:rsidRDefault="00171375" w:rsidP="00171375">
      <w:pPr>
        <w:pStyle w:val="Heading4"/>
      </w:pPr>
      <w:r w:rsidRPr="00F279F1">
        <w:rPr>
          <w:u w:val="single"/>
        </w:rPr>
        <w:t>That justifies universality</w:t>
      </w:r>
      <w:r>
        <w:t xml:space="preserve"> </w:t>
      </w:r>
      <w:r w:rsidRPr="00CE11B7">
        <w:t xml:space="preserve">–a priori principles like reason apply to everyone since they are independent of human experience and </w:t>
      </w:r>
      <w:r>
        <w:t>–</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0A493F00" w14:textId="77777777" w:rsidR="00171375" w:rsidRPr="00C546C9" w:rsidRDefault="00171375" w:rsidP="00171375"/>
    <w:p w14:paraId="3702A9A9" w14:textId="77777777" w:rsidR="00171375" w:rsidRDefault="00171375" w:rsidP="00171375">
      <w:pPr>
        <w:pStyle w:val="Heading4"/>
      </w:pPr>
      <w:r>
        <w:t>Additionally</w:t>
      </w:r>
      <w:r w:rsidRPr="0088077D">
        <w:t>:</w:t>
      </w:r>
    </w:p>
    <w:p w14:paraId="7C3376E2" w14:textId="77777777" w:rsidR="00171375" w:rsidRPr="00EB18FA" w:rsidRDefault="00171375" w:rsidP="00171375"/>
    <w:p w14:paraId="5D64A8AC" w14:textId="77777777" w:rsidR="00171375" w:rsidRDefault="00171375" w:rsidP="00171375">
      <w:pPr>
        <w:pStyle w:val="Heading4"/>
      </w:pPr>
      <w:r>
        <w:lastRenderedPageBreak/>
        <w:t>[A] Resource</w:t>
      </w:r>
      <w:r w:rsidRPr="00F73615">
        <w:t xml:space="preserve"> disparities—</w:t>
      </w:r>
      <w:r>
        <w:t>focusing</w:t>
      </w:r>
      <w:r w:rsidRPr="00F73615">
        <w:t xml:space="preserve"> on evidence privileges debaters with the most prep </w:t>
      </w:r>
      <w:r>
        <w:t>excluding</w:t>
      </w:r>
      <w:r w:rsidRPr="00F73615">
        <w:t xml:space="preserve"> lone-wolfs. A debate</w:t>
      </w:r>
      <w:r>
        <w:t>r</w:t>
      </w:r>
      <w:r w:rsidRPr="00F73615">
        <w:t xml:space="preserve"> under my framework can easily be won without any prep since minimal evidence </w:t>
      </w:r>
      <w:r>
        <w:t>is</w:t>
      </w:r>
      <w:r w:rsidRPr="00F73615">
        <w:t xml:space="preserve"> required. That pre-req to</w:t>
      </w:r>
      <w:r>
        <w:t xml:space="preserve"> accessing </w:t>
      </w:r>
      <w:r w:rsidRPr="00F73615">
        <w:t>the activity.</w:t>
      </w:r>
    </w:p>
    <w:p w14:paraId="79A7AFF6" w14:textId="77777777" w:rsidR="00171375" w:rsidRPr="00305C79" w:rsidRDefault="00171375" w:rsidP="00171375">
      <w:pPr>
        <w:pStyle w:val="Heading4"/>
        <w:rPr>
          <w:rFonts w:cs="Calibri"/>
        </w:rPr>
      </w:pPr>
      <w:r w:rsidRPr="00305C79">
        <w:rPr>
          <w:rFonts w:cs="Calibri"/>
        </w:rPr>
        <w:t>[</w:t>
      </w:r>
      <w:r>
        <w:rPr>
          <w:rFonts w:cs="Calibri"/>
        </w:rPr>
        <w:t>B</w:t>
      </w:r>
      <w:r w:rsidRPr="00305C79">
        <w:rPr>
          <w:rFonts w:cs="Calibri"/>
        </w:rPr>
        <w:t>] Practical identities – we find our lives worth living under practical identities such as student but that presupposes agency.</w:t>
      </w:r>
    </w:p>
    <w:p w14:paraId="31167CA2" w14:textId="77777777" w:rsidR="00171375" w:rsidRPr="00305C79" w:rsidRDefault="00171375" w:rsidP="00171375">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w:t>
      </w:r>
      <w:proofErr w:type="gramStart"/>
      <w:r w:rsidRPr="00305C79">
        <w:rPr>
          <w:sz w:val="16"/>
          <w:szCs w:val="16"/>
        </w:rPr>
        <w:t>2008-2009, and</w:t>
      </w:r>
      <w:proofErr w:type="gramEnd"/>
      <w:r w:rsidRPr="00305C79">
        <w:rPr>
          <w:sz w:val="16"/>
          <w:szCs w:val="16"/>
        </w:rPr>
        <w:t xml:space="preserve">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46B82DE4" w14:textId="77777777" w:rsidR="00171375" w:rsidRPr="00305C79" w:rsidRDefault="00171375" w:rsidP="00171375">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E41836">
        <w:rPr>
          <w:rStyle w:val="Emphasis"/>
        </w:rPr>
        <w:t xml:space="preserve">reflective </w:t>
      </w:r>
      <w:r w:rsidRPr="00305C79">
        <w:rPr>
          <w:rStyle w:val="Emphasis"/>
          <w:highlight w:val="green"/>
        </w:rPr>
        <w:t xml:space="preserve">structure </w:t>
      </w:r>
      <w:r w:rsidRPr="00E41836">
        <w:rPr>
          <w:rStyle w:val="Emphasis"/>
        </w:rPr>
        <w:t>of the mind is a source of</w:t>
      </w:r>
      <w:r w:rsidRPr="00305C79">
        <w:rPr>
          <w:rStyle w:val="Emphasis"/>
        </w:rPr>
        <w:t xml:space="preserve"> “self-consciousness” because it </w:t>
      </w:r>
      <w:r w:rsidRPr="00305C79">
        <w:rPr>
          <w:rStyle w:val="Emphasis"/>
          <w:highlight w:val="green"/>
        </w:rPr>
        <w:t xml:space="preserve">forces us to have </w:t>
      </w:r>
      <w:r w:rsidRPr="00E41836">
        <w:rPr>
          <w:rStyle w:val="Emphasis"/>
        </w:rPr>
        <w:t xml:space="preserve">a conception of </w:t>
      </w:r>
      <w:r w:rsidRPr="00305C79">
        <w:rPr>
          <w:rStyle w:val="Emphasis"/>
          <w:highlight w:val="green"/>
        </w:rPr>
        <w:t>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w:t>
      </w:r>
      <w:r w:rsidRPr="00E41836">
        <w:rPr>
          <w:sz w:val="16"/>
        </w:rPr>
        <w:t xml:space="preserve">deliberate. </w:t>
      </w:r>
      <w:r w:rsidRPr="00E41836">
        <w:rPr>
          <w:rStyle w:val="Emphasis"/>
        </w:rPr>
        <w:t xml:space="preserve">When you deliberate, it is as if there were something over and above </w:t>
      </w:r>
      <w:proofErr w:type="gramStart"/>
      <w:r w:rsidRPr="00E41836">
        <w:rPr>
          <w:rStyle w:val="Emphasis"/>
        </w:rPr>
        <w:t>all of</w:t>
      </w:r>
      <w:proofErr w:type="gramEnd"/>
      <w:r w:rsidRPr="00E41836">
        <w:rPr>
          <w:rStyle w:val="Emphasis"/>
        </w:rPr>
        <w:t xml:space="preserve"> your desires, something that is you</w:t>
      </w:r>
      <w:r w:rsidRPr="00305C79">
        <w:rPr>
          <w:rStyle w:val="Emphasis"/>
        </w:rPr>
        <w:t xml:space="preserve">, and </w:t>
      </w:r>
      <w:r w:rsidRPr="00305C79">
        <w:rPr>
          <w:rStyle w:val="Emphasis"/>
          <w:highlight w:val="green"/>
        </w:rPr>
        <w:t xml:space="preserve">that chooses which </w:t>
      </w:r>
      <w:r w:rsidRPr="00E41836">
        <w:rPr>
          <w:rStyle w:val="Emphasis"/>
        </w:rPr>
        <w:t>desire to act on. This means</w:t>
      </w:r>
      <w:r w:rsidRPr="00305C79">
        <w:rPr>
          <w:rStyle w:val="Emphasis"/>
        </w:rPr>
        <w:t xml:space="preserve"> that </w:t>
      </w:r>
      <w:r w:rsidRPr="00E41836">
        <w:rPr>
          <w:rStyle w:val="Emphasis"/>
        </w:rPr>
        <w:t>the principle or law by which you determine</w:t>
      </w:r>
      <w:r w:rsidRPr="00305C79">
        <w:rPr>
          <w:rStyle w:val="Emphasis"/>
        </w:rPr>
        <w:t xml:space="preserve"> your </w:t>
      </w:r>
      <w:r w:rsidRPr="00305C79">
        <w:rPr>
          <w:rStyle w:val="Emphasis"/>
          <w:highlight w:val="green"/>
        </w:rPr>
        <w:t xml:space="preserve">actions </w:t>
      </w:r>
      <w:r w:rsidRPr="00E41836">
        <w:rPr>
          <w:rStyle w:val="Emphasis"/>
        </w:rPr>
        <w:t xml:space="preserve">is one that </w:t>
      </w:r>
      <w:r w:rsidRPr="00305C79">
        <w:rPr>
          <w:rStyle w:val="Emphasis"/>
          <w:highlight w:val="green"/>
        </w:rPr>
        <w:t xml:space="preserve">you regard as </w:t>
      </w:r>
      <w:r w:rsidRPr="00E41836">
        <w:rPr>
          <w:rStyle w:val="Emphasis"/>
        </w:rPr>
        <w:t xml:space="preserve">being </w:t>
      </w:r>
      <w:r w:rsidRPr="00305C79">
        <w:rPr>
          <w:rStyle w:val="Emphasis"/>
          <w:highlight w:val="green"/>
        </w:rPr>
        <w:t xml:space="preserve">expressive </w:t>
      </w:r>
      <w:r w:rsidRPr="00E41836">
        <w:rPr>
          <w:rStyle w:val="Emphasis"/>
        </w:rPr>
        <w:t>of yourself. To</w:t>
      </w:r>
      <w:r w:rsidRPr="00305C79">
        <w:rPr>
          <w:rStyle w:val="Emphasis"/>
        </w:rPr>
        <w:t xml:space="preserve">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w:t>
      </w:r>
      <w:r w:rsidRPr="00E41836">
        <w:rPr>
          <w:sz w:val="16"/>
        </w:rPr>
        <w:t>is to</w:t>
      </w:r>
      <w:r w:rsidRPr="00305C79">
        <w:rPr>
          <w:sz w:val="16"/>
        </w:rPr>
        <w:t xml:space="preserve"> </w:t>
      </w:r>
      <w:r w:rsidRPr="00E41836">
        <w:rPr>
          <w:sz w:val="16"/>
        </w:rPr>
        <w:t xml:space="preserve">herself. </w:t>
      </w:r>
      <w:r w:rsidRPr="00E41836">
        <w:rPr>
          <w:rStyle w:val="Emphasis"/>
        </w:rPr>
        <w:t xml:space="preserve">The conception of </w:t>
      </w:r>
      <w:r w:rsidRPr="00305C79">
        <w:rPr>
          <w:rStyle w:val="Emphasis"/>
          <w:highlight w:val="green"/>
        </w:rPr>
        <w:t>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E41836">
        <w:rPr>
          <w:rStyle w:val="Emphasis"/>
        </w:rPr>
        <w:t xml:space="preserve">under which you find your life to be worth living and your actions to be worth undertaking. </w:t>
      </w:r>
      <w:proofErr w:type="gramStart"/>
      <w:r w:rsidRPr="00E41836">
        <w:rPr>
          <w:rStyle w:val="Emphasis"/>
        </w:rPr>
        <w:t>So</w:t>
      </w:r>
      <w:proofErr w:type="gramEnd"/>
      <w:r w:rsidRPr="00E41836">
        <w:rPr>
          <w:rStyle w:val="Emphasis"/>
        </w:rPr>
        <w:t xml:space="preserve"> I will call this a conception</w:t>
      </w:r>
      <w:r w:rsidRPr="00305C79">
        <w:rPr>
          <w:rStyle w:val="Emphasis"/>
        </w:rPr>
        <w:t xml:space="preserve"> of your </w:t>
      </w:r>
      <w:r w:rsidRPr="00305C79">
        <w:rPr>
          <w:rStyle w:val="Emphasis"/>
          <w:highlight w:val="green"/>
        </w:rPr>
        <w:t>practical identity.</w:t>
      </w:r>
      <w:r w:rsidRPr="00305C79">
        <w:rPr>
          <w:rStyle w:val="Emphasis"/>
        </w:rPr>
        <w:t xml:space="preserve"> Practical </w:t>
      </w:r>
      <w:r w:rsidRPr="00E41836">
        <w:rPr>
          <w:rStyle w:val="Emphasis"/>
        </w:rPr>
        <w:t>identity is a complex matter and for the average person there will be a jumble of such conceptions.</w:t>
      </w:r>
      <w:r w:rsidRPr="00E41836">
        <w:rPr>
          <w:sz w:val="16"/>
        </w:rPr>
        <w:t xml:space="preserve"> You are a human being, a woman or a man, an adherent of a certain religion, a member of an ethnic group, someone’s friend, and so on. And </w:t>
      </w:r>
      <w:proofErr w:type="gramStart"/>
      <w:r w:rsidRPr="00E41836">
        <w:rPr>
          <w:sz w:val="16"/>
        </w:rPr>
        <w:t>all of</w:t>
      </w:r>
      <w:proofErr w:type="gramEnd"/>
      <w:r w:rsidRPr="00E41836">
        <w:rPr>
          <w:sz w:val="16"/>
        </w:rPr>
        <w:t xml:space="preserve"> these identities give rise to reasons and obligations. </w:t>
      </w:r>
      <w:r w:rsidRPr="00E41836">
        <w:rPr>
          <w:rStyle w:val="Emphasis"/>
        </w:rPr>
        <w:t>Your reasons express your identity, your nature; your obligations spring from what that identity forbids</w:t>
      </w:r>
      <w:r w:rsidRPr="00E41836">
        <w:rPr>
          <w:sz w:val="16"/>
        </w:rPr>
        <w:t>.</w:t>
      </w:r>
    </w:p>
    <w:p w14:paraId="22C551E8" w14:textId="77777777" w:rsidR="00171375" w:rsidRPr="00E80998" w:rsidRDefault="00171375" w:rsidP="00171375">
      <w:pPr>
        <w:pStyle w:val="Heading4"/>
      </w:pPr>
      <w:r w:rsidRPr="00E80998">
        <w:lastRenderedPageBreak/>
        <w:t xml:space="preserve">Thus, the standard is consistency with the categorical imperative. </w:t>
      </w:r>
    </w:p>
    <w:p w14:paraId="06E3EF1A" w14:textId="77777777" w:rsidR="00171375" w:rsidRDefault="00171375" w:rsidP="00171375">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w:t>
      </w:r>
      <w:r>
        <w:t>]</w:t>
      </w:r>
      <w:r w:rsidRPr="0088077D">
        <w:t xml:space="preserve">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7158664C" w14:textId="77777777" w:rsidR="00171375" w:rsidRDefault="00171375" w:rsidP="00171375">
      <w:pPr>
        <w:pStyle w:val="Heading4"/>
      </w:pPr>
      <w:r w:rsidRPr="00C423B9">
        <w:rPr>
          <w:u w:val="single"/>
        </w:rPr>
        <w:t>[2] Consequences Fail:</w:t>
      </w:r>
      <w:r w:rsidRPr="00C423B9">
        <w:t xml:space="preserve"> </w:t>
      </w:r>
      <w:r>
        <w:t>a</w:t>
      </w:r>
      <w:r w:rsidRPr="00C423B9">
        <w:t xml:space="preserve">] </w:t>
      </w:r>
      <w:r>
        <w:t>Yes act/omission distinction – t</w:t>
      </w:r>
      <w:r w:rsidRPr="00C423B9">
        <w:t xml:space="preserve">here are infinite events occurring over which you have no control, so you can never be moral </w:t>
      </w:r>
      <w:r>
        <w:t>b</w:t>
      </w:r>
      <w:r w:rsidRPr="00C423B9">
        <w:t xml:space="preserve">] Every action has infinite stemming consequences so we can’t predict. </w:t>
      </w:r>
      <w:r>
        <w:t>c</w:t>
      </w:r>
      <w:r w:rsidRPr="00C423B9">
        <w:t xml:space="preserve">] Induction is circular because it </w:t>
      </w:r>
      <w:r>
        <w:t>assumes</w:t>
      </w:r>
      <w:r w:rsidRPr="00C423B9">
        <w:t xml:space="preserve"> nature will hold uniform </w:t>
      </w:r>
      <w:r>
        <w:t>d] aggregation impossible – impossible to measure pain and pleasure</w:t>
      </w:r>
      <w:r w:rsidRPr="00C423B9">
        <w:t xml:space="preserve"> </w:t>
      </w:r>
      <w:r>
        <w:t>e</w:t>
      </w:r>
      <w:r w:rsidRPr="00C423B9">
        <w:t xml:space="preserve">] Every action is infinitely divisible, only intents unify </w:t>
      </w:r>
    </w:p>
    <w:p w14:paraId="6759781B" w14:textId="77777777" w:rsidR="00171375" w:rsidRPr="00C05CBA" w:rsidRDefault="00171375" w:rsidP="00171375">
      <w:pPr>
        <w:pStyle w:val="Heading3"/>
        <w:spacing w:before="0" w:after="40" w:line="276" w:lineRule="auto"/>
        <w:rPr>
          <w:rFonts w:cs="Calibri"/>
        </w:rPr>
      </w:pPr>
      <w:r w:rsidRPr="00C05CBA">
        <w:rPr>
          <w:rFonts w:cs="Calibri"/>
        </w:rPr>
        <w:lastRenderedPageBreak/>
        <w:t>Advocacy</w:t>
      </w:r>
    </w:p>
    <w:p w14:paraId="6E617F72" w14:textId="77777777" w:rsidR="00171375" w:rsidRPr="00304C21" w:rsidRDefault="00171375" w:rsidP="00171375">
      <w:pPr>
        <w:pStyle w:val="Heading4"/>
        <w:rPr>
          <w:lang w:eastAsia="zh-CN"/>
        </w:rPr>
      </w:pPr>
      <w:r w:rsidRPr="00304C21">
        <w:t xml:space="preserve">Thus, the plan – </w:t>
      </w:r>
      <w:r w:rsidRPr="00304C21">
        <w:rPr>
          <w:lang w:eastAsia="zh-CN"/>
        </w:rPr>
        <w:t>Resolved: The appropriation of outer space by private entities is unjust. Definitions and enforcement in the doc and I’ll clarify in cross.</w:t>
      </w:r>
    </w:p>
    <w:p w14:paraId="2D6317E0" w14:textId="77777777" w:rsidR="00171375" w:rsidRDefault="00171375" w:rsidP="00171375">
      <w:r w:rsidRPr="00837244">
        <w:t>To</w:t>
      </w:r>
      <w:r>
        <w:t xml:space="preserve"> clarify we’ll defend implementation and a revision to the Outer Space Treaty that explicitly bans appropriation of outer space by private entities</w:t>
      </w:r>
    </w:p>
    <w:p w14:paraId="4D97AFBC" w14:textId="77777777" w:rsidR="00171375" w:rsidRPr="00C05CBA" w:rsidRDefault="00171375" w:rsidP="00171375">
      <w:pPr>
        <w:pStyle w:val="Heading3"/>
        <w:spacing w:before="0" w:after="40" w:line="276" w:lineRule="auto"/>
        <w:rPr>
          <w:rFonts w:cs="Calibri"/>
        </w:rPr>
      </w:pPr>
      <w:r w:rsidRPr="00C05CBA">
        <w:rPr>
          <w:rFonts w:cs="Calibri"/>
        </w:rPr>
        <w:lastRenderedPageBreak/>
        <w:t>Offense</w:t>
      </w:r>
    </w:p>
    <w:p w14:paraId="4F3DA473" w14:textId="77777777" w:rsidR="00171375" w:rsidRDefault="00171375" w:rsidP="00171375">
      <w:pPr>
        <w:pStyle w:val="Heading4"/>
      </w:pPr>
      <w:r>
        <w:t>[1] Privatization is bad</w:t>
      </w:r>
    </w:p>
    <w:p w14:paraId="0ADAB1DD" w14:textId="77777777" w:rsidR="00171375" w:rsidRPr="002B55F1" w:rsidRDefault="00171375" w:rsidP="00171375">
      <w:pPr>
        <w:pStyle w:val="Heading4"/>
      </w:pPr>
      <w:r>
        <w:t xml:space="preserve">[a] </w:t>
      </w:r>
      <w:r w:rsidRPr="002B55F1">
        <w:t xml:space="preserve">The OST </w:t>
      </w:r>
      <w:r>
        <w:t>allows</w:t>
      </w:r>
      <w:r w:rsidRPr="002B55F1">
        <w:t xml:space="preserve"> </w:t>
      </w:r>
      <w:r>
        <w:t>for</w:t>
      </w:r>
      <w:r w:rsidRPr="002B55F1">
        <w:t xml:space="preserve"> regions </w:t>
      </w:r>
      <w:r>
        <w:t>that c</w:t>
      </w:r>
      <w:r w:rsidRPr="002B55F1">
        <w:t xml:space="preserve">ould be under the exclusive control of corporations, while no government has authority. </w:t>
      </w:r>
    </w:p>
    <w:p w14:paraId="02E615D9" w14:textId="77777777" w:rsidR="00171375" w:rsidRPr="002B55F1" w:rsidRDefault="00171375" w:rsidP="00171375">
      <w:r w:rsidRPr="002B55F1">
        <w:rPr>
          <w:rStyle w:val="Style13ptBold"/>
        </w:rPr>
        <w:t>Ward 19</w:t>
      </w:r>
      <w:r>
        <w:t xml:space="preserve"> </w:t>
      </w:r>
      <w:r w:rsidRPr="002B55F1">
        <w:t xml:space="preserve">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w:t>
      </w:r>
      <w:proofErr w:type="spellStart"/>
      <w:r w:rsidRPr="002B55F1">
        <w:t>Buisnessweek</w:t>
      </w:r>
      <w:proofErr w:type="spellEnd"/>
      <w:r w:rsidRPr="002B55F1">
        <w:t xml:space="preserve">, The Economist, and Newsweek. He lives in New York City.) “The unintended consequences of </w:t>
      </w:r>
      <w:proofErr w:type="spellStart"/>
      <w:r w:rsidRPr="002B55F1">
        <w:t>privatising</w:t>
      </w:r>
      <w:proofErr w:type="spellEnd"/>
      <w:r w:rsidRPr="002B55F1">
        <w:t xml:space="preserve"> space,” </w:t>
      </w:r>
      <w:proofErr w:type="spellStart"/>
      <w:r w:rsidRPr="002B55F1">
        <w:t>ScienceFocus</w:t>
      </w:r>
      <w:proofErr w:type="spellEnd"/>
      <w:r w:rsidRPr="002B55F1">
        <w:t xml:space="preserve"> (Online version of BBC Science Focus Magazine). Nov. 6th, 2019. </w:t>
      </w:r>
      <w:hyperlink r:id="rId12" w:history="1">
        <w:r w:rsidRPr="002B55F1">
          <w:rPr>
            <w:rStyle w:val="Hyperlink"/>
          </w:rPr>
          <w:t>https://www.sciencefocus.com/space/the-unintended-consequences-of-privatising-space/</w:t>
        </w:r>
      </w:hyperlink>
      <w:r w:rsidRPr="002B55F1">
        <w:t xml:space="preserve"> </w:t>
      </w:r>
      <w:r>
        <w:t>SJMS</w:t>
      </w:r>
    </w:p>
    <w:p w14:paraId="4FE0DFE7" w14:textId="77777777" w:rsidR="00171375" w:rsidRPr="00386368" w:rsidRDefault="00171375" w:rsidP="00171375">
      <w:pPr>
        <w:rPr>
          <w:sz w:val="16"/>
        </w:rPr>
      </w:pPr>
      <w:r w:rsidRPr="00386368">
        <w:rPr>
          <w:rStyle w:val="Emphasis"/>
          <w:highlight w:val="green"/>
        </w:rPr>
        <w:t>Imagine</w:t>
      </w:r>
      <w:r w:rsidRPr="002B55F1">
        <w:rPr>
          <w:rStyle w:val="Emphasis"/>
        </w:rPr>
        <w:t xml:space="preserve"> a colony on</w:t>
      </w:r>
      <w:r>
        <w:rPr>
          <w:rStyle w:val="Emphasis"/>
        </w:rPr>
        <w:t xml:space="preserve"> </w:t>
      </w:r>
      <w:hyperlink r:id="rId13" w:history="1">
        <w:r w:rsidRPr="002B55F1">
          <w:rPr>
            <w:rStyle w:val="Emphasis"/>
          </w:rPr>
          <w:t>the Moon</w:t>
        </w:r>
      </w:hyperlink>
      <w:r w:rsidRPr="00386368">
        <w:rPr>
          <w:sz w:val="16"/>
        </w:rPr>
        <w:t xml:space="preserve"> or </w:t>
      </w:r>
      <w:hyperlink r:id="rId14" w:history="1">
        <w:r w:rsidRPr="00386368">
          <w:rPr>
            <w:rStyle w:val="Emphasis"/>
            <w:highlight w:val="green"/>
          </w:rPr>
          <w:t>Mars</w:t>
        </w:r>
      </w:hyperlink>
      <w:r w:rsidRPr="00386368">
        <w:rPr>
          <w:rStyle w:val="Emphasis"/>
          <w:highlight w:val="green"/>
        </w:rPr>
        <w:t xml:space="preserve"> run by a corporation.</w:t>
      </w:r>
      <w:r w:rsidRPr="002B55F1">
        <w:rPr>
          <w:rStyle w:val="Emphasis"/>
        </w:rPr>
        <w:t xml:space="preserve"> That </w:t>
      </w:r>
      <w:r w:rsidRPr="00386368">
        <w:rPr>
          <w:rStyle w:val="Emphasis"/>
          <w:highlight w:val="green"/>
        </w:rPr>
        <w:t>one company</w:t>
      </w:r>
      <w:r w:rsidRPr="002B55F1">
        <w:rPr>
          <w:rStyle w:val="Emphasis"/>
        </w:rPr>
        <w:t xml:space="preserve"> would </w:t>
      </w:r>
      <w:r w:rsidRPr="00386368">
        <w:rPr>
          <w:rStyle w:val="Emphasis"/>
          <w:highlight w:val="green"/>
        </w:rPr>
        <w:t>control everything</w:t>
      </w:r>
      <w:r w:rsidRPr="002B55F1">
        <w:rPr>
          <w:rStyle w:val="Emphasis"/>
        </w:rPr>
        <w:t xml:space="preserve"> the </w:t>
      </w:r>
      <w:r w:rsidRPr="00386368">
        <w:rPr>
          <w:rStyle w:val="Emphasis"/>
          <w:highlight w:val="green"/>
        </w:rPr>
        <w:t>colonists need to survive</w:t>
      </w:r>
      <w:r w:rsidRPr="00386368">
        <w:rPr>
          <w:sz w:val="16"/>
        </w:rPr>
        <w:t xml:space="preserve">, from the water to the oxygen to the food. That’s a </w:t>
      </w:r>
      <w:r w:rsidRPr="002B55F1">
        <w:rPr>
          <w:rStyle w:val="Emphasis"/>
        </w:rPr>
        <w:t>dangerous amount of power</w:t>
      </w:r>
      <w:r w:rsidRPr="00386368">
        <w:rPr>
          <w:sz w:val="16"/>
        </w:rPr>
        <w:t xml:space="preserve"> for any company, but it’s a very real scenario. </w:t>
      </w:r>
      <w:proofErr w:type="gramStart"/>
      <w:r w:rsidRPr="00386368">
        <w:rPr>
          <w:sz w:val="16"/>
        </w:rPr>
        <w:t>So</w:t>
      </w:r>
      <w:proofErr w:type="gramEnd"/>
      <w:r w:rsidRPr="00386368">
        <w:rPr>
          <w:sz w:val="16"/>
        </w:rPr>
        <w:t xml:space="preserve"> what stops a major corporation landing on the Moon and setting up a colony? One very old document. </w:t>
      </w:r>
      <w:hyperlink r:id="rId15" w:tgtFrame="_blank" w:history="1">
        <w:r w:rsidRPr="002B55F1">
          <w:rPr>
            <w:rStyle w:val="Emphasis"/>
          </w:rPr>
          <w:t xml:space="preserve">The </w:t>
        </w:r>
        <w:r w:rsidRPr="00386368">
          <w:rPr>
            <w:rStyle w:val="Emphasis"/>
            <w:highlight w:val="green"/>
          </w:rPr>
          <w:t>O</w:t>
        </w:r>
        <w:r w:rsidRPr="002B55F1">
          <w:rPr>
            <w:rStyle w:val="Emphasis"/>
          </w:rPr>
          <w:t xml:space="preserve">uter </w:t>
        </w:r>
        <w:r w:rsidRPr="00386368">
          <w:rPr>
            <w:rStyle w:val="Emphasis"/>
            <w:highlight w:val="green"/>
          </w:rPr>
          <w:t>S</w:t>
        </w:r>
        <w:r w:rsidRPr="002B55F1">
          <w:rPr>
            <w:rStyle w:val="Emphasis"/>
          </w:rPr>
          <w:t xml:space="preserve">pace </w:t>
        </w:r>
        <w:r w:rsidRPr="00386368">
          <w:rPr>
            <w:rStyle w:val="Emphasis"/>
            <w:highlight w:val="green"/>
          </w:rPr>
          <w:t>T</w:t>
        </w:r>
        <w:r w:rsidRPr="002B55F1">
          <w:rPr>
            <w:rStyle w:val="Emphasis"/>
          </w:rPr>
          <w:t>reaty</w:t>
        </w:r>
      </w:hyperlink>
      <w:r w:rsidRPr="00386368">
        <w:rPr>
          <w:sz w:val="16"/>
        </w:rPr>
        <w:t xml:space="preserve"> was signed in 1967 by </w:t>
      </w:r>
      <w:proofErr w:type="gramStart"/>
      <w:r w:rsidRPr="00386368">
        <w:rPr>
          <w:sz w:val="16"/>
        </w:rPr>
        <w:t>all of</w:t>
      </w:r>
      <w:proofErr w:type="gramEnd"/>
      <w:r w:rsidRPr="00386368">
        <w:rPr>
          <w:sz w:val="16"/>
        </w:rPr>
        <w:t xml:space="preserve"> the major space-faring nations, and </w:t>
      </w:r>
      <w:r w:rsidRPr="002B55F1">
        <w:rPr>
          <w:rStyle w:val="Emphasis"/>
        </w:rPr>
        <w:t xml:space="preserve">explicitly </w:t>
      </w:r>
      <w:r w:rsidRPr="00386368">
        <w:rPr>
          <w:rStyle w:val="Emphasis"/>
          <w:highlight w:val="green"/>
        </w:rPr>
        <w:t>states nobody can</w:t>
      </w:r>
      <w:r w:rsidRPr="002B55F1">
        <w:rPr>
          <w:rStyle w:val="Emphasis"/>
        </w:rPr>
        <w:t xml:space="preserve"> go to another planet or the Moon and </w:t>
      </w:r>
      <w:r w:rsidRPr="00386368">
        <w:rPr>
          <w:rStyle w:val="Emphasis"/>
          <w:highlight w:val="green"/>
        </w:rPr>
        <w:t>claim that territory</w:t>
      </w:r>
      <w:r w:rsidRPr="002B55F1">
        <w:rPr>
          <w:rStyle w:val="Emphasis"/>
        </w:rPr>
        <w:t xml:space="preserve"> for their own.</w:t>
      </w:r>
      <w:r>
        <w:rPr>
          <w:rStyle w:val="Emphasis"/>
        </w:rPr>
        <w:t xml:space="preserve"> </w:t>
      </w:r>
      <w:r w:rsidRPr="00386368">
        <w:rPr>
          <w:sz w:val="16"/>
        </w:rPr>
        <w:t xml:space="preserve">It’s a very important document, but </w:t>
      </w:r>
      <w:r w:rsidRPr="00386368">
        <w:rPr>
          <w:rStyle w:val="Emphasis"/>
          <w:highlight w:val="green"/>
        </w:rPr>
        <w:t>it’s flawed</w:t>
      </w:r>
      <w:r w:rsidRPr="002B55F1">
        <w:rPr>
          <w:rStyle w:val="Emphasis"/>
        </w:rPr>
        <w:t xml:space="preserve">. For one thing, the private space sector wasn’t around when the treaty was written so </w:t>
      </w:r>
      <w:r w:rsidRPr="00386368">
        <w:rPr>
          <w:rStyle w:val="Emphasis"/>
          <w:highlight w:val="green"/>
        </w:rPr>
        <w:t>it’s not clear how</w:t>
      </w:r>
      <w:r w:rsidRPr="002B55F1">
        <w:rPr>
          <w:rStyle w:val="Emphasis"/>
        </w:rPr>
        <w:t xml:space="preserve"> some of the </w:t>
      </w:r>
      <w:r w:rsidRPr="00386368">
        <w:rPr>
          <w:rStyle w:val="Emphasis"/>
          <w:highlight w:val="green"/>
        </w:rPr>
        <w:t>rules would be applied to private companies</w:t>
      </w:r>
      <w:r w:rsidRPr="002B55F1">
        <w:rPr>
          <w:rStyle w:val="Emphasis"/>
        </w:rPr>
        <w:t>.</w:t>
      </w:r>
      <w:r w:rsidRPr="00386368">
        <w:rPr>
          <w:sz w:val="16"/>
        </w:rPr>
        <w:t xml:space="preserve"> And secondly, </w:t>
      </w:r>
      <w:r w:rsidRPr="00386368">
        <w:rPr>
          <w:rStyle w:val="Emphasis"/>
          <w:highlight w:val="green"/>
        </w:rPr>
        <w:t>given</w:t>
      </w:r>
      <w:r w:rsidRPr="002B55F1">
        <w:rPr>
          <w:rStyle w:val="Emphasis"/>
        </w:rPr>
        <w:t xml:space="preserve"> the </w:t>
      </w:r>
      <w:r w:rsidRPr="00386368">
        <w:rPr>
          <w:rStyle w:val="Emphasis"/>
          <w:highlight w:val="green"/>
        </w:rPr>
        <w:t>ambitions of</w:t>
      </w:r>
      <w:r w:rsidRPr="002B55F1">
        <w:rPr>
          <w:rStyle w:val="Emphasis"/>
        </w:rPr>
        <w:t xml:space="preserve"> many countries and </w:t>
      </w:r>
      <w:r w:rsidRPr="00386368">
        <w:rPr>
          <w:rStyle w:val="Emphasis"/>
          <w:highlight w:val="green"/>
        </w:rPr>
        <w:t>corporations</w:t>
      </w:r>
      <w:r w:rsidRPr="002B55F1">
        <w:rPr>
          <w:rStyle w:val="Emphasis"/>
        </w:rPr>
        <w:t xml:space="preserve">, there’s no way it’s going to last much longer. Anyone with a plan to land on the Moon or Mars and stay there is going to run into the Outer Space Treaty, </w:t>
      </w:r>
      <w:r w:rsidRPr="00386368">
        <w:rPr>
          <w:rStyle w:val="Emphasis"/>
          <w:highlight w:val="green"/>
        </w:rPr>
        <w:t>and</w:t>
      </w:r>
      <w:r w:rsidRPr="002B55F1">
        <w:rPr>
          <w:rStyle w:val="Emphasis"/>
        </w:rPr>
        <w:t xml:space="preserve"> the </w:t>
      </w:r>
      <w:r w:rsidRPr="00386368">
        <w:rPr>
          <w:rStyle w:val="Emphasis"/>
          <w:highlight w:val="green"/>
        </w:rPr>
        <w:t>smart money</w:t>
      </w:r>
      <w:r w:rsidRPr="002B55F1">
        <w:rPr>
          <w:rStyle w:val="Emphasis"/>
        </w:rPr>
        <w:t xml:space="preserve"> is on the wealthy and powerful winning out against an old loophole-ridden document.</w:t>
      </w:r>
      <w:r>
        <w:rPr>
          <w:rStyle w:val="Emphasis"/>
        </w:rPr>
        <w:t xml:space="preserve"> </w:t>
      </w:r>
      <w:r w:rsidRPr="00386368">
        <w:rPr>
          <w:sz w:val="16"/>
        </w:rPr>
        <w:t xml:space="preserve">Politicians such as </w:t>
      </w:r>
      <w:r w:rsidRPr="00386368">
        <w:rPr>
          <w:rStyle w:val="Emphasis"/>
          <w:highlight w:val="green"/>
        </w:rPr>
        <w:t>Ted Cruz</w:t>
      </w:r>
      <w:r w:rsidRPr="00386368">
        <w:rPr>
          <w:sz w:val="16"/>
        </w:rPr>
        <w:t xml:space="preserve"> in the United States have </w:t>
      </w:r>
      <w:hyperlink r:id="rId16" w:tgtFrame="_blank" w:history="1">
        <w:r w:rsidRPr="00386368">
          <w:rPr>
            <w:rStyle w:val="Emphasis"/>
            <w:highlight w:val="green"/>
          </w:rPr>
          <w:t>already called for changes</w:t>
        </w:r>
      </w:hyperlink>
      <w:r>
        <w:rPr>
          <w:rStyle w:val="Emphasis"/>
        </w:rPr>
        <w:t xml:space="preserve"> </w:t>
      </w:r>
      <w:r w:rsidRPr="002B55F1">
        <w:rPr>
          <w:rStyle w:val="Emphasis"/>
        </w:rPr>
        <w:t xml:space="preserve">to be made to the treaty, and </w:t>
      </w:r>
      <w:r w:rsidRPr="00386368">
        <w:rPr>
          <w:rStyle w:val="Emphasis"/>
          <w:highlight w:val="green"/>
        </w:rPr>
        <w:t>given</w:t>
      </w:r>
      <w:r w:rsidRPr="002B55F1">
        <w:rPr>
          <w:rStyle w:val="Emphasis"/>
        </w:rPr>
        <w:t xml:space="preserve"> the increasing amounts of </w:t>
      </w:r>
      <w:r w:rsidRPr="00386368">
        <w:rPr>
          <w:rStyle w:val="Emphasis"/>
          <w:highlight w:val="green"/>
        </w:rPr>
        <w:t>money private space companies spend on lobbying</w:t>
      </w:r>
      <w:r w:rsidRPr="002B55F1">
        <w:rPr>
          <w:rStyle w:val="Emphasis"/>
        </w:rPr>
        <w:t xml:space="preserve"> in the United States</w:t>
      </w:r>
      <w:r w:rsidRPr="00386368">
        <w:rPr>
          <w:sz w:val="16"/>
        </w:rPr>
        <w:t xml:space="preserve">, more such attempts will follow. </w:t>
      </w:r>
      <w:r w:rsidRPr="00386368">
        <w:rPr>
          <w:rStyle w:val="Emphasis"/>
        </w:rPr>
        <w:t xml:space="preserve">It’s imperative that the space community </w:t>
      </w:r>
      <w:proofErr w:type="gramStart"/>
      <w:r w:rsidRPr="00386368">
        <w:rPr>
          <w:rStyle w:val="Emphasis"/>
        </w:rPr>
        <w:t>as a whole takes</w:t>
      </w:r>
      <w:proofErr w:type="gramEnd"/>
      <w:r w:rsidRPr="00386368">
        <w:rPr>
          <w:rStyle w:val="Emphasis"/>
        </w:rPr>
        <w:t xml:space="preserve"> this issue on to ensure the needs of all, and not just the private sector, are taken into account should any alterations be made.</w:t>
      </w:r>
      <w:r>
        <w:rPr>
          <w:rStyle w:val="Emphasis"/>
        </w:rPr>
        <w:t xml:space="preserve"> </w:t>
      </w:r>
      <w:r w:rsidRPr="00386368">
        <w:rPr>
          <w:sz w:val="16"/>
        </w:rPr>
        <w:t xml:space="preserve">The further we </w:t>
      </w:r>
      <w:proofErr w:type="gramStart"/>
      <w:r w:rsidRPr="00386368">
        <w:rPr>
          <w:sz w:val="16"/>
        </w:rPr>
        <w:t>look into</w:t>
      </w:r>
      <w:proofErr w:type="gramEnd"/>
      <w:r w:rsidRPr="00386368">
        <w:rPr>
          <w:sz w:val="16"/>
        </w:rPr>
        <w:t xml:space="preserve"> the future of humans in space, the more reality resembles science fiction. That’s why it’s difficult to make people take the issues which could potentially arise seriously. </w:t>
      </w:r>
      <w:r w:rsidRPr="00386368">
        <w:rPr>
          <w:rStyle w:val="Emphasis"/>
        </w:rPr>
        <w:t xml:space="preserve">But now is the time to consider the problems that could arise from a </w:t>
      </w:r>
      <w:proofErr w:type="gramStart"/>
      <w:r w:rsidRPr="00386368">
        <w:rPr>
          <w:rStyle w:val="Emphasis"/>
        </w:rPr>
        <w:t>commercially-led</w:t>
      </w:r>
      <w:proofErr w:type="gramEnd"/>
      <w:r w:rsidRPr="00386368">
        <w:rPr>
          <w:rStyle w:val="Emphasis"/>
        </w:rPr>
        <w:t xml:space="preserve"> space race, and take the necessary small steps now to avoid</w:t>
      </w:r>
      <w:r w:rsidRPr="00386368">
        <w:rPr>
          <w:sz w:val="16"/>
        </w:rPr>
        <w:t xml:space="preserve"> potentially disastrous consequences in the future.</w:t>
      </w:r>
    </w:p>
    <w:p w14:paraId="00FA71FF" w14:textId="77777777" w:rsidR="00171375" w:rsidRDefault="00171375" w:rsidP="00171375">
      <w:pPr>
        <w:rPr>
          <w:rFonts w:ascii="Times New Roman" w:hAnsi="Times New Roman" w:cs="Times New Roman"/>
          <w:sz w:val="24"/>
        </w:rPr>
      </w:pPr>
    </w:p>
    <w:p w14:paraId="22F3FC49" w14:textId="77777777" w:rsidR="00171375" w:rsidRPr="002B55F1" w:rsidRDefault="00171375" w:rsidP="00171375">
      <w:pPr>
        <w:pStyle w:val="Heading4"/>
      </w:pPr>
      <w:r>
        <w:t xml:space="preserve">[b] </w:t>
      </w:r>
      <w:r w:rsidRPr="002B55F1">
        <w:t xml:space="preserve">That’s an instance of a unilateral will governing individuals while </w:t>
      </w:r>
      <w:r>
        <w:t>universal decision making is absent</w:t>
      </w:r>
      <w:r w:rsidRPr="002B55F1">
        <w:t>. This is an unjust state</w:t>
      </w:r>
      <w:r>
        <w:t xml:space="preserve"> which violates people’s freedoms and violates the categorical imperative.</w:t>
      </w:r>
    </w:p>
    <w:p w14:paraId="05223C4A" w14:textId="77777777" w:rsidR="00171375" w:rsidRPr="00CC51B8" w:rsidRDefault="00171375" w:rsidP="00171375">
      <w:proofErr w:type="spellStart"/>
      <w:r w:rsidRPr="00CC51B8">
        <w:rPr>
          <w:rStyle w:val="Style13ptBold"/>
        </w:rPr>
        <w:t>Cordelli</w:t>
      </w:r>
      <w:proofErr w:type="spellEnd"/>
      <w:r w:rsidRPr="00CC51B8">
        <w:rPr>
          <w:rStyle w:val="Style13ptBold"/>
        </w:rPr>
        <w:t xml:space="preserve"> 16</w:t>
      </w:r>
      <w:r>
        <w:t xml:space="preserve"> </w:t>
      </w:r>
      <w:r w:rsidRPr="00CC51B8">
        <w:t xml:space="preserve">Chiara </w:t>
      </w:r>
      <w:proofErr w:type="spellStart"/>
      <w:r w:rsidRPr="00CC51B8">
        <w:t>Cordelli</w:t>
      </w:r>
      <w:proofErr w:type="spellEnd"/>
      <w:r>
        <w:t xml:space="preserve"> [</w:t>
      </w:r>
      <w:r w:rsidRPr="00CC51B8">
        <w:t xml:space="preserve">Chiara </w:t>
      </w:r>
      <w:proofErr w:type="spellStart"/>
      <w:r w:rsidRPr="00CC51B8">
        <w:t>Cordelli</w:t>
      </w:r>
      <w:proofErr w:type="spellEnd"/>
      <w:r w:rsidRPr="00CC51B8">
        <w:t xml:space="preserve">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author of The Privatized State (Princeton University Press, 2020), which was awarded the 2021 </w:t>
      </w:r>
      <w:r w:rsidRPr="00CC51B8">
        <w:lastRenderedPageBreak/>
        <w:t xml:space="preserve">ECPR political theory prize for best first book in political theory. She is also the co-editor of, and a contributor to, Philanthropy in Democratic Societies (University of Chicago Press, 2016).  </w:t>
      </w:r>
      <w:r>
        <w:t xml:space="preserve">-- </w:t>
      </w:r>
      <w:hyperlink r:id="rId17"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0D6F919B" w14:textId="77777777" w:rsidR="00171375" w:rsidRPr="00E402E3" w:rsidRDefault="00171375" w:rsidP="00171375">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 xml:space="preserve">incapable of acting </w:t>
      </w:r>
      <w:proofErr w:type="spellStart"/>
      <w:r w:rsidRPr="00E402E3">
        <w:rPr>
          <w:rStyle w:val="Emphasis"/>
          <w:highlight w:val="green"/>
        </w:rPr>
        <w:t>omnilaterally</w:t>
      </w:r>
      <w:proofErr w:type="spellEnd"/>
      <w:r w:rsidRPr="000B1E63">
        <w:rPr>
          <w:rStyle w:val="Emphasis"/>
        </w:rPr>
        <w:t xml:space="preserve">, even if their actions are </w:t>
      </w:r>
      <w:proofErr w:type="spellStart"/>
      <w:r w:rsidRPr="000B1E63">
        <w:rPr>
          <w:rStyle w:val="Emphasis"/>
        </w:rPr>
        <w:t>omnilaterally</w:t>
      </w:r>
      <w:proofErr w:type="spellEnd"/>
      <w:r w:rsidRPr="000B1E63">
        <w:rPr>
          <w:rStyle w:val="Emphasis"/>
        </w:rPr>
        <w:t xml:space="preserve"> authorized by government</w:t>
      </w:r>
      <w:r w:rsidRPr="00E402E3">
        <w:rPr>
          <w:sz w:val="16"/>
        </w:rPr>
        <w:t xml:space="preserve"> through some delegation mechanism, </w:t>
      </w:r>
      <w:proofErr w:type="gramStart"/>
      <w:r w:rsidRPr="00E402E3">
        <w:rPr>
          <w:sz w:val="16"/>
        </w:rPr>
        <w:t>e.g.</w:t>
      </w:r>
      <w:proofErr w:type="gramEnd"/>
      <w:r w:rsidRPr="00E402E3">
        <w:rPr>
          <w:sz w:val="16"/>
        </w:rPr>
        <w:t xml:space="preserve"> a voluntary contract. </w:t>
      </w:r>
      <w:proofErr w:type="spellStart"/>
      <w:r w:rsidRPr="00E402E3">
        <w:rPr>
          <w:rStyle w:val="Emphasis"/>
          <w:highlight w:val="green"/>
        </w:rPr>
        <w:t>Omnilateralness</w:t>
      </w:r>
      <w:proofErr w:type="spellEnd"/>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 xml:space="preserve">the practical realization of the juridical idea of an </w:t>
      </w:r>
      <w:proofErr w:type="spellStart"/>
      <w:r w:rsidRPr="000B1E63">
        <w:rPr>
          <w:rStyle w:val="Emphasis"/>
        </w:rPr>
        <w:t>omnilateral</w:t>
      </w:r>
      <w:proofErr w:type="spellEnd"/>
      <w:r w:rsidRPr="000B1E63">
        <w:rPr>
          <w:rStyle w:val="Emphasis"/>
        </w:rPr>
        <w:t xml:space="preserve">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E402E3">
        <w:rPr>
          <w:sz w:val="16"/>
        </w:rPr>
        <w:t>omnilateral</w:t>
      </w:r>
      <w:proofErr w:type="spellEnd"/>
      <w:r w:rsidRPr="00E402E3">
        <w:rPr>
          <w:sz w:val="16"/>
        </w:rPr>
        <w:t xml:space="preserve">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 xml:space="preserve">to make an action the </w:t>
      </w:r>
      <w:proofErr w:type="spellStart"/>
      <w:r w:rsidRPr="00E402E3">
        <w:rPr>
          <w:rStyle w:val="Emphasis"/>
        </w:rPr>
        <w:t>omnilateral</w:t>
      </w:r>
      <w:proofErr w:type="spellEnd"/>
      <w:r w:rsidRPr="00E402E3">
        <w:rPr>
          <w:rStyle w:val="Emphasis"/>
        </w:rPr>
        <w:t xml:space="preserve">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 xml:space="preserve">cannot count as </w:t>
      </w:r>
      <w:proofErr w:type="spellStart"/>
      <w:r w:rsidRPr="002B55F1">
        <w:rPr>
          <w:rStyle w:val="Emphasis"/>
          <w:highlight w:val="green"/>
        </w:rPr>
        <w:t>omnilateral</w:t>
      </w:r>
      <w:proofErr w:type="spellEnd"/>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w:t>
      </w:r>
      <w:proofErr w:type="gramStart"/>
      <w:r w:rsidRPr="00E402E3">
        <w:rPr>
          <w:rStyle w:val="Emphasis"/>
        </w:rPr>
        <w:t>so as to</w:t>
      </w:r>
      <w:proofErr w:type="gramEnd"/>
      <w:r w:rsidRPr="00E402E3">
        <w:rPr>
          <w:rStyle w:val="Emphasis"/>
        </w:rPr>
        <w:t xml:space="preserve">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w:t>
      </w:r>
      <w:proofErr w:type="spellStart"/>
      <w:r w:rsidRPr="00E402E3">
        <w:rPr>
          <w:sz w:val="16"/>
        </w:rPr>
        <w:t>Rorty’s</w:t>
      </w:r>
      <w:proofErr w:type="spellEnd"/>
      <w:r w:rsidRPr="00E402E3">
        <w:rPr>
          <w:sz w:val="16"/>
        </w:rPr>
        <w:t xml:space="preserve"> nonfoundational defense of bureaucracy as stated in the opening epigraph, since </w:t>
      </w:r>
      <w:r w:rsidRPr="00E402E3">
        <w:rPr>
          <w:rStyle w:val="Emphasis"/>
        </w:rPr>
        <w:t xml:space="preserve">only agents who are appropriately embedded within a bureaucratic structure, properly understood, are, in many </w:t>
      </w:r>
      <w:r w:rsidRPr="00E402E3">
        <w:rPr>
          <w:rStyle w:val="Emphasis"/>
        </w:rPr>
        <w:lastRenderedPageBreak/>
        <w:t xml:space="preserve">cases, capable of acting </w:t>
      </w:r>
      <w:proofErr w:type="spellStart"/>
      <w:r w:rsidRPr="00E402E3">
        <w:rPr>
          <w:rStyle w:val="Emphasis"/>
        </w:rPr>
        <w:t>omnilaterally</w:t>
      </w:r>
      <w:proofErr w:type="spellEnd"/>
      <w:r w:rsidRPr="00E402E3">
        <w:rPr>
          <w:rStyle w:val="Emphasis"/>
        </w:rPr>
        <w:t xml:space="preserve">.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 xml:space="preserve">through an interpretation of Kant, I explain in what sense the state, defined as an </w:t>
      </w:r>
      <w:proofErr w:type="spellStart"/>
      <w:r w:rsidRPr="00E402E3">
        <w:rPr>
          <w:rStyle w:val="Emphasis"/>
        </w:rPr>
        <w:t>omnilateral</w:t>
      </w:r>
      <w:proofErr w:type="spellEnd"/>
      <w:r w:rsidRPr="00E402E3">
        <w:rPr>
          <w:rStyle w:val="Emphasis"/>
        </w:rPr>
        <w:t xml:space="preserve">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w:t>
      </w:r>
      <w:proofErr w:type="spellStart"/>
      <w:r w:rsidRPr="00E402E3">
        <w:rPr>
          <w:sz w:val="16"/>
        </w:rPr>
        <w:t>omnilateral</w:t>
      </w:r>
      <w:proofErr w:type="spellEnd"/>
      <w:r w:rsidRPr="00E402E3">
        <w:rPr>
          <w:sz w:val="16"/>
        </w:rPr>
        <w:t xml:space="preserve">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0C31914F" w14:textId="77777777" w:rsidR="00171375" w:rsidRDefault="00171375" w:rsidP="00171375">
      <w:pPr>
        <w:pStyle w:val="Heading4"/>
      </w:pPr>
      <w:r>
        <w:t xml:space="preserve">[2] The categorical imperative rejects states and companies desires to profit </w:t>
      </w:r>
      <w:proofErr w:type="gramStart"/>
      <w:r>
        <w:t>off of</w:t>
      </w:r>
      <w:proofErr w:type="gramEnd"/>
      <w:r>
        <w:t xml:space="preserve"> space for themselves. </w:t>
      </w:r>
    </w:p>
    <w:p w14:paraId="64A0430D" w14:textId="77777777" w:rsidR="00171375" w:rsidRDefault="00171375" w:rsidP="00171375">
      <w:pPr>
        <w:rPr>
          <w:rStyle w:val="apple-converted-space"/>
          <w:rFonts w:eastAsiaTheme="majorEastAsia"/>
          <w:color w:val="000000"/>
        </w:rPr>
      </w:pPr>
      <w:r>
        <w:rPr>
          <w:rStyle w:val="Style13ptBold"/>
        </w:rPr>
        <w:t>Wurth 19</w:t>
      </w:r>
      <w:r>
        <w:rPr>
          <w:color w:val="000000"/>
        </w:rPr>
        <w:t>Wurth, Nicolas. “SPACE ETHICS IN INTERNATIONAL SPACE LAW: ADVANCEMENT AND ENFORCEABILITY.”</w:t>
      </w:r>
      <w:r>
        <w:rPr>
          <w:rStyle w:val="apple-converted-space"/>
          <w:rFonts w:eastAsiaTheme="majorEastAsia"/>
          <w:color w:val="000000"/>
        </w:rPr>
        <w:t xml:space="preserve"> </w:t>
      </w:r>
      <w:r>
        <w:rPr>
          <w:i/>
          <w:iCs/>
          <w:color w:val="000000"/>
        </w:rPr>
        <w:t xml:space="preserve">University of </w:t>
      </w:r>
      <w:proofErr w:type="gramStart"/>
      <w:r>
        <w:rPr>
          <w:i/>
          <w:iCs/>
          <w:color w:val="000000"/>
        </w:rPr>
        <w:t>Luxembourg</w:t>
      </w:r>
      <w:r>
        <w:rPr>
          <w:rStyle w:val="apple-converted-space"/>
          <w:rFonts w:eastAsiaTheme="majorEastAsia"/>
          <w:i/>
          <w:iCs/>
          <w:color w:val="000000"/>
        </w:rPr>
        <w:t xml:space="preserve"> </w:t>
      </w:r>
      <w:r>
        <w:rPr>
          <w:color w:val="000000"/>
        </w:rPr>
        <w:t>,</w:t>
      </w:r>
      <w:proofErr w:type="gramEnd"/>
      <w:r>
        <w:rPr>
          <w:color w:val="000000"/>
        </w:rPr>
        <w:t xml:space="preserve"> 2019.</w:t>
      </w:r>
      <w:r>
        <w:rPr>
          <w:rStyle w:val="apple-converted-space"/>
          <w:rFonts w:eastAsiaTheme="majorEastAsia"/>
          <w:color w:val="000000"/>
        </w:rPr>
        <w:t xml:space="preserve"> SJEP</w:t>
      </w:r>
    </w:p>
    <w:p w14:paraId="73392685" w14:textId="77777777" w:rsidR="00171375" w:rsidRDefault="00171375" w:rsidP="00171375">
      <w:pPr>
        <w:rPr>
          <w:rStyle w:val="Emphasis"/>
        </w:rPr>
      </w:pPr>
      <w:r w:rsidRPr="007B098B">
        <w:t xml:space="preserve">Hans Jonas, </w:t>
      </w:r>
      <w:proofErr w:type="spellStart"/>
      <w:r w:rsidRPr="007B098B">
        <w:t>german</w:t>
      </w:r>
      <w:proofErr w:type="spellEnd"/>
      <w:r w:rsidRPr="007B098B">
        <w:t xml:space="preserve"> philosopher, studied the concept of ethics related to Kant’s “Categorical Imperative” under the angle of modern technology allowing humans to surpass their own frontiers.10 </w:t>
      </w:r>
      <w:r w:rsidRPr="007B098B">
        <w:rPr>
          <w:rStyle w:val="Emphasis"/>
        </w:rPr>
        <w:t xml:space="preserve">By </w:t>
      </w:r>
      <w:r w:rsidRPr="007B098B">
        <w:rPr>
          <w:rStyle w:val="Emphasis"/>
          <w:highlight w:val="green"/>
        </w:rPr>
        <w:t>extending</w:t>
      </w:r>
      <w:r w:rsidRPr="007B098B">
        <w:rPr>
          <w:rStyle w:val="Emphasis"/>
        </w:rPr>
        <w:t xml:space="preserve"> the aforementioned </w:t>
      </w:r>
      <w:r w:rsidRPr="007B098B">
        <w:rPr>
          <w:rStyle w:val="Emphasis"/>
          <w:highlight w:val="green"/>
        </w:rPr>
        <w:t>Categorical Imperative to</w:t>
      </w:r>
      <w:r w:rsidRPr="007B098B">
        <w:rPr>
          <w:rStyle w:val="Emphasis"/>
        </w:rPr>
        <w:t xml:space="preserve"> modern technologies, (which includes </w:t>
      </w:r>
      <w:r w:rsidRPr="007B098B">
        <w:rPr>
          <w:rStyle w:val="Emphasis"/>
          <w:highlight w:val="green"/>
        </w:rPr>
        <w:t>space</w:t>
      </w:r>
      <w:r w:rsidRPr="007B098B">
        <w:rPr>
          <w:rStyle w:val="Emphasis"/>
        </w:rPr>
        <w:t xml:space="preserve"> activities) he wrote: “Act that the effects of your action are </w:t>
      </w:r>
      <w:r w:rsidRPr="007B098B">
        <w:rPr>
          <w:rStyle w:val="Emphasis"/>
          <w:highlight w:val="green"/>
        </w:rPr>
        <w:t>compatible</w:t>
      </w:r>
      <w:r w:rsidRPr="007B098B">
        <w:rPr>
          <w:rStyle w:val="Emphasis"/>
        </w:rPr>
        <w:t xml:space="preserve"> </w:t>
      </w:r>
      <w:r w:rsidRPr="007B098B">
        <w:rPr>
          <w:rStyle w:val="Emphasis"/>
          <w:highlight w:val="green"/>
        </w:rPr>
        <w:t>with</w:t>
      </w:r>
      <w:r w:rsidRPr="007B098B">
        <w:rPr>
          <w:rStyle w:val="Emphasis"/>
        </w:rPr>
        <w:t xml:space="preserve"> the </w:t>
      </w:r>
      <w:r w:rsidRPr="007B098B">
        <w:rPr>
          <w:rStyle w:val="Emphasis"/>
          <w:highlight w:val="green"/>
        </w:rPr>
        <w:t>permanence</w:t>
      </w:r>
      <w:r w:rsidRPr="007B098B">
        <w:rPr>
          <w:rStyle w:val="Emphasis"/>
        </w:rPr>
        <w:t xml:space="preserve"> </w:t>
      </w:r>
      <w:r w:rsidRPr="007B098B">
        <w:rPr>
          <w:rStyle w:val="Emphasis"/>
          <w:highlight w:val="green"/>
        </w:rPr>
        <w:t>of</w:t>
      </w:r>
      <w:r w:rsidRPr="007B098B">
        <w:rPr>
          <w:rStyle w:val="Emphasis"/>
        </w:rPr>
        <w:t xml:space="preserve"> genuine </w:t>
      </w:r>
      <w:r w:rsidRPr="007B098B">
        <w:rPr>
          <w:rStyle w:val="Emphasis"/>
          <w:highlight w:val="green"/>
        </w:rPr>
        <w:t>human life</w:t>
      </w:r>
      <w:r w:rsidRPr="007B098B">
        <w:rPr>
          <w:rStyle w:val="Emphasis"/>
        </w:rPr>
        <w:t xml:space="preserve">. [...] Act so that the effects of your </w:t>
      </w:r>
      <w:r w:rsidRPr="007B098B">
        <w:rPr>
          <w:rStyle w:val="Emphasis"/>
          <w:highlight w:val="green"/>
        </w:rPr>
        <w:t>action</w:t>
      </w:r>
      <w:r w:rsidRPr="007B098B">
        <w:rPr>
          <w:rStyle w:val="Emphasis"/>
        </w:rPr>
        <w:t xml:space="preserve"> are </w:t>
      </w:r>
      <w:r w:rsidRPr="007B098B">
        <w:rPr>
          <w:rStyle w:val="Emphasis"/>
          <w:highlight w:val="green"/>
        </w:rPr>
        <w:t xml:space="preserve">not destructive of </w:t>
      </w:r>
      <w:r w:rsidRPr="007B098B">
        <w:rPr>
          <w:rStyle w:val="Emphasis"/>
        </w:rPr>
        <w:t xml:space="preserve">the </w:t>
      </w:r>
      <w:r w:rsidRPr="007B098B">
        <w:rPr>
          <w:rStyle w:val="Emphasis"/>
          <w:highlight w:val="green"/>
        </w:rPr>
        <w:t xml:space="preserve">future </w:t>
      </w:r>
      <w:r w:rsidRPr="007B098B">
        <w:rPr>
          <w:rStyle w:val="Emphasis"/>
        </w:rPr>
        <w:t xml:space="preserve">possibility of such </w:t>
      </w:r>
      <w:r w:rsidRPr="007B098B">
        <w:rPr>
          <w:rStyle w:val="Emphasis"/>
          <w:highlight w:val="green"/>
        </w:rPr>
        <w:t>life</w:t>
      </w:r>
      <w:r w:rsidRPr="007B098B">
        <w:rPr>
          <w:rStyle w:val="Emphasis"/>
        </w:rPr>
        <w:t xml:space="preserve"> [...] </w:t>
      </w:r>
      <w:r w:rsidRPr="007B098B">
        <w:t xml:space="preserve">Do not compromise the conditions for an indefinite continuation of humanity on earth.”11 The conceptualization of ethics implies to evaluate behavior, actions and activities of space actors.12 </w:t>
      </w:r>
      <w:r w:rsidRPr="007B098B">
        <w:rPr>
          <w:rStyle w:val="Emphasis"/>
        </w:rPr>
        <w:t xml:space="preserve">Related to space activities, </w:t>
      </w:r>
      <w:r w:rsidRPr="007B098B">
        <w:rPr>
          <w:rStyle w:val="Emphasis"/>
          <w:highlight w:val="green"/>
        </w:rPr>
        <w:t>ethical behavior</w:t>
      </w:r>
      <w:r w:rsidRPr="007B098B">
        <w:rPr>
          <w:rStyle w:val="Emphasis"/>
        </w:rPr>
        <w:t xml:space="preserve"> shall therefore be aligned with a sort of conduct that is to be followed, independently of “any natural desires.” Such an understanding does naturally </w:t>
      </w:r>
      <w:r w:rsidRPr="007B098B">
        <w:rPr>
          <w:rStyle w:val="Emphasis"/>
          <w:highlight w:val="green"/>
        </w:rPr>
        <w:t>challenge</w:t>
      </w:r>
      <w:r w:rsidRPr="007B098B">
        <w:rPr>
          <w:rStyle w:val="Emphasis"/>
        </w:rPr>
        <w:t xml:space="preserve"> </w:t>
      </w:r>
      <w:r w:rsidRPr="007B098B">
        <w:rPr>
          <w:rStyle w:val="Emphasis"/>
          <w:highlight w:val="green"/>
        </w:rPr>
        <w:t>States’ desires to diversify</w:t>
      </w:r>
      <w:r w:rsidRPr="007B098B">
        <w:rPr>
          <w:rStyle w:val="Emphasis"/>
        </w:rPr>
        <w:t xml:space="preserve"> their </w:t>
      </w:r>
      <w:r w:rsidRPr="007B098B">
        <w:rPr>
          <w:rStyle w:val="Emphasis"/>
          <w:highlight w:val="green"/>
        </w:rPr>
        <w:t>economy</w:t>
      </w:r>
      <w:r w:rsidRPr="007B098B">
        <w:rPr>
          <w:rStyle w:val="Emphasis"/>
        </w:rPr>
        <w:t xml:space="preserve"> </w:t>
      </w:r>
      <w:r w:rsidRPr="007B098B">
        <w:rPr>
          <w:rStyle w:val="Emphasis"/>
          <w:highlight w:val="green"/>
        </w:rPr>
        <w:t>via the adoption of a legal framework</w:t>
      </w:r>
      <w:r w:rsidRPr="007B098B">
        <w:rPr>
          <w:rStyle w:val="Emphasis"/>
        </w:rPr>
        <w:t xml:space="preserve"> </w:t>
      </w:r>
      <w:r w:rsidRPr="007B098B">
        <w:rPr>
          <w:rStyle w:val="Emphasis"/>
          <w:highlight w:val="green"/>
        </w:rPr>
        <w:t>on space</w:t>
      </w:r>
      <w:r w:rsidRPr="007B098B">
        <w:rPr>
          <w:rStyle w:val="Emphasis"/>
        </w:rPr>
        <w:t xml:space="preserve"> activities13 </w:t>
      </w:r>
      <w:r w:rsidRPr="007B098B">
        <w:rPr>
          <w:rStyle w:val="Emphasis"/>
          <w:highlight w:val="green"/>
        </w:rPr>
        <w:t>or</w:t>
      </w:r>
      <w:r w:rsidRPr="007B098B">
        <w:rPr>
          <w:rStyle w:val="Emphasis"/>
        </w:rPr>
        <w:t xml:space="preserve"> the </w:t>
      </w:r>
      <w:r w:rsidRPr="007B098B">
        <w:rPr>
          <w:rStyle w:val="Emphasis"/>
          <w:highlight w:val="green"/>
        </w:rPr>
        <w:t>profit-making goal of a company</w:t>
      </w:r>
      <w:r w:rsidRPr="007B098B">
        <w:rPr>
          <w:rStyle w:val="Emphasis"/>
        </w:rPr>
        <w:t xml:space="preserve"> which has the technical ability </w:t>
      </w:r>
      <w:r w:rsidRPr="007B098B">
        <w:rPr>
          <w:rStyle w:val="Emphasis"/>
          <w:highlight w:val="green"/>
        </w:rPr>
        <w:t>to conduct</w:t>
      </w:r>
      <w:r w:rsidRPr="007B098B">
        <w:rPr>
          <w:rStyle w:val="Emphasis"/>
        </w:rPr>
        <w:t xml:space="preserve"> a profitable space </w:t>
      </w:r>
      <w:r w:rsidRPr="007B098B">
        <w:rPr>
          <w:rStyle w:val="Emphasis"/>
          <w:highlight w:val="green"/>
        </w:rPr>
        <w:t>activity such as space-mining</w:t>
      </w:r>
      <w:r w:rsidRPr="007B098B">
        <w:rPr>
          <w:rStyle w:val="Emphasis"/>
        </w:rPr>
        <w:t xml:space="preserve">? </w:t>
      </w:r>
    </w:p>
    <w:p w14:paraId="7287A7E9" w14:textId="77777777" w:rsidR="00171375" w:rsidRDefault="00171375" w:rsidP="00171375">
      <w:pPr>
        <w:pStyle w:val="Heading3"/>
      </w:pPr>
      <w:r>
        <w:lastRenderedPageBreak/>
        <w:t>1AC – Underview</w:t>
      </w:r>
    </w:p>
    <w:p w14:paraId="59418F8D" w14:textId="77777777" w:rsidR="00171375" w:rsidRDefault="00171375" w:rsidP="00171375">
      <w:pPr>
        <w:pStyle w:val="Heading4"/>
        <w:rPr>
          <w:rFonts w:cs="Calibri"/>
        </w:rPr>
      </w:pPr>
      <w:r w:rsidRPr="008D552A">
        <w:rPr>
          <w:rFonts w:cs="Calibri"/>
        </w:rPr>
        <w:t xml:space="preserve">Interpretation: the neg must </w:t>
      </w:r>
      <w:r>
        <w:rPr>
          <w:rFonts w:cs="Calibri"/>
        </w:rPr>
        <w:t>concede</w:t>
      </w:r>
      <w:r w:rsidRPr="008D552A">
        <w:rPr>
          <w:rFonts w:cs="Calibri"/>
        </w:rPr>
        <w:t xml:space="preserve"> the </w:t>
      </w:r>
      <w:proofErr w:type="spellStart"/>
      <w:r w:rsidRPr="008D552A">
        <w:rPr>
          <w:rFonts w:cs="Calibri"/>
        </w:rPr>
        <w:t>aff</w:t>
      </w:r>
      <w:proofErr w:type="spellEnd"/>
      <w:r w:rsidRPr="008D552A">
        <w:rPr>
          <w:rFonts w:cs="Calibri"/>
        </w:rPr>
        <w:t xml:space="preserve"> framework provided that</w:t>
      </w:r>
      <w:r>
        <w:rPr>
          <w:rFonts w:cs="Calibri"/>
        </w:rPr>
        <w:t xml:space="preserve"> </w:t>
      </w:r>
      <w:r w:rsidRPr="008D552A">
        <w:rPr>
          <w:rFonts w:cs="Calibri"/>
        </w:rPr>
        <w:t xml:space="preserve">the </w:t>
      </w:r>
      <w:proofErr w:type="spellStart"/>
      <w:r w:rsidRPr="008D552A">
        <w:rPr>
          <w:rFonts w:cs="Calibri"/>
        </w:rPr>
        <w:t>aff</w:t>
      </w:r>
      <w:proofErr w:type="spellEnd"/>
      <w:r w:rsidRPr="008D552A">
        <w:rPr>
          <w:rFonts w:cs="Calibri"/>
        </w:rPr>
        <w:t xml:space="preserve"> standard is </w:t>
      </w:r>
      <w:r>
        <w:rPr>
          <w:rFonts w:cs="Calibri"/>
        </w:rPr>
        <w:t>consistency with the categorical imperative.</w:t>
      </w:r>
    </w:p>
    <w:p w14:paraId="432D0271" w14:textId="77777777" w:rsidR="00171375" w:rsidRPr="00DB10F1" w:rsidRDefault="00171375" w:rsidP="00171375">
      <w:pPr>
        <w:pStyle w:val="Heading4"/>
      </w:pPr>
      <w:proofErr w:type="gramStart"/>
      <w:r>
        <w:t>Violation’s</w:t>
      </w:r>
      <w:proofErr w:type="gramEnd"/>
      <w:r>
        <w:t xml:space="preserve"> pre-emptive.</w:t>
      </w:r>
    </w:p>
    <w:p w14:paraId="30C38A4F" w14:textId="77777777" w:rsidR="00171375" w:rsidRPr="000664ED" w:rsidRDefault="00171375" w:rsidP="00171375">
      <w:pPr>
        <w:pStyle w:val="Heading4"/>
      </w:pPr>
      <w:r w:rsidRPr="008D552A">
        <w:t xml:space="preserve">Strat skew – neg is reactive and can up-layer the </w:t>
      </w:r>
      <w:proofErr w:type="spellStart"/>
      <w:r w:rsidRPr="008D552A">
        <w:t>aff</w:t>
      </w:r>
      <w:proofErr w:type="spellEnd"/>
      <w:r w:rsidRPr="008D552A">
        <w:t xml:space="preserve"> on moral frameworks, procedurals, and discursive arguments – AFC levels the playing field by forcing the neg to commit to the </w:t>
      </w:r>
      <w:proofErr w:type="spellStart"/>
      <w:r w:rsidRPr="008D552A">
        <w:t>aff</w:t>
      </w:r>
      <w:proofErr w:type="spellEnd"/>
      <w:r w:rsidRPr="008D552A">
        <w:t xml:space="preserve"> on substance, which ensures the AC matters</w:t>
      </w:r>
    </w:p>
    <w:p w14:paraId="589DC9B2" w14:textId="77777777" w:rsidR="00171375" w:rsidRPr="00505583" w:rsidRDefault="00171375" w:rsidP="00171375">
      <w:pPr>
        <w:pStyle w:val="Heading4"/>
        <w:rPr>
          <w:rFonts w:cs="Calibri"/>
        </w:rPr>
      </w:pPr>
      <w:r w:rsidRPr="008D552A">
        <w:rPr>
          <w:rFonts w:cs="Calibri"/>
        </w:rPr>
        <w:t xml:space="preserve">No RVI on 1ac theory that has a pre-emptive violation--they would have 7 minutes to answer a minute-long shell and the debate would end right there--the entire 1ac </w:t>
      </w:r>
      <w:proofErr w:type="spellStart"/>
      <w:proofErr w:type="gramStart"/>
      <w:r w:rsidRPr="008D552A">
        <w:rPr>
          <w:rFonts w:cs="Calibri"/>
        </w:rPr>
        <w:t>cant</w:t>
      </w:r>
      <w:proofErr w:type="spellEnd"/>
      <w:proofErr w:type="gramEnd"/>
      <w:r w:rsidRPr="008D552A">
        <w:rPr>
          <w:rFonts w:cs="Calibri"/>
        </w:rPr>
        <w:t xml:space="preserve"> be the shell because then they could just choose not to violate it</w:t>
      </w:r>
    </w:p>
    <w:p w14:paraId="384F9911" w14:textId="77777777" w:rsidR="00171375" w:rsidRDefault="00171375" w:rsidP="00171375">
      <w:pPr>
        <w:pStyle w:val="Heading4"/>
      </w:pPr>
      <w:r>
        <w:t>1AC Theory is DTD—its key to making sure they’re held accountable since they chose to violate it</w:t>
      </w:r>
    </w:p>
    <w:p w14:paraId="60AFEE20" w14:textId="77777777" w:rsidR="00171375" w:rsidRPr="00391519" w:rsidRDefault="00171375" w:rsidP="00171375">
      <w:pPr>
        <w:pStyle w:val="Heading4"/>
      </w:pPr>
      <w:r>
        <w:t xml:space="preserve">Competing </w:t>
      </w:r>
      <w:proofErr w:type="spellStart"/>
      <w:r>
        <w:t>interps</w:t>
      </w:r>
      <w:proofErr w:type="spellEnd"/>
      <w:r>
        <w:t xml:space="preserve"> on 1AC Theory- A] 7 minutes is more than enough time to robustly justify their counter </w:t>
      </w:r>
      <w:proofErr w:type="spellStart"/>
      <w:r>
        <w:t>interp</w:t>
      </w:r>
      <w:proofErr w:type="spellEnd"/>
      <w:r>
        <w:t xml:space="preserve"> </w:t>
      </w:r>
    </w:p>
    <w:p w14:paraId="584F305E" w14:textId="77777777" w:rsidR="00171375" w:rsidRPr="00FD204B" w:rsidRDefault="00171375" w:rsidP="00171375"/>
    <w:p w14:paraId="70FF71D1" w14:textId="77777777" w:rsidR="00171375" w:rsidRDefault="00171375" w:rsidP="00171375">
      <w:pPr>
        <w:pStyle w:val="Heading4"/>
      </w:pPr>
      <w:r>
        <w:lastRenderedPageBreak/>
        <w:t xml:space="preserve">1] The role of the ballot is to determine whether the resolution is a </w:t>
      </w:r>
      <w:r w:rsidRPr="00C909F0">
        <w:rPr>
          <w:u w:val="single"/>
        </w:rPr>
        <w:t>true or false statemen</w:t>
      </w:r>
      <w:r>
        <w:rPr>
          <w:u w:val="single"/>
        </w:rPr>
        <w:t>t</w:t>
      </w:r>
      <w:r w:rsidRPr="00C909F0">
        <w:t xml:space="preserve"> </w:t>
      </w:r>
    </w:p>
    <w:p w14:paraId="12BE5FCE" w14:textId="77777777" w:rsidR="00171375" w:rsidRDefault="00171375" w:rsidP="00171375">
      <w:pPr>
        <w:pStyle w:val="Heading4"/>
      </w:pPr>
      <w:r>
        <w:t xml:space="preserve">Aff flex – other frameworks </w:t>
      </w:r>
      <w:proofErr w:type="gramStart"/>
      <w:r w:rsidRPr="00C909F0">
        <w:rPr>
          <w:u w:val="single"/>
        </w:rPr>
        <w:t>moots</w:t>
      </w:r>
      <w:proofErr w:type="gramEnd"/>
      <w:r w:rsidRPr="00C909F0">
        <w:rPr>
          <w:u w:val="single"/>
        </w:rPr>
        <w:t xml:space="preserve"> </w:t>
      </w:r>
      <w:r>
        <w:rPr>
          <w:u w:val="single"/>
        </w:rPr>
        <w:t xml:space="preserve">the entire </w:t>
      </w:r>
      <w:proofErr w:type="spellStart"/>
      <w:r>
        <w:rPr>
          <w:u w:val="single"/>
        </w:rPr>
        <w:t>aff</w:t>
      </w:r>
      <w:proofErr w:type="spellEnd"/>
      <w:r>
        <w:t xml:space="preserve"> </w:t>
      </w:r>
      <w:r w:rsidRPr="000B5BC5">
        <w:t xml:space="preserve">and exacerbates the fact that </w:t>
      </w:r>
      <w:r>
        <w:t>the 1nc is reactionary</w:t>
      </w:r>
      <w:r w:rsidRPr="000B5BC5">
        <w:t xml:space="preserve"> since I should be able to compensate by choosing</w:t>
      </w:r>
      <w:r>
        <w:t xml:space="preserve"> Collapses – you must say it is true that a world is better than another in order to compare the two. </w:t>
      </w:r>
    </w:p>
    <w:p w14:paraId="2C6E257F" w14:textId="77777777" w:rsidR="00171375" w:rsidRPr="004214E7" w:rsidRDefault="00171375" w:rsidP="00171375">
      <w:pPr>
        <w:pStyle w:val="Heading4"/>
      </w:pPr>
      <w:r>
        <w:t xml:space="preserve">Scalar methods </w:t>
      </w:r>
      <w:r w:rsidRPr="00F27758">
        <w:rPr>
          <w:u w:val="single"/>
        </w:rPr>
        <w:t xml:space="preserve">rely on </w:t>
      </w:r>
      <w:r w:rsidRPr="00635763">
        <w:rPr>
          <w:u w:val="single"/>
        </w:rPr>
        <w:t>intervention</w:t>
      </w:r>
      <w:r>
        <w:t xml:space="preserve"> – the persuasion of certain DA or advantages sway decisions – only a </w:t>
      </w:r>
      <w:proofErr w:type="gramStart"/>
      <w:r>
        <w:t>binary resolves</w:t>
      </w:r>
      <w:proofErr w:type="gramEnd"/>
      <w:r>
        <w:t xml:space="preserve"> that and prevents intervention which is the biggest impact under fairness.</w:t>
      </w:r>
    </w:p>
    <w:p w14:paraId="18A153CD" w14:textId="77777777" w:rsidR="00171375" w:rsidRDefault="00171375" w:rsidP="00171375">
      <w:pPr>
        <w:pStyle w:val="Heading4"/>
      </w:pPr>
      <w:r>
        <w:rPr>
          <w:u w:val="single"/>
        </w:rPr>
        <w:t>S</w:t>
      </w:r>
      <w:r w:rsidRPr="00635763">
        <w:rPr>
          <w:u w:val="single"/>
        </w:rPr>
        <w:t>ubstantive skews</w:t>
      </w:r>
      <w:r>
        <w:t xml:space="preserve"> – there is always a more correct side of the </w:t>
      </w:r>
      <w:proofErr w:type="gramStart"/>
      <w:r>
        <w:t>topic</w:t>
      </w:r>
      <w:proofErr w:type="gramEnd"/>
      <w:r>
        <w:t xml:space="preserve"> but we compensate for flaws in the lit. </w:t>
      </w:r>
    </w:p>
    <w:p w14:paraId="0018B113" w14:textId="77777777" w:rsidR="00171375" w:rsidRPr="00984A5D" w:rsidRDefault="00171375" w:rsidP="00171375">
      <w:pPr>
        <w:pStyle w:val="Heading4"/>
      </w:pPr>
      <w:r>
        <w:t>Most inclusive because other ROBs allow for oppression Olympics allowing personal lives and experiences to factor in decisions.</w:t>
      </w:r>
    </w:p>
    <w:p w14:paraId="4E4DD1F6" w14:textId="77777777" w:rsidR="00171375" w:rsidRDefault="00171375" w:rsidP="00171375">
      <w:pPr>
        <w:pStyle w:val="Heading4"/>
        <w:rPr>
          <w:rFonts w:eastAsia="Calibri" w:cs="Times New Roman"/>
          <w:color w:val="000000"/>
        </w:rPr>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xml:space="preserve"> – that outweighs – all your arguments presume the judge evaluates them and controls the IL to topic ed and fairness since the rules of the activity is what we base our arguments on.</w:t>
      </w:r>
    </w:p>
    <w:p w14:paraId="1A7C9CB8" w14:textId="77777777" w:rsidR="00171375" w:rsidRDefault="00171375" w:rsidP="00171375">
      <w:pPr>
        <w:pStyle w:val="Heading4"/>
      </w:pPr>
      <w:r>
        <w:t xml:space="preserve">Logical arguments aren’t justified in a vacuum – they’re in the context of the resolution so we only defend the </w:t>
      </w:r>
      <w:proofErr w:type="spellStart"/>
      <w:r>
        <w:t>resolutional</w:t>
      </w:r>
      <w:proofErr w:type="spellEnd"/>
      <w:r>
        <w:t xml:space="preserve"> application – misapplications are infinitely regressive since every argument can be used to justify something bad so you should frame this debate through specificity </w:t>
      </w:r>
    </w:p>
    <w:p w14:paraId="3994F17F" w14:textId="77777777" w:rsidR="00171375" w:rsidRPr="004214E7" w:rsidRDefault="00171375" w:rsidP="00171375"/>
    <w:p w14:paraId="220166E3" w14:textId="77777777" w:rsidR="00171375" w:rsidRDefault="00171375" w:rsidP="00171375">
      <w:pPr>
        <w:pStyle w:val="Heading4"/>
      </w:pPr>
      <w:r>
        <w:lastRenderedPageBreak/>
        <w:t xml:space="preserve">2] 1AR theory is legit – anything else means </w:t>
      </w:r>
      <w:r w:rsidRPr="002E7A36">
        <w:rPr>
          <w:u w:val="single"/>
        </w:rPr>
        <w:t xml:space="preserve">infinite abuse </w:t>
      </w:r>
      <w:r>
        <w:t xml:space="preserve">– drop the debater, competing </w:t>
      </w:r>
      <w:proofErr w:type="spellStart"/>
      <w:r>
        <w:t>interps</w:t>
      </w:r>
      <w:proofErr w:type="spellEnd"/>
      <w:r>
        <w:t xml:space="preserve">, no </w:t>
      </w:r>
      <w:proofErr w:type="spellStart"/>
      <w:r>
        <w:t>rvis</w:t>
      </w:r>
      <w:proofErr w:type="spellEnd"/>
      <w:r>
        <w:t xml:space="preserve">–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r>
        <w:t xml:space="preserve">  </w:t>
      </w:r>
      <w:r w:rsidRPr="00100AB4">
        <w:t>Aff theory first – it’s a much larger strategic loss because 1min is ¼ of the 1AR vs 1/7 of the 1NC which means there’s more abuse if I’m devoting a larger fraction of time.</w:t>
      </w:r>
    </w:p>
    <w:p w14:paraId="2AD4CC76" w14:textId="77777777" w:rsidR="00171375" w:rsidRPr="0084520A" w:rsidRDefault="00171375" w:rsidP="00171375"/>
    <w:p w14:paraId="40B494F9" w14:textId="77777777" w:rsidR="00171375" w:rsidRPr="00135A8E" w:rsidRDefault="00171375" w:rsidP="00171375">
      <w:pPr>
        <w:pStyle w:val="Heading4"/>
        <w:rPr>
          <w:rFonts w:cs="Calibri"/>
        </w:rPr>
      </w:pPr>
      <w:r>
        <w:rPr>
          <w:rFonts w:cs="Calibri"/>
        </w:rPr>
        <w:t xml:space="preserve">3] </w:t>
      </w:r>
      <w:r w:rsidRPr="00135A8E">
        <w:rPr>
          <w:rFonts w:cs="Calibri"/>
        </w:rPr>
        <w:t xml:space="preserve">NC Theory – </w:t>
      </w:r>
    </w:p>
    <w:p w14:paraId="6AC3E095" w14:textId="77777777" w:rsidR="00171375" w:rsidRPr="00135A8E" w:rsidRDefault="00171375" w:rsidP="00171375">
      <w:pPr>
        <w:pStyle w:val="Heading4"/>
        <w:rPr>
          <w:rFonts w:cs="Calibri"/>
        </w:rPr>
      </w:pPr>
      <w:r w:rsidRPr="00135A8E">
        <w:rPr>
          <w:rFonts w:cs="Calibri"/>
        </w:rPr>
        <w:t xml:space="preserve">A] It’s </w:t>
      </w:r>
      <w:proofErr w:type="gramStart"/>
      <w:r w:rsidRPr="00135A8E">
        <w:rPr>
          <w:rFonts w:cs="Calibri"/>
        </w:rPr>
        <w:t>drop</w:t>
      </w:r>
      <w:proofErr w:type="gramEnd"/>
      <w:r w:rsidRPr="00135A8E">
        <w:rPr>
          <w:rFonts w:cs="Calibri"/>
        </w:rPr>
        <w:t xml:space="preserve"> the argument since the 1AC speaks in the dark and violates countless bidirectional </w:t>
      </w:r>
      <w:proofErr w:type="spellStart"/>
      <w:r w:rsidRPr="00135A8E">
        <w:rPr>
          <w:rFonts w:cs="Calibri"/>
        </w:rPr>
        <w:t>interps</w:t>
      </w:r>
      <w:proofErr w:type="spellEnd"/>
      <w:r w:rsidRPr="00135A8E">
        <w:rPr>
          <w:rFonts w:cs="Calibri"/>
        </w:rPr>
        <w:t xml:space="preserve"> no matter what so we shouldn’t be punished for it. </w:t>
      </w:r>
    </w:p>
    <w:p w14:paraId="778BA2F2" w14:textId="77777777" w:rsidR="00171375" w:rsidRDefault="00171375" w:rsidP="00171375">
      <w:pPr>
        <w:pStyle w:val="Heading4"/>
        <w:rPr>
          <w:rFonts w:cs="Calibri"/>
        </w:rPr>
      </w:pPr>
      <w:r w:rsidRPr="00135A8E">
        <w:rPr>
          <w:rFonts w:cs="Calibri"/>
        </w:rPr>
        <w:t xml:space="preserve">B] Reasonability since the 1AR is too short to effectively win offense against a 6-minute 2nr dump. </w:t>
      </w:r>
    </w:p>
    <w:p w14:paraId="42F7108E" w14:textId="77777777" w:rsidR="00171375" w:rsidRDefault="00171375" w:rsidP="00171375">
      <w:pPr>
        <w:pStyle w:val="Heading4"/>
      </w:pPr>
      <w:r>
        <w:t>C] A</w:t>
      </w:r>
      <w:r w:rsidRPr="00F72822">
        <w:t xml:space="preserve">ffirm means </w:t>
      </w:r>
      <w:r w:rsidRPr="00F72822">
        <w:rPr>
          <w:u w:val="single"/>
        </w:rPr>
        <w:t>to express agreement</w:t>
      </w:r>
      <w:r w:rsidRPr="00F72822">
        <w:rPr>
          <w:vertAlign w:val="superscript"/>
        </w:rPr>
        <w:footnoteReference w:id="3"/>
      </w:r>
      <w:r w:rsidRPr="00F72822">
        <w:t xml:space="preserve"> and you already know I do</w:t>
      </w:r>
      <w:r>
        <w:t>.</w:t>
      </w:r>
    </w:p>
    <w:p w14:paraId="1B42EE21" w14:textId="77777777" w:rsidR="00171375" w:rsidRPr="00B76F32" w:rsidRDefault="00171375" w:rsidP="00171375"/>
    <w:p w14:paraId="71B639F5" w14:textId="77777777" w:rsidR="00171375" w:rsidRDefault="00171375" w:rsidP="00171375">
      <w:pPr>
        <w:pStyle w:val="Heading4"/>
        <w:rPr>
          <w:rFonts w:cs="Calibri"/>
          <w:color w:val="000000" w:themeColor="text1"/>
        </w:rPr>
      </w:pPr>
      <w:r>
        <w:rPr>
          <w:rFonts w:cs="Arial"/>
        </w:rPr>
        <w:t>4]</w:t>
      </w:r>
      <w:r w:rsidRPr="001F4747">
        <w:t xml:space="preserve"> </w:t>
      </w:r>
      <w:r w:rsidRPr="00C05CBA">
        <w:rPr>
          <w:rFonts w:cs="Calibri"/>
        </w:rPr>
        <w:t xml:space="preserve">Permissibility and presumption affirm: [A] </w:t>
      </w:r>
      <w:r w:rsidRPr="00C05CBA">
        <w:rPr>
          <w:rFonts w:cs="Calibri"/>
          <w:color w:val="000000" w:themeColor="text1"/>
        </w:rPr>
        <w:t xml:space="preserve">Negating an obligation requires proving a prohibition – they prohibit the </w:t>
      </w:r>
      <w:proofErr w:type="spellStart"/>
      <w:r w:rsidRPr="00C05CBA">
        <w:rPr>
          <w:rFonts w:cs="Calibri"/>
          <w:color w:val="000000" w:themeColor="text1"/>
        </w:rPr>
        <w:t>aff</w:t>
      </w:r>
      <w:proofErr w:type="spellEnd"/>
      <w:r w:rsidRPr="00C05CBA">
        <w:rPr>
          <w:rFonts w:cs="Calibri"/>
          <w:color w:val="000000" w:themeColor="text1"/>
        </w:rPr>
        <w:t xml:space="preserve"> action.</w:t>
      </w:r>
      <w:r w:rsidRPr="00C05CBA">
        <w:rPr>
          <w:rFonts w:cs="Calibri"/>
        </w:rPr>
        <w:t xml:space="preserve"> </w:t>
      </w:r>
      <w:r w:rsidRPr="00C05CBA">
        <w:rPr>
          <w:rFonts w:cs="Calibri"/>
          <w:color w:val="000000" w:themeColor="text1"/>
        </w:rPr>
        <w:t xml:space="preserve">[B] If agents had to reflect on every action they take and justify why it was a good one we would never be able to take an action because we would have to justify actions that are morally neutral </w:t>
      </w:r>
    </w:p>
    <w:p w14:paraId="76DA6143" w14:textId="77777777" w:rsidR="00171375" w:rsidRPr="000F144A" w:rsidRDefault="00171375" w:rsidP="00171375"/>
    <w:p w14:paraId="32D251E2" w14:textId="77777777" w:rsidR="00171375" w:rsidRDefault="00171375" w:rsidP="00171375">
      <w:pPr>
        <w:pStyle w:val="Heading4"/>
      </w:pPr>
      <w:r>
        <w:t xml:space="preserve">5] </w:t>
      </w:r>
      <w:r w:rsidRPr="00100AB4">
        <w:t xml:space="preserve">Check all </w:t>
      </w:r>
      <w:r>
        <w:t xml:space="preserve">neg </w:t>
      </w:r>
      <w:proofErr w:type="spellStart"/>
      <w:r w:rsidRPr="00100AB4">
        <w:t>interps</w:t>
      </w:r>
      <w:proofErr w:type="spellEnd"/>
      <w:r w:rsidRPr="00100AB4">
        <w:t xml:space="preserve"> and K/DA links in CX – avoids infinite regress due to links and </w:t>
      </w:r>
      <w:proofErr w:type="spellStart"/>
      <w:r w:rsidRPr="00100AB4">
        <w:t>interps</w:t>
      </w:r>
      <w:proofErr w:type="spellEnd"/>
      <w:r w:rsidRPr="00100AB4">
        <w:t xml:space="preserve"> </w:t>
      </w:r>
    </w:p>
    <w:p w14:paraId="499C1F65" w14:textId="77777777" w:rsidR="00171375" w:rsidRPr="0084520A" w:rsidRDefault="00171375" w:rsidP="00171375"/>
    <w:p w14:paraId="056D4CCC" w14:textId="77777777" w:rsidR="00171375" w:rsidRDefault="00171375" w:rsidP="00171375">
      <w:pPr>
        <w:pStyle w:val="Heading4"/>
        <w:rPr>
          <w:rFonts w:cs="Calibri"/>
          <w:color w:val="000000" w:themeColor="text1"/>
        </w:rPr>
      </w:pPr>
      <w:r>
        <w:t>6</w:t>
      </w:r>
      <w:r>
        <w:rPr>
          <w:rFonts w:cs="Arial"/>
        </w:rPr>
        <w:t>]</w:t>
      </w:r>
      <w:r w:rsidRPr="001F4747">
        <w:t xml:space="preserve"> The neg </w:t>
      </w:r>
      <w:r>
        <w:t>can only</w:t>
      </w:r>
      <w:r w:rsidRPr="001F4747">
        <w:t xml:space="preserve"> gain offense from one unconditional route to the ballot</w:t>
      </w:r>
      <w:r>
        <w:t>- F</w:t>
      </w:r>
      <w:r w:rsidRPr="00D92516">
        <w:rPr>
          <w:rFonts w:cs="Calibri"/>
          <w:color w:val="000000" w:themeColor="text1"/>
        </w:rPr>
        <w:t>orces the neg to engage in the A</w:t>
      </w:r>
      <w:r>
        <w:rPr>
          <w:rFonts w:cs="Calibri"/>
          <w:color w:val="000000" w:themeColor="text1"/>
        </w:rPr>
        <w:t>C</w:t>
      </w:r>
      <w:r w:rsidRPr="00D92516">
        <w:rPr>
          <w:rFonts w:cs="Calibri"/>
          <w:color w:val="000000" w:themeColor="text1"/>
        </w:rPr>
        <w:t xml:space="preserve"> rather than just </w:t>
      </w:r>
      <w:proofErr w:type="spellStart"/>
      <w:r>
        <w:rPr>
          <w:rFonts w:cs="Calibri"/>
          <w:color w:val="000000" w:themeColor="text1"/>
        </w:rPr>
        <w:t>uplayering</w:t>
      </w:r>
      <w:proofErr w:type="spellEnd"/>
    </w:p>
    <w:p w14:paraId="4D27DF30" w14:textId="77777777" w:rsidR="00171375" w:rsidRPr="0084520A" w:rsidRDefault="00171375" w:rsidP="00171375"/>
    <w:p w14:paraId="0DAA0D4E" w14:textId="77777777" w:rsidR="00171375" w:rsidRDefault="00171375" w:rsidP="00171375">
      <w:pPr>
        <w:pStyle w:val="Heading4"/>
      </w:pPr>
      <w:r>
        <w:t xml:space="preserve">7] </w:t>
      </w:r>
      <w:r w:rsidRPr="00100AB4">
        <w:t xml:space="preserve">Theory or K indicts on spikes is drop the </w:t>
      </w:r>
      <w:proofErr w:type="spellStart"/>
      <w:r w:rsidRPr="00100AB4">
        <w:t>arg</w:t>
      </w:r>
      <w:proofErr w:type="spellEnd"/>
      <w:r>
        <w:t xml:space="preserve"> – </w:t>
      </w:r>
      <w:r w:rsidRPr="00100AB4">
        <w:t>my theory paradigms are simply presented models for debate</w:t>
      </w:r>
      <w:r>
        <w:t xml:space="preserve"> </w:t>
      </w:r>
    </w:p>
    <w:p w14:paraId="4FCD2D25" w14:textId="77777777" w:rsidR="00171375" w:rsidRPr="0084520A" w:rsidRDefault="00171375" w:rsidP="00171375"/>
    <w:p w14:paraId="0D49CD0B" w14:textId="77777777" w:rsidR="00171375" w:rsidRPr="0084520A" w:rsidRDefault="00171375" w:rsidP="00171375">
      <w:pPr>
        <w:pStyle w:val="Heading4"/>
      </w:pPr>
      <w:r>
        <w:lastRenderedPageBreak/>
        <w:t>8</w:t>
      </w:r>
      <w:r w:rsidRPr="001F4747">
        <w:t xml:space="preserve">] </w:t>
      </w:r>
      <w:r>
        <w:t xml:space="preserve">PICs out of appropriation are a voting issue – infinite ways a private actor can appropriate space which explodes limits – reading it as a </w:t>
      </w:r>
      <w:proofErr w:type="spellStart"/>
      <w:r>
        <w:t>disad</w:t>
      </w:r>
      <w:proofErr w:type="spellEnd"/>
      <w:r>
        <w:t xml:space="preserve"> solves content education</w:t>
      </w:r>
    </w:p>
    <w:p w14:paraId="634BE859" w14:textId="77777777" w:rsidR="00171375" w:rsidRDefault="00171375" w:rsidP="00171375">
      <w:pPr>
        <w:pStyle w:val="Heading3"/>
      </w:pPr>
      <w:r>
        <w:lastRenderedPageBreak/>
        <w:t>Advantage</w:t>
      </w:r>
    </w:p>
    <w:p w14:paraId="721D97DD" w14:textId="77777777" w:rsidR="00171375" w:rsidRPr="00936131" w:rsidRDefault="00171375" w:rsidP="00171375">
      <w:pPr>
        <w:pStyle w:val="Heading4"/>
      </w:pPr>
      <w:r>
        <w:t xml:space="preserve">The advantage is </w:t>
      </w:r>
      <w:r w:rsidRPr="00DA1231">
        <w:rPr>
          <w:u w:val="single"/>
        </w:rPr>
        <w:t>Debris</w:t>
      </w:r>
      <w:r>
        <w:t>:</w:t>
      </w:r>
    </w:p>
    <w:p w14:paraId="7457EAF3" w14:textId="77777777" w:rsidR="00171375" w:rsidRDefault="00171375" w:rsidP="00171375">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6BDD5B3E" w14:textId="77777777" w:rsidR="00171375" w:rsidRPr="008F7C7F" w:rsidRDefault="00171375" w:rsidP="00171375">
      <w:r w:rsidRPr="008F7C7F">
        <w:rPr>
          <w:rStyle w:val="Style13ptBold"/>
        </w:rPr>
        <w:t>Thompson 21</w:t>
      </w:r>
      <w:r>
        <w:t xml:space="preserve">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8" w:history="1">
        <w:r w:rsidRPr="008E3DAC">
          <w:rPr>
            <w:rStyle w:val="Hyperlink"/>
          </w:rPr>
          <w:t>https://onezero.medium.com/get-ready-for-the-kessler-syndrome-to-wreck-outer-space-7f29cfe62c3e</w:t>
        </w:r>
      </w:hyperlink>
      <w:r>
        <w:t>] Justin</w:t>
      </w:r>
    </w:p>
    <w:p w14:paraId="26025A2D" w14:textId="77777777" w:rsidR="00171375" w:rsidRDefault="00171375" w:rsidP="00171375">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 xml:space="preserve">which </w:t>
      </w:r>
      <w:proofErr w:type="gramStart"/>
      <w:r w:rsidRPr="00916BB1">
        <w:rPr>
          <w:highlight w:val="green"/>
          <w:u w:val="single"/>
        </w:rPr>
        <w:t>would</w:t>
      </w:r>
      <w:r w:rsidRPr="008B5709">
        <w:rPr>
          <w:u w:val="single"/>
        </w:rPr>
        <w:t xml:space="preserve"> to</w:t>
      </w:r>
      <w:proofErr w:type="gramEnd"/>
      <w:r w:rsidRPr="008B5709">
        <w:rPr>
          <w:u w:val="single"/>
        </w:rPr>
        <w:t xml:space="preserve">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w:t>
      </w:r>
      <w:r w:rsidRPr="008B5709">
        <w:rPr>
          <w:u w:val="single"/>
        </w:rPr>
        <w:lastRenderedPageBreak/>
        <w:t xml:space="preserve">mean not only more </w:t>
      </w:r>
      <w:r w:rsidRPr="008B5709">
        <w:rPr>
          <w:rStyle w:val="Emphasis"/>
        </w:rPr>
        <w:t>intentional objects in orbit but unintentional ones</w:t>
      </w:r>
      <w:r w:rsidRPr="008B5709">
        <w:rPr>
          <w:u w:val="single"/>
        </w:rPr>
        <w:t xml:space="preserve"> — bits of rocket parts and detritus from launches.</w:t>
      </w:r>
    </w:p>
    <w:p w14:paraId="434A458B" w14:textId="77777777" w:rsidR="00171375" w:rsidRDefault="00171375" w:rsidP="00171375"/>
    <w:p w14:paraId="135AAD21" w14:textId="77777777" w:rsidR="00171375" w:rsidRDefault="00171375" w:rsidP="00171375">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18B09758" w14:textId="77777777" w:rsidR="00171375" w:rsidRPr="00A44E95" w:rsidRDefault="00171375" w:rsidP="00171375">
      <w:proofErr w:type="spellStart"/>
      <w:r w:rsidRPr="00667B14">
        <w:rPr>
          <w:rStyle w:val="Style13ptBold"/>
        </w:rPr>
        <w:t>Bernat</w:t>
      </w:r>
      <w:proofErr w:type="spellEnd"/>
      <w:r w:rsidRPr="00667B14">
        <w:rPr>
          <w:rStyle w:val="Style13ptBold"/>
        </w:rPr>
        <w:t xml:space="preserve"> 20</w:t>
      </w:r>
      <w:r>
        <w:t xml:space="preserve">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49AAC1F7" w14:textId="77777777" w:rsidR="00171375" w:rsidRPr="00BE0EC1" w:rsidRDefault="00171375" w:rsidP="00171375">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36E00702" w14:textId="77777777" w:rsidR="00171375" w:rsidRDefault="00171375" w:rsidP="00171375">
      <w:r w:rsidRPr="00A44E95">
        <w:rPr>
          <w:noProof/>
        </w:rPr>
        <w:drawing>
          <wp:inline distT="0" distB="0" distL="0" distR="0" wp14:anchorId="31450C08" wp14:editId="40EB5E1B">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9"/>
                    <a:stretch>
                      <a:fillRect/>
                    </a:stretch>
                  </pic:blipFill>
                  <pic:spPr>
                    <a:xfrm>
                      <a:off x="0" y="0"/>
                      <a:ext cx="3882535" cy="2813578"/>
                    </a:xfrm>
                    <a:prstGeom prst="rect">
                      <a:avLst/>
                    </a:prstGeom>
                  </pic:spPr>
                </pic:pic>
              </a:graphicData>
            </a:graphic>
          </wp:inline>
        </w:drawing>
      </w:r>
    </w:p>
    <w:p w14:paraId="4B79AF3E" w14:textId="77777777" w:rsidR="00171375" w:rsidRPr="00FF4115" w:rsidRDefault="00171375" w:rsidP="00171375">
      <w:pPr>
        <w:rPr>
          <w:rStyle w:val="Emphasis"/>
        </w:rPr>
      </w:pPr>
      <w:r w:rsidRPr="00BE0EC1">
        <w:rPr>
          <w:sz w:val="16"/>
        </w:rPr>
        <w:lastRenderedPageBreak/>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1644BD5C" w14:textId="77777777" w:rsidR="00171375" w:rsidRPr="00A87F24" w:rsidRDefault="00171375" w:rsidP="00171375">
      <w:pPr>
        <w:pStyle w:val="Heading4"/>
        <w:rPr>
          <w:rStyle w:val="Style13ptBold"/>
          <w:b/>
          <w:bCs w:val="0"/>
        </w:rPr>
      </w:pPr>
      <w:r>
        <w:rPr>
          <w:rStyle w:val="Style13ptBold"/>
        </w:rPr>
        <w:t xml:space="preserve">Goes </w:t>
      </w:r>
      <w:r w:rsidRPr="00A73303">
        <w:rPr>
          <w:rStyle w:val="Style13ptBold"/>
        </w:rPr>
        <w:t>nuclear</w:t>
      </w:r>
      <w:r>
        <w:rPr>
          <w:rStyle w:val="Style13ptBold"/>
        </w:rPr>
        <w:t>.</w:t>
      </w:r>
    </w:p>
    <w:p w14:paraId="6621321C" w14:textId="77777777" w:rsidR="00171375" w:rsidRPr="002F7FDF" w:rsidRDefault="00171375" w:rsidP="00171375">
      <w:r>
        <w:t xml:space="preserve">Les </w:t>
      </w:r>
      <w:r w:rsidRPr="00335482">
        <w:rPr>
          <w:rStyle w:val="Style13ptBold"/>
        </w:rPr>
        <w:t>Johnson 14</w:t>
      </w:r>
      <w:r>
        <w:t xml:space="preserve">.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20" w:history="1">
        <w:r w:rsidRPr="005773F3">
          <w:rPr>
            <w:rStyle w:val="Hyperlink"/>
          </w:rPr>
          <w:t>https://www.baen.com/living_without_satellites</w:t>
        </w:r>
      </w:hyperlink>
      <w:r>
        <w:t xml:space="preserve">. </w:t>
      </w:r>
    </w:p>
    <w:p w14:paraId="228C4526" w14:textId="77777777" w:rsidR="00171375" w:rsidRPr="007216D2" w:rsidRDefault="00171375" w:rsidP="00171375">
      <w:pPr>
        <w:rPr>
          <w:u w:val="single"/>
        </w:rPr>
      </w:pPr>
      <w:r w:rsidRPr="00916BB1">
        <w:rPr>
          <w:rStyle w:val="StyleUnderline"/>
          <w:highlight w:val="green"/>
        </w:rPr>
        <w:t>Satellite</w:t>
      </w:r>
      <w:r w:rsidRPr="002F7FDF">
        <w:rPr>
          <w:rStyle w:val="StyleUnderline"/>
        </w:rPr>
        <w:t xml:space="preserve"> imagery </w:t>
      </w:r>
      <w:r w:rsidRPr="00721130">
        <w:rPr>
          <w:rStyle w:val="StyleUnderline"/>
        </w:rPr>
        <w:t>is used by the military and</w:t>
      </w:r>
      <w:r w:rsidRPr="00721130">
        <w:rPr>
          <w:sz w:val="12"/>
        </w:rPr>
        <w:t xml:space="preserve"> our </w:t>
      </w:r>
      <w:r w:rsidRPr="00721130">
        <w:rPr>
          <w:rStyle w:val="StyleUnderline"/>
        </w:rPr>
        <w:t xml:space="preserve">political leaders to </w:t>
      </w:r>
      <w:r w:rsidRPr="00916BB1">
        <w:rPr>
          <w:rStyle w:val="StyleUnderline"/>
          <w:highlight w:val="green"/>
        </w:rPr>
        <w:t>maintain</w:t>
      </w:r>
      <w:r w:rsidRPr="002F7FDF">
        <w:rPr>
          <w:rStyle w:val="StyleUnderline"/>
        </w:rPr>
        <w:t xml:space="preserve"> the </w:t>
      </w:r>
      <w:r w:rsidRPr="00916BB1">
        <w:rPr>
          <w:rStyle w:val="StyleUnderline"/>
          <w:highlight w:val="green"/>
        </w:rPr>
        <w:t>peace</w:t>
      </w:r>
      <w:r w:rsidRPr="00131706">
        <w:rPr>
          <w:sz w:val="12"/>
        </w:rPr>
        <w:t xml:space="preserve">. </w:t>
      </w:r>
      <w:r w:rsidRPr="009B4334">
        <w:rPr>
          <w:rStyle w:val="StyleUnderline"/>
        </w:rPr>
        <w:t>When</w:t>
      </w:r>
      <w:r w:rsidRPr="00131706">
        <w:rPr>
          <w:sz w:val="12"/>
        </w:rPr>
        <w:t xml:space="preserve"> your </w:t>
      </w:r>
      <w:r w:rsidRPr="002F7FDF">
        <w:rPr>
          <w:rStyle w:val="StyleUnderline"/>
        </w:rPr>
        <w:t xml:space="preserve">potential </w:t>
      </w:r>
      <w:r w:rsidRPr="00916BB1">
        <w:rPr>
          <w:rStyle w:val="StyleUnderline"/>
          <w:highlight w:val="green"/>
        </w:rPr>
        <w:t>adversaries</w:t>
      </w:r>
      <w:r w:rsidRPr="002F7FDF">
        <w:rPr>
          <w:rStyle w:val="StyleUnderline"/>
        </w:rPr>
        <w:t xml:space="preserve"> </w:t>
      </w:r>
      <w:r w:rsidRPr="00916BB1">
        <w:rPr>
          <w:rStyle w:val="StyleUnderline"/>
          <w:highlight w:val="green"/>
        </w:rPr>
        <w:t>can’t hide what they’re doing</w:t>
      </w:r>
      <w:r w:rsidRPr="002F7FDF">
        <w:rPr>
          <w:rStyle w:val="StyleUnderline"/>
        </w:rPr>
        <w:t xml:space="preserve">, where their armies are moving </w:t>
      </w:r>
      <w:r w:rsidRPr="00916BB1">
        <w:rPr>
          <w:rStyle w:val="StyleUnderline"/>
          <w:highlight w:val="green"/>
        </w:rPr>
        <w:t>and</w:t>
      </w:r>
      <w:r w:rsidRPr="002F7FDF">
        <w:rPr>
          <w:rStyle w:val="StyleUnderline"/>
        </w:rPr>
        <w:t xml:space="preserve"> what they are doing with their civilian and </w:t>
      </w:r>
      <w:r w:rsidRPr="009E63A2">
        <w:rPr>
          <w:rStyle w:val="StyleUnderline"/>
        </w:rPr>
        <w:t xml:space="preserve">military </w:t>
      </w:r>
      <w:r w:rsidRPr="00916BB1">
        <w:rPr>
          <w:rStyle w:val="StyleUnderline"/>
          <w:highlight w:val="green"/>
        </w:rPr>
        <w:t>infrastructure</w:t>
      </w:r>
      <w:r w:rsidRPr="002F7FDF">
        <w:rPr>
          <w:rStyle w:val="StyleUnderline"/>
        </w:rPr>
        <w:t xml:space="preserve">, then </w:t>
      </w:r>
      <w:r w:rsidRPr="009B4334">
        <w:rPr>
          <w:rStyle w:val="StyleUnderline"/>
        </w:rPr>
        <w:t>the</w:t>
      </w:r>
      <w:r w:rsidRPr="002F7FDF">
        <w:rPr>
          <w:rStyle w:val="StyleUnderline"/>
        </w:rPr>
        <w:t xml:space="preserve"> </w:t>
      </w:r>
      <w:r w:rsidRPr="00916BB1">
        <w:rPr>
          <w:rStyle w:val="StyleUnderline"/>
          <w:highlight w:val="green"/>
        </w:rPr>
        <w:t>danger of</w:t>
      </w:r>
      <w:r w:rsidRPr="002F7FDF">
        <w:rPr>
          <w:rStyle w:val="StyleUnderline"/>
        </w:rPr>
        <w:t xml:space="preserve"> surprise </w:t>
      </w:r>
      <w:r w:rsidRPr="00916BB1">
        <w:rPr>
          <w:rStyle w:val="StyleUnderline"/>
          <w:highlight w:val="green"/>
        </w:rPr>
        <w:t>attack is diminished</w:t>
      </w:r>
      <w:r w:rsidRPr="00131706">
        <w:rPr>
          <w:sz w:val="12"/>
        </w:rPr>
        <w:t xml:space="preserve">. </w:t>
      </w:r>
      <w:r w:rsidRPr="009B4334">
        <w:rPr>
          <w:rStyle w:val="StyleUnderline"/>
        </w:rPr>
        <w:t>In</w:t>
      </w:r>
      <w:r w:rsidRPr="00131706">
        <w:rPr>
          <w:sz w:val="12"/>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131706">
        <w:rPr>
          <w:sz w:val="12"/>
        </w:rPr>
        <w:t xml:space="preserve">, the doctrine of Mutual Assured Destruction </w:t>
      </w:r>
      <w:r w:rsidRPr="00916BB1">
        <w:rPr>
          <w:rStyle w:val="Emphasis"/>
          <w:highlight w:val="green"/>
        </w:rPr>
        <w:t>(MAD)</w:t>
      </w:r>
      <w:r w:rsidRPr="002F7FDF">
        <w:rPr>
          <w:rStyle w:val="Emphasis"/>
        </w:rPr>
        <w:t xml:space="preserve"> </w:t>
      </w:r>
      <w:r w:rsidRPr="00916BB1">
        <w:rPr>
          <w:rStyle w:val="Emphasis"/>
          <w:highlight w:val="green"/>
        </w:rPr>
        <w:t>only works if</w:t>
      </w:r>
      <w:r w:rsidRPr="002F7FDF">
        <w:rPr>
          <w:rStyle w:val="Emphasis"/>
        </w:rPr>
        <w:t xml:space="preserve"> </w:t>
      </w:r>
      <w:r w:rsidRPr="00916BB1">
        <w:rPr>
          <w:rStyle w:val="Emphasis"/>
          <w:highlight w:val="green"/>
        </w:rPr>
        <w:t>both sides</w:t>
      </w:r>
      <w:r w:rsidRPr="002F7FDF">
        <w:rPr>
          <w:rStyle w:val="Emphasis"/>
        </w:rPr>
        <w:t xml:space="preserve"> </w:t>
      </w:r>
      <w:r w:rsidRPr="00916BB1">
        <w:rPr>
          <w:rStyle w:val="Emphasis"/>
          <w:highlight w:val="green"/>
        </w:rPr>
        <w:t>know</w:t>
      </w:r>
      <w:r w:rsidRPr="002F7FDF">
        <w:rPr>
          <w:rStyle w:val="Emphasis"/>
        </w:rPr>
        <w:t xml:space="preserve"> </w:t>
      </w:r>
      <w:proofErr w:type="gramStart"/>
      <w:r w:rsidRPr="00916BB1">
        <w:rPr>
          <w:rStyle w:val="Emphasis"/>
          <w:highlight w:val="green"/>
        </w:rPr>
        <w:t>whether</w:t>
      </w:r>
      <w:r w:rsidRPr="002F7FDF">
        <w:rPr>
          <w:rStyle w:val="Emphasis"/>
        </w:rPr>
        <w:t xml:space="preserve"> or not</w:t>
      </w:r>
      <w:proofErr w:type="gramEnd"/>
      <w:r w:rsidRPr="002F7FDF">
        <w:rPr>
          <w:rStyle w:val="Emphasis"/>
        </w:rPr>
        <w:t xml:space="preserve"> </w:t>
      </w:r>
      <w:r w:rsidRPr="00916BB1">
        <w:rPr>
          <w:rStyle w:val="Emphasis"/>
          <w:highlight w:val="green"/>
        </w:rPr>
        <w:t>they are being attacked</w:t>
      </w:r>
      <w:r w:rsidRPr="002F7FDF">
        <w:rPr>
          <w:rStyle w:val="Emphasis"/>
        </w:rPr>
        <w:t>.</w:t>
      </w:r>
      <w:r w:rsidRPr="00131706">
        <w:rPr>
          <w:sz w:val="12"/>
        </w:rPr>
        <w:t xml:space="preserve"> The launch of missiles or a bomber fleet </w:t>
      </w:r>
      <w:r w:rsidRPr="002F7FDF">
        <w:rPr>
          <w:rStyle w:val="StyleUnderline"/>
        </w:rPr>
        <w:t>can easily be seen from space far in advance of either reaching their potential targets halfway around the globe</w:t>
      </w:r>
      <w:r w:rsidRPr="00131706">
        <w:rPr>
          <w:sz w:val="12"/>
        </w:rPr>
        <w:t xml:space="preserve">. The </w:t>
      </w:r>
      <w:r w:rsidRPr="002F7FDF">
        <w:rPr>
          <w:rStyle w:val="StyleUnderline"/>
        </w:rPr>
        <w:t xml:space="preserve">danger of surprise attack is therefore small, </w:t>
      </w:r>
      <w:r w:rsidRPr="00916BB1">
        <w:rPr>
          <w:rStyle w:val="StyleUnderline"/>
          <w:highlight w:val="green"/>
        </w:rPr>
        <w:t>making</w:t>
      </w:r>
      <w:r w:rsidRPr="002F7FDF">
        <w:rPr>
          <w:rStyle w:val="StyleUnderline"/>
        </w:rPr>
        <w:t xml:space="preserve"> an </w:t>
      </w:r>
      <w:r w:rsidRPr="00721130">
        <w:rPr>
          <w:rStyle w:val="Emphasis"/>
        </w:rPr>
        <w:t xml:space="preserve">accidental </w:t>
      </w:r>
      <w:r w:rsidRPr="00916BB1">
        <w:rPr>
          <w:rStyle w:val="Emphasis"/>
          <w:highlight w:val="green"/>
        </w:rPr>
        <w:t>war</w:t>
      </w:r>
      <w:r w:rsidRPr="00916BB1">
        <w:rPr>
          <w:rStyle w:val="StyleUnderline"/>
          <w:highlight w:val="green"/>
        </w:rPr>
        <w:t xml:space="preserve"> </w:t>
      </w:r>
      <w:r w:rsidRPr="009E63A2">
        <w:rPr>
          <w:rStyle w:val="StyleUnderline"/>
        </w:rPr>
        <w:t xml:space="preserve">far </w:t>
      </w:r>
      <w:r w:rsidRPr="00916BB1">
        <w:rPr>
          <w:rStyle w:val="StyleUnderline"/>
          <w:highlight w:val="green"/>
        </w:rPr>
        <w:t>less likely</w:t>
      </w:r>
      <w:r w:rsidRPr="002F7FDF">
        <w:rPr>
          <w:rStyle w:val="StyleUnderline"/>
        </w:rPr>
        <w:t>.</w:t>
      </w:r>
      <w:r w:rsidRPr="00131706">
        <w:rPr>
          <w:sz w:val="12"/>
        </w:rPr>
        <w:t xml:space="preserve"> </w:t>
      </w:r>
      <w:proofErr w:type="gramStart"/>
      <w:r w:rsidRPr="00131706">
        <w:rPr>
          <w:sz w:val="12"/>
        </w:rPr>
        <w:t>So</w:t>
      </w:r>
      <w:proofErr w:type="gramEnd"/>
      <w:r w:rsidRPr="00131706">
        <w:rPr>
          <w:sz w:val="12"/>
        </w:rPr>
        <w:t xml:space="preserve"> what does all this mean? And what do we do about it? </w:t>
      </w:r>
      <w:proofErr w:type="gramStart"/>
      <w:r w:rsidRPr="00131706">
        <w:rPr>
          <w:sz w:val="12"/>
        </w:rPr>
        <w:t>First of all</w:t>
      </w:r>
      <w:proofErr w:type="gramEnd"/>
      <w:r w:rsidRPr="00131706">
        <w:rPr>
          <w:sz w:val="12"/>
        </w:rPr>
        <w:t xml:space="preserve">, it means that the advocates of space development, exploration and commercialization have succeeded far beyond their initial expectations and dreams. The economies and </w:t>
      </w:r>
      <w:r w:rsidRPr="00916BB1">
        <w:rPr>
          <w:rStyle w:val="Emphasis"/>
          <w:highlight w:val="green"/>
        </w:rPr>
        <w:t xml:space="preserve">security </w:t>
      </w:r>
      <w:r w:rsidRPr="009E63A2">
        <w:rPr>
          <w:rStyle w:val="Emphasis"/>
        </w:rPr>
        <w:t xml:space="preserve">of countries </w:t>
      </w:r>
      <w:r w:rsidRPr="00131706">
        <w:rPr>
          <w:sz w:val="12"/>
        </w:rPr>
        <w:t>in the developed world</w:t>
      </w:r>
      <w:r w:rsidRPr="002F7FDF">
        <w:rPr>
          <w:rStyle w:val="Emphasis"/>
        </w:rPr>
        <w:t xml:space="preserve"> are now </w:t>
      </w:r>
      <w:r w:rsidRPr="00916BB1">
        <w:rPr>
          <w:rStyle w:val="Emphasis"/>
          <w:highlight w:val="green"/>
        </w:rPr>
        <w:t xml:space="preserve">dependent on </w:t>
      </w:r>
      <w:r w:rsidRPr="00721130">
        <w:rPr>
          <w:rStyle w:val="Emphasis"/>
        </w:rPr>
        <w:t>space</w:t>
      </w:r>
      <w:r w:rsidRPr="002F7FDF">
        <w:rPr>
          <w:rStyle w:val="Emphasis"/>
        </w:rPr>
        <w:t xml:space="preserve"> </w:t>
      </w:r>
      <w:r w:rsidRPr="00916BB1">
        <w:rPr>
          <w:rStyle w:val="Emphasis"/>
          <w:highlight w:val="green"/>
        </w:rPr>
        <w:t>satellites</w:t>
      </w:r>
      <w:r w:rsidRPr="00131706">
        <w:rPr>
          <w:sz w:val="12"/>
        </w:rPr>
        <w:t xml:space="preserve">. We space advocates should celebrate our success and be terrified of it at the same time. </w:t>
      </w:r>
      <w:r w:rsidRPr="00916BB1">
        <w:rPr>
          <w:rStyle w:val="StyleUnderline"/>
          <w:highlight w:val="green"/>
        </w:rPr>
        <w:t>Should we lose</w:t>
      </w:r>
      <w:r w:rsidRPr="002F7FDF">
        <w:rPr>
          <w:rStyle w:val="StyleUnderline"/>
        </w:rPr>
        <w:t xml:space="preserve"> these fragile </w:t>
      </w:r>
      <w:r w:rsidRPr="00916BB1">
        <w:rPr>
          <w:rStyle w:val="StyleUnderline"/>
          <w:highlight w:val="green"/>
        </w:rPr>
        <w:t xml:space="preserve">assets </w:t>
      </w:r>
      <w:r w:rsidRPr="009E63A2">
        <w:rPr>
          <w:rStyle w:val="StyleUnderline"/>
        </w:rPr>
        <w:t>in space,</w:t>
      </w:r>
      <w:r w:rsidRPr="00131706">
        <w:rPr>
          <w:sz w:val="12"/>
        </w:rPr>
        <w:t xml:space="preserve"> our </w:t>
      </w:r>
      <w:r w:rsidRPr="009E63A2">
        <w:rPr>
          <w:rStyle w:val="StyleUnderline"/>
        </w:rPr>
        <w:t>economy</w:t>
      </w:r>
      <w:r w:rsidRPr="002F7FDF">
        <w:rPr>
          <w:rStyle w:val="StyleUnderline"/>
        </w:rPr>
        <w:t xml:space="preserve"> would experience a disruption like no other: ship, air and train travel would stop and only restart/operate in a much-reduced capacity for years (GPS loss)</w:t>
      </w:r>
      <w:r w:rsidRPr="00131706">
        <w:rPr>
          <w:sz w:val="12"/>
        </w:rPr>
        <w:t xml:space="preserve">. Many banking and retail transactions would cease (VSAT loss). Distribution of news and vital national information would be crippled (communications satellite loss). </w:t>
      </w:r>
      <w:r w:rsidRPr="00916BB1">
        <w:rPr>
          <w:rStyle w:val="Emphasis"/>
          <w:highlight w:val="green"/>
        </w:rPr>
        <w:t>Lives would be</w:t>
      </w:r>
      <w:r w:rsidRPr="002F7FDF">
        <w:rPr>
          <w:rStyle w:val="Emphasis"/>
        </w:rPr>
        <w:t xml:space="preserve"> put </w:t>
      </w:r>
      <w:r w:rsidRPr="00916BB1">
        <w:rPr>
          <w:rStyle w:val="Emphasis"/>
          <w:highlight w:val="green"/>
        </w:rPr>
        <w:t>at risk</w:t>
      </w:r>
      <w:r w:rsidRPr="002F7FDF">
        <w:rPr>
          <w:rStyle w:val="StyleUnderline"/>
        </w:rPr>
        <w:t xml:space="preserve"> and the productivity of our farming would dramatically decrease (weather satellite loss). The </w:t>
      </w:r>
      <w:r w:rsidRPr="00916BB1">
        <w:rPr>
          <w:rStyle w:val="StyleUnderline"/>
          <w:highlight w:val="green"/>
        </w:rPr>
        <w:t>risk of</w:t>
      </w:r>
      <w:r w:rsidRPr="002F7FDF">
        <w:rPr>
          <w:rStyle w:val="StyleUnderline"/>
        </w:rPr>
        <w:t xml:space="preserve"> war, including </w:t>
      </w:r>
      <w:r w:rsidRPr="00916BB1">
        <w:rPr>
          <w:rStyle w:val="Emphasis"/>
          <w:highlight w:val="green"/>
        </w:rPr>
        <w:t>nuclear war, would increase</w:t>
      </w:r>
      <w:r w:rsidRPr="002F7FDF">
        <w:rPr>
          <w:rStyle w:val="StyleUnderline"/>
        </w:rPr>
        <w:t xml:space="preserve"> (loss of spy satellites) </w:t>
      </w:r>
      <w:r w:rsidRPr="00916BB1">
        <w:rPr>
          <w:rStyle w:val="StyleUnderline"/>
          <w:highlight w:val="green"/>
        </w:rPr>
        <w:t>and</w:t>
      </w:r>
      <w:r w:rsidRPr="002F7FDF">
        <w:rPr>
          <w:rStyle w:val="StyleUnderline"/>
        </w:rPr>
        <w:t xml:space="preserve"> our </w:t>
      </w:r>
      <w:r w:rsidRPr="00721130">
        <w:rPr>
          <w:rStyle w:val="StyleUnderline"/>
        </w:rPr>
        <w:t xml:space="preserve">military’s </w:t>
      </w:r>
      <w:r w:rsidRPr="00916BB1">
        <w:rPr>
          <w:rStyle w:val="StyleUnderline"/>
          <w:highlight w:val="green"/>
        </w:rPr>
        <w:t>ability to react</w:t>
      </w:r>
      <w:r w:rsidRPr="002F7FDF">
        <w:rPr>
          <w:rStyle w:val="StyleUnderline"/>
        </w:rPr>
        <w:t xml:space="preserve"> to crises </w:t>
      </w:r>
      <w:r w:rsidRPr="00916BB1">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916BB1">
        <w:rPr>
          <w:rStyle w:val="StyleUnderline"/>
          <w:highlight w:val="green"/>
        </w:rPr>
        <w:t>reduced</w:t>
      </w:r>
      <w:r w:rsidRPr="002F7FDF">
        <w:rPr>
          <w:rStyle w:val="StyleUnderline"/>
        </w:rPr>
        <w:t xml:space="preserve"> (loss of military logistics and intelligence gathering satellites).</w:t>
      </w:r>
    </w:p>
    <w:p w14:paraId="7A4588A2" w14:textId="77777777" w:rsidR="00171375" w:rsidRDefault="00171375" w:rsidP="00171375"/>
    <w:p w14:paraId="5897BA24" w14:textId="77777777" w:rsidR="00171375" w:rsidRDefault="00171375" w:rsidP="00171375"/>
    <w:p w14:paraId="4FCCEAB1" w14:textId="77777777" w:rsidR="00171375" w:rsidRDefault="00171375" w:rsidP="00171375">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03546C8F" w14:textId="77777777" w:rsidR="00171375" w:rsidRPr="00BB0026" w:rsidRDefault="00171375" w:rsidP="00171375">
      <w:r w:rsidRPr="00BB0026">
        <w:rPr>
          <w:rStyle w:val="Style13ptBold"/>
        </w:rPr>
        <w:t>Beauchamp 14</w:t>
      </w:r>
      <w:r>
        <w:t xml:space="preserve"> – Zack, 4/21/14, </w:t>
      </w:r>
      <w:r w:rsidRPr="00BB0026">
        <w:t xml:space="preserve">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w:t>
      </w:r>
      <w:r w:rsidRPr="00BB0026">
        <w:lastRenderedPageBreak/>
        <w:t>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21" w:history="1">
        <w:r w:rsidRPr="008E3DAC">
          <w:rPr>
            <w:rStyle w:val="Hyperlink"/>
          </w:rPr>
          <w:t>https://www.vox.com/2014/4/21/5625246/space-war-china-north-korea-iran</w:t>
        </w:r>
      </w:hyperlink>
      <w:r>
        <w:t>] Justin *Brackets added for ableist language</w:t>
      </w:r>
    </w:p>
    <w:p w14:paraId="58D55EC6" w14:textId="77777777" w:rsidR="00171375" w:rsidRDefault="00171375" w:rsidP="00171375">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w:t>
      </w:r>
      <w:proofErr w:type="gramStart"/>
      <w:r w:rsidRPr="00C62832">
        <w:rPr>
          <w:rStyle w:val="Emphasis"/>
          <w:highlight w:val="green"/>
        </w:rPr>
        <w:t xml:space="preserve">irrational] </w:t>
      </w:r>
      <w:r w:rsidRPr="00916BB1">
        <w:rPr>
          <w:rStyle w:val="Emphasis"/>
          <w:highlight w:val="green"/>
        </w:rPr>
        <w:t xml:space="preserve"> military</w:t>
      </w:r>
      <w:proofErr w:type="gramEnd"/>
      <w:r w:rsidRPr="00916BB1">
        <w:rPr>
          <w:rStyle w:val="Emphasis"/>
          <w:highlight w:val="green"/>
        </w:rPr>
        <w:t xml:space="preserve">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916BB1">
        <w:rPr>
          <w:highlight w:val="green"/>
          <w:u w:val="single"/>
        </w:rPr>
        <w:t xml:space="preserve">Iran 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3090E997" w14:textId="77777777" w:rsidR="00171375" w:rsidRPr="00635356" w:rsidRDefault="00171375" w:rsidP="00171375">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425E08C4" w14:textId="77777777" w:rsidR="00171375" w:rsidRPr="00131706" w:rsidRDefault="00171375" w:rsidP="00171375">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22"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23" w:history="1">
        <w:r w:rsidRPr="00131706">
          <w:rPr>
            <w:rStyle w:val="Hyperlink"/>
          </w:rPr>
          <w:t>https://ratical.org/radiation/NuclearExtinction/StevenStarr022815.html</w:t>
        </w:r>
      </w:hyperlink>
      <w:r w:rsidRPr="00131706">
        <w:rPr>
          <w:rStyle w:val="Hyperlink"/>
        </w:rPr>
        <w:t>]</w:t>
      </w:r>
      <w:r w:rsidRPr="00131706">
        <w:t xml:space="preserve"> TG </w:t>
      </w:r>
    </w:p>
    <w:p w14:paraId="2C8328E9" w14:textId="77777777" w:rsidR="00171375" w:rsidRPr="001E0213" w:rsidRDefault="00171375" w:rsidP="00171375">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24"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5"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26"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3EC54717" w14:textId="77777777" w:rsidR="00171375" w:rsidRDefault="00171375" w:rsidP="00171375"/>
    <w:p w14:paraId="28A0F1BD" w14:textId="77777777" w:rsidR="00E42E4C" w:rsidRPr="00171375" w:rsidRDefault="00E42E4C" w:rsidP="00171375"/>
    <w:sectPr w:rsidR="00E42E4C" w:rsidRPr="0017137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0162E" w14:textId="77777777" w:rsidR="00EB14E3" w:rsidRDefault="00EB14E3" w:rsidP="00171375">
      <w:pPr>
        <w:spacing w:after="0" w:line="240" w:lineRule="auto"/>
      </w:pPr>
      <w:r>
        <w:separator/>
      </w:r>
    </w:p>
  </w:endnote>
  <w:endnote w:type="continuationSeparator" w:id="0">
    <w:p w14:paraId="3ADE0C68" w14:textId="77777777" w:rsidR="00EB14E3" w:rsidRDefault="00EB14E3" w:rsidP="00171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77F46" w14:textId="77777777" w:rsidR="00EB14E3" w:rsidRDefault="00EB14E3" w:rsidP="00171375">
      <w:pPr>
        <w:spacing w:after="0" w:line="240" w:lineRule="auto"/>
      </w:pPr>
      <w:r>
        <w:separator/>
      </w:r>
    </w:p>
  </w:footnote>
  <w:footnote w:type="continuationSeparator" w:id="0">
    <w:p w14:paraId="5DB88E95" w14:textId="77777777" w:rsidR="00EB14E3" w:rsidRDefault="00EB14E3" w:rsidP="00171375">
      <w:pPr>
        <w:spacing w:after="0" w:line="240" w:lineRule="auto"/>
      </w:pPr>
      <w:r>
        <w:continuationSeparator/>
      </w:r>
    </w:p>
  </w:footnote>
  <w:footnote w:id="1">
    <w:p w14:paraId="20860B6D" w14:textId="77777777" w:rsidR="00171375" w:rsidRPr="00752E9C" w:rsidRDefault="00171375" w:rsidP="00171375">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5171115D" w14:textId="77777777" w:rsidR="00171375" w:rsidRPr="00855FDC" w:rsidRDefault="00171375" w:rsidP="00171375">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79B40289" w14:textId="77777777" w:rsidR="00171375" w:rsidRDefault="00171375" w:rsidP="00171375">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7137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137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0E01"/>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14E3"/>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E4D7D5"/>
  <w14:defaultImageDpi w14:val="300"/>
  <w15:docId w15:val="{AE7C72E2-E478-084D-8BC1-235FC6190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71375"/>
    <w:pPr>
      <w:spacing w:after="160" w:line="259" w:lineRule="auto"/>
    </w:pPr>
  </w:style>
  <w:style w:type="paragraph" w:styleId="Heading1">
    <w:name w:val="heading 1"/>
    <w:aliases w:val="Pocket"/>
    <w:basedOn w:val="Normal"/>
    <w:next w:val="Normal"/>
    <w:link w:val="Heading1Char"/>
    <w:uiPriority w:val="9"/>
    <w:qFormat/>
    <w:rsid w:val="00171375"/>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71375"/>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171375"/>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171375"/>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1713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1375"/>
  </w:style>
  <w:style w:type="character" w:customStyle="1" w:styleId="Heading1Char">
    <w:name w:val="Heading 1 Char"/>
    <w:aliases w:val="Pocket Char"/>
    <w:basedOn w:val="DefaultParagraphFont"/>
    <w:link w:val="Heading1"/>
    <w:uiPriority w:val="9"/>
    <w:rsid w:val="00171375"/>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171375"/>
    <w:rPr>
      <w:rFonts w:eastAsiaTheme="majorEastAsia"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171375"/>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171375"/>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71375"/>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171375"/>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17137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71375"/>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171375"/>
    <w:rPr>
      <w:color w:val="auto"/>
      <w:u w:val="none"/>
    </w:rPr>
  </w:style>
  <w:style w:type="paragraph" w:styleId="DocumentMap">
    <w:name w:val="Document Map"/>
    <w:basedOn w:val="Normal"/>
    <w:link w:val="DocumentMapChar"/>
    <w:uiPriority w:val="99"/>
    <w:semiHidden/>
    <w:unhideWhenUsed/>
    <w:rsid w:val="00171375"/>
    <w:rPr>
      <w:rFonts w:ascii="Lucida Grande" w:hAnsi="Lucida Grande" w:cs="Lucida Grande"/>
    </w:rPr>
  </w:style>
  <w:style w:type="character" w:customStyle="1" w:styleId="DocumentMapChar">
    <w:name w:val="Document Map Char"/>
    <w:basedOn w:val="DefaultParagraphFont"/>
    <w:link w:val="DocumentMap"/>
    <w:uiPriority w:val="99"/>
    <w:semiHidden/>
    <w:rsid w:val="00171375"/>
    <w:rPr>
      <w:rFonts w:ascii="Lucida Grande" w:hAnsi="Lucida Grande" w:cs="Lucida Grande"/>
    </w:rPr>
  </w:style>
  <w:style w:type="paragraph" w:customStyle="1" w:styleId="textbold">
    <w:name w:val="text bold"/>
    <w:basedOn w:val="Normal"/>
    <w:link w:val="Emphasis"/>
    <w:uiPriority w:val="20"/>
    <w:qFormat/>
    <w:rsid w:val="0017137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17137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character" w:styleId="FootnoteReference">
    <w:name w:val="footnote reference"/>
    <w:aliases w:val="FN Ref,footnote reference,fr,o,FR,(NECG) Footnote Reference"/>
    <w:basedOn w:val="DefaultParagraphFont"/>
    <w:uiPriority w:val="99"/>
    <w:unhideWhenUsed/>
    <w:qFormat/>
    <w:rsid w:val="00171375"/>
    <w:rPr>
      <w:vertAlign w:val="superscript"/>
    </w:rPr>
  </w:style>
  <w:style w:type="paragraph" w:styleId="FootnoteText">
    <w:name w:val="footnote text"/>
    <w:basedOn w:val="Normal"/>
    <w:link w:val="FootnoteTextChar"/>
    <w:uiPriority w:val="99"/>
    <w:unhideWhenUsed/>
    <w:qFormat/>
    <w:rsid w:val="00171375"/>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171375"/>
    <w:rPr>
      <w:rFonts w:asciiTheme="minorHAnsi" w:hAnsiTheme="minorHAnsi"/>
      <w:sz w:val="24"/>
    </w:rPr>
  </w:style>
  <w:style w:type="character" w:customStyle="1" w:styleId="apple-converted-space">
    <w:name w:val="apple-converted-space"/>
    <w:basedOn w:val="DefaultParagraphFont"/>
    <w:rsid w:val="00171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focus.com/tag/the-moon/" TargetMode="External"/><Relationship Id="rId18" Type="http://schemas.openxmlformats.org/officeDocument/2006/relationships/hyperlink" Target="https://onezero.medium.com/get-ready-for-the-kessler-syndrome-to-wreck-outer-space-7f29cfe62c3e" TargetMode="External"/><Relationship Id="rId26" Type="http://schemas.openxmlformats.org/officeDocument/2006/relationships/hyperlink" Target="https://www2.ucar.edu/atmosnews/just-published/3995/nuclear-war-and-ultraviolet-radiation" TargetMode="External"/><Relationship Id="rId3" Type="http://schemas.openxmlformats.org/officeDocument/2006/relationships/customXml" Target="../customXml/item3.xml"/><Relationship Id="rId21" Type="http://schemas.openxmlformats.org/officeDocument/2006/relationships/hyperlink" Target="https://www.vox.com/2014/4/21/5625246/space-war-china-north-korea-iran" TargetMode="External"/><Relationship Id="rId7" Type="http://schemas.openxmlformats.org/officeDocument/2006/relationships/settings" Target="settings.xml"/><Relationship Id="rId12" Type="http://schemas.openxmlformats.org/officeDocument/2006/relationships/hyperlink" Target="https://www.sciencefocus.com/space/the-unintended-consequences-of-privatising-space/" TargetMode="External"/><Relationship Id="rId17" Type="http://schemas.openxmlformats.org/officeDocument/2006/relationships/hyperlink" Target="mailto:cordelli@uchicago.edu" TargetMode="External"/><Relationship Id="rId25" Type="http://schemas.openxmlformats.org/officeDocument/2006/relationships/hyperlink" Target="http://climate.envsci.rutgers.edu/pdf/RobockToonSAD.pdf" TargetMode="External"/><Relationship Id="rId2" Type="http://schemas.openxmlformats.org/officeDocument/2006/relationships/customXml" Target="../customXml/item2.xml"/><Relationship Id="rId16" Type="http://schemas.openxmlformats.org/officeDocument/2006/relationships/hyperlink" Target="https://spacenews.com/cruz-interested-in-updating-outer-space-treaty-to-support-commercial-space-activities/" TargetMode="External"/><Relationship Id="rId20" Type="http://schemas.openxmlformats.org/officeDocument/2006/relationships/hyperlink" Target="https://www.baen.com/living_without_satellit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epistemic-paradoxes/" TargetMode="External"/><Relationship Id="rId24" Type="http://schemas.openxmlformats.org/officeDocument/2006/relationships/hyperlink" Target="https://ratical.org/radiation/NuclearExtinction/StarrNuclearWinterOct09.pdf" TargetMode="External"/><Relationship Id="rId5" Type="http://schemas.openxmlformats.org/officeDocument/2006/relationships/numbering" Target="numbering.xml"/><Relationship Id="rId15" Type="http://schemas.openxmlformats.org/officeDocument/2006/relationships/hyperlink" Target="http://www.unoosa.org/oosa/en/ourwork/spacelaw/treaties/outerspacetreaty.html" TargetMode="External"/><Relationship Id="rId23" Type="http://schemas.openxmlformats.org/officeDocument/2006/relationships/hyperlink" Target="https://ratical.org/radiation/NuclearExtinction/StevenStarr022815.html"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ciencefocus.com/space/mars-facts-figures-fun-questions-red-planet/" TargetMode="External"/><Relationship Id="rId22" Type="http://schemas.openxmlformats.org/officeDocument/2006/relationships/hyperlink" Target="http://www.psr.org/"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17</Pages>
  <Words>5891</Words>
  <Characters>33584</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39397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2</cp:revision>
  <dcterms:created xsi:type="dcterms:W3CDTF">2022-01-16T17:03:00Z</dcterms:created>
  <dcterms:modified xsi:type="dcterms:W3CDTF">2022-01-16T17:10:00Z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