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0F943" w14:textId="4EA2D5B7" w:rsidR="00E42E4C" w:rsidRDefault="00431DBB" w:rsidP="00431DBB">
      <w:pPr>
        <w:pStyle w:val="Heading2"/>
      </w:pPr>
      <w:r>
        <w:t>1AC</w:t>
      </w:r>
    </w:p>
    <w:p w14:paraId="57EDB448" w14:textId="4205DB67" w:rsidR="00431DBB" w:rsidRDefault="00431DBB" w:rsidP="00431DBB">
      <w:pPr>
        <w:pStyle w:val="Heading3"/>
      </w:pPr>
      <w:r>
        <w:t>Framing</w:t>
      </w:r>
    </w:p>
    <w:p w14:paraId="067FFE75" w14:textId="77777777" w:rsidR="00431DBB" w:rsidRPr="00673B39" w:rsidRDefault="00431DBB" w:rsidP="00431DBB">
      <w:pPr>
        <w:pStyle w:val="Heading4"/>
      </w:pPr>
      <w:r w:rsidRPr="00673B39">
        <w:t>The meta-ethic is procedural moral realism.</w:t>
      </w:r>
    </w:p>
    <w:p w14:paraId="77517683" w14:textId="77777777" w:rsidR="00431DBB" w:rsidRPr="00673B39" w:rsidRDefault="00431DBB" w:rsidP="00431DBB">
      <w:pPr>
        <w:pStyle w:val="Heading4"/>
      </w:pPr>
      <w:r w:rsidRPr="00673B39">
        <w:t xml:space="preserve">This entails that moral facts stem from procedures while substantive realism holds that moral truths exist independently of that in the empirical world. Prefer procedural realism – </w:t>
      </w:r>
    </w:p>
    <w:p w14:paraId="0B3C7FA5" w14:textId="77777777" w:rsidR="00431DBB" w:rsidRPr="00673B39" w:rsidRDefault="00431DBB" w:rsidP="00431DBB">
      <w:pPr>
        <w:pStyle w:val="Heading4"/>
      </w:pPr>
      <w:r w:rsidRPr="00673B39">
        <w:t xml:space="preserve">[1] Collapses – the only way to verify whether something is a moral fact is by using procedures to warrant it. </w:t>
      </w:r>
    </w:p>
    <w:p w14:paraId="2AF9A0C1" w14:textId="77777777" w:rsidR="00431DBB" w:rsidRPr="00673B39" w:rsidRDefault="00431DBB" w:rsidP="00431DBB">
      <w:pPr>
        <w:pStyle w:val="Heading4"/>
      </w:pPr>
      <w:r w:rsidRPr="00673B39">
        <w:t>[2] Uncertainty – our experiences are inaccessible to others which allows people to say they don’t experience the same, however a priori principles are universally applied to all agents.</w:t>
      </w:r>
    </w:p>
    <w:p w14:paraId="4598CE5A" w14:textId="77777777" w:rsidR="00431DBB" w:rsidRPr="00673B39" w:rsidRDefault="00431DBB" w:rsidP="00431DBB">
      <w:pPr>
        <w:pStyle w:val="Heading4"/>
      </w:pPr>
      <w:r w:rsidRPr="00673B39">
        <w:t>[3] Is/Ought Gap – we can only perceive what is, not what ought to be. It’s impossible to derive an ought statement from descriptive facts about the world, necessitating a priori premises.</w:t>
      </w:r>
    </w:p>
    <w:p w14:paraId="12311C0E" w14:textId="77777777" w:rsidR="00431DBB" w:rsidRPr="00673B39" w:rsidRDefault="00431DBB" w:rsidP="00431DBB">
      <w:pPr>
        <w:pStyle w:val="Heading4"/>
      </w:pPr>
      <w:r>
        <w:t xml:space="preserve">[4] </w:t>
      </w: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010DF1E6" w14:textId="77777777" w:rsidR="00431DBB" w:rsidRPr="00673B39" w:rsidRDefault="00431DBB" w:rsidP="00431DBB">
      <w:pPr>
        <w:pStyle w:val="Heading4"/>
        <w:rPr>
          <w:rFonts w:asciiTheme="majorHAnsi" w:hAnsiTheme="majorHAnsi" w:cstheme="majorHAnsi"/>
        </w:rPr>
      </w:pPr>
      <w:r w:rsidRPr="00673B39">
        <w:rPr>
          <w:rFonts w:asciiTheme="majorHAnsi" w:hAnsiTheme="majorHAnsi" w:cstheme="majorHAnsi"/>
        </w:rPr>
        <w:t xml:space="preserve">That means we must universally will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0F05A97F" w14:textId="0F617DCD" w:rsidR="00431DBB" w:rsidRDefault="00431DBB" w:rsidP="00431DBB">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2A23CCA2" w14:textId="7DBA7F94" w:rsidR="00431DBB" w:rsidRDefault="00431DBB" w:rsidP="00431DBB">
      <w:pPr>
        <w:pStyle w:val="Heading4"/>
      </w:pPr>
      <w:r>
        <w:t>Prefer:</w:t>
      </w:r>
    </w:p>
    <w:p w14:paraId="015DEBFC" w14:textId="6C40F0F2" w:rsidR="00431DBB" w:rsidRPr="00CE11B7" w:rsidRDefault="00431DBB" w:rsidP="00431DBB">
      <w:pPr>
        <w:pStyle w:val="Heading4"/>
      </w:pPr>
      <w:r>
        <w:t>1]</w:t>
      </w:r>
      <w:r w:rsidRPr="00431DBB">
        <w:t xml:space="preserve"> </w:t>
      </w:r>
      <w:r w:rsidRPr="00CE11B7">
        <w:t>Only universalizable reason can effectively explain the perspectives of agents – that’s the best method for combatting oppression</w:t>
      </w:r>
      <w:r>
        <w:t>.</w:t>
      </w:r>
    </w:p>
    <w:p w14:paraId="0B32C923" w14:textId="77777777" w:rsidR="00431DBB" w:rsidRPr="00426666" w:rsidRDefault="00431DBB" w:rsidP="00431DBB">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365B0C19" w14:textId="77777777" w:rsidR="00431DBB" w:rsidRDefault="00431DBB" w:rsidP="00431DB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DEBEBE4" w14:textId="181B58D0" w:rsidR="00431DBB" w:rsidRPr="00305C79" w:rsidRDefault="00431DBB" w:rsidP="00431DBB">
      <w:pPr>
        <w:pStyle w:val="Heading4"/>
        <w:rPr>
          <w:rFonts w:cs="Calibri"/>
        </w:rPr>
      </w:pPr>
      <w:r>
        <w:rPr>
          <w:rFonts w:cs="Calibri"/>
        </w:rPr>
        <w:t xml:space="preserve">2] </w:t>
      </w:r>
      <w:r w:rsidRPr="00305C79">
        <w:rPr>
          <w:rFonts w:cs="Calibri"/>
        </w:rPr>
        <w:t>Practical identities – we find our lives worth living under practical identities such as student but that presupposes agency.</w:t>
      </w:r>
    </w:p>
    <w:p w14:paraId="3EC57307" w14:textId="77777777" w:rsidR="00431DBB" w:rsidRPr="00305C79" w:rsidRDefault="00431DBB" w:rsidP="00431DBB">
      <w:pPr>
        <w:rPr>
          <w:sz w:val="16"/>
          <w:szCs w:val="16"/>
        </w:rPr>
      </w:pPr>
      <w:r w:rsidRPr="00305C79">
        <w:rPr>
          <w:rFonts w:eastAsiaTheme="majorEastAsia"/>
          <w:b/>
          <w:bCs/>
          <w:sz w:val="26"/>
          <w:szCs w:val="26"/>
        </w:rPr>
        <w:t>Korsgaard 92</w:t>
      </w:r>
      <w:r w:rsidRPr="00305C79">
        <w:rPr>
          <w:sz w:val="16"/>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76BD3EC2" w14:textId="03735B66" w:rsidR="00431DBB" w:rsidRPr="00431DBB" w:rsidRDefault="00431DBB" w:rsidP="00431DBB">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all of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So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all of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p>
    <w:p w14:paraId="674435AB" w14:textId="77777777" w:rsidR="00431DBB" w:rsidRPr="00F62B66" w:rsidRDefault="00431DBB" w:rsidP="00431DBB">
      <w:pPr>
        <w:pStyle w:val="Heading4"/>
        <w:rPr>
          <w:rFonts w:cs="Calibri"/>
        </w:rPr>
      </w:pPr>
      <w:r>
        <w:rPr>
          <w:rFonts w:cs="Calibri"/>
        </w:rPr>
        <w:t>Impact calc –  the only relevant offense under my framework is that of libertarian ownership. T</w:t>
      </w:r>
      <w:r w:rsidRPr="00F62B66">
        <w:rPr>
          <w:rFonts w:cs="Calibri"/>
        </w:rPr>
        <w:t>he universality of freedom justifies a libertarian state which outweighs on actor specificity.</w:t>
      </w:r>
    </w:p>
    <w:p w14:paraId="3ECBBFDE" w14:textId="77777777" w:rsidR="00431DBB" w:rsidRPr="00F62B66" w:rsidRDefault="00431DBB" w:rsidP="00431DBB">
      <w:pPr>
        <w:spacing w:line="256" w:lineRule="auto"/>
        <w:rPr>
          <w:rFonts w:eastAsia="Calibri"/>
          <w:color w:val="000000" w:themeColor="text1"/>
          <w:sz w:val="16"/>
          <w:szCs w:val="16"/>
        </w:rPr>
      </w:pPr>
      <w:r w:rsidRPr="00F62B66">
        <w:rPr>
          <w:rFonts w:eastAsia="Calibri"/>
          <w:b/>
          <w:iCs/>
          <w:color w:val="000000" w:themeColor="text1"/>
          <w:sz w:val="26"/>
        </w:rPr>
        <w:t xml:space="preserve">Otteson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p>
    <w:p w14:paraId="75BEC36D" w14:textId="794D2148" w:rsidR="00431DBB" w:rsidRDefault="00431DBB" w:rsidP="00431DBB">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AE727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AE727C">
        <w:rPr>
          <w:rStyle w:val="Emphasis"/>
          <w:highlight w:val="green"/>
        </w:rPr>
        <w:t>enables the freedom of each individual’s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AE727C">
        <w:rPr>
          <w:rStyle w:val="Emphasis"/>
          <w:highlight w:val="green"/>
        </w:rPr>
        <w:t>act</w:t>
      </w:r>
      <w:r w:rsidRPr="00F62B66">
        <w:rPr>
          <w:rStyle w:val="StyleUnderline"/>
        </w:rPr>
        <w:t xml:space="preserve">ions be </w:t>
      </w:r>
      <w:r w:rsidRPr="00AE727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AE727C">
        <w:rPr>
          <w:rStyle w:val="Emphasis"/>
          <w:highlight w:val="green"/>
        </w:rPr>
        <w:t>we leave the state of nature is to secure this</w:t>
      </w:r>
      <w:r w:rsidRPr="00F62B66">
        <w:rPr>
          <w:rStyle w:val="StyleUnderline"/>
        </w:rPr>
        <w:t xml:space="preserve"> sphere of maximum </w:t>
      </w:r>
      <w:r w:rsidRPr="00AE727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AE727C">
        <w:rPr>
          <w:rStyle w:val="Emphasis"/>
          <w:highlight w:val="green"/>
        </w:rPr>
        <w:t>given the existence of other persons who demand</w:t>
      </w:r>
      <w:r w:rsidRPr="00F62B66">
        <w:rPr>
          <w:rStyle w:val="StyleUnderline"/>
        </w:rPr>
        <w:t xml:space="preserve"> similar </w:t>
      </w:r>
      <w:r w:rsidRPr="00AE727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AE727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AE727C">
        <w:rPr>
          <w:rStyle w:val="Emphasis"/>
          <w:highlight w:val="green"/>
        </w:rPr>
        <w:t>a state</w:t>
      </w:r>
      <w:r w:rsidRPr="00F62B66">
        <w:rPr>
          <w:rStyle w:val="StyleUnderline"/>
        </w:rPr>
        <w:t xml:space="preserve"> constructed with the sole aim of </w:t>
      </w:r>
      <w:r w:rsidRPr="00AE727C">
        <w:rPr>
          <w:rStyle w:val="Emphasis"/>
          <w:highlight w:val="green"/>
        </w:rPr>
        <w:t>protect</w:t>
      </w:r>
      <w:r w:rsidRPr="00F62B66">
        <w:rPr>
          <w:rStyle w:val="StyleUnderline"/>
        </w:rPr>
        <w:t xml:space="preserve">ing its </w:t>
      </w:r>
      <w:r w:rsidRPr="00AE727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AE727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AE727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AE727C">
        <w:rPr>
          <w:rStyle w:val="Emphasis"/>
          <w:highlight w:val="green"/>
        </w:rPr>
        <w:t>a</w:t>
      </w:r>
      <w:r w:rsidRPr="00F62B66">
        <w:rPr>
          <w:rStyle w:val="StyleUnderline"/>
        </w:rPr>
        <w:t xml:space="preserve"> Kantian </w:t>
      </w:r>
      <w:r w:rsidRPr="00AE727C">
        <w:rPr>
          <w:rStyle w:val="Emphasis"/>
          <w:highlight w:val="green"/>
        </w:rPr>
        <w:t>state protects against invasions of freedom and does nothing else</w:t>
      </w:r>
      <w:r w:rsidRPr="00F62B66">
        <w:rPr>
          <w:sz w:val="16"/>
        </w:rPr>
        <w:t>; in the absence of invasions or threats of invasions, it is inactive</w:t>
      </w:r>
    </w:p>
    <w:p w14:paraId="1F02B9E0" w14:textId="6E649AF0" w:rsidR="00431DBB" w:rsidRDefault="00431DBB" w:rsidP="00431DBB">
      <w:pPr>
        <w:pStyle w:val="Heading3"/>
      </w:pPr>
      <w:r>
        <w:t>Offense</w:t>
      </w:r>
    </w:p>
    <w:p w14:paraId="048A850A" w14:textId="77777777" w:rsidR="00431DBB" w:rsidRDefault="00431DBB" w:rsidP="00431DBB">
      <w:pPr>
        <w:pStyle w:val="Heading4"/>
      </w:pPr>
      <w:r>
        <w:t>[1] Privatization is bad</w:t>
      </w:r>
    </w:p>
    <w:p w14:paraId="511E757F" w14:textId="77777777" w:rsidR="00431DBB" w:rsidRPr="002B55F1" w:rsidRDefault="00431DBB" w:rsidP="00431DBB">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188E7111" w14:textId="77777777" w:rsidR="00431DBB" w:rsidRPr="002B55F1" w:rsidRDefault="00431DBB" w:rsidP="00431DBB">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Buisnessweek, The Economist, and Newsweek. He lives in New York City.) “The unintended consequences of privatising space,” ScienceFocus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2B944A2E" w14:textId="77777777" w:rsidR="00431DBB" w:rsidRPr="00386368" w:rsidRDefault="00431DBB" w:rsidP="00431DBB">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So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But now is the time to consider the problems that could arise from a commercially-led space race, and take the necessary small steps now to avoid</w:t>
      </w:r>
      <w:r w:rsidRPr="00386368">
        <w:rPr>
          <w:sz w:val="16"/>
        </w:rPr>
        <w:t xml:space="preserve"> potentially disastrous consequences in the future.</w:t>
      </w:r>
    </w:p>
    <w:p w14:paraId="72EE989B" w14:textId="77777777" w:rsidR="00431DBB" w:rsidRDefault="00431DBB" w:rsidP="00431DBB">
      <w:pPr>
        <w:rPr>
          <w:rFonts w:ascii="Times New Roman" w:hAnsi="Times New Roman" w:cs="Times New Roman"/>
          <w:sz w:val="24"/>
          <w:szCs w:val="24"/>
        </w:rPr>
      </w:pPr>
    </w:p>
    <w:p w14:paraId="4661609A" w14:textId="77777777" w:rsidR="00431DBB" w:rsidRPr="002B55F1" w:rsidRDefault="00431DBB" w:rsidP="00431DBB">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20C3DC2C" w14:textId="77777777" w:rsidR="00431DBB" w:rsidRPr="00CC51B8" w:rsidRDefault="00431DBB" w:rsidP="00431DBB">
      <w:r w:rsidRPr="00CC51B8">
        <w:rPr>
          <w:rStyle w:val="Style13ptBold"/>
        </w:rPr>
        <w:t>Cordelli 16</w:t>
      </w:r>
      <w:r>
        <w:t xml:space="preserve"> </w:t>
      </w:r>
      <w:r w:rsidRPr="00CC51B8">
        <w:t>Chiara Cordelli</w:t>
      </w:r>
      <w:r>
        <w:t xml:space="preserve"> [</w:t>
      </w:r>
      <w:r w:rsidRPr="00CC51B8">
        <w:t xml:space="preserve">Chiara Cordelli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14E250DD" w14:textId="77777777" w:rsidR="00431DBB" w:rsidRPr="00E402E3" w:rsidRDefault="00431DBB" w:rsidP="00431DBB">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e.g. a voluntary contract. </w:t>
      </w:r>
      <w:r w:rsidRPr="00E402E3">
        <w:rPr>
          <w:rStyle w:val="Emphasis"/>
          <w:highlight w:val="green"/>
        </w:rPr>
        <w:t>Omnilateralness</w:t>
      </w:r>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Rorty’s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4944EFB3" w14:textId="77777777" w:rsidR="00431DBB" w:rsidRPr="008D6FE6" w:rsidRDefault="00431DBB" w:rsidP="00431DBB"/>
    <w:p w14:paraId="74AC6F74" w14:textId="77777777" w:rsidR="00431DBB" w:rsidRDefault="00431DBB" w:rsidP="00431DBB">
      <w:pPr>
        <w:pStyle w:val="Heading4"/>
      </w:pPr>
      <w:r>
        <w:t xml:space="preserve">[2] Extending neoliberal polices in space violate universal law through continued injustice. </w:t>
      </w:r>
    </w:p>
    <w:p w14:paraId="163CB5A5" w14:textId="77777777" w:rsidR="00431DBB" w:rsidRDefault="00431DBB" w:rsidP="00431DBB">
      <w:pPr>
        <w:rPr>
          <w:rStyle w:val="apple-converted-space"/>
          <w:rFonts w:eastAsiaTheme="majorEastAsia"/>
          <w:color w:val="000000"/>
        </w:rPr>
      </w:pPr>
      <w:r w:rsidRPr="00710DAD">
        <w:rPr>
          <w:rStyle w:val="Style13ptBold"/>
        </w:rPr>
        <w:t>Segobaetso 18</w:t>
      </w:r>
      <w:r>
        <w:rPr>
          <w:color w:val="000000"/>
        </w:rPr>
        <w:t xml:space="preserve"> Segobaetso,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32114233" w14:textId="77777777" w:rsidR="00431DBB" w:rsidRDefault="00431DBB" w:rsidP="00431DBB">
      <w:pPr>
        <w:rPr>
          <w:rStyle w:val="Emphasis"/>
        </w:rPr>
      </w:pPr>
      <w:r w:rsidRPr="00B842DD">
        <w:rPr>
          <w:sz w:val="16"/>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life threatening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vernünftigen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 xml:space="preserve">In this regard, since Kant insinuated that the highest concept of the extraterrestrial intelligent species may be that of a terrestrial rational being [eines irdischen vernünftigen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5B256E66" w14:textId="77777777" w:rsidR="00431DBB" w:rsidRDefault="00431DBB" w:rsidP="00431DBB"/>
    <w:p w14:paraId="46093105" w14:textId="77777777" w:rsidR="00431DBB" w:rsidRDefault="00431DBB" w:rsidP="00431DBB">
      <w:pPr>
        <w:pStyle w:val="Heading4"/>
      </w:pPr>
      <w:r>
        <w:t xml:space="preserve">[3] The categorical imperative rejects states and companies desires to profit off of space for themselves. </w:t>
      </w:r>
    </w:p>
    <w:p w14:paraId="69AA7138" w14:textId="77777777" w:rsidR="00431DBB" w:rsidRDefault="00431DBB" w:rsidP="00431DBB">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color w:val="000000"/>
        </w:rPr>
        <w:t xml:space="preserve"> </w:t>
      </w:r>
      <w:r>
        <w:rPr>
          <w:color w:val="000000"/>
        </w:rPr>
        <w:t>, 2019.</w:t>
      </w:r>
      <w:r>
        <w:rPr>
          <w:rStyle w:val="apple-converted-space"/>
          <w:rFonts w:eastAsiaTheme="majorEastAsia"/>
          <w:color w:val="000000"/>
        </w:rPr>
        <w:t xml:space="preserve"> SJEP</w:t>
      </w:r>
    </w:p>
    <w:p w14:paraId="4AC65A78" w14:textId="77777777" w:rsidR="00431DBB" w:rsidRDefault="00431DBB" w:rsidP="00431DBB">
      <w:pPr>
        <w:rPr>
          <w:rStyle w:val="Emphasis"/>
        </w:rPr>
      </w:pPr>
      <w:r w:rsidRPr="007B098B">
        <w:t xml:space="preserve">Hans Jonas, german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3689815D" w14:textId="04474D81" w:rsidR="00431DBB" w:rsidRDefault="00431DBB" w:rsidP="00431DBB">
      <w:pPr>
        <w:pStyle w:val="Heading3"/>
        <w:rPr>
          <w:rStyle w:val="Emphasis"/>
          <w:b/>
          <w:iCs w:val="0"/>
          <w:sz w:val="32"/>
        </w:rPr>
      </w:pPr>
      <w:r w:rsidRPr="00431DBB">
        <w:rPr>
          <w:rStyle w:val="Emphasis"/>
          <w:b/>
          <w:iCs w:val="0"/>
          <w:sz w:val="32"/>
        </w:rPr>
        <w:t>Plan</w:t>
      </w:r>
    </w:p>
    <w:p w14:paraId="4CDD17E3" w14:textId="2C23DCD4" w:rsidR="00431DBB" w:rsidRDefault="00431DBB" w:rsidP="00431DBB">
      <w:pPr>
        <w:rPr>
          <w:rStyle w:val="Heading4Char"/>
          <w:rFonts w:cs="Calibri"/>
          <w:lang w:eastAsia="zh-CN"/>
        </w:rPr>
      </w:pPr>
      <w:r w:rsidRPr="00305C79">
        <w:rPr>
          <w:rStyle w:val="Heading4Char"/>
          <w:rFonts w:cs="Calibri"/>
        </w:rPr>
        <w:t xml:space="preserve">Thus, the plan – </w:t>
      </w:r>
      <w:r w:rsidRPr="000E46BB">
        <w:rPr>
          <w:rStyle w:val="Heading4Char"/>
          <w:rFonts w:cs="Calibri"/>
          <w:lang w:eastAsia="zh-CN"/>
        </w:rPr>
        <w:t>Resolved: The appropriation of outer space by private entities is unjust.</w:t>
      </w:r>
      <w:r>
        <w:rPr>
          <w:rStyle w:val="Heading4Char"/>
          <w:rFonts w:cs="Calibri"/>
          <w:lang w:eastAsia="zh-CN"/>
        </w:rPr>
        <w:t xml:space="preserve"> Definitions and enforcement in the doc and I’ll clarify in cross.</w:t>
      </w:r>
    </w:p>
    <w:p w14:paraId="58EA35EE" w14:textId="77777777" w:rsidR="00431DBB" w:rsidRDefault="00431DBB" w:rsidP="00431DBB">
      <w:r w:rsidRPr="00837244">
        <w:t>To</w:t>
      </w:r>
      <w:r>
        <w:t xml:space="preserve"> clarify we’ll defend implementation and a revision to the Outer Space Treaty that explicitly bans appropriation of outer space by private entities</w:t>
      </w:r>
    </w:p>
    <w:p w14:paraId="3E74FB93" w14:textId="2DC001C9" w:rsidR="00431DBB" w:rsidRDefault="00431DBB" w:rsidP="00431DBB">
      <w:pPr>
        <w:pStyle w:val="Heading3"/>
      </w:pPr>
      <w:r>
        <w:t>UV</w:t>
      </w:r>
    </w:p>
    <w:p w14:paraId="6227EF5B" w14:textId="77777777" w:rsidR="007210E4" w:rsidRDefault="007210E4" w:rsidP="007210E4">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1AR theory is drop the debater, competing interps,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20781046" w14:textId="77777777" w:rsidR="007210E4" w:rsidRPr="00A8218A" w:rsidRDefault="007210E4" w:rsidP="007210E4">
      <w:pPr>
        <w:pStyle w:val="Heading4"/>
      </w:pPr>
      <w:r>
        <w:t xml:space="preserve">The advantage is </w:t>
      </w:r>
      <w:r w:rsidRPr="00A8218A">
        <w:rPr>
          <w:u w:val="single"/>
        </w:rPr>
        <w:t>Debris</w:t>
      </w:r>
      <w:r>
        <w:t xml:space="preserve"> –</w:t>
      </w:r>
    </w:p>
    <w:p w14:paraId="39151FF7" w14:textId="77777777" w:rsidR="007210E4" w:rsidRDefault="007210E4" w:rsidP="007210E4">
      <w:pPr>
        <w:pStyle w:val="Heading4"/>
      </w:pPr>
      <w:r>
        <w:t xml:space="preserve">Privatization of space leads to </w:t>
      </w:r>
      <w:r w:rsidRPr="00A73303">
        <w:rPr>
          <w:u w:val="single"/>
        </w:rPr>
        <w:t>unchecked debris</w:t>
      </w:r>
      <w:r>
        <w:t>.</w:t>
      </w:r>
    </w:p>
    <w:p w14:paraId="7A781058" w14:textId="77777777" w:rsidR="007210E4" w:rsidRPr="00367C57" w:rsidRDefault="007210E4" w:rsidP="007210E4">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5" w:history="1">
        <w:r w:rsidRPr="008E3DAC">
          <w:rPr>
            <w:rStyle w:val="Hyperlink"/>
          </w:rPr>
          <w:t>https://www.sciencedirect.com/science/article/pii/S246889671930045X?via%3Dihub</w:t>
        </w:r>
      </w:hyperlink>
      <w:r>
        <w:t>] Justin</w:t>
      </w:r>
    </w:p>
    <w:p w14:paraId="6B17FEBF" w14:textId="77777777" w:rsidR="007210E4" w:rsidRPr="00A73303" w:rsidRDefault="007210E4" w:rsidP="007210E4">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294CC1E" w14:textId="77777777" w:rsidR="007210E4" w:rsidRPr="00367C57" w:rsidRDefault="007210E4" w:rsidP="007210E4">
      <w:pPr>
        <w:rPr>
          <w:sz w:val="16"/>
        </w:rPr>
      </w:pPr>
      <w:r w:rsidRPr="00367C57">
        <w:rPr>
          <w:noProof/>
          <w:sz w:val="16"/>
        </w:rPr>
        <w:drawing>
          <wp:inline distT="0" distB="0" distL="0" distR="0" wp14:anchorId="70CD5DCB" wp14:editId="11943AF2">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71674F92" w14:textId="77777777" w:rsidR="007210E4" w:rsidRDefault="007210E4" w:rsidP="007210E4">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NewSpace</w:t>
      </w:r>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2364887B" w14:textId="77777777" w:rsidR="007210E4" w:rsidRDefault="007210E4" w:rsidP="007210E4">
      <w:pPr>
        <w:rPr>
          <w:u w:val="single"/>
        </w:rPr>
      </w:pPr>
    </w:p>
    <w:p w14:paraId="62D494A6" w14:textId="77777777" w:rsidR="007210E4" w:rsidRDefault="007210E4" w:rsidP="007210E4">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10578677" w14:textId="77777777" w:rsidR="007210E4" w:rsidRPr="00667B14" w:rsidRDefault="007210E4" w:rsidP="007210E4">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8CE34C3" w14:textId="77777777" w:rsidR="007210E4" w:rsidRPr="009228A1" w:rsidRDefault="007210E4" w:rsidP="007210E4">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9CAD2C9" w14:textId="77777777" w:rsidR="007210E4" w:rsidRDefault="007210E4" w:rsidP="007210E4">
      <w:pPr>
        <w:rPr>
          <w:u w:val="single"/>
        </w:rPr>
      </w:pPr>
    </w:p>
    <w:p w14:paraId="250560D5" w14:textId="77777777" w:rsidR="007210E4" w:rsidRPr="00A73303" w:rsidRDefault="007210E4" w:rsidP="007210E4">
      <w:pPr>
        <w:pStyle w:val="Heading4"/>
        <w:jc w:val="both"/>
      </w:pPr>
      <w:r>
        <w:t xml:space="preserve">Invisible tipping points trigger the </w:t>
      </w:r>
      <w:r w:rsidRPr="00A73303">
        <w:rPr>
          <w:u w:val="single"/>
        </w:rPr>
        <w:t>Kessler Syndrome</w:t>
      </w:r>
      <w:r>
        <w:t>.</w:t>
      </w:r>
    </w:p>
    <w:p w14:paraId="5A608FDD" w14:textId="77777777" w:rsidR="007210E4" w:rsidRPr="008F7C7F" w:rsidRDefault="007210E4" w:rsidP="007210E4">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7" w:history="1">
        <w:r w:rsidRPr="008E3DAC">
          <w:rPr>
            <w:rStyle w:val="Hyperlink"/>
          </w:rPr>
          <w:t>https://onezero.medium.com/get-ready-for-the-kessler-syndrome-to-wreck-outer-space-7f29cfe62c3e</w:t>
        </w:r>
      </w:hyperlink>
      <w:r>
        <w:t>] Justin</w:t>
      </w:r>
    </w:p>
    <w:p w14:paraId="457BEBE0" w14:textId="77777777" w:rsidR="007210E4" w:rsidRPr="00C7654E" w:rsidRDefault="007210E4" w:rsidP="007210E4">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3E14BB01" w14:textId="77777777" w:rsidR="007210E4" w:rsidRPr="00A05D9C" w:rsidRDefault="007210E4" w:rsidP="007210E4"/>
    <w:p w14:paraId="3C56EBE8" w14:textId="77777777" w:rsidR="007210E4" w:rsidRDefault="007210E4" w:rsidP="007210E4">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6DA4F540" w14:textId="77777777" w:rsidR="007210E4" w:rsidRPr="00667B14" w:rsidRDefault="007210E4" w:rsidP="007210E4">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C618D83" w14:textId="77777777" w:rsidR="007210E4" w:rsidRPr="00BE0EC1" w:rsidRDefault="007210E4" w:rsidP="007210E4">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57EBEC4" w14:textId="77777777" w:rsidR="007210E4" w:rsidRDefault="007210E4" w:rsidP="007210E4">
      <w:r w:rsidRPr="00A44E95">
        <w:rPr>
          <w:noProof/>
        </w:rPr>
        <w:drawing>
          <wp:inline distT="0" distB="0" distL="0" distR="0" wp14:anchorId="7EA615AD" wp14:editId="449A7DCA">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8"/>
                    <a:stretch>
                      <a:fillRect/>
                    </a:stretch>
                  </pic:blipFill>
                  <pic:spPr>
                    <a:xfrm>
                      <a:off x="0" y="0"/>
                      <a:ext cx="3882535" cy="2813578"/>
                    </a:xfrm>
                    <a:prstGeom prst="rect">
                      <a:avLst/>
                    </a:prstGeom>
                  </pic:spPr>
                </pic:pic>
              </a:graphicData>
            </a:graphic>
          </wp:inline>
        </w:drawing>
      </w:r>
    </w:p>
    <w:p w14:paraId="1A695FDD" w14:textId="77777777" w:rsidR="007210E4" w:rsidRPr="00FF4115" w:rsidRDefault="007210E4" w:rsidP="007210E4">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578F6219" w14:textId="77777777" w:rsidR="007210E4" w:rsidRDefault="007210E4" w:rsidP="007210E4"/>
    <w:p w14:paraId="32B3377E" w14:textId="77777777" w:rsidR="007210E4" w:rsidRPr="00FF4115" w:rsidRDefault="007210E4" w:rsidP="007210E4">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2064B185" w14:textId="77777777" w:rsidR="007210E4" w:rsidRDefault="007210E4" w:rsidP="007210E4">
      <w:r>
        <w:t>---To clarify this is the methodology for above chart.</w:t>
      </w:r>
    </w:p>
    <w:p w14:paraId="51FAFF80" w14:textId="77777777" w:rsidR="007210E4" w:rsidRDefault="007210E4" w:rsidP="007210E4">
      <w:r w:rsidRPr="00FF4115">
        <w:rPr>
          <w:rStyle w:val="Style13ptBold"/>
        </w:rPr>
        <w:t>Virgili et al. 16</w:t>
      </w:r>
      <w:r>
        <w:t xml:space="preserve"> – Bastida, </w:t>
      </w:r>
      <w:r w:rsidRPr="00FF4115">
        <w:t>J.C. Dolado, H.G. Lewis, J. Radtke, H. Krag, B. Revelin, C. Cazaux b , C. Colombo, R. Crowther, M. Metz</w:t>
      </w:r>
      <w:r>
        <w:t>, 4/26/16, [“</w:t>
      </w:r>
      <w:r w:rsidRPr="00FF4115">
        <w:t>Risk to space sustainability from large constellations of satellites</w:t>
      </w:r>
      <w:r>
        <w:t xml:space="preserve">,” Act Astranautica, </w:t>
      </w:r>
      <w:hyperlink r:id="rId19" w:history="1">
        <w:r w:rsidRPr="008E3DAC">
          <w:rPr>
            <w:rStyle w:val="Hyperlink"/>
          </w:rPr>
          <w:t>https://sci-hub.se/10.1016/j.actaastro.2016.03.034</w:t>
        </w:r>
      </w:hyperlink>
      <w:r w:rsidRPr="00FF4115">
        <w:t>.</w:t>
      </w:r>
      <w:r>
        <w:t>] Justin</w:t>
      </w:r>
    </w:p>
    <w:p w14:paraId="2528B695" w14:textId="77777777" w:rsidR="007210E4" w:rsidRDefault="007210E4" w:rsidP="007210E4">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5F126E1" w14:textId="77777777" w:rsidR="007210E4" w:rsidRDefault="007210E4" w:rsidP="007210E4"/>
    <w:p w14:paraId="2F6D5AC9" w14:textId="77777777" w:rsidR="007210E4" w:rsidRPr="0036263B" w:rsidRDefault="007210E4" w:rsidP="007210E4">
      <w:pPr>
        <w:pStyle w:val="Heading4"/>
      </w:pPr>
      <w:r>
        <w:t xml:space="preserve">Debris triggers </w:t>
      </w:r>
      <w:r w:rsidRPr="0020445B">
        <w:rPr>
          <w:u w:val="single"/>
        </w:rPr>
        <w:t>miscalculated war</w:t>
      </w:r>
      <w:r>
        <w:t>.</w:t>
      </w:r>
    </w:p>
    <w:p w14:paraId="11408AB8" w14:textId="77777777" w:rsidR="007210E4" w:rsidRPr="000F20C1" w:rsidRDefault="007210E4" w:rsidP="007210E4">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20" w:history="1">
        <w:r w:rsidRPr="005773F3">
          <w:rPr>
            <w:rStyle w:val="Hyperlink"/>
          </w:rPr>
          <w:t>https://www.sciencealert.com/space-junk-accidents-could-trigger-armed-conflict-expert-warns</w:t>
        </w:r>
      </w:hyperlink>
      <w:r>
        <w:t xml:space="preserve">. </w:t>
      </w:r>
    </w:p>
    <w:p w14:paraId="74166312" w14:textId="77777777" w:rsidR="007210E4" w:rsidRDefault="007210E4" w:rsidP="007210E4">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19E3AC84" w14:textId="77777777" w:rsidR="007210E4" w:rsidRDefault="007210E4" w:rsidP="007210E4">
      <w:pPr>
        <w:rPr>
          <w:rStyle w:val="StyleUnderline"/>
        </w:rPr>
      </w:pPr>
    </w:p>
    <w:p w14:paraId="4E5E0AE9" w14:textId="77777777" w:rsidR="007210E4" w:rsidRPr="00A87F24" w:rsidRDefault="007210E4" w:rsidP="007210E4">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08D56703" w14:textId="77777777" w:rsidR="007210E4" w:rsidRPr="002F7FDF" w:rsidRDefault="007210E4" w:rsidP="007210E4">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21" w:history="1">
        <w:r w:rsidRPr="005773F3">
          <w:rPr>
            <w:rStyle w:val="Hyperlink"/>
          </w:rPr>
          <w:t>https://www.baen.com/living_without_satellites</w:t>
        </w:r>
      </w:hyperlink>
      <w:r>
        <w:t xml:space="preserve">. </w:t>
      </w:r>
    </w:p>
    <w:p w14:paraId="7DDD93CF" w14:textId="77777777" w:rsidR="007210E4" w:rsidRPr="007216D2" w:rsidRDefault="007210E4" w:rsidP="007210E4">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387C7578" w14:textId="77777777" w:rsidR="007210E4" w:rsidRDefault="007210E4" w:rsidP="007210E4"/>
    <w:p w14:paraId="19B34D72" w14:textId="77777777" w:rsidR="007210E4" w:rsidRPr="00A16AB1" w:rsidRDefault="007210E4" w:rsidP="007210E4">
      <w:pPr>
        <w:pStyle w:val="Heading4"/>
      </w:pPr>
      <w:r>
        <w:t xml:space="preserve">Public pressure </w:t>
      </w:r>
      <w:r w:rsidRPr="009E63A2">
        <w:rPr>
          <w:u w:val="single"/>
        </w:rPr>
        <w:t>forces</w:t>
      </w:r>
      <w:r>
        <w:t xml:space="preserve"> retaliation.</w:t>
      </w:r>
    </w:p>
    <w:p w14:paraId="0EAEC185" w14:textId="77777777" w:rsidR="007210E4" w:rsidRPr="00D0048E" w:rsidRDefault="007210E4" w:rsidP="007210E4">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22" w:history="1">
        <w:r w:rsidRPr="00D0048E">
          <w:rPr>
            <w:rStyle w:val="Hyperlink"/>
          </w:rPr>
          <w:t>http://thebulletin.org/space-weapons-and-risk-nuclear-exchanges8346</w:t>
        </w:r>
      </w:hyperlink>
    </w:p>
    <w:p w14:paraId="6142BA25" w14:textId="77777777" w:rsidR="007210E4" w:rsidRPr="00131706" w:rsidRDefault="007210E4" w:rsidP="007210E4">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57EC0B6F" w14:textId="77777777" w:rsidR="007210E4" w:rsidRDefault="007210E4" w:rsidP="007210E4"/>
    <w:p w14:paraId="157F940B" w14:textId="77777777" w:rsidR="007210E4" w:rsidRDefault="007210E4" w:rsidP="007210E4">
      <w:pPr>
        <w:pStyle w:val="Heading4"/>
      </w:pPr>
      <w:r>
        <w:t xml:space="preserve">Convergence of factors </w:t>
      </w:r>
      <w:r w:rsidRPr="00C1576D">
        <w:rPr>
          <w:u w:val="single"/>
        </w:rPr>
        <w:t>guarantee</w:t>
      </w:r>
      <w:r>
        <w:t xml:space="preserve"> space escalation. </w:t>
      </w:r>
    </w:p>
    <w:p w14:paraId="5A5F20FE" w14:textId="77777777" w:rsidR="007210E4" w:rsidRPr="00A80DF9" w:rsidRDefault="007210E4" w:rsidP="007210E4">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23" w:tgtFrame="_blank" w:history="1">
        <w:r w:rsidRPr="0094049C">
          <w:rPr>
            <w:rStyle w:val="Hyperlink"/>
          </w:rPr>
          <w:t>Moonstruck</w:t>
        </w:r>
      </w:hyperlink>
      <w:r w:rsidRPr="0094049C">
        <w:t>, a podcast about humans in space.</w:t>
      </w:r>
      <w:r>
        <w:t xml:space="preserve"> </w:t>
      </w:r>
      <w:r w:rsidRPr="0094049C">
        <w:t xml:space="preserve">"Why We Should Be Worried about a War in Space ," </w:t>
      </w:r>
      <w:r>
        <w:t xml:space="preserve">12-15-2017. </w:t>
      </w:r>
      <w:r w:rsidRPr="0094049C">
        <w:t>Atlantic,</w:t>
      </w:r>
      <w:r>
        <w:t xml:space="preserve"> </w:t>
      </w:r>
      <w:hyperlink r:id="rId24" w:history="1">
        <w:r>
          <w:rPr>
            <w:rStyle w:val="Hyperlink"/>
          </w:rPr>
          <w:t>https://www.theatlantic.com/science/archive/2017/12/why-we-should-be-worried-about-a-war-in-space/548507/</w:t>
        </w:r>
      </w:hyperlink>
    </w:p>
    <w:p w14:paraId="0E81968E" w14:textId="77777777" w:rsidR="007210E4" w:rsidRDefault="007210E4" w:rsidP="007210E4">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5"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6" w:tgtFrame="_blank" w:history="1">
        <w:r w:rsidRPr="00131706">
          <w:rPr>
            <w:rStyle w:val="Hyperlink"/>
            <w:sz w:val="12"/>
          </w:rPr>
          <w:t>already underway</w:t>
        </w:r>
      </w:hyperlink>
      <w:r w:rsidRPr="00131706">
        <w:rPr>
          <w:sz w:val="12"/>
        </w:rPr>
        <w:t xml:space="preserve">. No longer confined to the </w:t>
      </w:r>
      <w:hyperlink r:id="rId27"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8"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9"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30"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31"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With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32"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33"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4"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5"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1C7976BE" w14:textId="77777777" w:rsidR="007210E4" w:rsidRPr="00831EB4" w:rsidRDefault="007210E4" w:rsidP="007210E4">
      <w:pPr>
        <w:pStyle w:val="StyleMinimizedTextArialNarrow9pt"/>
      </w:pPr>
    </w:p>
    <w:p w14:paraId="7ACD107D" w14:textId="77777777" w:rsidR="007210E4" w:rsidRPr="00831EB4" w:rsidRDefault="007210E4" w:rsidP="007210E4">
      <w:pPr>
        <w:pStyle w:val="Heading4"/>
        <w:rPr>
          <w:rStyle w:val="Style13ptBold"/>
          <w:b/>
          <w:bCs w:val="0"/>
        </w:rPr>
      </w:pPr>
      <w:r w:rsidRPr="00831EB4">
        <w:rPr>
          <w:rStyle w:val="Style13ptBold"/>
          <w:bCs w:val="0"/>
        </w:rPr>
        <w:t>No checks on escalation.</w:t>
      </w:r>
    </w:p>
    <w:p w14:paraId="27FE97D4" w14:textId="77777777" w:rsidR="007210E4" w:rsidRPr="00581846" w:rsidRDefault="007210E4" w:rsidP="007210E4">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6" w:history="1">
        <w:r w:rsidRPr="008E3734">
          <w:rPr>
            <w:rStyle w:val="Hyperlink"/>
          </w:rPr>
          <w:t>https://nsiteam.com/social/wp-content/uploads/2018/08/SMA-White-Paper_Chinese-Persepectives-on-Space_-Aug-2018.pdf</w:t>
        </w:r>
      </w:hyperlink>
      <w:r>
        <w:t>, accessed 7-14</w:t>
      </w:r>
      <w:r w:rsidRPr="004B3D48">
        <w:t>-2019) bm</w:t>
      </w:r>
    </w:p>
    <w:p w14:paraId="6D1362C6" w14:textId="77777777" w:rsidR="007210E4" w:rsidRPr="00A96B3A" w:rsidRDefault="007210E4" w:rsidP="007210E4">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1BC14011" w14:textId="77777777" w:rsidR="007210E4" w:rsidRDefault="007210E4" w:rsidP="007210E4">
      <w:pPr>
        <w:rPr>
          <w:sz w:val="16"/>
        </w:rPr>
      </w:pPr>
    </w:p>
    <w:p w14:paraId="5FC382A6" w14:textId="77777777" w:rsidR="007210E4" w:rsidRPr="00635356" w:rsidRDefault="007210E4" w:rsidP="007210E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A77F62A" w14:textId="77777777" w:rsidR="007210E4" w:rsidRPr="00131706" w:rsidRDefault="007210E4" w:rsidP="007210E4">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7"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38" w:history="1">
        <w:r w:rsidRPr="00131706">
          <w:rPr>
            <w:rStyle w:val="Hyperlink"/>
          </w:rPr>
          <w:t>https://ratical.org/radiation/NuclearExtinction/StevenStarr022815.html</w:t>
        </w:r>
      </w:hyperlink>
      <w:r w:rsidRPr="00131706">
        <w:rPr>
          <w:rStyle w:val="Hyperlink"/>
        </w:rPr>
        <w:t>]</w:t>
      </w:r>
      <w:r w:rsidRPr="00131706">
        <w:t xml:space="preserve"> TG </w:t>
      </w:r>
    </w:p>
    <w:p w14:paraId="172B9DA0" w14:textId="77777777" w:rsidR="007210E4" w:rsidRPr="001E0213" w:rsidRDefault="007210E4" w:rsidP="007210E4">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40"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4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F4AB9F8" w14:textId="77777777" w:rsidR="007210E4" w:rsidRDefault="007210E4" w:rsidP="007210E4">
      <w:pPr>
        <w:rPr>
          <w:sz w:val="16"/>
        </w:rPr>
      </w:pPr>
    </w:p>
    <w:p w14:paraId="7AB891AD" w14:textId="77777777" w:rsidR="00431DBB" w:rsidRPr="00431DBB" w:rsidRDefault="00431DBB" w:rsidP="00431DBB"/>
    <w:p w14:paraId="2498E3B2" w14:textId="4EEA1092" w:rsidR="00431DBB" w:rsidRPr="00431DBB" w:rsidRDefault="00431DBB" w:rsidP="00431DBB"/>
    <w:sectPr w:rsidR="00431DBB" w:rsidRPr="00431D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BAE222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1D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DBB"/>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10E4"/>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B7304"/>
  <w14:defaultImageDpi w14:val="300"/>
  <w15:docId w15:val="{B4852AAE-F296-A044-8B21-DB3002562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1DBB"/>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431DB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31DB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431DB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31DBB"/>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7210E4"/>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210E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210E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210E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210E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31D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1DB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431DBB"/>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431DBB"/>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
    <w:basedOn w:val="DefaultParagraphFont"/>
    <w:link w:val="Heading3"/>
    <w:uiPriority w:val="9"/>
    <w:rsid w:val="00431DBB"/>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31DBB"/>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31DB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B"/>
    <w:basedOn w:val="DefaultParagraphFont"/>
    <w:uiPriority w:val="1"/>
    <w:qFormat/>
    <w:rsid w:val="00431DB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31DB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31DB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31DBB"/>
    <w:rPr>
      <w:color w:val="auto"/>
      <w:u w:val="none"/>
    </w:rPr>
  </w:style>
  <w:style w:type="paragraph" w:styleId="DocumentMap">
    <w:name w:val="Document Map"/>
    <w:basedOn w:val="Normal"/>
    <w:link w:val="DocumentMapChar"/>
    <w:uiPriority w:val="99"/>
    <w:unhideWhenUsed/>
    <w:rsid w:val="00431DBB"/>
    <w:rPr>
      <w:rFonts w:ascii="Lucida Grande" w:hAnsi="Lucida Grande" w:cs="Lucida Grande"/>
    </w:rPr>
  </w:style>
  <w:style w:type="character" w:customStyle="1" w:styleId="DocumentMapChar">
    <w:name w:val="Document Map Char"/>
    <w:basedOn w:val="DefaultParagraphFont"/>
    <w:link w:val="DocumentMap"/>
    <w:uiPriority w:val="99"/>
    <w:rsid w:val="00431DBB"/>
    <w:rPr>
      <w:rFonts w:ascii="Lucida Grande" w:hAnsi="Lucida Grande" w:cs="Lucida Grande"/>
    </w:rPr>
  </w:style>
  <w:style w:type="paragraph" w:customStyle="1" w:styleId="textbold">
    <w:name w:val="text bold"/>
    <w:basedOn w:val="Normal"/>
    <w:link w:val="Emphasis"/>
    <w:uiPriority w:val="7"/>
    <w:qFormat/>
    <w:rsid w:val="00431DBB"/>
    <w:pPr>
      <w:ind w:left="720"/>
      <w:jc w:val="both"/>
    </w:pPr>
    <w:rPr>
      <w:b/>
      <w:iCs/>
      <w:u w:val="single"/>
    </w:rPr>
  </w:style>
  <w:style w:type="character" w:customStyle="1" w:styleId="apple-converted-space">
    <w:name w:val="apple-converted-space"/>
    <w:basedOn w:val="DefaultParagraphFont"/>
    <w:rsid w:val="00431DBB"/>
  </w:style>
  <w:style w:type="character" w:customStyle="1" w:styleId="Heading5Char">
    <w:name w:val="Heading 5 Char"/>
    <w:aliases w:val="Text Char"/>
    <w:basedOn w:val="DefaultParagraphFont"/>
    <w:link w:val="Heading5"/>
    <w:rsid w:val="007210E4"/>
    <w:rPr>
      <w:rFonts w:ascii="Cambria" w:eastAsia="Times New Roman" w:hAnsi="Cambria"/>
      <w:b/>
      <w:bCs/>
      <w:i/>
      <w:iCs/>
      <w:sz w:val="20"/>
      <w:lang w:bidi="en-US"/>
    </w:rPr>
  </w:style>
  <w:style w:type="character" w:customStyle="1" w:styleId="Heading6Char">
    <w:name w:val="Heading 6 Char"/>
    <w:basedOn w:val="DefaultParagraphFont"/>
    <w:link w:val="Heading6"/>
    <w:rsid w:val="007210E4"/>
    <w:rPr>
      <w:rFonts w:ascii="Cambria" w:eastAsia="Times New Roman" w:hAnsi="Cambria"/>
      <w:b/>
      <w:bCs/>
      <w:i/>
      <w:iCs/>
      <w:sz w:val="20"/>
      <w:lang w:bidi="en-US"/>
    </w:rPr>
  </w:style>
  <w:style w:type="character" w:customStyle="1" w:styleId="Heading7Char">
    <w:name w:val="Heading 7 Char"/>
    <w:basedOn w:val="DefaultParagraphFont"/>
    <w:link w:val="Heading7"/>
    <w:rsid w:val="007210E4"/>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210E4"/>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210E4"/>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7210E4"/>
    <w:rPr>
      <w:color w:val="605E5C"/>
      <w:shd w:val="clear" w:color="auto" w:fill="E1DFDD"/>
    </w:rPr>
  </w:style>
  <w:style w:type="paragraph" w:styleId="ListParagraph">
    <w:name w:val="List Paragraph"/>
    <w:aliases w:val="6 font"/>
    <w:basedOn w:val="Normal"/>
    <w:uiPriority w:val="99"/>
    <w:unhideWhenUsed/>
    <w:qFormat/>
    <w:rsid w:val="007210E4"/>
    <w:pPr>
      <w:ind w:left="720"/>
      <w:contextualSpacing/>
    </w:pPr>
  </w:style>
  <w:style w:type="paragraph" w:customStyle="1" w:styleId="Emphasis1">
    <w:name w:val="Emphasis1"/>
    <w:basedOn w:val="Normal"/>
    <w:autoRedefine/>
    <w:uiPriority w:val="20"/>
    <w:qFormat/>
    <w:rsid w:val="007210E4"/>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210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7210E4"/>
    <w:rPr>
      <w:u w:val="single"/>
    </w:rPr>
  </w:style>
  <w:style w:type="paragraph" w:styleId="Title">
    <w:name w:val="Title"/>
    <w:aliases w:val="Cites and Cards,UNDERLINE,Bold Underlined,title,Block Heading,Read This"/>
    <w:basedOn w:val="Normal"/>
    <w:next w:val="Normal"/>
    <w:link w:val="TitleChar"/>
    <w:uiPriority w:val="6"/>
    <w:qFormat/>
    <w:rsid w:val="007210E4"/>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210E4"/>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7210E4"/>
  </w:style>
  <w:style w:type="character" w:styleId="IntenseEmphasis">
    <w:name w:val="Intense Emphasis"/>
    <w:aliases w:val="cites Char Ch,Intense Emphasis4,9.5 pt,Intense Emphasi,Box Out,Intense Emphasis5,Char Char Char1,Sty,Style Underli,Minimized Char,Underlined Text Char,Title Char1,Block Heading Char1,title Char1"/>
    <w:uiPriority w:val="5"/>
    <w:qFormat/>
    <w:rsid w:val="007210E4"/>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7210E4"/>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210E4"/>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7210E4"/>
    <w:rPr>
      <w:rFonts w:ascii="Tahoma" w:hAnsi="Tahoma" w:cs="Tahoma"/>
      <w:szCs w:val="16"/>
    </w:rPr>
  </w:style>
  <w:style w:type="character" w:customStyle="1" w:styleId="BalloonTextChar">
    <w:name w:val="Balloon Text Char"/>
    <w:basedOn w:val="DefaultParagraphFont"/>
    <w:link w:val="BalloonText"/>
    <w:uiPriority w:val="99"/>
    <w:rsid w:val="007210E4"/>
    <w:rPr>
      <w:rFonts w:ascii="Tahoma" w:hAnsi="Tahoma" w:cs="Tahoma"/>
      <w:szCs w:val="16"/>
    </w:rPr>
  </w:style>
  <w:style w:type="paragraph" w:styleId="Header">
    <w:name w:val="header"/>
    <w:basedOn w:val="Normal"/>
    <w:link w:val="HeaderChar"/>
    <w:uiPriority w:val="99"/>
    <w:unhideWhenUsed/>
    <w:qFormat/>
    <w:rsid w:val="007210E4"/>
    <w:pPr>
      <w:tabs>
        <w:tab w:val="center" w:pos="4680"/>
        <w:tab w:val="right" w:pos="9360"/>
      </w:tabs>
    </w:pPr>
  </w:style>
  <w:style w:type="character" w:customStyle="1" w:styleId="HeaderChar">
    <w:name w:val="Header Char"/>
    <w:basedOn w:val="DefaultParagraphFont"/>
    <w:link w:val="Header"/>
    <w:uiPriority w:val="99"/>
    <w:rsid w:val="007210E4"/>
  </w:style>
  <w:style w:type="paragraph" w:styleId="Footer">
    <w:name w:val="footer"/>
    <w:basedOn w:val="Normal"/>
    <w:link w:val="FooterChar"/>
    <w:uiPriority w:val="99"/>
    <w:unhideWhenUsed/>
    <w:rsid w:val="007210E4"/>
    <w:pPr>
      <w:tabs>
        <w:tab w:val="center" w:pos="4680"/>
        <w:tab w:val="right" w:pos="9360"/>
      </w:tabs>
    </w:pPr>
  </w:style>
  <w:style w:type="character" w:customStyle="1" w:styleId="FooterChar">
    <w:name w:val="Footer Char"/>
    <w:basedOn w:val="DefaultParagraphFont"/>
    <w:link w:val="Footer"/>
    <w:uiPriority w:val="99"/>
    <w:rsid w:val="007210E4"/>
  </w:style>
  <w:style w:type="character" w:customStyle="1" w:styleId="m4841727538114946087gmail-styleunderline">
    <w:name w:val="m_4841727538114946087gmail-styleunderline"/>
    <w:basedOn w:val="DefaultParagraphFont"/>
    <w:rsid w:val="007210E4"/>
  </w:style>
  <w:style w:type="paragraph" w:customStyle="1" w:styleId="Analytic">
    <w:name w:val="Analytic"/>
    <w:basedOn w:val="Normal"/>
    <w:link w:val="AnalyticChar"/>
    <w:autoRedefine/>
    <w:rsid w:val="007210E4"/>
    <w:rPr>
      <w:b/>
      <w:sz w:val="24"/>
    </w:rPr>
  </w:style>
  <w:style w:type="paragraph" w:customStyle="1" w:styleId="BreakTag">
    <w:name w:val="Break Tag"/>
    <w:basedOn w:val="Normal"/>
    <w:autoRedefine/>
    <w:uiPriority w:val="4"/>
    <w:qFormat/>
    <w:rsid w:val="007210E4"/>
    <w:pPr>
      <w:spacing w:before="240"/>
    </w:pPr>
    <w:rPr>
      <w:b/>
      <w:sz w:val="26"/>
    </w:rPr>
  </w:style>
  <w:style w:type="paragraph" w:customStyle="1" w:styleId="BreakBlock">
    <w:name w:val="Break Block"/>
    <w:basedOn w:val="Normal"/>
    <w:link w:val="BreakBlockChar"/>
    <w:autoRedefine/>
    <w:qFormat/>
    <w:rsid w:val="007210E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210E4"/>
    <w:rPr>
      <w:rFonts w:ascii="Arial Bold" w:hAnsi="Arial Bold"/>
      <w:b/>
      <w:caps/>
      <w:sz w:val="32"/>
      <w:u w:val="single"/>
    </w:rPr>
  </w:style>
  <w:style w:type="character" w:customStyle="1" w:styleId="Mention1">
    <w:name w:val="Mention1"/>
    <w:basedOn w:val="DefaultParagraphFont"/>
    <w:uiPriority w:val="99"/>
    <w:semiHidden/>
    <w:unhideWhenUsed/>
    <w:rsid w:val="007210E4"/>
    <w:rPr>
      <w:color w:val="2B579A"/>
      <w:shd w:val="clear" w:color="auto" w:fill="E6E6E6"/>
    </w:rPr>
  </w:style>
  <w:style w:type="character" w:customStyle="1" w:styleId="UnresolvedMention1">
    <w:name w:val="Unresolved Mention1"/>
    <w:basedOn w:val="DefaultParagraphFont"/>
    <w:uiPriority w:val="99"/>
    <w:unhideWhenUsed/>
    <w:rsid w:val="007210E4"/>
    <w:rPr>
      <w:color w:val="808080"/>
      <w:shd w:val="clear" w:color="auto" w:fill="E6E6E6"/>
    </w:rPr>
  </w:style>
  <w:style w:type="paragraph" w:customStyle="1" w:styleId="evidencetext">
    <w:name w:val="evidence text"/>
    <w:basedOn w:val="Normal"/>
    <w:link w:val="evidencetextChar1"/>
    <w:qFormat/>
    <w:rsid w:val="007210E4"/>
    <w:pPr>
      <w:ind w:left="432" w:right="432"/>
    </w:pPr>
    <w:rPr>
      <w:color w:val="000000"/>
      <w:lang w:val="x-none" w:eastAsia="x-none"/>
    </w:rPr>
  </w:style>
  <w:style w:type="character" w:customStyle="1" w:styleId="evidencetextChar1">
    <w:name w:val="evidence text Char1"/>
    <w:link w:val="evidencetext"/>
    <w:rsid w:val="007210E4"/>
    <w:rPr>
      <w:color w:val="000000"/>
      <w:lang w:val="x-none" w:eastAsia="x-none"/>
    </w:rPr>
  </w:style>
  <w:style w:type="character" w:customStyle="1" w:styleId="Author-Date">
    <w:name w:val="Author-Date"/>
    <w:qFormat/>
    <w:rsid w:val="007210E4"/>
    <w:rPr>
      <w:b/>
      <w:sz w:val="24"/>
    </w:rPr>
  </w:style>
  <w:style w:type="paragraph" w:customStyle="1" w:styleId="Nothing">
    <w:name w:val="Nothing"/>
    <w:link w:val="NothingChar"/>
    <w:qFormat/>
    <w:rsid w:val="007210E4"/>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7210E4"/>
    <w:rPr>
      <w:rFonts w:eastAsia="Times New Roman"/>
      <w:u w:val="single"/>
    </w:rPr>
  </w:style>
  <w:style w:type="character" w:customStyle="1" w:styleId="Style4Char">
    <w:name w:val="Style4 Char"/>
    <w:link w:val="Style4"/>
    <w:rsid w:val="007210E4"/>
    <w:rPr>
      <w:rFonts w:eastAsia="Times New Roman"/>
      <w:u w:val="single"/>
    </w:rPr>
  </w:style>
  <w:style w:type="character" w:customStyle="1" w:styleId="cardChar">
    <w:name w:val="card Char"/>
    <w:aliases w:val="Bold Cite Char Char,Speed Cite Char"/>
    <w:basedOn w:val="DefaultParagraphFont"/>
    <w:rsid w:val="007210E4"/>
    <w:rPr>
      <w:rFonts w:ascii="Calibri" w:hAnsi="Calibri" w:cs="Calibri"/>
      <w:u w:val="single"/>
    </w:rPr>
  </w:style>
  <w:style w:type="character" w:customStyle="1" w:styleId="term">
    <w:name w:val="term"/>
    <w:basedOn w:val="DefaultParagraphFont"/>
    <w:rsid w:val="007210E4"/>
  </w:style>
  <w:style w:type="character" w:customStyle="1" w:styleId="Style1Char">
    <w:name w:val="Style1 Char"/>
    <w:rsid w:val="007210E4"/>
    <w:rPr>
      <w:rFonts w:ascii="Times New Roman" w:eastAsia="SimSun" w:hAnsi="Times New Roman" w:cs="Times New Roman"/>
      <w:sz w:val="20"/>
      <w:szCs w:val="24"/>
      <w:u w:val="single"/>
      <w:lang w:eastAsia="zh-CN"/>
    </w:rPr>
  </w:style>
  <w:style w:type="character" w:customStyle="1" w:styleId="Styleunderline11pt">
    <w:name w:val="Style underline + 11 pt"/>
    <w:rsid w:val="007210E4"/>
    <w:rPr>
      <w:rFonts w:ascii="Times New Roman" w:hAnsi="Times New Roman"/>
      <w:sz w:val="20"/>
      <w:u w:val="single"/>
    </w:rPr>
  </w:style>
  <w:style w:type="paragraph" w:customStyle="1" w:styleId="Stylecard11pt">
    <w:name w:val="Style card + 11 pt"/>
    <w:basedOn w:val="Normal"/>
    <w:link w:val="Stylecard11ptChar"/>
    <w:qFormat/>
    <w:rsid w:val="007210E4"/>
    <w:pPr>
      <w:ind w:left="288" w:right="288"/>
    </w:pPr>
    <w:rPr>
      <w:rFonts w:eastAsia="SimSun"/>
      <w:lang w:eastAsia="zh-CN"/>
    </w:rPr>
  </w:style>
  <w:style w:type="character" w:customStyle="1" w:styleId="Stylecard11ptChar">
    <w:name w:val="Style card + 11 pt Char"/>
    <w:link w:val="Stylecard11pt"/>
    <w:rsid w:val="007210E4"/>
    <w:rPr>
      <w:rFonts w:eastAsia="SimSun"/>
      <w:lang w:eastAsia="zh-CN"/>
    </w:rPr>
  </w:style>
  <w:style w:type="paragraph" w:customStyle="1" w:styleId="Minimize">
    <w:name w:val="Minimize"/>
    <w:basedOn w:val="Normal"/>
    <w:next w:val="Normal"/>
    <w:link w:val="MinimizeChar"/>
    <w:qFormat/>
    <w:rsid w:val="007210E4"/>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210E4"/>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7210E4"/>
    <w:rPr>
      <w:rFonts w:ascii="Arial" w:eastAsiaTheme="minorHAnsi" w:hAnsi="Arial" w:cs="Arial"/>
      <w:u w:val="single"/>
    </w:rPr>
  </w:style>
  <w:style w:type="paragraph" w:customStyle="1" w:styleId="cardtext">
    <w:name w:val="card text"/>
    <w:basedOn w:val="Normal"/>
    <w:link w:val="cardtextChar"/>
    <w:qFormat/>
    <w:rsid w:val="007210E4"/>
    <w:pPr>
      <w:ind w:left="288" w:right="288"/>
    </w:pPr>
  </w:style>
  <w:style w:type="character" w:customStyle="1" w:styleId="cardtextChar">
    <w:name w:val="card text Char"/>
    <w:basedOn w:val="DefaultParagraphFont"/>
    <w:link w:val="cardtext"/>
    <w:rsid w:val="007210E4"/>
  </w:style>
  <w:style w:type="character" w:customStyle="1" w:styleId="byline">
    <w:name w:val="byline"/>
    <w:basedOn w:val="DefaultParagraphFont"/>
    <w:rsid w:val="007210E4"/>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7210E4"/>
    <w:rPr>
      <w:rFonts w:ascii="Arial" w:hAnsi="Arial"/>
      <w:b/>
      <w:sz w:val="24"/>
      <w:szCs w:val="22"/>
      <w:u w:val="single"/>
    </w:rPr>
  </w:style>
  <w:style w:type="paragraph" w:customStyle="1" w:styleId="StyleStyle411pt">
    <w:name w:val="Style Style4 + 11 pt"/>
    <w:basedOn w:val="Normal"/>
    <w:link w:val="StyleStyle411ptChar"/>
    <w:qFormat/>
    <w:rsid w:val="007210E4"/>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210E4"/>
    <w:rPr>
      <w:rFonts w:eastAsia="Times New Roman"/>
      <w:u w:val="single"/>
    </w:rPr>
  </w:style>
  <w:style w:type="character" w:customStyle="1" w:styleId="Style11ptUnderline">
    <w:name w:val="Style 11 pt Underline"/>
    <w:rsid w:val="007210E4"/>
    <w:rPr>
      <w:sz w:val="20"/>
      <w:u w:val="single"/>
    </w:rPr>
  </w:style>
  <w:style w:type="character" w:customStyle="1" w:styleId="Style11ptBoldUnderline">
    <w:name w:val="Style 11 pt Bold Underline"/>
    <w:rsid w:val="007210E4"/>
    <w:rPr>
      <w:b/>
      <w:bCs/>
      <w:sz w:val="20"/>
      <w:u w:val="single"/>
    </w:rPr>
  </w:style>
  <w:style w:type="character" w:customStyle="1" w:styleId="Style11pt">
    <w:name w:val="Style 11 pt"/>
    <w:rsid w:val="007210E4"/>
    <w:rPr>
      <w:sz w:val="20"/>
    </w:rPr>
  </w:style>
  <w:style w:type="paragraph" w:customStyle="1" w:styleId="StyleStyle411ptBold">
    <w:name w:val="Style Style4 + 11 pt Bold"/>
    <w:basedOn w:val="Normal"/>
    <w:link w:val="StyleStyle411ptBoldChar"/>
    <w:qFormat/>
    <w:rsid w:val="007210E4"/>
    <w:rPr>
      <w:rFonts w:eastAsia="Times New Roman"/>
      <w:b/>
      <w:bCs/>
      <w:u w:val="single"/>
    </w:rPr>
  </w:style>
  <w:style w:type="character" w:customStyle="1" w:styleId="StyleStyle411ptBoldChar">
    <w:name w:val="Style Style4 + 11 pt Bold Char"/>
    <w:basedOn w:val="DefaultParagraphFont"/>
    <w:link w:val="StyleStyle411ptBold"/>
    <w:rsid w:val="007210E4"/>
    <w:rPr>
      <w:rFonts w:eastAsia="Times New Roman"/>
      <w:b/>
      <w:bCs/>
      <w:u w:val="single"/>
    </w:rPr>
  </w:style>
  <w:style w:type="paragraph" w:customStyle="1" w:styleId="BlockTitle">
    <w:name w:val="Block Title"/>
    <w:basedOn w:val="Normal"/>
    <w:next w:val="Normal"/>
    <w:qFormat/>
    <w:rsid w:val="007210E4"/>
    <w:pPr>
      <w:spacing w:after="120"/>
      <w:jc w:val="center"/>
      <w:outlineLvl w:val="0"/>
    </w:pPr>
    <w:rPr>
      <w:rFonts w:eastAsia="Times New Roman"/>
      <w:b/>
      <w:sz w:val="32"/>
      <w:szCs w:val="20"/>
      <w:u w:val="single"/>
    </w:rPr>
  </w:style>
  <w:style w:type="character" w:customStyle="1" w:styleId="Emphasis2">
    <w:name w:val="Emphasis2"/>
    <w:basedOn w:val="DefaultParagraphFont"/>
    <w:rsid w:val="007210E4"/>
    <w:rPr>
      <w:rFonts w:ascii="Franklin Gothic Heavy" w:hAnsi="Franklin Gothic Heavy"/>
      <w:iCs/>
      <w:u w:val="single"/>
    </w:rPr>
  </w:style>
  <w:style w:type="paragraph" w:customStyle="1" w:styleId="Cards">
    <w:name w:val="Cards"/>
    <w:basedOn w:val="Normal"/>
    <w:link w:val="CardsChar1"/>
    <w:qFormat/>
    <w:rsid w:val="007210E4"/>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210E4"/>
    <w:rPr>
      <w:rFonts w:ascii="Times New Roman" w:eastAsia="Times New Roman" w:hAnsi="Times New Roman" w:cs="Times New Roman"/>
      <w:sz w:val="20"/>
      <w:szCs w:val="24"/>
    </w:rPr>
  </w:style>
  <w:style w:type="character" w:customStyle="1" w:styleId="pmterms1">
    <w:name w:val="pmterms1"/>
    <w:basedOn w:val="DefaultParagraphFont"/>
    <w:rsid w:val="007210E4"/>
  </w:style>
  <w:style w:type="character" w:customStyle="1" w:styleId="hilite1">
    <w:name w:val="hilite1"/>
    <w:basedOn w:val="DefaultParagraphFont"/>
    <w:rsid w:val="007210E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210E4"/>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7210E4"/>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7210E4"/>
    <w:rPr>
      <w:rFonts w:eastAsia="Times New Roman"/>
      <w:b/>
      <w:szCs w:val="20"/>
    </w:rPr>
  </w:style>
  <w:style w:type="character" w:customStyle="1" w:styleId="NormaltagChar">
    <w:name w:val="Normal tag Char"/>
    <w:basedOn w:val="DefaultParagraphFont"/>
    <w:link w:val="Normaltag"/>
    <w:uiPriority w:val="99"/>
    <w:locked/>
    <w:rsid w:val="007210E4"/>
    <w:rPr>
      <w:rFonts w:eastAsia="Times New Roman"/>
      <w:b/>
      <w:szCs w:val="20"/>
    </w:rPr>
  </w:style>
  <w:style w:type="character" w:customStyle="1" w:styleId="DebateUnderline">
    <w:name w:val="Debate Underline"/>
    <w:qFormat/>
    <w:rsid w:val="007210E4"/>
    <w:rPr>
      <w:rFonts w:ascii="Times New Roman" w:hAnsi="Times New Roman"/>
      <w:sz w:val="20"/>
      <w:szCs w:val="24"/>
      <w:u w:val="thick"/>
    </w:rPr>
  </w:style>
  <w:style w:type="character" w:customStyle="1" w:styleId="blue">
    <w:name w:val="blue"/>
    <w:basedOn w:val="DefaultParagraphFont"/>
    <w:rsid w:val="007210E4"/>
    <w:rPr>
      <w:rFonts w:cs="Times New Roman"/>
    </w:rPr>
  </w:style>
  <w:style w:type="paragraph" w:customStyle="1" w:styleId="cites">
    <w:name w:val="cites"/>
    <w:link w:val="Heading1Char3"/>
    <w:autoRedefine/>
    <w:qFormat/>
    <w:rsid w:val="007210E4"/>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7210E4"/>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7210E4"/>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7210E4"/>
    <w:rPr>
      <w:rFonts w:ascii="Times New Roman" w:eastAsia="Malgun Gothic" w:hAnsi="Times New Roman" w:cs="Times New Roman"/>
      <w:sz w:val="12"/>
      <w:szCs w:val="24"/>
    </w:rPr>
  </w:style>
  <w:style w:type="character" w:customStyle="1" w:styleId="CitesChar2">
    <w:name w:val="Cites Char2"/>
    <w:link w:val="Cites0"/>
    <w:rsid w:val="007210E4"/>
    <w:rPr>
      <w:rFonts w:eastAsia="Times New Roman" w:cs="Times New Roman"/>
      <w:b/>
      <w:bCs/>
      <w:sz w:val="20"/>
      <w:szCs w:val="20"/>
    </w:rPr>
  </w:style>
  <w:style w:type="paragraph" w:customStyle="1" w:styleId="BlockTitle2">
    <w:name w:val="Block Title2"/>
    <w:basedOn w:val="Normal"/>
    <w:next w:val="Normal"/>
    <w:qFormat/>
    <w:rsid w:val="007210E4"/>
    <w:pPr>
      <w:spacing w:after="240"/>
      <w:jc w:val="center"/>
    </w:pPr>
    <w:rPr>
      <w:rFonts w:eastAsia="Times New Roman"/>
      <w:b/>
      <w:sz w:val="32"/>
      <w:u w:val="single"/>
      <w:lang w:bidi="en-US"/>
    </w:rPr>
  </w:style>
  <w:style w:type="paragraph" w:styleId="TOC1">
    <w:name w:val="toc 1"/>
    <w:basedOn w:val="Normal"/>
    <w:next w:val="Normal"/>
    <w:autoRedefine/>
    <w:uiPriority w:val="39"/>
    <w:rsid w:val="007210E4"/>
    <w:pPr>
      <w:spacing w:before="120" w:after="120"/>
    </w:pPr>
    <w:rPr>
      <w:rFonts w:eastAsia="Times New Roman"/>
      <w:b/>
      <w:u w:val="single"/>
      <w:lang w:bidi="en-US"/>
    </w:rPr>
  </w:style>
  <w:style w:type="paragraph" w:styleId="TOC9">
    <w:name w:val="toc 9"/>
    <w:basedOn w:val="Normal"/>
    <w:next w:val="Normal"/>
    <w:autoRedefine/>
    <w:rsid w:val="007210E4"/>
    <w:pPr>
      <w:ind w:left="1600"/>
    </w:pPr>
    <w:rPr>
      <w:rFonts w:eastAsia="Times New Roman"/>
      <w:sz w:val="20"/>
      <w:lang w:bidi="en-US"/>
    </w:rPr>
  </w:style>
  <w:style w:type="paragraph" w:customStyle="1" w:styleId="TxBrp1">
    <w:name w:val="TxBr_p1"/>
    <w:basedOn w:val="Normal"/>
    <w:qFormat/>
    <w:rsid w:val="007210E4"/>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210E4"/>
    <w:pPr>
      <w:spacing w:before="100" w:beforeAutospacing="1" w:after="100" w:afterAutospacing="1"/>
    </w:pPr>
    <w:rPr>
      <w:rFonts w:eastAsia="Times New Roman"/>
      <w:lang w:bidi="en-US"/>
    </w:rPr>
  </w:style>
  <w:style w:type="paragraph" w:customStyle="1" w:styleId="fullstory">
    <w:name w:val="fullstory"/>
    <w:basedOn w:val="Normal"/>
    <w:qFormat/>
    <w:rsid w:val="007210E4"/>
    <w:pPr>
      <w:spacing w:before="100" w:beforeAutospacing="1" w:after="100" w:afterAutospacing="1"/>
    </w:pPr>
    <w:rPr>
      <w:rFonts w:eastAsia="Times New Roman"/>
      <w:lang w:bidi="en-US"/>
    </w:rPr>
  </w:style>
  <w:style w:type="character" w:customStyle="1" w:styleId="standardcontent">
    <w:name w:val="standardcontent"/>
    <w:basedOn w:val="DefaultParagraphFont"/>
    <w:rsid w:val="007210E4"/>
  </w:style>
  <w:style w:type="paragraph" w:customStyle="1" w:styleId="hat">
    <w:name w:val="hat"/>
    <w:basedOn w:val="Normal"/>
    <w:next w:val="Normal"/>
    <w:link w:val="hatChar"/>
    <w:qFormat/>
    <w:rsid w:val="007210E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210E4"/>
  </w:style>
  <w:style w:type="paragraph" w:customStyle="1" w:styleId="HotRouteChar">
    <w:name w:val="Hot Route! Char"/>
    <w:basedOn w:val="Normal"/>
    <w:qFormat/>
    <w:rsid w:val="007210E4"/>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7210E4"/>
    <w:rPr>
      <w:rFonts w:cs="Times New Roman"/>
      <w:b/>
      <w:bCs/>
    </w:rPr>
  </w:style>
  <w:style w:type="paragraph" w:customStyle="1" w:styleId="Default">
    <w:name w:val="Default"/>
    <w:qFormat/>
    <w:rsid w:val="007210E4"/>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210E4"/>
    <w:rPr>
      <w:rFonts w:ascii="Cambria" w:hAnsi="Cambria" w:cs="Times New Roman"/>
      <w:b/>
      <w:bCs/>
      <w:sz w:val="26"/>
      <w:szCs w:val="26"/>
    </w:rPr>
  </w:style>
  <w:style w:type="character" w:customStyle="1" w:styleId="UnderliningChar">
    <w:name w:val="Underlining Char"/>
    <w:basedOn w:val="DefaultParagraphFont"/>
    <w:link w:val="Underlining"/>
    <w:rsid w:val="007210E4"/>
    <w:rPr>
      <w:rFonts w:ascii="Arial Narrow" w:hAnsi="Arial Narrow" w:cs="Times New Roman"/>
      <w:u w:val="single"/>
    </w:rPr>
  </w:style>
  <w:style w:type="character" w:customStyle="1" w:styleId="CardCharChar1">
    <w:name w:val="Card Char Char1"/>
    <w:basedOn w:val="DefaultParagraphFont"/>
    <w:rsid w:val="007210E4"/>
    <w:rPr>
      <w:rFonts w:cs="Times New Roman"/>
      <w:b/>
      <w:bCs/>
      <w:sz w:val="28"/>
      <w:szCs w:val="28"/>
    </w:rPr>
  </w:style>
  <w:style w:type="paragraph" w:customStyle="1" w:styleId="Cites0">
    <w:name w:val="Cites"/>
    <w:basedOn w:val="Normal"/>
    <w:link w:val="CitesChar2"/>
    <w:qFormat/>
    <w:rsid w:val="007210E4"/>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7210E4"/>
    <w:rPr>
      <w:rFonts w:ascii="Times New Roman" w:eastAsia="Calibri" w:hAnsi="Times New Roman" w:cs="Times New Roman"/>
      <w:sz w:val="24"/>
      <w:szCs w:val="24"/>
    </w:rPr>
  </w:style>
  <w:style w:type="character" w:customStyle="1" w:styleId="hit">
    <w:name w:val="hit"/>
    <w:basedOn w:val="DefaultParagraphFont"/>
    <w:rsid w:val="007210E4"/>
    <w:rPr>
      <w:rFonts w:cs="Times New Roman"/>
    </w:rPr>
  </w:style>
  <w:style w:type="paragraph" w:customStyle="1" w:styleId="SmallFont">
    <w:name w:val="Small Font"/>
    <w:basedOn w:val="Normal"/>
    <w:link w:val="SmallFontChar"/>
    <w:qFormat/>
    <w:rsid w:val="007210E4"/>
    <w:pPr>
      <w:spacing w:after="200"/>
      <w:jc w:val="both"/>
    </w:pPr>
    <w:rPr>
      <w:rFonts w:eastAsia="Calibri"/>
      <w:szCs w:val="18"/>
    </w:rPr>
  </w:style>
  <w:style w:type="character" w:customStyle="1" w:styleId="SmallFontChar">
    <w:name w:val="Small Font Char"/>
    <w:basedOn w:val="DefaultParagraphFont"/>
    <w:link w:val="SmallFont"/>
    <w:locked/>
    <w:rsid w:val="007210E4"/>
    <w:rPr>
      <w:rFonts w:eastAsia="Calibri"/>
      <w:szCs w:val="18"/>
    </w:rPr>
  </w:style>
  <w:style w:type="character" w:customStyle="1" w:styleId="CircleChar1">
    <w:name w:val="Circle Char1"/>
    <w:basedOn w:val="DefaultParagraphFont"/>
    <w:rsid w:val="007210E4"/>
    <w:rPr>
      <w:rFonts w:cs="Times New Roman"/>
      <w:b/>
      <w:i/>
      <w:sz w:val="18"/>
      <w:szCs w:val="18"/>
      <w:u w:val="single"/>
      <w:lang w:val="en-US" w:eastAsia="en-US" w:bidi="ar-SA"/>
    </w:rPr>
  </w:style>
  <w:style w:type="paragraph" w:styleId="BodyText">
    <w:name w:val="Body Text"/>
    <w:basedOn w:val="Normal"/>
    <w:link w:val="BodyTextChar"/>
    <w:uiPriority w:val="99"/>
    <w:unhideWhenUsed/>
    <w:rsid w:val="007210E4"/>
    <w:pPr>
      <w:spacing w:after="120"/>
    </w:pPr>
  </w:style>
  <w:style w:type="character" w:customStyle="1" w:styleId="BodyTextChar">
    <w:name w:val="Body Text Char"/>
    <w:basedOn w:val="DefaultParagraphFont"/>
    <w:link w:val="BodyText"/>
    <w:uiPriority w:val="99"/>
    <w:rsid w:val="007210E4"/>
  </w:style>
  <w:style w:type="character" w:customStyle="1" w:styleId="verdana">
    <w:name w:val="verdana"/>
    <w:basedOn w:val="DefaultParagraphFont"/>
    <w:rsid w:val="007210E4"/>
  </w:style>
  <w:style w:type="character" w:customStyle="1" w:styleId="CardsChar1">
    <w:name w:val="Cards Char1"/>
    <w:link w:val="Cards"/>
    <w:rsid w:val="007210E4"/>
    <w:rPr>
      <w:rFonts w:eastAsia="Times New Roman" w:cs="Times New Roman"/>
      <w:sz w:val="20"/>
      <w:szCs w:val="20"/>
    </w:rPr>
  </w:style>
  <w:style w:type="paragraph" w:customStyle="1" w:styleId="BlockHeadings">
    <w:name w:val="Block Headings"/>
    <w:basedOn w:val="Normal"/>
    <w:link w:val="BlockHeadingsChar"/>
    <w:qFormat/>
    <w:rsid w:val="007210E4"/>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210E4"/>
    <w:rPr>
      <w:rFonts w:eastAsia="Times New Roman" w:cs="Times New Roman"/>
      <w:b/>
      <w:sz w:val="20"/>
      <w:szCs w:val="20"/>
    </w:rPr>
  </w:style>
  <w:style w:type="paragraph" w:customStyle="1" w:styleId="loose">
    <w:name w:val="loose"/>
    <w:basedOn w:val="Normal"/>
    <w:qFormat/>
    <w:rsid w:val="007210E4"/>
    <w:pPr>
      <w:spacing w:before="210"/>
    </w:pPr>
    <w:rPr>
      <w:rFonts w:eastAsia="Times New Roman"/>
      <w:lang w:eastAsia="zh-CN" w:bidi="he-IL"/>
    </w:rPr>
  </w:style>
  <w:style w:type="character" w:customStyle="1" w:styleId="hit1">
    <w:name w:val="hit1"/>
    <w:basedOn w:val="DefaultParagraphFont"/>
    <w:rsid w:val="007210E4"/>
    <w:rPr>
      <w:b/>
      <w:bCs/>
      <w:color w:val="CC0033"/>
    </w:rPr>
  </w:style>
  <w:style w:type="character" w:customStyle="1" w:styleId="upper">
    <w:name w:val="upper"/>
    <w:basedOn w:val="DefaultParagraphFont"/>
    <w:rsid w:val="007210E4"/>
  </w:style>
  <w:style w:type="character" w:customStyle="1" w:styleId="Author">
    <w:name w:val="Author"/>
    <w:aliases w:val="Style Date"/>
    <w:basedOn w:val="DefaultParagraphFont"/>
    <w:qFormat/>
    <w:rsid w:val="007210E4"/>
    <w:rPr>
      <w:b/>
      <w:sz w:val="24"/>
    </w:rPr>
  </w:style>
  <w:style w:type="character" w:customStyle="1" w:styleId="SmallFont7pt">
    <w:name w:val="Small Font (7 pt)"/>
    <w:basedOn w:val="DefaultParagraphFont"/>
    <w:rsid w:val="007210E4"/>
    <w:rPr>
      <w:sz w:val="14"/>
    </w:rPr>
  </w:style>
  <w:style w:type="paragraph" w:customStyle="1" w:styleId="UnderlinedText">
    <w:name w:val="Underlined Text"/>
    <w:basedOn w:val="Normal"/>
    <w:qFormat/>
    <w:rsid w:val="007210E4"/>
    <w:rPr>
      <w:rFonts w:eastAsia="Times New Roman"/>
      <w:b/>
      <w:szCs w:val="20"/>
    </w:rPr>
  </w:style>
  <w:style w:type="character" w:customStyle="1" w:styleId="SmallText-New">
    <w:name w:val="Small Text - New"/>
    <w:basedOn w:val="DefaultParagraphFont"/>
    <w:rsid w:val="007210E4"/>
    <w:rPr>
      <w:rFonts w:ascii="Arial Narrow" w:hAnsi="Arial Narrow"/>
      <w:sz w:val="14"/>
    </w:rPr>
  </w:style>
  <w:style w:type="paragraph" w:customStyle="1" w:styleId="Smalltext">
    <w:name w:val="Small text"/>
    <w:aliases w:val="Quote1,Quote11"/>
    <w:basedOn w:val="Normal"/>
    <w:link w:val="SmalltextChar"/>
    <w:qFormat/>
    <w:rsid w:val="007210E4"/>
    <w:rPr>
      <w:rFonts w:ascii="Arial Narrow" w:eastAsia="Times New Roman" w:hAnsi="Arial Narrow"/>
    </w:rPr>
  </w:style>
  <w:style w:type="character" w:customStyle="1" w:styleId="Underlined-New">
    <w:name w:val="Underlined - New"/>
    <w:basedOn w:val="DefaultParagraphFont"/>
    <w:rsid w:val="007210E4"/>
    <w:rPr>
      <w:rFonts w:ascii="Arial Narrow" w:hAnsi="Arial Narrow"/>
      <w:sz w:val="16"/>
      <w:u w:val="single"/>
    </w:rPr>
  </w:style>
  <w:style w:type="paragraph" w:styleId="TOC2">
    <w:name w:val="toc 2"/>
    <w:basedOn w:val="Normal"/>
    <w:next w:val="Normal"/>
    <w:autoRedefine/>
    <w:uiPriority w:val="39"/>
    <w:rsid w:val="007210E4"/>
    <w:pPr>
      <w:ind w:left="200"/>
    </w:pPr>
    <w:rPr>
      <w:rFonts w:eastAsia="Times New Roman"/>
      <w:sz w:val="20"/>
      <w:lang w:bidi="en-US"/>
    </w:rPr>
  </w:style>
  <w:style w:type="paragraph" w:styleId="Caption">
    <w:name w:val="caption"/>
    <w:basedOn w:val="Normal"/>
    <w:next w:val="Normal"/>
    <w:qFormat/>
    <w:rsid w:val="007210E4"/>
    <w:rPr>
      <w:rFonts w:eastAsia="Times New Roman"/>
      <w:b/>
      <w:bCs/>
      <w:sz w:val="18"/>
      <w:szCs w:val="18"/>
      <w:lang w:bidi="en-US"/>
    </w:rPr>
  </w:style>
  <w:style w:type="paragraph" w:styleId="TOCHeading">
    <w:name w:val="TOC Heading"/>
    <w:basedOn w:val="Heading1"/>
    <w:next w:val="Normal"/>
    <w:uiPriority w:val="39"/>
    <w:qFormat/>
    <w:rsid w:val="007210E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210E4"/>
    <w:rPr>
      <w:rFonts w:ascii="Arial Narrow" w:hAnsi="Arial Narrow"/>
      <w:dstrike w:val="0"/>
      <w:sz w:val="20"/>
      <w:bdr w:val="single" w:sz="2" w:space="0" w:color="auto"/>
      <w:vertAlign w:val="baseline"/>
    </w:rPr>
  </w:style>
  <w:style w:type="character" w:customStyle="1" w:styleId="style65">
    <w:name w:val="style65"/>
    <w:basedOn w:val="DefaultParagraphFont"/>
    <w:rsid w:val="007210E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210E4"/>
    <w:rPr>
      <w:rFonts w:cs="Arial"/>
      <w:bCs/>
      <w:szCs w:val="26"/>
      <w:u w:val="single"/>
      <w:lang w:val="en-US" w:eastAsia="en-US" w:bidi="ar-SA"/>
    </w:rPr>
  </w:style>
  <w:style w:type="character" w:customStyle="1" w:styleId="qlabel">
    <w:name w:val="q_label"/>
    <w:basedOn w:val="DefaultParagraphFont"/>
    <w:rsid w:val="007210E4"/>
  </w:style>
  <w:style w:type="character" w:customStyle="1" w:styleId="alabel">
    <w:name w:val="a_label"/>
    <w:basedOn w:val="DefaultParagraphFont"/>
    <w:rsid w:val="007210E4"/>
  </w:style>
  <w:style w:type="character" w:customStyle="1" w:styleId="Style1Char1">
    <w:name w:val="Style1 Char1"/>
    <w:basedOn w:val="DefaultParagraphFont"/>
    <w:rsid w:val="007210E4"/>
    <w:rPr>
      <w:rFonts w:eastAsia="SimSun"/>
      <w:sz w:val="20"/>
      <w:szCs w:val="24"/>
      <w:u w:val="single"/>
      <w:lang w:val="en-US" w:eastAsia="zh-CN" w:bidi="ar-SA"/>
    </w:rPr>
  </w:style>
  <w:style w:type="character" w:customStyle="1" w:styleId="UnderlineCharChar">
    <w:name w:val="Underline Char Char"/>
    <w:basedOn w:val="DefaultParagraphFont"/>
    <w:rsid w:val="007210E4"/>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210E4"/>
    <w:rPr>
      <w:rFonts w:eastAsia="MS Mincho"/>
      <w:b/>
      <w:u w:val="single"/>
      <w:lang w:val="en-US" w:eastAsia="en-US" w:bidi="ar-SA"/>
    </w:rPr>
  </w:style>
  <w:style w:type="character" w:customStyle="1" w:styleId="CardTextChar0">
    <w:name w:val="Card Text Char"/>
    <w:basedOn w:val="DefaultParagraphFont"/>
    <w:rsid w:val="007210E4"/>
    <w:rPr>
      <w:rFonts w:ascii="Times New Roman" w:eastAsia="Times New Roman" w:hAnsi="Times New Roman" w:cs="Times New Roman"/>
      <w:szCs w:val="24"/>
    </w:rPr>
  </w:style>
  <w:style w:type="character" w:customStyle="1" w:styleId="reduce2">
    <w:name w:val="reduce2"/>
    <w:basedOn w:val="DefaultParagraphFont"/>
    <w:rsid w:val="007210E4"/>
    <w:rPr>
      <w:rFonts w:ascii="Arial" w:hAnsi="Arial" w:cs="Arial"/>
      <w:color w:val="000000"/>
      <w:sz w:val="10"/>
      <w:szCs w:val="22"/>
    </w:rPr>
  </w:style>
  <w:style w:type="paragraph" w:customStyle="1" w:styleId="BoldUnderline">
    <w:name w:val="BoldUnderline"/>
    <w:link w:val="BoldUnderlineChar"/>
    <w:uiPriority w:val="99"/>
    <w:qFormat/>
    <w:rsid w:val="007210E4"/>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7210E4"/>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210E4"/>
    <w:rPr>
      <w:rFonts w:cs="Arial"/>
      <w:bCs/>
      <w:szCs w:val="26"/>
      <w:u w:val="single"/>
      <w:lang w:val="en-US" w:eastAsia="en-US" w:bidi="ar-SA"/>
    </w:rPr>
  </w:style>
  <w:style w:type="paragraph" w:customStyle="1" w:styleId="evidencetextChar">
    <w:name w:val="evidence text Char"/>
    <w:basedOn w:val="Normal"/>
    <w:qFormat/>
    <w:rsid w:val="007210E4"/>
    <w:pPr>
      <w:ind w:left="1728" w:right="1008"/>
    </w:pPr>
    <w:rPr>
      <w:rFonts w:eastAsia="Times New Roman"/>
      <w:color w:val="000000"/>
      <w:sz w:val="18"/>
    </w:rPr>
  </w:style>
  <w:style w:type="character" w:customStyle="1" w:styleId="underline2">
    <w:name w:val="underline2"/>
    <w:basedOn w:val="DefaultParagraphFont"/>
    <w:rsid w:val="007210E4"/>
    <w:rPr>
      <w:u w:val="single"/>
    </w:rPr>
  </w:style>
  <w:style w:type="character" w:customStyle="1" w:styleId="Style11ptUnderlineBorderSinglesolidlineAuto05pt">
    <w:name w:val="Style 11 pt Underline Border: : (Single solid line Auto  0.5 pt..."/>
    <w:rsid w:val="007210E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210E4"/>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210E4"/>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7210E4"/>
    <w:rPr>
      <w:u w:val="single"/>
    </w:rPr>
  </w:style>
  <w:style w:type="paragraph" w:customStyle="1" w:styleId="UnderlineChar4">
    <w:name w:val="Underline Char4"/>
    <w:basedOn w:val="Normal"/>
    <w:link w:val="UnderlineChar4Char"/>
    <w:qFormat/>
    <w:rsid w:val="007210E4"/>
    <w:rPr>
      <w:u w:val="single"/>
    </w:rPr>
  </w:style>
  <w:style w:type="character" w:customStyle="1" w:styleId="BoldandUnderlineChar3Char2">
    <w:name w:val="Bold and Underline Char3 Char2"/>
    <w:basedOn w:val="DefaultParagraphFont"/>
    <w:link w:val="BoldandUnderlineChar3"/>
    <w:rsid w:val="007210E4"/>
    <w:rPr>
      <w:b/>
      <w:u w:val="single"/>
    </w:rPr>
  </w:style>
  <w:style w:type="paragraph" w:customStyle="1" w:styleId="BoldandUnderlineChar3">
    <w:name w:val="Bold and Underline Char3"/>
    <w:basedOn w:val="Normal"/>
    <w:link w:val="BoldandUnderlineChar3Char2"/>
    <w:qFormat/>
    <w:rsid w:val="007210E4"/>
    <w:rPr>
      <w:b/>
      <w:u w:val="single"/>
    </w:rPr>
  </w:style>
  <w:style w:type="paragraph" w:customStyle="1" w:styleId="StyleUnderlineChar11pt">
    <w:name w:val="Style Underline Char + 11 pt"/>
    <w:basedOn w:val="Normal"/>
    <w:link w:val="StyleUnderlineChar11ptChar"/>
    <w:qFormat/>
    <w:rsid w:val="007210E4"/>
    <w:rPr>
      <w:rFonts w:eastAsia="Times New Roman"/>
      <w:u w:val="single"/>
    </w:rPr>
  </w:style>
  <w:style w:type="character" w:customStyle="1" w:styleId="StyleUnderlineChar11ptChar">
    <w:name w:val="Style Underline Char + 11 pt Char"/>
    <w:basedOn w:val="DefaultParagraphFont"/>
    <w:link w:val="StyleUnderlineChar11pt"/>
    <w:rsid w:val="007210E4"/>
    <w:rPr>
      <w:rFonts w:eastAsia="Times New Roman"/>
      <w:u w:val="single"/>
    </w:rPr>
  </w:style>
  <w:style w:type="paragraph" w:customStyle="1" w:styleId="StyleUnderlineChar11ptBold">
    <w:name w:val="Style Underline Char + 11 pt Bold"/>
    <w:basedOn w:val="Normal"/>
    <w:link w:val="StyleUnderlineChar11ptBoldChar"/>
    <w:qFormat/>
    <w:rsid w:val="007210E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210E4"/>
    <w:rPr>
      <w:rFonts w:eastAsia="Times New Roman"/>
      <w:b/>
      <w:bCs/>
      <w:u w:val="single"/>
    </w:rPr>
  </w:style>
  <w:style w:type="character" w:customStyle="1" w:styleId="inside-head">
    <w:name w:val="inside-head"/>
    <w:basedOn w:val="DefaultParagraphFont"/>
    <w:rsid w:val="007210E4"/>
  </w:style>
  <w:style w:type="paragraph" w:customStyle="1" w:styleId="Style3">
    <w:name w:val="Style3"/>
    <w:basedOn w:val="Normal"/>
    <w:link w:val="Style3Char"/>
    <w:qFormat/>
    <w:rsid w:val="007210E4"/>
    <w:rPr>
      <w:rFonts w:ascii="Arial Narrow" w:eastAsia="Times New Roman" w:hAnsi="Arial Narrow"/>
      <w:b/>
    </w:rPr>
  </w:style>
  <w:style w:type="character" w:customStyle="1" w:styleId="Style3Char">
    <w:name w:val="Style3 Char"/>
    <w:basedOn w:val="DefaultParagraphFont"/>
    <w:link w:val="Style3"/>
    <w:rsid w:val="007210E4"/>
    <w:rPr>
      <w:rFonts w:ascii="Arial Narrow" w:eastAsia="Times New Roman" w:hAnsi="Arial Narrow"/>
      <w:b/>
    </w:rPr>
  </w:style>
  <w:style w:type="character" w:customStyle="1" w:styleId="7TimesNewRoman">
    <w:name w:val="7 Times New Roman"/>
    <w:rsid w:val="007210E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210E4"/>
  </w:style>
  <w:style w:type="character" w:customStyle="1" w:styleId="officialsbureau">
    <w:name w:val="official_s_bureau"/>
    <w:basedOn w:val="DefaultParagraphFont"/>
    <w:rsid w:val="007210E4"/>
  </w:style>
  <w:style w:type="paragraph" w:customStyle="1" w:styleId="Stylecard11ptUnderline">
    <w:name w:val="Style card + 11 pt Underline"/>
    <w:basedOn w:val="Normal"/>
    <w:link w:val="Stylecard11ptUnderlineChar"/>
    <w:qFormat/>
    <w:rsid w:val="007210E4"/>
    <w:pPr>
      <w:ind w:left="288" w:right="288"/>
    </w:pPr>
    <w:rPr>
      <w:rFonts w:eastAsia="SimSun"/>
      <w:u w:val="single"/>
      <w:lang w:eastAsia="zh-CN"/>
    </w:rPr>
  </w:style>
  <w:style w:type="character" w:customStyle="1" w:styleId="Stylecard11ptUnderlineChar">
    <w:name w:val="Style card + 11 pt Underline Char"/>
    <w:link w:val="Stylecard11ptUnderline"/>
    <w:rsid w:val="007210E4"/>
    <w:rPr>
      <w:rFonts w:eastAsia="SimSun"/>
      <w:u w:val="single"/>
      <w:lang w:eastAsia="zh-CN"/>
    </w:rPr>
  </w:style>
  <w:style w:type="paragraph" w:customStyle="1" w:styleId="Stylecard11ptBoldUnderline">
    <w:name w:val="Style card + 11 pt Bold Underline"/>
    <w:basedOn w:val="Normal"/>
    <w:link w:val="Stylecard11ptBoldUnderlineChar"/>
    <w:qFormat/>
    <w:rsid w:val="007210E4"/>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7210E4"/>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7210E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210E4"/>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7210E4"/>
    <w:rPr>
      <w:rFonts w:ascii="Calibri" w:eastAsia="SimSun" w:hAnsi="Calibri" w:cs="Calibri"/>
      <w:u w:val="single"/>
      <w:lang w:eastAsia="zh-CN"/>
    </w:rPr>
  </w:style>
  <w:style w:type="paragraph" w:styleId="HTMLPreformatted">
    <w:name w:val="HTML Preformatted"/>
    <w:basedOn w:val="Normal"/>
    <w:link w:val="HTMLPreformattedChar"/>
    <w:rsid w:val="00721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210E4"/>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210E4"/>
    <w:rPr>
      <w:u w:val="single"/>
    </w:rPr>
  </w:style>
  <w:style w:type="character" w:customStyle="1" w:styleId="StyleUnderlining11ptChar">
    <w:name w:val="Style Underlining + 11 pt Char"/>
    <w:basedOn w:val="DefaultParagraphFont"/>
    <w:link w:val="StyleUnderlining11pt"/>
    <w:rsid w:val="007210E4"/>
    <w:rPr>
      <w:u w:val="single"/>
    </w:rPr>
  </w:style>
  <w:style w:type="paragraph" w:customStyle="1" w:styleId="StyleCardText9pt">
    <w:name w:val="Style Card Text + 9 pt"/>
    <w:basedOn w:val="Normal"/>
    <w:link w:val="StyleCardText9ptChar"/>
    <w:qFormat/>
    <w:rsid w:val="007210E4"/>
    <w:pPr>
      <w:spacing w:after="200"/>
      <w:contextualSpacing/>
    </w:pPr>
    <w:rPr>
      <w:rFonts w:eastAsia="Calibri"/>
    </w:rPr>
  </w:style>
  <w:style w:type="character" w:customStyle="1" w:styleId="StyleCardText9ptChar">
    <w:name w:val="Style Card Text + 9 pt Char"/>
    <w:basedOn w:val="DefaultParagraphFont"/>
    <w:link w:val="StyleCardText9pt"/>
    <w:rsid w:val="007210E4"/>
    <w:rPr>
      <w:rFonts w:eastAsia="Calibri"/>
    </w:rPr>
  </w:style>
  <w:style w:type="paragraph" w:styleId="Quote">
    <w:name w:val="Quote"/>
    <w:basedOn w:val="Normal"/>
    <w:next w:val="Normal"/>
    <w:link w:val="QuoteChar"/>
    <w:uiPriority w:val="29"/>
    <w:qFormat/>
    <w:rsid w:val="007210E4"/>
    <w:pPr>
      <w:widowControl w:val="0"/>
    </w:pPr>
    <w:rPr>
      <w:rFonts w:eastAsia="Times New Roman"/>
      <w:iCs/>
      <w:color w:val="000000"/>
      <w:lang w:bidi="en-US"/>
    </w:rPr>
  </w:style>
  <w:style w:type="character" w:customStyle="1" w:styleId="QuoteChar">
    <w:name w:val="Quote Char"/>
    <w:basedOn w:val="DefaultParagraphFont"/>
    <w:link w:val="Quote"/>
    <w:uiPriority w:val="29"/>
    <w:rsid w:val="007210E4"/>
    <w:rPr>
      <w:rFonts w:eastAsia="Times New Roman"/>
      <w:iCs/>
      <w:color w:val="000000"/>
      <w:lang w:bidi="en-US"/>
    </w:rPr>
  </w:style>
  <w:style w:type="paragraph" w:customStyle="1" w:styleId="Underlining">
    <w:name w:val="Underlining"/>
    <w:basedOn w:val="Normal"/>
    <w:link w:val="UnderliningChar"/>
    <w:qFormat/>
    <w:rsid w:val="007210E4"/>
    <w:rPr>
      <w:rFonts w:ascii="Arial Narrow" w:hAnsi="Arial Narrow" w:cs="Times New Roman"/>
      <w:u w:val="single"/>
    </w:rPr>
  </w:style>
  <w:style w:type="character" w:customStyle="1" w:styleId="ital-inline">
    <w:name w:val="ital-inline"/>
    <w:basedOn w:val="DefaultParagraphFont"/>
    <w:rsid w:val="007210E4"/>
  </w:style>
  <w:style w:type="character" w:customStyle="1" w:styleId="underlineChar">
    <w:name w:val="underline Char"/>
    <w:basedOn w:val="DefaultParagraphFont"/>
    <w:rsid w:val="007210E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210E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210E4"/>
    <w:rPr>
      <w:sz w:val="20"/>
      <w:u w:val="single"/>
    </w:rPr>
  </w:style>
  <w:style w:type="paragraph" w:styleId="BodyTextIndent2">
    <w:name w:val="Body Text Indent 2"/>
    <w:basedOn w:val="Normal"/>
    <w:link w:val="BodyTextIndent2Char"/>
    <w:unhideWhenUsed/>
    <w:rsid w:val="007210E4"/>
    <w:pPr>
      <w:spacing w:after="120" w:line="480" w:lineRule="auto"/>
      <w:ind w:left="360"/>
    </w:pPr>
  </w:style>
  <w:style w:type="character" w:customStyle="1" w:styleId="BodyTextIndent2Char">
    <w:name w:val="Body Text Indent 2 Char"/>
    <w:basedOn w:val="DefaultParagraphFont"/>
    <w:link w:val="BodyTextIndent2"/>
    <w:rsid w:val="007210E4"/>
  </w:style>
  <w:style w:type="paragraph" w:styleId="BodyTextIndent3">
    <w:name w:val="Body Text Indent 3"/>
    <w:basedOn w:val="Normal"/>
    <w:link w:val="BodyTextIndent3Char"/>
    <w:uiPriority w:val="99"/>
    <w:semiHidden/>
    <w:unhideWhenUsed/>
    <w:rsid w:val="007210E4"/>
    <w:pPr>
      <w:spacing w:after="120"/>
      <w:ind w:left="360"/>
    </w:pPr>
    <w:rPr>
      <w:szCs w:val="16"/>
    </w:rPr>
  </w:style>
  <w:style w:type="character" w:customStyle="1" w:styleId="BodyTextIndent3Char">
    <w:name w:val="Body Text Indent 3 Char"/>
    <w:basedOn w:val="DefaultParagraphFont"/>
    <w:link w:val="BodyTextIndent3"/>
    <w:uiPriority w:val="99"/>
    <w:semiHidden/>
    <w:rsid w:val="007210E4"/>
    <w:rPr>
      <w:szCs w:val="16"/>
    </w:rPr>
  </w:style>
  <w:style w:type="paragraph" w:styleId="BodyText2">
    <w:name w:val="Body Text 2"/>
    <w:basedOn w:val="Normal"/>
    <w:link w:val="BodyText2Char"/>
    <w:unhideWhenUsed/>
    <w:rsid w:val="007210E4"/>
    <w:pPr>
      <w:spacing w:after="120" w:line="480" w:lineRule="auto"/>
    </w:pPr>
  </w:style>
  <w:style w:type="character" w:customStyle="1" w:styleId="BodyText2Char">
    <w:name w:val="Body Text 2 Char"/>
    <w:basedOn w:val="DefaultParagraphFont"/>
    <w:link w:val="BodyText2"/>
    <w:rsid w:val="007210E4"/>
  </w:style>
  <w:style w:type="paragraph" w:styleId="BodyTextIndent">
    <w:name w:val="Body Text Indent"/>
    <w:basedOn w:val="Normal"/>
    <w:link w:val="BodyTextIndentChar"/>
    <w:uiPriority w:val="99"/>
    <w:unhideWhenUsed/>
    <w:rsid w:val="007210E4"/>
    <w:pPr>
      <w:spacing w:after="120"/>
      <w:ind w:left="360"/>
    </w:pPr>
  </w:style>
  <w:style w:type="character" w:customStyle="1" w:styleId="BodyTextIndentChar">
    <w:name w:val="Body Text Indent Char"/>
    <w:basedOn w:val="DefaultParagraphFont"/>
    <w:link w:val="BodyTextIndent"/>
    <w:uiPriority w:val="99"/>
    <w:rsid w:val="007210E4"/>
  </w:style>
  <w:style w:type="paragraph" w:styleId="BodyText3">
    <w:name w:val="Body Text 3"/>
    <w:basedOn w:val="Normal"/>
    <w:link w:val="BodyText3Char"/>
    <w:unhideWhenUsed/>
    <w:rsid w:val="007210E4"/>
    <w:pPr>
      <w:spacing w:after="120"/>
    </w:pPr>
    <w:rPr>
      <w:szCs w:val="16"/>
    </w:rPr>
  </w:style>
  <w:style w:type="character" w:customStyle="1" w:styleId="BodyText3Char">
    <w:name w:val="Body Text 3 Char"/>
    <w:basedOn w:val="DefaultParagraphFont"/>
    <w:link w:val="BodyText3"/>
    <w:rsid w:val="007210E4"/>
    <w:rPr>
      <w:szCs w:val="16"/>
    </w:rPr>
  </w:style>
  <w:style w:type="character" w:customStyle="1" w:styleId="StyleBold">
    <w:name w:val="Style Bold"/>
    <w:basedOn w:val="DefaultParagraphFont"/>
    <w:uiPriority w:val="9"/>
    <w:semiHidden/>
    <w:rsid w:val="007210E4"/>
    <w:rPr>
      <w:b/>
      <w:bCs/>
    </w:rPr>
  </w:style>
  <w:style w:type="character" w:customStyle="1" w:styleId="body-text">
    <w:name w:val="body-text"/>
    <w:basedOn w:val="DefaultParagraphFont"/>
    <w:rsid w:val="007210E4"/>
  </w:style>
  <w:style w:type="paragraph" w:customStyle="1" w:styleId="StyleStyle411ptBoldBorderSinglesolidlineAuto0">
    <w:name w:val="Style Style4 + 11 pt Bold Border: : (Single solid line Auto  0...."/>
    <w:basedOn w:val="Normal"/>
    <w:link w:val="StyleStyle411ptBoldBorderSinglesolidlineAuto0Char"/>
    <w:qFormat/>
    <w:rsid w:val="007210E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210E4"/>
    <w:rPr>
      <w:rFonts w:eastAsia="Times New Roman"/>
      <w:b/>
      <w:bCs/>
      <w:u w:val="single"/>
      <w:bdr w:val="single" w:sz="4" w:space="0" w:color="auto"/>
    </w:rPr>
  </w:style>
  <w:style w:type="character" w:customStyle="1" w:styleId="BalloonTextChar1">
    <w:name w:val="Balloon Text Char1"/>
    <w:basedOn w:val="DefaultParagraphFont"/>
    <w:uiPriority w:val="99"/>
    <w:rsid w:val="007210E4"/>
    <w:rPr>
      <w:rFonts w:ascii="Tahoma" w:hAnsi="Tahoma" w:cs="Tahoma"/>
      <w:sz w:val="16"/>
      <w:szCs w:val="16"/>
    </w:rPr>
  </w:style>
  <w:style w:type="character" w:customStyle="1" w:styleId="globalcontentbody">
    <w:name w:val="globalcontentbody"/>
    <w:basedOn w:val="DefaultParagraphFont"/>
    <w:rsid w:val="007210E4"/>
  </w:style>
  <w:style w:type="paragraph" w:customStyle="1" w:styleId="StyleStyle112pt">
    <w:name w:val="Style Style1 + 12 pt"/>
    <w:basedOn w:val="Normal"/>
    <w:link w:val="StyleStyle112ptChar"/>
    <w:qFormat/>
    <w:rsid w:val="007210E4"/>
    <w:rPr>
      <w:rFonts w:eastAsia="SimSun"/>
      <w:u w:val="single"/>
      <w:lang w:eastAsia="zh-CN"/>
    </w:rPr>
  </w:style>
  <w:style w:type="character" w:customStyle="1" w:styleId="StyleStyle112ptChar">
    <w:name w:val="Style Style1 + 12 pt Char"/>
    <w:basedOn w:val="DefaultParagraphFont"/>
    <w:link w:val="StyleStyle112pt"/>
    <w:rsid w:val="007210E4"/>
    <w:rPr>
      <w:rFonts w:eastAsia="SimSun"/>
      <w:u w:val="single"/>
      <w:lang w:eastAsia="zh-CN"/>
    </w:rPr>
  </w:style>
  <w:style w:type="paragraph" w:customStyle="1" w:styleId="MinimizedText">
    <w:name w:val="Minimized Text"/>
    <w:basedOn w:val="Normal"/>
    <w:link w:val="MinimizedTextChar"/>
    <w:qFormat/>
    <w:rsid w:val="007210E4"/>
    <w:rPr>
      <w:rFonts w:eastAsia="Times New Roman"/>
    </w:rPr>
  </w:style>
  <w:style w:type="character" w:customStyle="1" w:styleId="MinimizedTextChar">
    <w:name w:val="Minimized Text Char"/>
    <w:basedOn w:val="DefaultParagraphFont"/>
    <w:link w:val="MinimizedText"/>
    <w:rsid w:val="007210E4"/>
    <w:rPr>
      <w:rFonts w:eastAsia="Times New Roman"/>
    </w:rPr>
  </w:style>
  <w:style w:type="character" w:customStyle="1" w:styleId="term1">
    <w:name w:val="term1"/>
    <w:basedOn w:val="DefaultParagraphFont"/>
    <w:rsid w:val="007210E4"/>
    <w:rPr>
      <w:b/>
      <w:bCs/>
    </w:rPr>
  </w:style>
  <w:style w:type="character" w:customStyle="1" w:styleId="Styleterm111ptUnderline">
    <w:name w:val="Style term1 + 11 pt Underline"/>
    <w:basedOn w:val="term1"/>
    <w:rsid w:val="007210E4"/>
    <w:rPr>
      <w:b/>
      <w:bCs/>
      <w:sz w:val="20"/>
      <w:u w:val="single"/>
    </w:rPr>
  </w:style>
  <w:style w:type="paragraph" w:customStyle="1" w:styleId="StyleMinimizedTextArialNarrow10pt">
    <w:name w:val="Style Minimized Text + Arial Narrow 10 pt"/>
    <w:basedOn w:val="MinimizedText"/>
    <w:link w:val="StyleMinimizedTextArialNarrow10ptChar"/>
    <w:qFormat/>
    <w:rsid w:val="007210E4"/>
    <w:rPr>
      <w:sz w:val="20"/>
    </w:rPr>
  </w:style>
  <w:style w:type="character" w:customStyle="1" w:styleId="StyleMinimizedTextArialNarrow10ptChar">
    <w:name w:val="Style Minimized Text + Arial Narrow 10 pt Char"/>
    <w:basedOn w:val="MinimizedTextChar"/>
    <w:link w:val="StyleMinimizedTextArialNarrow10pt"/>
    <w:rsid w:val="007210E4"/>
    <w:rPr>
      <w:rFonts w:eastAsia="Times New Roman"/>
      <w:sz w:val="20"/>
    </w:rPr>
  </w:style>
  <w:style w:type="character" w:customStyle="1" w:styleId="Styleunderline11ptBold">
    <w:name w:val="Style underline + 11 pt Bold"/>
    <w:basedOn w:val="underline"/>
    <w:rsid w:val="007210E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210E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210E4"/>
    <w:rPr>
      <w:rFonts w:eastAsia="Times New Roman"/>
      <w:u w:val="single"/>
      <w:bdr w:val="single" w:sz="4" w:space="0" w:color="auto"/>
    </w:rPr>
  </w:style>
  <w:style w:type="character" w:customStyle="1" w:styleId="Style9pt">
    <w:name w:val="Style 9 pt"/>
    <w:basedOn w:val="DefaultParagraphFont"/>
    <w:rsid w:val="007210E4"/>
    <w:rPr>
      <w:rFonts w:ascii="Times New Roman" w:hAnsi="Times New Roman"/>
      <w:sz w:val="20"/>
    </w:rPr>
  </w:style>
  <w:style w:type="paragraph" w:customStyle="1" w:styleId="StyleStyle49pt3">
    <w:name w:val="Style Style4 + 9 pt3"/>
    <w:basedOn w:val="Style4"/>
    <w:link w:val="StyleStyle49pt3Char"/>
    <w:qFormat/>
    <w:rsid w:val="007210E4"/>
    <w:rPr>
      <w:rFonts w:cs="Times New Roman"/>
    </w:rPr>
  </w:style>
  <w:style w:type="character" w:customStyle="1" w:styleId="StyleStyle49pt3Char">
    <w:name w:val="Style Style4 + 9 pt3 Char"/>
    <w:basedOn w:val="Style4Char"/>
    <w:link w:val="StyleStyle49pt3"/>
    <w:rsid w:val="007210E4"/>
    <w:rPr>
      <w:rFonts w:eastAsia="Times New Roman" w:cs="Times New Roman"/>
      <w:u w:val="single"/>
    </w:rPr>
  </w:style>
  <w:style w:type="paragraph" w:customStyle="1" w:styleId="StyleStyle4Bold">
    <w:name w:val="Style Style4 + Bold"/>
    <w:basedOn w:val="Style4"/>
    <w:link w:val="StyleStyle4BoldChar"/>
    <w:qFormat/>
    <w:rsid w:val="007210E4"/>
    <w:rPr>
      <w:rFonts w:cs="Times New Roman"/>
      <w:b/>
      <w:bCs/>
    </w:rPr>
  </w:style>
  <w:style w:type="character" w:customStyle="1" w:styleId="StyleStyle4BoldChar">
    <w:name w:val="Style Style4 + Bold Char"/>
    <w:basedOn w:val="Style4Char"/>
    <w:link w:val="StyleStyle4Bold"/>
    <w:rsid w:val="007210E4"/>
    <w:rPr>
      <w:rFonts w:eastAsia="Times New Roman" w:cs="Times New Roman"/>
      <w:b/>
      <w:bCs/>
      <w:u w:val="single"/>
    </w:rPr>
  </w:style>
  <w:style w:type="character" w:customStyle="1" w:styleId="CharChar11">
    <w:name w:val="Char Char11"/>
    <w:basedOn w:val="DefaultParagraphFont"/>
    <w:rsid w:val="007210E4"/>
    <w:rPr>
      <w:rFonts w:cs="Arial"/>
      <w:bCs/>
      <w:szCs w:val="26"/>
      <w:u w:val="single"/>
      <w:lang w:val="en-US" w:eastAsia="en-US" w:bidi="ar-SA"/>
    </w:rPr>
  </w:style>
  <w:style w:type="character" w:customStyle="1" w:styleId="authorbio">
    <w:name w:val="authorbio"/>
    <w:basedOn w:val="DefaultParagraphFont"/>
    <w:rsid w:val="007210E4"/>
  </w:style>
  <w:style w:type="character" w:customStyle="1" w:styleId="a">
    <w:name w:val="a"/>
    <w:basedOn w:val="DefaultParagraphFont"/>
    <w:rsid w:val="007210E4"/>
  </w:style>
  <w:style w:type="character" w:customStyle="1" w:styleId="StyleStyleUnderline411pt">
    <w:name w:val="Style Style Underline4 + 11 pt"/>
    <w:basedOn w:val="DefaultParagraphFont"/>
    <w:rsid w:val="007210E4"/>
    <w:rPr>
      <w:sz w:val="20"/>
      <w:u w:val="single"/>
    </w:rPr>
  </w:style>
  <w:style w:type="character" w:customStyle="1" w:styleId="StyleStyleUnderline411ptBold">
    <w:name w:val="Style Style Underline4 + 11 pt Bold"/>
    <w:basedOn w:val="DefaultParagraphFont"/>
    <w:rsid w:val="007210E4"/>
    <w:rPr>
      <w:b/>
      <w:bCs/>
      <w:sz w:val="20"/>
      <w:u w:val="single"/>
    </w:rPr>
  </w:style>
  <w:style w:type="character" w:customStyle="1" w:styleId="StyleStyleUnderline311pt">
    <w:name w:val="Style Style Underline3 + 11 pt"/>
    <w:basedOn w:val="DefaultParagraphFont"/>
    <w:rsid w:val="007210E4"/>
    <w:rPr>
      <w:sz w:val="20"/>
      <w:u w:val="single"/>
    </w:rPr>
  </w:style>
  <w:style w:type="character" w:customStyle="1" w:styleId="StyleStyleUnderline311ptBold">
    <w:name w:val="Style Style Underline3 + 11 pt Bold"/>
    <w:basedOn w:val="DefaultParagraphFont"/>
    <w:rsid w:val="007210E4"/>
    <w:rPr>
      <w:b/>
      <w:bCs/>
      <w:sz w:val="20"/>
      <w:u w:val="single"/>
    </w:rPr>
  </w:style>
  <w:style w:type="character" w:customStyle="1" w:styleId="StyleUnderline3">
    <w:name w:val="Style Underline3"/>
    <w:basedOn w:val="DefaultParagraphFont"/>
    <w:rsid w:val="007210E4"/>
    <w:rPr>
      <w:u w:val="single"/>
    </w:rPr>
  </w:style>
  <w:style w:type="paragraph" w:customStyle="1" w:styleId="StyleStyle111ptBorderSinglesolidlineAuto05ptL">
    <w:name w:val="Style Style1 + 11 pt Border: : (Single solid line Auto  0.5 pt L..."/>
    <w:link w:val="StyleStyle111ptBorderSinglesolidlineAuto05ptLChar"/>
    <w:qFormat/>
    <w:rsid w:val="007210E4"/>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210E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210E4"/>
    <w:rPr>
      <w:u w:val="single"/>
    </w:rPr>
  </w:style>
  <w:style w:type="character" w:customStyle="1" w:styleId="NothingChar">
    <w:name w:val="Nothing Char"/>
    <w:basedOn w:val="DefaultParagraphFont"/>
    <w:link w:val="Nothing"/>
    <w:rsid w:val="007210E4"/>
    <w:rPr>
      <w:rFonts w:ascii="Times New Roman" w:eastAsia="Times New Roman" w:hAnsi="Times New Roman" w:cs="Times New Roman"/>
      <w:sz w:val="20"/>
      <w:szCs w:val="24"/>
    </w:rPr>
  </w:style>
  <w:style w:type="character" w:customStyle="1" w:styleId="CardsFont12pt0">
    <w:name w:val="Cards + Font 12pt"/>
    <w:basedOn w:val="DefaultParagraphFont"/>
    <w:rsid w:val="007210E4"/>
    <w:rPr>
      <w:rFonts w:ascii="Times New Roman" w:eastAsia="Calibri" w:hAnsi="Times New Roman" w:cs="Times New Roman"/>
      <w:sz w:val="24"/>
      <w:szCs w:val="20"/>
      <w:u w:val="single"/>
    </w:rPr>
  </w:style>
  <w:style w:type="character" w:customStyle="1" w:styleId="SmallTextChar0">
    <w:name w:val="Small Text Char"/>
    <w:basedOn w:val="CardTextChar0"/>
    <w:rsid w:val="007210E4"/>
    <w:rPr>
      <w:rFonts w:ascii="Times New Roman" w:eastAsia="MS Mincho" w:hAnsi="Times New Roman" w:cs="Times New Roman"/>
      <w:sz w:val="15"/>
      <w:szCs w:val="24"/>
      <w:lang w:eastAsia="ja-JP"/>
    </w:rPr>
  </w:style>
  <w:style w:type="paragraph" w:customStyle="1" w:styleId="Circled">
    <w:name w:val="Circled"/>
    <w:link w:val="CircledChar"/>
    <w:qFormat/>
    <w:rsid w:val="007210E4"/>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210E4"/>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7210E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210E4"/>
  </w:style>
  <w:style w:type="character" w:customStyle="1" w:styleId="part-of-speech">
    <w:name w:val="part-of-speech"/>
    <w:basedOn w:val="DefaultParagraphFont"/>
    <w:rsid w:val="007210E4"/>
  </w:style>
  <w:style w:type="character" w:customStyle="1" w:styleId="sep">
    <w:name w:val="sep"/>
    <w:basedOn w:val="DefaultParagraphFont"/>
    <w:rsid w:val="007210E4"/>
  </w:style>
  <w:style w:type="character" w:customStyle="1" w:styleId="pron">
    <w:name w:val="pron"/>
    <w:basedOn w:val="DefaultParagraphFont"/>
    <w:rsid w:val="007210E4"/>
  </w:style>
  <w:style w:type="paragraph" w:customStyle="1" w:styleId="StyleStyle4LatinTimesNewRomanAsianSimSun">
    <w:name w:val="Style Style4 + (Latin) Times New Roman (Asian) SimSun"/>
    <w:basedOn w:val="Normal"/>
    <w:link w:val="StyleStyle4LatinTimesNewRomanAsianSimSunChar"/>
    <w:qFormat/>
    <w:rsid w:val="007210E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210E4"/>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210E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210E4"/>
    <w:rPr>
      <w:rFonts w:eastAsia="SimSun"/>
      <w:b/>
      <w:bCs/>
      <w:u w:val="single"/>
    </w:rPr>
  </w:style>
  <w:style w:type="character" w:customStyle="1" w:styleId="CharChar3">
    <w:name w:val="Char Char3"/>
    <w:basedOn w:val="DefaultParagraphFont"/>
    <w:rsid w:val="007210E4"/>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210E4"/>
    <w:rPr>
      <w:bCs/>
      <w:szCs w:val="26"/>
      <w:u w:val="single"/>
    </w:rPr>
  </w:style>
  <w:style w:type="paragraph" w:styleId="Subtitle">
    <w:name w:val="Subtitle"/>
    <w:aliases w:val="Underlined card text"/>
    <w:basedOn w:val="Normal"/>
    <w:next w:val="Normal"/>
    <w:link w:val="SubtitleChar"/>
    <w:uiPriority w:val="99"/>
    <w:qFormat/>
    <w:rsid w:val="007210E4"/>
    <w:pPr>
      <w:spacing w:after="60"/>
      <w:outlineLvl w:val="1"/>
    </w:pPr>
    <w:rPr>
      <w:bCs/>
      <w:szCs w:val="26"/>
      <w:u w:val="single"/>
    </w:rPr>
  </w:style>
  <w:style w:type="character" w:customStyle="1" w:styleId="SubtitleChar1">
    <w:name w:val="Subtitle Char1"/>
    <w:aliases w:val="Underlined card text Char1"/>
    <w:basedOn w:val="DefaultParagraphFont"/>
    <w:rsid w:val="007210E4"/>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7210E4"/>
    <w:rPr>
      <w:rFonts w:cs="Times New Roman"/>
    </w:rPr>
  </w:style>
  <w:style w:type="character" w:customStyle="1" w:styleId="StyleStyle411pt1Char">
    <w:name w:val="Style Style4 + 11 pt1 Char"/>
    <w:basedOn w:val="Style4Char"/>
    <w:link w:val="StyleStyle411pt1"/>
    <w:rsid w:val="007210E4"/>
    <w:rPr>
      <w:rFonts w:eastAsia="Times New Roman" w:cs="Times New Roman"/>
      <w:u w:val="single"/>
    </w:rPr>
  </w:style>
  <w:style w:type="character" w:customStyle="1" w:styleId="BoldandUnderlineCharChar2">
    <w:name w:val="Bold and Underline Char Char2"/>
    <w:basedOn w:val="DefaultParagraphFont"/>
    <w:rsid w:val="007210E4"/>
    <w:rPr>
      <w:b/>
      <w:u w:val="single"/>
      <w:lang w:val="en-US" w:eastAsia="en-US" w:bidi="ar-SA"/>
    </w:rPr>
  </w:style>
  <w:style w:type="character" w:customStyle="1" w:styleId="StyleUnderlineCharChar111pt">
    <w:name w:val="Style Underline Char Char1 + 11 pt"/>
    <w:basedOn w:val="DefaultParagraphFont"/>
    <w:rsid w:val="007210E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210E4"/>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210E4"/>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210E4"/>
    <w:rPr>
      <w:sz w:val="22"/>
      <w:u w:val="single"/>
    </w:rPr>
  </w:style>
  <w:style w:type="paragraph" w:customStyle="1" w:styleId="StyleMinimizedTextArialNarrow9pt">
    <w:name w:val="Style Minimized Text + Arial Narrow 9 pt"/>
    <w:basedOn w:val="Normal"/>
    <w:link w:val="StyleMinimizedTextArialNarrow9ptChar"/>
    <w:qFormat/>
    <w:rsid w:val="007210E4"/>
    <w:rPr>
      <w:rFonts w:eastAsia="Times New Roman"/>
    </w:rPr>
  </w:style>
  <w:style w:type="character" w:customStyle="1" w:styleId="StyleMinimizedTextArialNarrow9ptChar">
    <w:name w:val="Style Minimized Text + Arial Narrow 9 pt Char"/>
    <w:basedOn w:val="DefaultParagraphFont"/>
    <w:link w:val="StyleMinimizedTextArialNarrow9pt"/>
    <w:rsid w:val="007210E4"/>
    <w:rPr>
      <w:rFonts w:eastAsia="Times New Roman"/>
    </w:rPr>
  </w:style>
  <w:style w:type="paragraph" w:customStyle="1" w:styleId="StyleBoldandUnderlineChar11ptNotBold">
    <w:name w:val="Style Bold and Underline Char + 11 pt Not Bold"/>
    <w:link w:val="StyleBoldandUnderlineChar11ptNotBoldChar"/>
    <w:qFormat/>
    <w:rsid w:val="007210E4"/>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210E4"/>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210E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210E4"/>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210E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210E4"/>
    <w:rPr>
      <w:b w:val="0"/>
      <w:bCs/>
      <w:sz w:val="20"/>
      <w:u w:val="single"/>
      <w:lang w:val="en-US" w:eastAsia="en-US" w:bidi="ar-SA"/>
    </w:rPr>
  </w:style>
  <w:style w:type="character" w:customStyle="1" w:styleId="Styleunderline9pt">
    <w:name w:val="Style underline + 9 pt"/>
    <w:basedOn w:val="underline"/>
    <w:rsid w:val="007210E4"/>
    <w:rPr>
      <w:rFonts w:ascii="Times New Roman" w:hAnsi="Times New Roman" w:cs="Times New Roman"/>
      <w:b/>
      <w:sz w:val="20"/>
      <w:u w:val="single"/>
    </w:rPr>
  </w:style>
  <w:style w:type="character" w:customStyle="1" w:styleId="StyleTimesNewRoman9pt">
    <w:name w:val="Style Times New Roman 9 pt"/>
    <w:basedOn w:val="DefaultParagraphFont"/>
    <w:rsid w:val="007210E4"/>
    <w:rPr>
      <w:rFonts w:ascii="Times New Roman" w:hAnsi="Times New Roman"/>
      <w:sz w:val="20"/>
    </w:rPr>
  </w:style>
  <w:style w:type="character" w:customStyle="1" w:styleId="Styleunderline9pt1">
    <w:name w:val="Style underline + 9 pt1"/>
    <w:basedOn w:val="underline"/>
    <w:rsid w:val="007210E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210E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210E4"/>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210E4"/>
    <w:rPr>
      <w:b/>
      <w:bCs/>
      <w:noProof w:val="0"/>
      <w:sz w:val="20"/>
      <w:u w:val="single"/>
      <w:lang w:val="en-US" w:eastAsia="en-US" w:bidi="ar-SA"/>
    </w:rPr>
  </w:style>
  <w:style w:type="character" w:customStyle="1" w:styleId="Hyperlink23">
    <w:name w:val="Hyperlink23"/>
    <w:basedOn w:val="DefaultParagraphFont"/>
    <w:rsid w:val="007210E4"/>
    <w:rPr>
      <w:color w:val="3300CC"/>
      <w:u w:val="single"/>
    </w:rPr>
  </w:style>
  <w:style w:type="paragraph" w:customStyle="1" w:styleId="cardCharChar">
    <w:name w:val="card Char Char"/>
    <w:basedOn w:val="Normal"/>
    <w:link w:val="cardCharCharChar"/>
    <w:qFormat/>
    <w:rsid w:val="007210E4"/>
    <w:pPr>
      <w:ind w:left="288" w:right="288"/>
    </w:pPr>
    <w:rPr>
      <w:rFonts w:eastAsia="Times New Roman"/>
      <w:szCs w:val="20"/>
    </w:rPr>
  </w:style>
  <w:style w:type="character" w:customStyle="1" w:styleId="cardCharCharChar">
    <w:name w:val="card Char Char Char"/>
    <w:basedOn w:val="DefaultParagraphFont"/>
    <w:link w:val="cardCharChar"/>
    <w:rsid w:val="007210E4"/>
    <w:rPr>
      <w:rFonts w:eastAsia="Times New Roman"/>
      <w:szCs w:val="20"/>
    </w:rPr>
  </w:style>
  <w:style w:type="character" w:customStyle="1" w:styleId="StyleunderlineArialNarrow9ptBold">
    <w:name w:val="Style underline + Arial Narrow 9 pt Bold"/>
    <w:basedOn w:val="underline"/>
    <w:rsid w:val="007210E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210E4"/>
  </w:style>
  <w:style w:type="character" w:customStyle="1" w:styleId="StylecardCharCharArialNarrow9ptChar">
    <w:name w:val="Style card Char Char + Arial Narrow 9 pt Char"/>
    <w:basedOn w:val="cardCharCharChar"/>
    <w:link w:val="StylecardCharCharArialNarrow9pt"/>
    <w:rsid w:val="007210E4"/>
    <w:rPr>
      <w:rFonts w:eastAsia="Times New Roman"/>
      <w:szCs w:val="20"/>
    </w:rPr>
  </w:style>
  <w:style w:type="character" w:customStyle="1" w:styleId="UnderlineCharCharChar">
    <w:name w:val="Underline Char Char Char"/>
    <w:basedOn w:val="DefaultParagraphFont"/>
    <w:rsid w:val="007210E4"/>
    <w:rPr>
      <w:noProof w:val="0"/>
      <w:u w:val="single"/>
      <w:lang w:val="en-US" w:eastAsia="en-US" w:bidi="ar-SA"/>
    </w:rPr>
  </w:style>
  <w:style w:type="character" w:customStyle="1" w:styleId="CardTextChar1">
    <w:name w:val="Card Text Char1"/>
    <w:basedOn w:val="DefaultParagraphFont"/>
    <w:rsid w:val="007210E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210E4"/>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210E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210E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210E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210E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210E4"/>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210E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210E4"/>
    <w:rPr>
      <w:rFonts w:eastAsia="Times New Roman"/>
    </w:rPr>
  </w:style>
  <w:style w:type="character" w:customStyle="1" w:styleId="TextsmallChar">
    <w:name w:val="Textsmall Char"/>
    <w:basedOn w:val="DefaultParagraphFont"/>
    <w:link w:val="Textsmall"/>
    <w:rsid w:val="007210E4"/>
    <w:rPr>
      <w:rFonts w:eastAsia="Times New Roman"/>
    </w:rPr>
  </w:style>
  <w:style w:type="character" w:customStyle="1" w:styleId="CharChar111">
    <w:name w:val="Char Char111"/>
    <w:basedOn w:val="DefaultParagraphFont"/>
    <w:rsid w:val="007210E4"/>
    <w:rPr>
      <w:rFonts w:cs="Arial"/>
      <w:bCs/>
      <w:szCs w:val="26"/>
      <w:u w:val="single"/>
      <w:lang w:val="en-US" w:eastAsia="en-US" w:bidi="ar-SA"/>
    </w:rPr>
  </w:style>
  <w:style w:type="character" w:customStyle="1" w:styleId="UnderlineBold">
    <w:name w:val="Underline + Bold"/>
    <w:uiPriority w:val="1"/>
    <w:qFormat/>
    <w:rsid w:val="007210E4"/>
    <w:rPr>
      <w:b/>
      <w:sz w:val="20"/>
      <w:u w:val="single"/>
    </w:rPr>
  </w:style>
  <w:style w:type="paragraph" w:customStyle="1" w:styleId="cardtextsmall">
    <w:name w:val="card text small"/>
    <w:basedOn w:val="Normal"/>
    <w:qFormat/>
    <w:rsid w:val="007210E4"/>
    <w:rPr>
      <w:rFonts w:ascii="Arial Narrow" w:eastAsia="Times New Roman" w:hAnsi="Arial Narrow"/>
    </w:rPr>
  </w:style>
  <w:style w:type="character" w:customStyle="1" w:styleId="AUnterdline">
    <w:name w:val="AUnterdline"/>
    <w:rsid w:val="007210E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210E4"/>
    <w:rPr>
      <w:rFonts w:ascii="Times New Roman" w:hAnsi="Times New Roman"/>
      <w:b/>
      <w:bCs/>
      <w:sz w:val="20"/>
      <w:u w:val="single"/>
      <w:bdr w:val="single" w:sz="4" w:space="0" w:color="auto"/>
    </w:rPr>
  </w:style>
  <w:style w:type="character" w:customStyle="1" w:styleId="highlightedsearchterm">
    <w:name w:val="highlightedsearchterm"/>
    <w:rsid w:val="007210E4"/>
  </w:style>
  <w:style w:type="character" w:customStyle="1" w:styleId="StyleUnderline1">
    <w:name w:val="Style Underline1"/>
    <w:basedOn w:val="DefaultParagraphFont"/>
    <w:rsid w:val="007210E4"/>
    <w:rPr>
      <w:rFonts w:ascii="Times New Roman" w:hAnsi="Times New Roman"/>
      <w:sz w:val="20"/>
      <w:u w:val="single"/>
    </w:rPr>
  </w:style>
  <w:style w:type="paragraph" w:customStyle="1" w:styleId="CardIndented">
    <w:name w:val="Card (Indented)"/>
    <w:basedOn w:val="Normal"/>
    <w:link w:val="CardIndentedChar"/>
    <w:qFormat/>
    <w:rsid w:val="007210E4"/>
    <w:pPr>
      <w:ind w:left="288"/>
    </w:pPr>
  </w:style>
  <w:style w:type="paragraph" w:customStyle="1" w:styleId="StyleStyle49pt10">
    <w:name w:val="Style Style4 + 9 pt10"/>
    <w:basedOn w:val="Style4"/>
    <w:link w:val="StyleStyle49pt10Char"/>
    <w:qFormat/>
    <w:rsid w:val="007210E4"/>
    <w:rPr>
      <w:rFonts w:cs="Times New Roman"/>
    </w:rPr>
  </w:style>
  <w:style w:type="character" w:customStyle="1" w:styleId="StyleStyle49pt10Char">
    <w:name w:val="Style Style4 + 9 pt10 Char"/>
    <w:basedOn w:val="Style4Char"/>
    <w:link w:val="StyleStyle49pt10"/>
    <w:rsid w:val="007210E4"/>
    <w:rPr>
      <w:rFonts w:eastAsia="Times New Roman" w:cs="Times New Roman"/>
      <w:u w:val="single"/>
    </w:rPr>
  </w:style>
  <w:style w:type="paragraph" w:customStyle="1" w:styleId="StyleStyle49ptBold7">
    <w:name w:val="Style Style4 + 9 pt Bold7"/>
    <w:basedOn w:val="Style4"/>
    <w:link w:val="StyleStyle49ptBold7Char"/>
    <w:qFormat/>
    <w:rsid w:val="007210E4"/>
    <w:rPr>
      <w:rFonts w:cs="Times New Roman"/>
      <w:b/>
      <w:bCs/>
    </w:rPr>
  </w:style>
  <w:style w:type="character" w:customStyle="1" w:styleId="StyleStyle49ptBold7Char">
    <w:name w:val="Style Style4 + 9 pt Bold7 Char"/>
    <w:link w:val="StyleStyle49ptBold7"/>
    <w:rsid w:val="007210E4"/>
    <w:rPr>
      <w:rFonts w:eastAsia="Times New Roman" w:cs="Times New Roman"/>
      <w:b/>
      <w:bCs/>
      <w:u w:val="single"/>
    </w:rPr>
  </w:style>
  <w:style w:type="paragraph" w:customStyle="1" w:styleId="NormalUnderline">
    <w:name w:val="Normal Underline"/>
    <w:basedOn w:val="Normal"/>
    <w:link w:val="NormalUnderlineChar"/>
    <w:qFormat/>
    <w:rsid w:val="007210E4"/>
    <w:pPr>
      <w:ind w:left="288"/>
    </w:pPr>
    <w:rPr>
      <w:rFonts w:eastAsia="Times New Roman"/>
      <w:u w:val="single"/>
    </w:rPr>
  </w:style>
  <w:style w:type="character" w:customStyle="1" w:styleId="NormalUnderlineChar">
    <w:name w:val="Normal Underline Char"/>
    <w:link w:val="NormalUnderline"/>
    <w:rsid w:val="007210E4"/>
    <w:rPr>
      <w:rFonts w:eastAsia="Times New Roman"/>
      <w:u w:val="single"/>
    </w:rPr>
  </w:style>
  <w:style w:type="character" w:customStyle="1" w:styleId="DontRead">
    <w:name w:val="Don't Read"/>
    <w:qFormat/>
    <w:rsid w:val="007210E4"/>
    <w:rPr>
      <w:rFonts w:ascii="Times New Roman" w:hAnsi="Times New Roman"/>
      <w:sz w:val="16"/>
    </w:rPr>
  </w:style>
  <w:style w:type="paragraph" w:customStyle="1" w:styleId="Underlinestyle">
    <w:name w:val="Underline style"/>
    <w:basedOn w:val="Normal"/>
    <w:qFormat/>
    <w:rsid w:val="007210E4"/>
    <w:rPr>
      <w:rFonts w:eastAsia="Times New Roman"/>
      <w:u w:val="single"/>
    </w:rPr>
  </w:style>
  <w:style w:type="character" w:customStyle="1" w:styleId="Style11ptUnderline3">
    <w:name w:val="Style 11 pt Underline3"/>
    <w:rsid w:val="007210E4"/>
    <w:rPr>
      <w:sz w:val="20"/>
      <w:u w:val="single"/>
    </w:rPr>
  </w:style>
  <w:style w:type="character" w:customStyle="1" w:styleId="27">
    <w:name w:val="27"/>
    <w:rsid w:val="007210E4"/>
    <w:rPr>
      <w:rFonts w:cs="Arial"/>
      <w:bCs/>
      <w:sz w:val="20"/>
      <w:u w:val="single"/>
      <w:lang w:val="en-US" w:eastAsia="en-US" w:bidi="ar-SA"/>
    </w:rPr>
  </w:style>
  <w:style w:type="character" w:customStyle="1" w:styleId="2">
    <w:name w:val="2"/>
    <w:rsid w:val="007210E4"/>
    <w:rPr>
      <w:rFonts w:cs="Arial"/>
      <w:bCs/>
      <w:sz w:val="20"/>
      <w:u w:val="single"/>
      <w:lang w:val="en-US" w:eastAsia="en-US" w:bidi="ar-SA"/>
    </w:rPr>
  </w:style>
  <w:style w:type="character" w:customStyle="1" w:styleId="Style9ptUnderline11">
    <w:name w:val="Style 9 pt Underline11"/>
    <w:basedOn w:val="DefaultParagraphFont"/>
    <w:rsid w:val="007210E4"/>
    <w:rPr>
      <w:sz w:val="20"/>
      <w:u w:val="single"/>
    </w:rPr>
  </w:style>
  <w:style w:type="character" w:customStyle="1" w:styleId="Style9ptBoldUnderline5">
    <w:name w:val="Style 9 pt Bold Underline5"/>
    <w:basedOn w:val="DefaultParagraphFont"/>
    <w:rsid w:val="007210E4"/>
    <w:rPr>
      <w:b/>
      <w:bCs/>
      <w:sz w:val="20"/>
      <w:u w:val="single"/>
    </w:rPr>
  </w:style>
  <w:style w:type="character" w:customStyle="1" w:styleId="CharChar114">
    <w:name w:val="Char Char114"/>
    <w:basedOn w:val="DefaultParagraphFont"/>
    <w:rsid w:val="007210E4"/>
    <w:rPr>
      <w:rFonts w:cs="Arial"/>
      <w:bCs/>
      <w:szCs w:val="26"/>
      <w:u w:val="single"/>
      <w:lang w:val="en-US" w:eastAsia="en-US" w:bidi="ar-SA"/>
    </w:rPr>
  </w:style>
  <w:style w:type="character" w:customStyle="1" w:styleId="CharChar113">
    <w:name w:val="Char Char113"/>
    <w:basedOn w:val="DefaultParagraphFont"/>
    <w:rsid w:val="007210E4"/>
    <w:rPr>
      <w:rFonts w:cs="Arial"/>
      <w:bCs/>
      <w:szCs w:val="26"/>
      <w:u w:val="single"/>
      <w:lang w:val="en-US" w:eastAsia="en-US" w:bidi="ar-SA"/>
    </w:rPr>
  </w:style>
  <w:style w:type="character" w:customStyle="1" w:styleId="CharChar112">
    <w:name w:val="Char Char112"/>
    <w:basedOn w:val="DefaultParagraphFont"/>
    <w:rsid w:val="007210E4"/>
    <w:rPr>
      <w:rFonts w:cs="Arial"/>
      <w:bCs/>
      <w:szCs w:val="26"/>
      <w:u w:val="single"/>
      <w:lang w:val="en-US" w:eastAsia="en-US" w:bidi="ar-SA"/>
    </w:rPr>
  </w:style>
  <w:style w:type="character" w:customStyle="1" w:styleId="ssl0">
    <w:name w:val="ss_l0"/>
    <w:basedOn w:val="DefaultParagraphFont"/>
    <w:rsid w:val="007210E4"/>
  </w:style>
  <w:style w:type="paragraph" w:styleId="CommentText">
    <w:name w:val="annotation text"/>
    <w:basedOn w:val="Normal"/>
    <w:link w:val="CommentTextChar"/>
    <w:uiPriority w:val="99"/>
    <w:rsid w:val="007210E4"/>
    <w:rPr>
      <w:szCs w:val="20"/>
    </w:rPr>
  </w:style>
  <w:style w:type="character" w:customStyle="1" w:styleId="CommentTextChar">
    <w:name w:val="Comment Text Char"/>
    <w:basedOn w:val="DefaultParagraphFont"/>
    <w:link w:val="CommentText"/>
    <w:uiPriority w:val="99"/>
    <w:rsid w:val="007210E4"/>
    <w:rPr>
      <w:szCs w:val="20"/>
    </w:rPr>
  </w:style>
  <w:style w:type="character" w:customStyle="1" w:styleId="CommentSubjectChar">
    <w:name w:val="Comment Subject Char"/>
    <w:basedOn w:val="CommentTextChar"/>
    <w:link w:val="CommentSubject"/>
    <w:rsid w:val="007210E4"/>
    <w:rPr>
      <w:rFonts w:ascii="Times New Roman" w:hAnsi="Times New Roman" w:cs="Times New Roman"/>
      <w:b/>
      <w:bCs/>
      <w:szCs w:val="20"/>
    </w:rPr>
  </w:style>
  <w:style w:type="paragraph" w:styleId="CommentSubject">
    <w:name w:val="annotation subject"/>
    <w:basedOn w:val="CommentText"/>
    <w:next w:val="CommentText"/>
    <w:link w:val="CommentSubjectChar"/>
    <w:rsid w:val="007210E4"/>
    <w:rPr>
      <w:rFonts w:ascii="Times New Roman" w:hAnsi="Times New Roman" w:cs="Times New Roman"/>
      <w:b/>
      <w:bCs/>
    </w:rPr>
  </w:style>
  <w:style w:type="character" w:customStyle="1" w:styleId="CommentSubjectChar1">
    <w:name w:val="Comment Subject Char1"/>
    <w:basedOn w:val="CommentTextChar"/>
    <w:uiPriority w:val="99"/>
    <w:semiHidden/>
    <w:rsid w:val="007210E4"/>
    <w:rPr>
      <w:b/>
      <w:bCs/>
      <w:szCs w:val="20"/>
    </w:rPr>
  </w:style>
  <w:style w:type="paragraph" w:customStyle="1" w:styleId="WW-Default1">
    <w:name w:val="WW-Default1"/>
    <w:basedOn w:val="Normal"/>
    <w:qFormat/>
    <w:rsid w:val="007210E4"/>
    <w:pPr>
      <w:suppressAutoHyphens/>
    </w:pPr>
    <w:rPr>
      <w:rFonts w:eastAsia="Times New Roman"/>
      <w:b/>
      <w:bCs/>
      <w:szCs w:val="20"/>
      <w:lang w:eastAsia="ar-SA"/>
    </w:rPr>
  </w:style>
  <w:style w:type="paragraph" w:customStyle="1" w:styleId="Normal1">
    <w:name w:val="Normal1"/>
    <w:basedOn w:val="BodyText"/>
    <w:qFormat/>
    <w:rsid w:val="007210E4"/>
  </w:style>
  <w:style w:type="character" w:customStyle="1" w:styleId="zoomme">
    <w:name w:val="zoomme"/>
    <w:basedOn w:val="DefaultParagraphFont"/>
    <w:rsid w:val="007210E4"/>
  </w:style>
  <w:style w:type="character" w:customStyle="1" w:styleId="Date1">
    <w:name w:val="Date1"/>
    <w:basedOn w:val="DefaultParagraphFont"/>
    <w:rsid w:val="007210E4"/>
  </w:style>
  <w:style w:type="character" w:customStyle="1" w:styleId="classauthor">
    <w:name w:val="class=&quot;author&quot;"/>
    <w:basedOn w:val="DefaultParagraphFont"/>
    <w:rsid w:val="007210E4"/>
  </w:style>
  <w:style w:type="paragraph" w:customStyle="1" w:styleId="CardStyle">
    <w:name w:val="Card Style"/>
    <w:basedOn w:val="Normal"/>
    <w:link w:val="CardStyleChar"/>
    <w:qFormat/>
    <w:rsid w:val="007210E4"/>
    <w:rPr>
      <w:rFonts w:eastAsia="Times New Roman"/>
    </w:rPr>
  </w:style>
  <w:style w:type="character" w:customStyle="1" w:styleId="CharCharChar">
    <w:name w:val="Char Char Char"/>
    <w:basedOn w:val="DefaultParagraphFont"/>
    <w:rsid w:val="007210E4"/>
    <w:rPr>
      <w:rFonts w:cs="Arial"/>
      <w:bCs/>
      <w:szCs w:val="26"/>
      <w:u w:val="single"/>
      <w:lang w:val="en-US" w:eastAsia="en-US" w:bidi="ar-SA"/>
    </w:rPr>
  </w:style>
  <w:style w:type="character" w:customStyle="1" w:styleId="BoldUnderlineChar0">
    <w:name w:val="Bold Underline Char"/>
    <w:rsid w:val="007210E4"/>
    <w:rPr>
      <w:rFonts w:ascii="Times New Roman" w:eastAsia="Times New Roman" w:hAnsi="Times New Roman"/>
      <w:b/>
      <w:bCs/>
      <w:szCs w:val="24"/>
      <w:u w:val="single"/>
    </w:rPr>
  </w:style>
  <w:style w:type="character" w:customStyle="1" w:styleId="texto1">
    <w:name w:val="texto1"/>
    <w:rsid w:val="007210E4"/>
  </w:style>
  <w:style w:type="character" w:customStyle="1" w:styleId="apple-style-span">
    <w:name w:val="apple-style-span"/>
    <w:rsid w:val="007210E4"/>
  </w:style>
  <w:style w:type="paragraph" w:customStyle="1" w:styleId="citenon-bold">
    <w:name w:val="cite non-bold"/>
    <w:basedOn w:val="Normal"/>
    <w:link w:val="citenon-boldChar"/>
    <w:qFormat/>
    <w:rsid w:val="007210E4"/>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210E4"/>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210E4"/>
    <w:rPr>
      <w:rFonts w:eastAsia="Times New Roman" w:cs="Arial"/>
      <w:b/>
      <w:sz w:val="24"/>
      <w:szCs w:val="28"/>
    </w:rPr>
  </w:style>
  <w:style w:type="paragraph" w:customStyle="1" w:styleId="Style23">
    <w:name w:val="Style23"/>
    <w:basedOn w:val="Normal"/>
    <w:uiPriority w:val="99"/>
    <w:qFormat/>
    <w:rsid w:val="007210E4"/>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210E4"/>
    <w:rPr>
      <w:rFonts w:eastAsia="Times New Roman"/>
      <w:lang w:bidi="en-US"/>
    </w:rPr>
  </w:style>
  <w:style w:type="character" w:customStyle="1" w:styleId="gray">
    <w:name w:val="gray"/>
    <w:basedOn w:val="DefaultParagraphFont"/>
    <w:rsid w:val="007210E4"/>
  </w:style>
  <w:style w:type="paragraph" w:customStyle="1" w:styleId="Tagtemplate">
    <w:name w:val="Tagtemplate"/>
    <w:basedOn w:val="Normal"/>
    <w:link w:val="TagtemplateChar"/>
    <w:autoRedefine/>
    <w:qFormat/>
    <w:rsid w:val="007210E4"/>
    <w:pPr>
      <w:keepNext/>
      <w:keepLines/>
    </w:pPr>
    <w:rPr>
      <w:rFonts w:eastAsia="Calibri"/>
      <w:b/>
    </w:rPr>
  </w:style>
  <w:style w:type="character" w:customStyle="1" w:styleId="TagtemplateChar">
    <w:name w:val="Tagtemplate Char"/>
    <w:basedOn w:val="DefaultParagraphFont"/>
    <w:link w:val="Tagtemplate"/>
    <w:rsid w:val="007210E4"/>
    <w:rPr>
      <w:rFonts w:eastAsia="Calibri"/>
      <w:b/>
    </w:rPr>
  </w:style>
  <w:style w:type="character" w:customStyle="1" w:styleId="Styleunderline11ptBorderSinglesolidlineAuto05p">
    <w:name w:val="Style underline + 11 pt Border: : (Single solid line Auto  0.5 p..."/>
    <w:rsid w:val="007210E4"/>
    <w:rPr>
      <w:sz w:val="20"/>
      <w:u w:val="single"/>
      <w:bdr w:val="single" w:sz="4" w:space="0" w:color="auto"/>
    </w:rPr>
  </w:style>
  <w:style w:type="paragraph" w:customStyle="1" w:styleId="Citation-FirstLine">
    <w:name w:val="Citation - First Line"/>
    <w:basedOn w:val="Normal"/>
    <w:next w:val="Normal"/>
    <w:autoRedefine/>
    <w:qFormat/>
    <w:rsid w:val="007210E4"/>
    <w:pPr>
      <w:spacing w:line="240" w:lineRule="atLeast"/>
      <w:jc w:val="both"/>
    </w:pPr>
    <w:rPr>
      <w:rFonts w:ascii="Book Antiqua" w:eastAsia="Times New Roman" w:hAnsi="Book Antiqua"/>
    </w:rPr>
  </w:style>
  <w:style w:type="character" w:customStyle="1" w:styleId="CardText-Underlined">
    <w:name w:val="Card Text - Underlined"/>
    <w:rsid w:val="007210E4"/>
    <w:rPr>
      <w:b/>
      <w:sz w:val="20"/>
      <w:u w:val="single"/>
    </w:rPr>
  </w:style>
  <w:style w:type="paragraph" w:customStyle="1" w:styleId="Citation-Complete">
    <w:name w:val="Citation - Complete"/>
    <w:basedOn w:val="Normal"/>
    <w:next w:val="Normal"/>
    <w:link w:val="Citation-CompleteChar"/>
    <w:autoRedefine/>
    <w:qFormat/>
    <w:rsid w:val="007210E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210E4"/>
    <w:rPr>
      <w:rFonts w:ascii="Book Antiqua" w:eastAsia="Times New Roman" w:hAnsi="Book Antiqua"/>
    </w:rPr>
  </w:style>
  <w:style w:type="character" w:customStyle="1" w:styleId="MicroTextChar">
    <w:name w:val="MicroText Char"/>
    <w:link w:val="MicroText"/>
    <w:rsid w:val="007210E4"/>
    <w:rPr>
      <w:rFonts w:ascii="Arial Narrow" w:hAnsi="Arial Narrow"/>
      <w:sz w:val="12"/>
    </w:rPr>
  </w:style>
  <w:style w:type="paragraph" w:customStyle="1" w:styleId="TagCite">
    <w:name w:val="Tag/Cite"/>
    <w:basedOn w:val="Normal"/>
    <w:qFormat/>
    <w:rsid w:val="007210E4"/>
    <w:rPr>
      <w:rFonts w:eastAsia="Times New Roman"/>
      <w:b/>
    </w:rPr>
  </w:style>
  <w:style w:type="character" w:customStyle="1" w:styleId="Style11ptItalicUnderline">
    <w:name w:val="Style 11 pt Italic Underline"/>
    <w:basedOn w:val="DefaultParagraphFont"/>
    <w:rsid w:val="007210E4"/>
    <w:rPr>
      <w:i/>
      <w:iCs/>
      <w:sz w:val="20"/>
      <w:u w:val="single"/>
    </w:rPr>
  </w:style>
  <w:style w:type="character" w:customStyle="1" w:styleId="Style11ptItalic">
    <w:name w:val="Style 11 pt Italic"/>
    <w:basedOn w:val="DefaultParagraphFont"/>
    <w:rsid w:val="007210E4"/>
    <w:rPr>
      <w:rFonts w:ascii="Times New Roman" w:hAnsi="Times New Roman"/>
      <w:i/>
      <w:iCs/>
      <w:sz w:val="20"/>
    </w:rPr>
  </w:style>
  <w:style w:type="character" w:customStyle="1" w:styleId="BoldandUnderlineChar">
    <w:name w:val="Bold and Underline Char"/>
    <w:basedOn w:val="DefaultParagraphFont"/>
    <w:link w:val="BoldandUnderline"/>
    <w:locked/>
    <w:rsid w:val="007210E4"/>
    <w:rPr>
      <w:b/>
      <w:u w:val="single"/>
    </w:rPr>
  </w:style>
  <w:style w:type="paragraph" w:customStyle="1" w:styleId="BoldandUnderline">
    <w:name w:val="Bold and Underline"/>
    <w:basedOn w:val="Normal"/>
    <w:link w:val="BoldandUnderlineChar"/>
    <w:qFormat/>
    <w:rsid w:val="007210E4"/>
    <w:rPr>
      <w:b/>
      <w:u w:val="single"/>
    </w:rPr>
  </w:style>
  <w:style w:type="character" w:customStyle="1" w:styleId="hdr">
    <w:name w:val="hdr"/>
    <w:basedOn w:val="DefaultParagraphFont"/>
    <w:rsid w:val="007210E4"/>
  </w:style>
  <w:style w:type="paragraph" w:customStyle="1" w:styleId="StyleStyle49ptBold3">
    <w:name w:val="Style Style4 + 9 pt Bold3"/>
    <w:basedOn w:val="Style4"/>
    <w:link w:val="StyleStyle49ptBold3Char"/>
    <w:qFormat/>
    <w:rsid w:val="007210E4"/>
    <w:rPr>
      <w:rFonts w:cs="Times New Roman"/>
      <w:b/>
      <w:bCs/>
    </w:rPr>
  </w:style>
  <w:style w:type="character" w:customStyle="1" w:styleId="StyleStyle49ptBold3Char">
    <w:name w:val="Style Style4 + 9 pt Bold3 Char"/>
    <w:basedOn w:val="Style4Char"/>
    <w:link w:val="StyleStyle49ptBold3"/>
    <w:rsid w:val="007210E4"/>
    <w:rPr>
      <w:rFonts w:eastAsia="Times New Roman" w:cs="Times New Roman"/>
      <w:b/>
      <w:bCs/>
      <w:u w:val="single"/>
    </w:rPr>
  </w:style>
  <w:style w:type="character" w:customStyle="1" w:styleId="Style9ptUnderline6">
    <w:name w:val="Style 9 pt Underline6"/>
    <w:basedOn w:val="DefaultParagraphFont"/>
    <w:rsid w:val="007210E4"/>
    <w:rPr>
      <w:sz w:val="20"/>
      <w:u w:val="single"/>
    </w:rPr>
  </w:style>
  <w:style w:type="character" w:customStyle="1" w:styleId="ct-with-fmlt">
    <w:name w:val="ct-with-fmlt"/>
    <w:basedOn w:val="DefaultParagraphFont"/>
    <w:rsid w:val="007210E4"/>
  </w:style>
  <w:style w:type="paragraph" w:customStyle="1" w:styleId="TagText">
    <w:name w:val="TagText"/>
    <w:basedOn w:val="Normal"/>
    <w:uiPriority w:val="99"/>
    <w:qFormat/>
    <w:rsid w:val="007210E4"/>
    <w:rPr>
      <w:b/>
    </w:rPr>
  </w:style>
  <w:style w:type="paragraph" w:customStyle="1" w:styleId="StyleStyle49pt">
    <w:name w:val="Style Style4 + 9 pt"/>
    <w:basedOn w:val="Normal"/>
    <w:link w:val="StyleStyle49ptChar"/>
    <w:qFormat/>
    <w:rsid w:val="007210E4"/>
    <w:rPr>
      <w:rFonts w:eastAsia="Times New Roman"/>
      <w:u w:val="single"/>
    </w:rPr>
  </w:style>
  <w:style w:type="character" w:customStyle="1" w:styleId="StyleStyle49ptChar">
    <w:name w:val="Style Style4 + 9 pt Char"/>
    <w:basedOn w:val="DefaultParagraphFont"/>
    <w:link w:val="StyleStyle49pt"/>
    <w:rsid w:val="007210E4"/>
    <w:rPr>
      <w:rFonts w:eastAsia="Times New Roman"/>
      <w:u w:val="single"/>
    </w:rPr>
  </w:style>
  <w:style w:type="paragraph" w:customStyle="1" w:styleId="StyleStyle49ptBold">
    <w:name w:val="Style Style4 + 9 pt Bold"/>
    <w:basedOn w:val="Normal"/>
    <w:link w:val="StyleStyle49ptBoldChar"/>
    <w:qFormat/>
    <w:rsid w:val="007210E4"/>
    <w:rPr>
      <w:rFonts w:eastAsia="Times New Roman"/>
      <w:b/>
      <w:bCs/>
      <w:u w:val="single"/>
    </w:rPr>
  </w:style>
  <w:style w:type="character" w:customStyle="1" w:styleId="StyleStyle49ptBoldChar">
    <w:name w:val="Style Style4 + 9 pt Bold Char"/>
    <w:basedOn w:val="DefaultParagraphFont"/>
    <w:link w:val="StyleStyle49ptBold"/>
    <w:rsid w:val="007210E4"/>
    <w:rPr>
      <w:rFonts w:eastAsia="Times New Roman"/>
      <w:b/>
      <w:bCs/>
      <w:u w:val="single"/>
    </w:rPr>
  </w:style>
  <w:style w:type="paragraph" w:customStyle="1" w:styleId="StyleStyle49ptBoldItalic">
    <w:name w:val="Style Style4 + 9 pt Bold Italic"/>
    <w:basedOn w:val="Normal"/>
    <w:link w:val="StyleStyle49ptBoldItalicChar"/>
    <w:qFormat/>
    <w:rsid w:val="007210E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210E4"/>
    <w:rPr>
      <w:rFonts w:eastAsia="Times New Roman"/>
      <w:b/>
      <w:bCs/>
      <w:i/>
      <w:iCs/>
      <w:u w:val="single"/>
    </w:rPr>
  </w:style>
  <w:style w:type="paragraph" w:customStyle="1" w:styleId="StyleUnderlined11ptBold">
    <w:name w:val="Style Underlined + 11 pt Bold"/>
    <w:link w:val="StyleUnderlined11ptBoldChar"/>
    <w:qFormat/>
    <w:rsid w:val="007210E4"/>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210E4"/>
    <w:rPr>
      <w:rFonts w:ascii="Arial" w:eastAsia="Times New Roman" w:hAnsi="Arial" w:cs="Arial"/>
      <w:b/>
      <w:bCs/>
      <w:szCs w:val="24"/>
      <w:u w:val="single"/>
    </w:rPr>
  </w:style>
  <w:style w:type="paragraph" w:customStyle="1" w:styleId="StyleUnderlined11pt">
    <w:name w:val="Style Underlined + 11 pt"/>
    <w:link w:val="StyleUnderlined11ptChar"/>
    <w:qFormat/>
    <w:rsid w:val="007210E4"/>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210E4"/>
    <w:rPr>
      <w:rFonts w:ascii="Arial" w:eastAsia="Times New Roman" w:hAnsi="Arial" w:cs="Arial"/>
      <w:szCs w:val="24"/>
      <w:u w:val="single"/>
    </w:rPr>
  </w:style>
  <w:style w:type="character" w:customStyle="1" w:styleId="newscontent">
    <w:name w:val="newscontent"/>
    <w:rsid w:val="007210E4"/>
  </w:style>
  <w:style w:type="character" w:customStyle="1" w:styleId="StyleUnderlinePatternClearYellow">
    <w:name w:val="Style Underline Pattern: Clear (Yellow)"/>
    <w:basedOn w:val="DefaultParagraphFont"/>
    <w:rsid w:val="007210E4"/>
    <w:rPr>
      <w:u w:val="single"/>
      <w:shd w:val="clear" w:color="auto" w:fill="00FF00"/>
    </w:rPr>
  </w:style>
  <w:style w:type="paragraph" w:customStyle="1" w:styleId="StyleUnderlineChar11pt3">
    <w:name w:val="Style Underline Char + 11 pt3"/>
    <w:link w:val="StyleUnderlineChar11pt3Char"/>
    <w:qFormat/>
    <w:rsid w:val="007210E4"/>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210E4"/>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210E4"/>
    <w:rPr>
      <w:b w:val="0"/>
      <w:bCs/>
      <w:u w:val="single"/>
    </w:rPr>
  </w:style>
  <w:style w:type="character" w:customStyle="1" w:styleId="date-display-single">
    <w:name w:val="date-display-single"/>
    <w:basedOn w:val="DefaultParagraphFont"/>
    <w:rsid w:val="007210E4"/>
  </w:style>
  <w:style w:type="character" w:customStyle="1" w:styleId="CommentTextChar1">
    <w:name w:val="Comment Text Char1"/>
    <w:basedOn w:val="DefaultParagraphFont"/>
    <w:uiPriority w:val="99"/>
    <w:rsid w:val="007210E4"/>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210E4"/>
    <w:rPr>
      <w:rFonts w:ascii="Times New Roman" w:hAnsi="Times New Roman" w:cs="Times New Roman"/>
      <w:sz w:val="20"/>
    </w:rPr>
  </w:style>
  <w:style w:type="paragraph" w:customStyle="1" w:styleId="Cite2">
    <w:name w:val="Cite 2"/>
    <w:basedOn w:val="Normal"/>
    <w:qFormat/>
    <w:rsid w:val="007210E4"/>
    <w:rPr>
      <w:rFonts w:eastAsia="MS Mincho"/>
      <w:b/>
      <w:u w:val="single"/>
    </w:rPr>
  </w:style>
  <w:style w:type="character" w:customStyle="1" w:styleId="StyleunderlineBold">
    <w:name w:val="Style underline + Bold"/>
    <w:basedOn w:val="underline"/>
    <w:rsid w:val="007210E4"/>
    <w:rPr>
      <w:rFonts w:ascii="Times New Roman" w:hAnsi="Times New Roman" w:cs="Times New Roman"/>
      <w:bCs/>
      <w:sz w:val="20"/>
      <w:u w:val="single"/>
    </w:rPr>
  </w:style>
  <w:style w:type="paragraph" w:customStyle="1" w:styleId="cards0">
    <w:name w:val="cards"/>
    <w:basedOn w:val="Cites0"/>
    <w:qFormat/>
    <w:rsid w:val="007210E4"/>
    <w:pPr>
      <w:widowControl/>
      <w:jc w:val="left"/>
    </w:pPr>
    <w:rPr>
      <w:szCs w:val="22"/>
    </w:rPr>
  </w:style>
  <w:style w:type="character" w:customStyle="1" w:styleId="Style10ptUnderline">
    <w:name w:val="Style 10 pt Underline"/>
    <w:basedOn w:val="DefaultParagraphFont"/>
    <w:rsid w:val="007210E4"/>
    <w:rPr>
      <w:sz w:val="20"/>
      <w:u w:val="single"/>
    </w:rPr>
  </w:style>
  <w:style w:type="character" w:styleId="HTMLCite">
    <w:name w:val="HTML Cite"/>
    <w:uiPriority w:val="99"/>
    <w:rsid w:val="007210E4"/>
    <w:rPr>
      <w:i/>
      <w:iCs/>
    </w:rPr>
  </w:style>
  <w:style w:type="character" w:customStyle="1" w:styleId="slug-pub-date">
    <w:name w:val="slug-pub-date"/>
    <w:basedOn w:val="DefaultParagraphFont"/>
    <w:rsid w:val="007210E4"/>
  </w:style>
  <w:style w:type="character" w:customStyle="1" w:styleId="slug-vol">
    <w:name w:val="slug-vol"/>
    <w:basedOn w:val="DefaultParagraphFont"/>
    <w:rsid w:val="007210E4"/>
  </w:style>
  <w:style w:type="character" w:customStyle="1" w:styleId="slug-issue">
    <w:name w:val="slug-issue"/>
    <w:basedOn w:val="DefaultParagraphFont"/>
    <w:rsid w:val="007210E4"/>
  </w:style>
  <w:style w:type="character" w:customStyle="1" w:styleId="slug-pages">
    <w:name w:val="slug-pages"/>
    <w:basedOn w:val="DefaultParagraphFont"/>
    <w:rsid w:val="007210E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210E4"/>
    <w:rPr>
      <w:b/>
      <w:bCs/>
      <w:strike w:val="0"/>
      <w:dstrike w:val="0"/>
      <w:sz w:val="24"/>
      <w:u w:val="none"/>
      <w:effect w:val="none"/>
    </w:rPr>
  </w:style>
  <w:style w:type="paragraph" w:customStyle="1" w:styleId="Tag2">
    <w:name w:val="Tag2"/>
    <w:basedOn w:val="Normal"/>
    <w:autoRedefine/>
    <w:qFormat/>
    <w:rsid w:val="007210E4"/>
    <w:pPr>
      <w:spacing w:before="120"/>
    </w:pPr>
    <w:rPr>
      <w:b/>
      <w:sz w:val="26"/>
    </w:rPr>
  </w:style>
  <w:style w:type="character" w:customStyle="1" w:styleId="tagchar">
    <w:name w:val="tagchar"/>
    <w:basedOn w:val="DefaultParagraphFont"/>
    <w:rsid w:val="007210E4"/>
  </w:style>
  <w:style w:type="paragraph" w:customStyle="1" w:styleId="NormalText">
    <w:name w:val="Normal Text"/>
    <w:basedOn w:val="Normal"/>
    <w:link w:val="NormalTextChar"/>
    <w:autoRedefine/>
    <w:qFormat/>
    <w:rsid w:val="007210E4"/>
    <w:pPr>
      <w:jc w:val="both"/>
    </w:pPr>
    <w:rPr>
      <w:rFonts w:eastAsia="Times New Roman"/>
      <w:szCs w:val="26"/>
    </w:rPr>
  </w:style>
  <w:style w:type="character" w:customStyle="1" w:styleId="pmterms11">
    <w:name w:val="pmterms11"/>
    <w:basedOn w:val="DefaultParagraphFont"/>
    <w:rsid w:val="007210E4"/>
    <w:rPr>
      <w:b/>
      <w:bCs/>
      <w:i w:val="0"/>
      <w:iCs w:val="0"/>
      <w:color w:val="000000"/>
    </w:rPr>
  </w:style>
  <w:style w:type="character" w:customStyle="1" w:styleId="StyleUnderlineChar9ptBold">
    <w:name w:val="Style Underline Char + 9 pt Bold"/>
    <w:basedOn w:val="DefaultParagraphFont"/>
    <w:rsid w:val="007210E4"/>
    <w:rPr>
      <w:rFonts w:ascii="Times New Roman" w:hAnsi="Times New Roman"/>
      <w:b/>
      <w:bCs/>
      <w:sz w:val="20"/>
      <w:u w:val="single"/>
      <w:lang w:val="en-US" w:eastAsia="en-US" w:bidi="ar-SA"/>
    </w:rPr>
  </w:style>
  <w:style w:type="character" w:customStyle="1" w:styleId="Style8pt">
    <w:name w:val="Style 8 pt"/>
    <w:basedOn w:val="DefaultParagraphFont"/>
    <w:rsid w:val="007210E4"/>
    <w:rPr>
      <w:sz w:val="20"/>
    </w:rPr>
  </w:style>
  <w:style w:type="character" w:customStyle="1" w:styleId="UnderlineChar5Char">
    <w:name w:val="Underline Char5 Char"/>
    <w:basedOn w:val="DefaultParagraphFont"/>
    <w:rsid w:val="007210E4"/>
    <w:rPr>
      <w:szCs w:val="24"/>
      <w:u w:val="single"/>
      <w:lang w:val="en-US" w:eastAsia="en-US" w:bidi="ar-SA"/>
    </w:rPr>
  </w:style>
  <w:style w:type="character" w:customStyle="1" w:styleId="BoldandUnderlineChar2Char1">
    <w:name w:val="Bold and Underline Char2 Char1"/>
    <w:basedOn w:val="DefaultParagraphFont"/>
    <w:rsid w:val="007210E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210E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210E4"/>
    <w:rPr>
      <w:szCs w:val="24"/>
      <w:u w:val="single"/>
      <w:lang w:val="en-US" w:eastAsia="en-US" w:bidi="ar-SA"/>
    </w:rPr>
  </w:style>
  <w:style w:type="paragraph" w:customStyle="1" w:styleId="Language">
    <w:name w:val="Language"/>
    <w:basedOn w:val="Normal"/>
    <w:link w:val="LanguageChar"/>
    <w:qFormat/>
    <w:rsid w:val="007210E4"/>
    <w:rPr>
      <w:rFonts w:eastAsia="Times New Roman"/>
      <w:strike/>
      <w:szCs w:val="20"/>
    </w:rPr>
  </w:style>
  <w:style w:type="character" w:customStyle="1" w:styleId="LanguageChar">
    <w:name w:val="Language Char"/>
    <w:basedOn w:val="DefaultParagraphFont"/>
    <w:link w:val="Language"/>
    <w:rsid w:val="007210E4"/>
    <w:rPr>
      <w:rFonts w:eastAsia="Times New Roman"/>
      <w:strike/>
      <w:szCs w:val="20"/>
    </w:rPr>
  </w:style>
  <w:style w:type="paragraph" w:customStyle="1" w:styleId="UnderlineChar3">
    <w:name w:val="Underline Char3"/>
    <w:basedOn w:val="Normal"/>
    <w:link w:val="UnderlineChar3Char"/>
    <w:qFormat/>
    <w:rsid w:val="007210E4"/>
    <w:rPr>
      <w:rFonts w:eastAsia="Times New Roman"/>
      <w:u w:val="single"/>
    </w:rPr>
  </w:style>
  <w:style w:type="character" w:customStyle="1" w:styleId="UnderlineChar3Char">
    <w:name w:val="Underline Char3 Char"/>
    <w:basedOn w:val="DefaultParagraphFont"/>
    <w:link w:val="UnderlineChar3"/>
    <w:rsid w:val="007210E4"/>
    <w:rPr>
      <w:rFonts w:eastAsia="Times New Roman"/>
      <w:u w:val="single"/>
    </w:rPr>
  </w:style>
  <w:style w:type="paragraph" w:customStyle="1" w:styleId="BoldandUnderlineChar3Char">
    <w:name w:val="Bold and Underline Char3 Char"/>
    <w:basedOn w:val="Normal"/>
    <w:link w:val="BoldandUnderlineChar3CharChar"/>
    <w:qFormat/>
    <w:rsid w:val="007210E4"/>
    <w:rPr>
      <w:rFonts w:eastAsia="Times New Roman"/>
      <w:b/>
      <w:u w:val="single"/>
    </w:rPr>
  </w:style>
  <w:style w:type="character" w:customStyle="1" w:styleId="BoldandUnderlineChar3CharChar">
    <w:name w:val="Bold and Underline Char3 Char Char"/>
    <w:basedOn w:val="DefaultParagraphFont"/>
    <w:link w:val="BoldandUnderlineChar3Char"/>
    <w:rsid w:val="007210E4"/>
    <w:rPr>
      <w:rFonts w:eastAsia="Times New Roman"/>
      <w:b/>
      <w:u w:val="single"/>
    </w:rPr>
  </w:style>
  <w:style w:type="character" w:customStyle="1" w:styleId="UnderlineChar1">
    <w:name w:val="Underline Char1"/>
    <w:basedOn w:val="DefaultParagraphFont"/>
    <w:rsid w:val="007210E4"/>
    <w:rPr>
      <w:szCs w:val="24"/>
      <w:u w:val="single"/>
      <w:lang w:val="en-US" w:eastAsia="en-US" w:bidi="ar-SA"/>
    </w:rPr>
  </w:style>
  <w:style w:type="character" w:customStyle="1" w:styleId="BoldandUnderlineChar1Char2Char">
    <w:name w:val="Bold and Underline Char1 Char2 Char"/>
    <w:basedOn w:val="DefaultParagraphFont"/>
    <w:rsid w:val="007210E4"/>
    <w:rPr>
      <w:b/>
      <w:szCs w:val="24"/>
      <w:u w:val="single"/>
      <w:lang w:val="en-US" w:eastAsia="en-US" w:bidi="ar-SA"/>
    </w:rPr>
  </w:style>
  <w:style w:type="character" w:customStyle="1" w:styleId="SmalltextChar">
    <w:name w:val="Small text Char"/>
    <w:aliases w:val="Quote1 Char1"/>
    <w:link w:val="Smalltext"/>
    <w:rsid w:val="007210E4"/>
    <w:rPr>
      <w:rFonts w:ascii="Arial Narrow" w:eastAsia="Times New Roman" w:hAnsi="Arial Narrow"/>
    </w:rPr>
  </w:style>
  <w:style w:type="paragraph" w:customStyle="1" w:styleId="HotRoute">
    <w:name w:val="Hot Route"/>
    <w:basedOn w:val="Normal"/>
    <w:link w:val="HotRouteChar0"/>
    <w:qFormat/>
    <w:rsid w:val="007210E4"/>
    <w:pPr>
      <w:ind w:left="144"/>
    </w:pPr>
    <w:rPr>
      <w:rFonts w:eastAsia="Times New Roman"/>
    </w:rPr>
  </w:style>
  <w:style w:type="paragraph" w:customStyle="1" w:styleId="Cardstyle0">
    <w:name w:val="Cardstyle"/>
    <w:basedOn w:val="Normal"/>
    <w:next w:val="Normal"/>
    <w:qFormat/>
    <w:rsid w:val="007210E4"/>
    <w:rPr>
      <w:rFonts w:eastAsia="Times New Roman"/>
    </w:rPr>
  </w:style>
  <w:style w:type="character" w:customStyle="1" w:styleId="Style12ptBoldUnderline1">
    <w:name w:val="Style 12 pt Bold Underline1"/>
    <w:basedOn w:val="DefaultParagraphFont"/>
    <w:rsid w:val="007210E4"/>
    <w:rPr>
      <w:b/>
      <w:bCs/>
      <w:sz w:val="24"/>
      <w:u w:val="single"/>
    </w:rPr>
  </w:style>
  <w:style w:type="character" w:customStyle="1" w:styleId="StyleEmphasisArial12ptBoldNotItalic">
    <w:name w:val="Style Emphasis + Arial 12 pt Bold Not Italic"/>
    <w:basedOn w:val="Emphasis"/>
    <w:rsid w:val="007210E4"/>
    <w:rPr>
      <w:rFonts w:ascii="Arial" w:hAnsi="Arial" w:cs="Times New Roman"/>
      <w:b w:val="0"/>
      <w:bCs/>
      <w:i/>
      <w:iCs/>
      <w:sz w:val="24"/>
      <w:u w:val="single"/>
      <w:bdr w:val="single" w:sz="8" w:space="0" w:color="auto"/>
    </w:rPr>
  </w:style>
  <w:style w:type="character" w:customStyle="1" w:styleId="DebateHighlighted">
    <w:name w:val="Debate Highlighted"/>
    <w:qFormat/>
    <w:rsid w:val="007210E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210E4"/>
    <w:rPr>
      <w:rFonts w:ascii="SimSun" w:eastAsia="SimSun" w:hAnsi="SimSun"/>
      <w:sz w:val="15"/>
      <w:lang w:eastAsia="zh-CN"/>
    </w:rPr>
  </w:style>
  <w:style w:type="paragraph" w:customStyle="1" w:styleId="UnreadText">
    <w:name w:val="Unread Text"/>
    <w:basedOn w:val="Normal"/>
    <w:next w:val="Normal"/>
    <w:link w:val="UnreadTextChar"/>
    <w:autoRedefine/>
    <w:qFormat/>
    <w:rsid w:val="007210E4"/>
    <w:pPr>
      <w:ind w:left="360"/>
    </w:pPr>
    <w:rPr>
      <w:rFonts w:ascii="SimSun" w:eastAsia="SimSun" w:hAnsi="SimSun"/>
      <w:sz w:val="15"/>
      <w:lang w:eastAsia="zh-CN"/>
    </w:rPr>
  </w:style>
  <w:style w:type="paragraph" w:customStyle="1" w:styleId="AuthorDate">
    <w:name w:val="AuthorDate"/>
    <w:next w:val="Normal"/>
    <w:link w:val="AuthorDateChar"/>
    <w:qFormat/>
    <w:rsid w:val="007210E4"/>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210E4"/>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210E4"/>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210E4"/>
    <w:rPr>
      <w:rFonts w:ascii="Times New Roman" w:hAnsi="Times New Roman"/>
      <w:sz w:val="20"/>
      <w:u w:val="single"/>
      <w:bdr w:val="none" w:sz="0" w:space="0" w:color="auto"/>
      <w:shd w:val="clear" w:color="auto" w:fill="C0C0C0"/>
    </w:rPr>
  </w:style>
  <w:style w:type="character" w:customStyle="1" w:styleId="smallChar">
    <w:name w:val="small Char"/>
    <w:rsid w:val="007210E4"/>
    <w:rPr>
      <w:rFonts w:ascii="Calibri" w:eastAsia="Calibri" w:hAnsi="Calibri" w:cs="Calibri"/>
      <w:sz w:val="16"/>
      <w:szCs w:val="20"/>
      <w:lang w:val="x-none" w:eastAsia="x-none"/>
    </w:rPr>
  </w:style>
  <w:style w:type="paragraph" w:customStyle="1" w:styleId="HotRoute0">
    <w:name w:val="Hot Route!"/>
    <w:basedOn w:val="Normal"/>
    <w:qFormat/>
    <w:rsid w:val="007210E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210E4"/>
    <w:rPr>
      <w:rFonts w:ascii="Times New Roman" w:hAnsi="Times New Roman" w:cs="Times New Roman"/>
      <w:sz w:val="16"/>
      <w:szCs w:val="16"/>
    </w:rPr>
  </w:style>
  <w:style w:type="character" w:customStyle="1" w:styleId="BodyText2Char1">
    <w:name w:val="Body Text 2 Char1"/>
    <w:basedOn w:val="DefaultParagraphFont"/>
    <w:semiHidden/>
    <w:rsid w:val="007210E4"/>
    <w:rPr>
      <w:rFonts w:ascii="Times New Roman" w:hAnsi="Times New Roman" w:cs="Times New Roman"/>
      <w:sz w:val="20"/>
    </w:rPr>
  </w:style>
  <w:style w:type="character" w:customStyle="1" w:styleId="Heading2Char1CharCharCharCharCharC">
    <w:name w:val="Heading 2 Char1 Char Char Char Char Char C"/>
    <w:rsid w:val="007210E4"/>
    <w:rPr>
      <w:rFonts w:cs="Arial"/>
      <w:b/>
      <w:bCs/>
      <w:iCs/>
      <w:sz w:val="24"/>
      <w:szCs w:val="28"/>
      <w:lang w:val="en-US" w:eastAsia="en-US" w:bidi="ar-SA"/>
    </w:rPr>
  </w:style>
  <w:style w:type="character" w:customStyle="1" w:styleId="underline1">
    <w:name w:val="underline1"/>
    <w:basedOn w:val="DefaultParagraphFont"/>
    <w:rsid w:val="007210E4"/>
    <w:rPr>
      <w:u w:val="single"/>
    </w:rPr>
  </w:style>
  <w:style w:type="character" w:customStyle="1" w:styleId="author0">
    <w:name w:val="author"/>
    <w:basedOn w:val="DefaultParagraphFont"/>
    <w:rsid w:val="007210E4"/>
    <w:rPr>
      <w:rFonts w:ascii="Times New Roman" w:hAnsi="Times New Roman"/>
      <w:b/>
      <w:sz w:val="24"/>
    </w:rPr>
  </w:style>
  <w:style w:type="character" w:customStyle="1" w:styleId="FontStyle291">
    <w:name w:val="Font Style291"/>
    <w:basedOn w:val="DefaultParagraphFont"/>
    <w:uiPriority w:val="99"/>
    <w:rsid w:val="007210E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210E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210E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210E4"/>
    <w:rPr>
      <w:rFonts w:eastAsia="Times New Roman"/>
    </w:rPr>
  </w:style>
  <w:style w:type="paragraph" w:customStyle="1" w:styleId="Cards1">
    <w:name w:val="Cards1"/>
    <w:basedOn w:val="Normal"/>
    <w:link w:val="Cards1Char"/>
    <w:qFormat/>
    <w:rsid w:val="007210E4"/>
    <w:pPr>
      <w:ind w:left="288"/>
    </w:pPr>
    <w:rPr>
      <w:rFonts w:eastAsia="Times New Roman"/>
      <w:u w:val="single"/>
    </w:rPr>
  </w:style>
  <w:style w:type="character" w:customStyle="1" w:styleId="Cards1Char">
    <w:name w:val="Cards1 Char"/>
    <w:basedOn w:val="DefaultParagraphFont"/>
    <w:link w:val="Cards1"/>
    <w:rsid w:val="007210E4"/>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7210E4"/>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210E4"/>
    <w:rPr>
      <w:rFonts w:ascii="Arial" w:eastAsia="Calibri" w:hAnsi="Arial" w:cs="Arial"/>
      <w:u w:val="single"/>
    </w:rPr>
  </w:style>
  <w:style w:type="character" w:customStyle="1" w:styleId="EmphasizeThis">
    <w:name w:val="EmphasizeThis"/>
    <w:rsid w:val="007210E4"/>
    <w:rPr>
      <w:rFonts w:ascii="Georgia" w:hAnsi="Georgia"/>
      <w:b/>
      <w:iCs/>
      <w:sz w:val="24"/>
      <w:u w:val="thick"/>
    </w:rPr>
  </w:style>
  <w:style w:type="paragraph" w:customStyle="1" w:styleId="Stylecard8pt">
    <w:name w:val="Style card + 8 pt"/>
    <w:basedOn w:val="Normal"/>
    <w:link w:val="Stylecard8ptChar"/>
    <w:qFormat/>
    <w:rsid w:val="007210E4"/>
    <w:pPr>
      <w:ind w:left="288" w:right="288"/>
    </w:pPr>
    <w:rPr>
      <w:rFonts w:cs="Calibri"/>
      <w:color w:val="000000"/>
      <w:u w:val="single"/>
      <w:lang w:eastAsia="ar-SA"/>
    </w:rPr>
  </w:style>
  <w:style w:type="character" w:customStyle="1" w:styleId="Stylecard8ptChar">
    <w:name w:val="Style card + 8 pt Char"/>
    <w:basedOn w:val="cardChar"/>
    <w:link w:val="Stylecard8pt"/>
    <w:rsid w:val="007210E4"/>
    <w:rPr>
      <w:rFonts w:ascii="Calibri" w:hAnsi="Calibri" w:cs="Calibri"/>
      <w:color w:val="000000"/>
      <w:u w:val="single"/>
      <w:lang w:eastAsia="ar-SA"/>
    </w:rPr>
  </w:style>
  <w:style w:type="character" w:customStyle="1" w:styleId="bhl">
    <w:name w:val="bhl"/>
    <w:basedOn w:val="DefaultParagraphFont"/>
    <w:rsid w:val="007210E4"/>
  </w:style>
  <w:style w:type="paragraph" w:customStyle="1" w:styleId="TagGA11">
    <w:name w:val="Tag GA 11"/>
    <w:basedOn w:val="TOC1"/>
    <w:qFormat/>
    <w:rsid w:val="007210E4"/>
    <w:pPr>
      <w:spacing w:before="0" w:after="160"/>
    </w:pPr>
    <w:rPr>
      <w:rFonts w:eastAsia="Calibri"/>
      <w:u w:val="none"/>
      <w:lang w:bidi="ar-SA"/>
    </w:rPr>
  </w:style>
  <w:style w:type="paragraph" w:customStyle="1" w:styleId="CiteCard">
    <w:name w:val="Cite/Card"/>
    <w:basedOn w:val="TOC2"/>
    <w:qFormat/>
    <w:rsid w:val="007210E4"/>
    <w:pPr>
      <w:tabs>
        <w:tab w:val="left" w:pos="4360"/>
      </w:tabs>
      <w:ind w:left="220"/>
    </w:pPr>
    <w:rPr>
      <w:rFonts w:eastAsia="Calibri"/>
      <w:sz w:val="22"/>
      <w:lang w:bidi="ar-SA"/>
    </w:rPr>
  </w:style>
  <w:style w:type="character" w:customStyle="1" w:styleId="CardTextUnderlinedChar">
    <w:name w:val="Card Text Underlined Char"/>
    <w:basedOn w:val="DefaultParagraphFont"/>
    <w:rsid w:val="007210E4"/>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210E4"/>
    <w:rPr>
      <w:sz w:val="16"/>
      <w:szCs w:val="16"/>
    </w:rPr>
  </w:style>
  <w:style w:type="character" w:customStyle="1" w:styleId="DocumentMapChar1">
    <w:name w:val="Document Map Char1"/>
    <w:basedOn w:val="DefaultParagraphFont"/>
    <w:uiPriority w:val="99"/>
    <w:rsid w:val="007210E4"/>
    <w:rPr>
      <w:rFonts w:ascii="Tahoma" w:hAnsi="Tahoma" w:cs="Tahoma"/>
      <w:sz w:val="16"/>
      <w:szCs w:val="16"/>
    </w:rPr>
  </w:style>
  <w:style w:type="character" w:customStyle="1" w:styleId="addmd">
    <w:name w:val="addmd"/>
    <w:basedOn w:val="DefaultParagraphFont"/>
    <w:rsid w:val="007210E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210E4"/>
    <w:rPr>
      <w:rFonts w:ascii="Arial" w:hAnsi="Arial"/>
      <w:b/>
      <w:sz w:val="26"/>
    </w:rPr>
  </w:style>
  <w:style w:type="paragraph" w:styleId="FootnoteText">
    <w:name w:val="footnote text"/>
    <w:basedOn w:val="Normal"/>
    <w:link w:val="FootnoteTextChar"/>
    <w:unhideWhenUsed/>
    <w:rsid w:val="007210E4"/>
    <w:rPr>
      <w:rFonts w:eastAsia="Calibri"/>
      <w:szCs w:val="20"/>
      <w:lang w:eastAsia="zh-CN"/>
    </w:rPr>
  </w:style>
  <w:style w:type="character" w:customStyle="1" w:styleId="FootnoteTextChar">
    <w:name w:val="Footnote Text Char"/>
    <w:basedOn w:val="DefaultParagraphFont"/>
    <w:link w:val="FootnoteText"/>
    <w:rsid w:val="007210E4"/>
    <w:rPr>
      <w:rFonts w:eastAsia="Calibri"/>
      <w:szCs w:val="20"/>
      <w:lang w:eastAsia="zh-CN"/>
    </w:rPr>
  </w:style>
  <w:style w:type="character" w:customStyle="1" w:styleId="UnderlinedTextCharChar">
    <w:name w:val="Underlined Text Char Char"/>
    <w:basedOn w:val="DefaultParagraphFont"/>
    <w:rsid w:val="007210E4"/>
    <w:rPr>
      <w:rFonts w:cs="Arial"/>
      <w:bCs/>
      <w:noProof w:val="0"/>
      <w:szCs w:val="26"/>
      <w:u w:val="single"/>
      <w:lang w:val="en-US" w:eastAsia="en-US" w:bidi="ar-SA"/>
    </w:rPr>
  </w:style>
  <w:style w:type="character" w:customStyle="1" w:styleId="StyleTimesNewRoman12ptBold">
    <w:name w:val="Style Times New Roman 12 pt Bold"/>
    <w:rsid w:val="007210E4"/>
    <w:rPr>
      <w:b/>
      <w:bCs/>
      <w:sz w:val="24"/>
    </w:rPr>
  </w:style>
  <w:style w:type="character" w:customStyle="1" w:styleId="CardText1Char">
    <w:name w:val="Card Text 1 Char"/>
    <w:rsid w:val="007210E4"/>
    <w:rPr>
      <w:rFonts w:ascii="Georgia" w:hAnsi="Georgia"/>
      <w:color w:val="000000"/>
      <w:sz w:val="22"/>
      <w:szCs w:val="22"/>
      <w:u w:val="single"/>
    </w:rPr>
  </w:style>
  <w:style w:type="character" w:customStyle="1" w:styleId="BoldUnderlining">
    <w:name w:val="Bold Underlining"/>
    <w:rsid w:val="007210E4"/>
    <w:rPr>
      <w:u w:val="single"/>
    </w:rPr>
  </w:style>
  <w:style w:type="character" w:customStyle="1" w:styleId="Intemphasis">
    <w:name w:val="Intemphasis"/>
    <w:uiPriority w:val="1"/>
    <w:qFormat/>
    <w:rsid w:val="007210E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210E4"/>
    <w:pPr>
      <w:ind w:left="288" w:right="288"/>
    </w:pPr>
    <w:rPr>
      <w:szCs w:val="16"/>
    </w:rPr>
  </w:style>
  <w:style w:type="character" w:customStyle="1" w:styleId="cardtextChar2">
    <w:name w:val="cardtext Char"/>
    <w:basedOn w:val="DefaultParagraphFont"/>
    <w:link w:val="cardtext0"/>
    <w:rsid w:val="007210E4"/>
    <w:rPr>
      <w:szCs w:val="16"/>
    </w:rPr>
  </w:style>
  <w:style w:type="character" w:customStyle="1" w:styleId="BoldUnderlineChar1">
    <w:name w:val="BoldUnderline Char1"/>
    <w:rsid w:val="007210E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210E4"/>
    <w:pPr>
      <w:spacing w:after="200"/>
      <w:contextualSpacing/>
    </w:pPr>
    <w:rPr>
      <w:rFonts w:eastAsia="Calibri"/>
      <w:u w:val="single"/>
    </w:rPr>
  </w:style>
  <w:style w:type="character" w:customStyle="1" w:styleId="UnderlinedCardTextChar">
    <w:name w:val="Underlined Card Text Char"/>
    <w:link w:val="UnderlinedCardText"/>
    <w:rsid w:val="007210E4"/>
    <w:rPr>
      <w:rFonts w:eastAsia="Calibri"/>
      <w:u w:val="single"/>
    </w:rPr>
  </w:style>
  <w:style w:type="character" w:customStyle="1" w:styleId="Hyperlink6">
    <w:name w:val="Hyperlink6"/>
    <w:basedOn w:val="DefaultParagraphFont"/>
    <w:rsid w:val="007210E4"/>
    <w:rPr>
      <w:color w:val="3300CC"/>
      <w:u w:val="single"/>
    </w:rPr>
  </w:style>
  <w:style w:type="paragraph" w:customStyle="1" w:styleId="Tag12">
    <w:name w:val="Tag12"/>
    <w:basedOn w:val="Normal"/>
    <w:qFormat/>
    <w:rsid w:val="007210E4"/>
    <w:pPr>
      <w:contextualSpacing/>
    </w:pPr>
    <w:rPr>
      <w:rFonts w:eastAsia="Cambria"/>
      <w:b/>
    </w:rPr>
  </w:style>
  <w:style w:type="paragraph" w:customStyle="1" w:styleId="Shrink8">
    <w:name w:val="Shrink8"/>
    <w:basedOn w:val="Normal"/>
    <w:qFormat/>
    <w:rsid w:val="007210E4"/>
    <w:rPr>
      <w:rFonts w:eastAsia="Cambria"/>
    </w:rPr>
  </w:style>
  <w:style w:type="character" w:customStyle="1" w:styleId="highlight2">
    <w:name w:val="highlight2"/>
    <w:rsid w:val="007210E4"/>
    <w:rPr>
      <w:rFonts w:ascii="Arial" w:hAnsi="Arial"/>
      <w:b/>
      <w:sz w:val="19"/>
      <w:u w:val="thick"/>
      <w:bdr w:val="none" w:sz="0" w:space="0" w:color="auto"/>
      <w:shd w:val="clear" w:color="auto" w:fill="auto"/>
    </w:rPr>
  </w:style>
  <w:style w:type="character" w:customStyle="1" w:styleId="citation">
    <w:name w:val="citation"/>
    <w:basedOn w:val="DefaultParagraphFont"/>
    <w:rsid w:val="007210E4"/>
  </w:style>
  <w:style w:type="paragraph" w:customStyle="1" w:styleId="UnderlineText">
    <w:name w:val="Underline Text"/>
    <w:basedOn w:val="Normal"/>
    <w:link w:val="UnderlineTextChar"/>
    <w:qFormat/>
    <w:rsid w:val="007210E4"/>
    <w:pPr>
      <w:ind w:left="288"/>
    </w:pPr>
    <w:rPr>
      <w:rFonts w:eastAsia="Times New Roman"/>
      <w:u w:val="single"/>
    </w:rPr>
  </w:style>
  <w:style w:type="character" w:customStyle="1" w:styleId="UnderlineTextChar">
    <w:name w:val="Underline Text Char"/>
    <w:basedOn w:val="DefaultParagraphFont"/>
    <w:link w:val="UnderlineText"/>
    <w:rsid w:val="007210E4"/>
    <w:rPr>
      <w:rFonts w:eastAsia="Times New Roman"/>
      <w:u w:val="single"/>
    </w:rPr>
  </w:style>
  <w:style w:type="character" w:customStyle="1" w:styleId="il">
    <w:name w:val="il"/>
    <w:basedOn w:val="DefaultParagraphFont"/>
    <w:rsid w:val="007210E4"/>
  </w:style>
  <w:style w:type="character" w:customStyle="1" w:styleId="commentstext">
    <w:name w:val="comments_text"/>
    <w:uiPriority w:val="99"/>
    <w:rsid w:val="007210E4"/>
    <w:rPr>
      <w:rFonts w:cs="Times New Roman"/>
    </w:rPr>
  </w:style>
  <w:style w:type="paragraph" w:customStyle="1" w:styleId="Heading42">
    <w:name w:val="Heading 42"/>
    <w:basedOn w:val="Normal"/>
    <w:qFormat/>
    <w:rsid w:val="007210E4"/>
    <w:rPr>
      <w:rFonts w:eastAsia="Times New Roman"/>
    </w:rPr>
  </w:style>
  <w:style w:type="paragraph" w:customStyle="1" w:styleId="DebateNormal">
    <w:name w:val="DebateNormal"/>
    <w:basedOn w:val="Normal"/>
    <w:link w:val="DebateNormalChar"/>
    <w:qFormat/>
    <w:rsid w:val="007210E4"/>
    <w:pPr>
      <w:spacing w:line="276" w:lineRule="auto"/>
    </w:pPr>
    <w:rPr>
      <w:rFonts w:eastAsia="Calibri"/>
      <w:szCs w:val="20"/>
    </w:rPr>
  </w:style>
  <w:style w:type="character" w:customStyle="1" w:styleId="DebateNormalChar">
    <w:name w:val="DebateNormal Char"/>
    <w:basedOn w:val="DefaultParagraphFont"/>
    <w:link w:val="DebateNormal"/>
    <w:rsid w:val="007210E4"/>
    <w:rPr>
      <w:rFonts w:eastAsia="Calibri"/>
      <w:szCs w:val="20"/>
    </w:rPr>
  </w:style>
  <w:style w:type="paragraph" w:customStyle="1" w:styleId="DebateEmphasis">
    <w:name w:val="DebateEmphasis"/>
    <w:basedOn w:val="Normal"/>
    <w:link w:val="DebateEmphasisChar"/>
    <w:qFormat/>
    <w:rsid w:val="007210E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210E4"/>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7210E4"/>
    <w:rPr>
      <w:rFonts w:ascii="Times New Roman" w:eastAsia="Cambria" w:hAnsi="Times New Roman" w:cs="Times New Roman"/>
      <w:sz w:val="20"/>
      <w:szCs w:val="22"/>
    </w:rPr>
  </w:style>
  <w:style w:type="paragraph" w:customStyle="1" w:styleId="NormalCite">
    <w:name w:val="NormalCite"/>
    <w:link w:val="NormalCiteChar"/>
    <w:qFormat/>
    <w:rsid w:val="007210E4"/>
    <w:rPr>
      <w:rFonts w:ascii="Times New Roman" w:eastAsiaTheme="minorHAnsi" w:hAnsi="Times New Roman" w:cs="Times New Roman"/>
      <w:sz w:val="18"/>
    </w:rPr>
  </w:style>
  <w:style w:type="character" w:customStyle="1" w:styleId="NormalCiteChar">
    <w:name w:val="NormalCite Char"/>
    <w:basedOn w:val="DefaultParagraphFont"/>
    <w:link w:val="NormalCite"/>
    <w:rsid w:val="007210E4"/>
    <w:rPr>
      <w:rFonts w:ascii="Times New Roman" w:eastAsiaTheme="minorHAnsi" w:hAnsi="Times New Roman" w:cs="Times New Roman"/>
      <w:sz w:val="18"/>
    </w:rPr>
  </w:style>
  <w:style w:type="character" w:customStyle="1" w:styleId="articletext">
    <w:name w:val="articletext"/>
    <w:basedOn w:val="DefaultParagraphFont"/>
    <w:rsid w:val="007210E4"/>
  </w:style>
  <w:style w:type="character" w:customStyle="1" w:styleId="grey10">
    <w:name w:val="grey10"/>
    <w:basedOn w:val="DefaultParagraphFont"/>
    <w:rsid w:val="007210E4"/>
  </w:style>
  <w:style w:type="character" w:customStyle="1" w:styleId="navy13bd">
    <w:name w:val="navy13bd"/>
    <w:basedOn w:val="DefaultParagraphFont"/>
    <w:rsid w:val="007210E4"/>
  </w:style>
  <w:style w:type="character" w:customStyle="1" w:styleId="Style9ptUnderline2">
    <w:name w:val="Style 9 pt Underline2"/>
    <w:basedOn w:val="DefaultParagraphFont"/>
    <w:rsid w:val="007210E4"/>
    <w:rPr>
      <w:sz w:val="20"/>
      <w:u w:val="single"/>
    </w:rPr>
  </w:style>
  <w:style w:type="character" w:customStyle="1" w:styleId="Style9ptBoldUnderline1">
    <w:name w:val="Style 9 pt Bold Underline1"/>
    <w:basedOn w:val="DefaultParagraphFont"/>
    <w:rsid w:val="007210E4"/>
    <w:rPr>
      <w:b/>
      <w:bCs/>
      <w:sz w:val="20"/>
      <w:u w:val="single"/>
    </w:rPr>
  </w:style>
  <w:style w:type="character" w:customStyle="1" w:styleId="TagsCharChar">
    <w:name w:val="Tags Char Char"/>
    <w:basedOn w:val="DefaultParagraphFont"/>
    <w:rsid w:val="007210E4"/>
    <w:rPr>
      <w:rFonts w:eastAsia="SimSun"/>
      <w:b/>
      <w:sz w:val="24"/>
      <w:lang w:val="en-US" w:eastAsia="zh-CN" w:bidi="ar-SA"/>
    </w:rPr>
  </w:style>
  <w:style w:type="paragraph" w:customStyle="1" w:styleId="cardCharCharCharChar">
    <w:name w:val="card Char Char Char Char"/>
    <w:basedOn w:val="Normal"/>
    <w:qFormat/>
    <w:rsid w:val="007210E4"/>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210E4"/>
    <w:rPr>
      <w:rFonts w:ascii="Times" w:eastAsia="Times New Roman" w:hAnsi="Times"/>
    </w:rPr>
  </w:style>
  <w:style w:type="paragraph" w:customStyle="1" w:styleId="CARD0">
    <w:name w:val="CARD"/>
    <w:basedOn w:val="Normal"/>
    <w:link w:val="CARDChar1"/>
    <w:qFormat/>
    <w:rsid w:val="007210E4"/>
    <w:rPr>
      <w:rFonts w:eastAsia="Times New Roman"/>
      <w:u w:val="single"/>
    </w:rPr>
  </w:style>
  <w:style w:type="character" w:customStyle="1" w:styleId="CARDChar1">
    <w:name w:val="CARD Char"/>
    <w:basedOn w:val="DefaultParagraphFont"/>
    <w:link w:val="CARD0"/>
    <w:rsid w:val="007210E4"/>
    <w:rPr>
      <w:rFonts w:eastAsia="Times New Roman"/>
      <w:u w:val="single"/>
    </w:rPr>
  </w:style>
  <w:style w:type="paragraph" w:customStyle="1" w:styleId="Normal2">
    <w:name w:val="Normal2"/>
    <w:basedOn w:val="Normal"/>
    <w:qFormat/>
    <w:rsid w:val="007210E4"/>
    <w:rPr>
      <w:rFonts w:eastAsia="Times New Roman"/>
    </w:rPr>
  </w:style>
  <w:style w:type="character" w:customStyle="1" w:styleId="Style11ptThickunderline">
    <w:name w:val="Style 11 pt Thick underline"/>
    <w:rsid w:val="007210E4"/>
    <w:rPr>
      <w:rFonts w:ascii="Times New Roman" w:hAnsi="Times New Roman"/>
      <w:sz w:val="20"/>
      <w:u w:val="single"/>
    </w:rPr>
  </w:style>
  <w:style w:type="character" w:customStyle="1" w:styleId="Style11ptBoldThickunderline">
    <w:name w:val="Style 11 pt Bold Thick underline"/>
    <w:rsid w:val="007210E4"/>
    <w:rPr>
      <w:rFonts w:ascii="Times New Roman" w:hAnsi="Times New Roman"/>
      <w:b/>
      <w:bCs/>
      <w:sz w:val="20"/>
      <w:u w:val="single"/>
    </w:rPr>
  </w:style>
  <w:style w:type="character" w:styleId="FootnoteReference">
    <w:name w:val="footnote reference"/>
    <w:unhideWhenUsed/>
    <w:rsid w:val="007210E4"/>
    <w:rPr>
      <w:vertAlign w:val="superscript"/>
    </w:rPr>
  </w:style>
  <w:style w:type="character" w:customStyle="1" w:styleId="CharChar5">
    <w:name w:val="Char Char5"/>
    <w:rsid w:val="007210E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210E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210E4"/>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7210E4"/>
    <w:rPr>
      <w:u w:val="single"/>
    </w:rPr>
  </w:style>
  <w:style w:type="character" w:customStyle="1" w:styleId="StyleUnderlineBoldIndent11ptChar">
    <w:name w:val="Style Underline + Bold Indent + 11 pt Char"/>
    <w:link w:val="StyleUnderlineBoldIndent11pt"/>
    <w:rsid w:val="007210E4"/>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7210E4"/>
    <w:rPr>
      <w:b/>
      <w:bCs/>
      <w:u w:val="single"/>
    </w:rPr>
  </w:style>
  <w:style w:type="character" w:customStyle="1" w:styleId="StyleUnderlineBoldIndent11ptBoldChar">
    <w:name w:val="Style Underline + Bold Indent + 11 pt Bold Char"/>
    <w:link w:val="StyleUnderlineBoldIndent11ptBold"/>
    <w:rsid w:val="007210E4"/>
    <w:rPr>
      <w:rFonts w:eastAsia="Times New Roman"/>
      <w:b/>
      <w:bCs/>
      <w:szCs w:val="20"/>
      <w:u w:val="single"/>
    </w:rPr>
  </w:style>
  <w:style w:type="paragraph" w:customStyle="1" w:styleId="Normal20pt">
    <w:name w:val="Normal  + 20 pt"/>
    <w:basedOn w:val="Normal"/>
    <w:uiPriority w:val="6"/>
    <w:qFormat/>
    <w:rsid w:val="007210E4"/>
    <w:rPr>
      <w:bCs/>
      <w:u w:val="single"/>
    </w:rPr>
  </w:style>
  <w:style w:type="character" w:customStyle="1" w:styleId="StyleStyle4CharTimesNewRoman11pt">
    <w:name w:val="Style Style4 Char + Times New Roman 11 pt"/>
    <w:basedOn w:val="DefaultParagraphFont"/>
    <w:rsid w:val="007210E4"/>
    <w:rPr>
      <w:rFonts w:ascii="Times New Roman" w:hAnsi="Times New Roman"/>
      <w:sz w:val="20"/>
      <w:szCs w:val="24"/>
      <w:u w:val="single"/>
      <w:lang w:val="en-US" w:eastAsia="en-US" w:bidi="ar-SA"/>
    </w:rPr>
  </w:style>
  <w:style w:type="paragraph" w:customStyle="1" w:styleId="author-name">
    <w:name w:val="author-name"/>
    <w:basedOn w:val="Normal"/>
    <w:qFormat/>
    <w:rsid w:val="007210E4"/>
    <w:pPr>
      <w:spacing w:before="100" w:beforeAutospacing="1" w:after="100" w:afterAutospacing="1"/>
    </w:pPr>
    <w:rPr>
      <w:rFonts w:eastAsia="Times New Roman"/>
    </w:rPr>
  </w:style>
  <w:style w:type="paragraph" w:customStyle="1" w:styleId="author-credentials">
    <w:name w:val="author-credentials"/>
    <w:basedOn w:val="Normal"/>
    <w:rsid w:val="007210E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210E4"/>
    <w:rPr>
      <w:rFonts w:ascii="Consolas" w:hAnsi="Consolas" w:cs="Consolas"/>
      <w:sz w:val="20"/>
      <w:szCs w:val="20"/>
    </w:rPr>
  </w:style>
  <w:style w:type="character" w:customStyle="1" w:styleId="StyleStyle4CharTimesNewRoman11ptBold">
    <w:name w:val="Style Style4 Char + Times New Roman 11 pt Bold"/>
    <w:basedOn w:val="DefaultParagraphFont"/>
    <w:rsid w:val="007210E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210E4"/>
    <w:rPr>
      <w:rFonts w:ascii="Times New Roman" w:hAnsi="Times New Roman"/>
      <w:i/>
      <w:iCs/>
      <w:sz w:val="20"/>
      <w:szCs w:val="24"/>
      <w:u w:val="single"/>
      <w:lang w:val="en-US" w:eastAsia="en-US" w:bidi="ar-SA"/>
    </w:rPr>
  </w:style>
  <w:style w:type="character" w:customStyle="1" w:styleId="headline">
    <w:name w:val="headline"/>
    <w:basedOn w:val="DefaultParagraphFont"/>
    <w:rsid w:val="007210E4"/>
  </w:style>
  <w:style w:type="character" w:customStyle="1" w:styleId="CharChar4">
    <w:name w:val="Char Char4"/>
    <w:basedOn w:val="DefaultParagraphFont"/>
    <w:rsid w:val="007210E4"/>
    <w:rPr>
      <w:rFonts w:cs="Arial"/>
      <w:b/>
      <w:bCs/>
      <w:iCs/>
      <w:szCs w:val="28"/>
      <w:lang w:val="en-US" w:eastAsia="en-US" w:bidi="ar-SA"/>
    </w:rPr>
  </w:style>
  <w:style w:type="character" w:customStyle="1" w:styleId="yshortcuts">
    <w:name w:val="yshortcuts"/>
    <w:basedOn w:val="DefaultParagraphFont"/>
    <w:rsid w:val="007210E4"/>
  </w:style>
  <w:style w:type="character" w:customStyle="1" w:styleId="HotRouteChar0">
    <w:name w:val="Hot Route Char"/>
    <w:link w:val="HotRoute"/>
    <w:rsid w:val="007210E4"/>
    <w:rPr>
      <w:rFonts w:eastAsia="Times New Roman"/>
    </w:rPr>
  </w:style>
  <w:style w:type="paragraph" w:styleId="PlainText">
    <w:name w:val="Plain Text"/>
    <w:basedOn w:val="Normal"/>
    <w:link w:val="PlainTextChar"/>
    <w:rsid w:val="007210E4"/>
    <w:rPr>
      <w:rFonts w:ascii="Courier New" w:eastAsia="Times New Roman" w:hAnsi="Courier New" w:cs="Courier New"/>
      <w:szCs w:val="20"/>
    </w:rPr>
  </w:style>
  <w:style w:type="character" w:customStyle="1" w:styleId="PlainTextChar">
    <w:name w:val="Plain Text Char"/>
    <w:basedOn w:val="DefaultParagraphFont"/>
    <w:link w:val="PlainText"/>
    <w:rsid w:val="007210E4"/>
    <w:rPr>
      <w:rFonts w:ascii="Courier New" w:eastAsia="Times New Roman" w:hAnsi="Courier New" w:cs="Courier New"/>
      <w:szCs w:val="20"/>
    </w:rPr>
  </w:style>
  <w:style w:type="character" w:customStyle="1" w:styleId="senselabelstart">
    <w:name w:val="sense_label start"/>
    <w:basedOn w:val="DefaultParagraphFont"/>
    <w:rsid w:val="007210E4"/>
  </w:style>
  <w:style w:type="character" w:customStyle="1" w:styleId="sensecontent">
    <w:name w:val="sense_content"/>
    <w:basedOn w:val="DefaultParagraphFont"/>
    <w:rsid w:val="007210E4"/>
  </w:style>
  <w:style w:type="character" w:customStyle="1" w:styleId="vi">
    <w:name w:val="vi"/>
    <w:basedOn w:val="DefaultParagraphFont"/>
    <w:rsid w:val="007210E4"/>
  </w:style>
  <w:style w:type="character" w:customStyle="1" w:styleId="italic">
    <w:name w:val="italic"/>
    <w:basedOn w:val="DefaultParagraphFont"/>
    <w:rsid w:val="007210E4"/>
  </w:style>
  <w:style w:type="paragraph" w:customStyle="1" w:styleId="Microtext0">
    <w:name w:val="Microtext"/>
    <w:basedOn w:val="Normal"/>
    <w:next w:val="Normal"/>
    <w:link w:val="MicrotextChar0"/>
    <w:qFormat/>
    <w:rsid w:val="007210E4"/>
    <w:rPr>
      <w:sz w:val="12"/>
    </w:rPr>
  </w:style>
  <w:style w:type="character" w:customStyle="1" w:styleId="MicrotextChar0">
    <w:name w:val="Microtext Char"/>
    <w:link w:val="Microtext0"/>
    <w:rsid w:val="007210E4"/>
    <w:rPr>
      <w:sz w:val="12"/>
    </w:rPr>
  </w:style>
  <w:style w:type="character" w:customStyle="1" w:styleId="st">
    <w:name w:val="st"/>
    <w:basedOn w:val="DefaultParagraphFont"/>
    <w:rsid w:val="007210E4"/>
  </w:style>
  <w:style w:type="paragraph" w:customStyle="1" w:styleId="Style6">
    <w:name w:val="Style6"/>
    <w:basedOn w:val="Normal"/>
    <w:link w:val="Style6Char"/>
    <w:autoRedefine/>
    <w:qFormat/>
    <w:rsid w:val="007210E4"/>
    <w:rPr>
      <w:b/>
    </w:rPr>
  </w:style>
  <w:style w:type="character" w:customStyle="1" w:styleId="Style6Char">
    <w:name w:val="Style6 Char"/>
    <w:basedOn w:val="DefaultParagraphFont"/>
    <w:link w:val="Style6"/>
    <w:rsid w:val="007210E4"/>
    <w:rPr>
      <w:b/>
    </w:rPr>
  </w:style>
  <w:style w:type="paragraph" w:customStyle="1" w:styleId="Style11">
    <w:name w:val="Style11"/>
    <w:basedOn w:val="Normal"/>
    <w:link w:val="Style11Char"/>
    <w:qFormat/>
    <w:rsid w:val="007210E4"/>
    <w:rPr>
      <w:rFonts w:eastAsia="Times New Roman"/>
      <w:b/>
      <w:szCs w:val="20"/>
      <w:u w:val="thick"/>
    </w:rPr>
  </w:style>
  <w:style w:type="paragraph" w:customStyle="1" w:styleId="Style12">
    <w:name w:val="Style12"/>
    <w:basedOn w:val="Normal"/>
    <w:link w:val="Style12Char"/>
    <w:qFormat/>
    <w:rsid w:val="007210E4"/>
    <w:rPr>
      <w:rFonts w:eastAsia="Times New Roman"/>
      <w:b/>
      <w:u w:val="thick"/>
    </w:rPr>
  </w:style>
  <w:style w:type="character" w:customStyle="1" w:styleId="Style11Char">
    <w:name w:val="Style11 Char"/>
    <w:basedOn w:val="DefaultParagraphFont"/>
    <w:link w:val="Style11"/>
    <w:rsid w:val="007210E4"/>
    <w:rPr>
      <w:rFonts w:eastAsia="Times New Roman"/>
      <w:b/>
      <w:szCs w:val="20"/>
      <w:u w:val="thick"/>
    </w:rPr>
  </w:style>
  <w:style w:type="character" w:customStyle="1" w:styleId="Style12Char">
    <w:name w:val="Style12 Char"/>
    <w:basedOn w:val="DefaultParagraphFont"/>
    <w:link w:val="Style12"/>
    <w:rsid w:val="007210E4"/>
    <w:rPr>
      <w:rFonts w:eastAsia="Times New Roman"/>
      <w:b/>
      <w:u w:val="thick"/>
    </w:rPr>
  </w:style>
  <w:style w:type="character" w:customStyle="1" w:styleId="caps-label">
    <w:name w:val="caps-label"/>
    <w:basedOn w:val="DefaultParagraphFont"/>
    <w:rsid w:val="007210E4"/>
  </w:style>
  <w:style w:type="character" w:customStyle="1" w:styleId="wikiexternallink">
    <w:name w:val="wikiexternallink"/>
    <w:basedOn w:val="DefaultParagraphFont"/>
    <w:rsid w:val="007210E4"/>
  </w:style>
  <w:style w:type="character" w:customStyle="1" w:styleId="wikigeneratedlinkcontent">
    <w:name w:val="wikigeneratedlinkcontent"/>
    <w:basedOn w:val="DefaultParagraphFont"/>
    <w:rsid w:val="007210E4"/>
  </w:style>
  <w:style w:type="character" w:customStyle="1" w:styleId="ShrinkChar">
    <w:name w:val="Shrink Char"/>
    <w:link w:val="Shrink"/>
    <w:locked/>
    <w:rsid w:val="007210E4"/>
    <w:rPr>
      <w:rFonts w:ascii="Garamond" w:eastAsia="Times New Roman" w:hAnsi="Garamond"/>
      <w:sz w:val="12"/>
    </w:rPr>
  </w:style>
  <w:style w:type="paragraph" w:customStyle="1" w:styleId="Shrink">
    <w:name w:val="Shrink"/>
    <w:link w:val="ShrinkChar"/>
    <w:qFormat/>
    <w:rsid w:val="007210E4"/>
    <w:pPr>
      <w:ind w:left="288" w:right="288"/>
    </w:pPr>
    <w:rPr>
      <w:rFonts w:ascii="Garamond" w:eastAsia="Times New Roman" w:hAnsi="Garamond"/>
      <w:sz w:val="12"/>
    </w:rPr>
  </w:style>
  <w:style w:type="character" w:customStyle="1" w:styleId="aqj">
    <w:name w:val="aqj"/>
    <w:basedOn w:val="DefaultParagraphFont"/>
    <w:rsid w:val="007210E4"/>
  </w:style>
  <w:style w:type="character" w:customStyle="1" w:styleId="StyleStyleBoldUnderlineIntenseEmphasisUnderlineapple-style-s">
    <w:name w:val="Style Style Bold UnderlineIntense EmphasisUnderlineapple-style-s..."/>
    <w:basedOn w:val="DefaultParagraphFont"/>
    <w:rsid w:val="007210E4"/>
    <w:rPr>
      <w:b w:val="0"/>
      <w:bCs w:val="0"/>
      <w:sz w:val="22"/>
      <w:u w:val="single"/>
      <w:bdr w:val="none" w:sz="0" w:space="0" w:color="auto"/>
    </w:rPr>
  </w:style>
  <w:style w:type="paragraph" w:customStyle="1" w:styleId="blocktitle0">
    <w:name w:val="block title"/>
    <w:basedOn w:val="Normal"/>
    <w:link w:val="blocktitleChar"/>
    <w:autoRedefine/>
    <w:qFormat/>
    <w:rsid w:val="007210E4"/>
    <w:pPr>
      <w:spacing w:after="240"/>
      <w:jc w:val="center"/>
      <w:outlineLvl w:val="0"/>
    </w:pPr>
    <w:rPr>
      <w:rFonts w:eastAsia="Calibri"/>
      <w:b/>
      <w:caps/>
      <w:sz w:val="28"/>
      <w:szCs w:val="28"/>
      <w:lang w:val="es-ES"/>
    </w:rPr>
  </w:style>
  <w:style w:type="character" w:customStyle="1" w:styleId="Boxed">
    <w:name w:val="Boxed"/>
    <w:qFormat/>
    <w:rsid w:val="007210E4"/>
    <w:rPr>
      <w:rFonts w:ascii="Times New Roman" w:hAnsi="Times New Roman"/>
      <w:sz w:val="20"/>
      <w:bdr w:val="single" w:sz="6" w:space="0" w:color="auto"/>
    </w:rPr>
  </w:style>
  <w:style w:type="character" w:customStyle="1" w:styleId="UnderlineCard">
    <w:name w:val="Underline Card"/>
    <w:uiPriority w:val="6"/>
    <w:qFormat/>
    <w:rsid w:val="007210E4"/>
    <w:rPr>
      <w:rFonts w:ascii="Arial" w:hAnsi="Arial"/>
      <w:b w:val="0"/>
      <w:bCs/>
      <w:sz w:val="20"/>
      <w:u w:val="single"/>
    </w:rPr>
  </w:style>
  <w:style w:type="character" w:customStyle="1" w:styleId="story-author">
    <w:name w:val="story-author"/>
    <w:basedOn w:val="DefaultParagraphFont"/>
    <w:rsid w:val="007210E4"/>
  </w:style>
  <w:style w:type="paragraph" w:customStyle="1" w:styleId="type">
    <w:name w:val="type"/>
    <w:basedOn w:val="Normal"/>
    <w:qFormat/>
    <w:rsid w:val="007210E4"/>
    <w:pPr>
      <w:spacing w:before="100" w:beforeAutospacing="1" w:after="100" w:afterAutospacing="1"/>
    </w:pPr>
    <w:rPr>
      <w:rFonts w:eastAsia="Times New Roman"/>
    </w:rPr>
  </w:style>
  <w:style w:type="character" w:customStyle="1" w:styleId="institution">
    <w:name w:val="institution"/>
    <w:basedOn w:val="DefaultParagraphFont"/>
    <w:rsid w:val="007210E4"/>
  </w:style>
  <w:style w:type="character" w:customStyle="1" w:styleId="abodyblack3">
    <w:name w:val="abodyblack3"/>
    <w:basedOn w:val="DefaultParagraphFont"/>
    <w:rsid w:val="007210E4"/>
  </w:style>
  <w:style w:type="paragraph" w:customStyle="1" w:styleId="UnderlineChar2CharChar">
    <w:name w:val="Underline Char2 Char Char"/>
    <w:basedOn w:val="Normal"/>
    <w:link w:val="UnderlineChar2CharCharChar"/>
    <w:qFormat/>
    <w:rsid w:val="007210E4"/>
    <w:rPr>
      <w:rFonts w:eastAsia="MS Mincho"/>
      <w:szCs w:val="20"/>
      <w:u w:val="single"/>
    </w:rPr>
  </w:style>
  <w:style w:type="character" w:customStyle="1" w:styleId="UnderlineChar2CharCharChar">
    <w:name w:val="Underline Char2 Char Char Char"/>
    <w:link w:val="UnderlineChar2CharChar"/>
    <w:rsid w:val="007210E4"/>
    <w:rPr>
      <w:rFonts w:eastAsia="MS Mincho"/>
      <w:szCs w:val="20"/>
      <w:u w:val="single"/>
    </w:rPr>
  </w:style>
  <w:style w:type="character" w:customStyle="1" w:styleId="CharacterStyle1">
    <w:name w:val="Character Style 1"/>
    <w:rsid w:val="007210E4"/>
    <w:rPr>
      <w:sz w:val="20"/>
      <w:szCs w:val="20"/>
    </w:rPr>
  </w:style>
  <w:style w:type="character" w:customStyle="1" w:styleId="FontStyle177">
    <w:name w:val="Font Style177"/>
    <w:basedOn w:val="DefaultParagraphFont"/>
    <w:uiPriority w:val="99"/>
    <w:rsid w:val="007210E4"/>
    <w:rPr>
      <w:rFonts w:ascii="Times New Roman" w:hAnsi="Times New Roman" w:cs="Times New Roman"/>
      <w:sz w:val="20"/>
      <w:szCs w:val="20"/>
    </w:rPr>
  </w:style>
  <w:style w:type="character" w:customStyle="1" w:styleId="FontStyle173">
    <w:name w:val="Font Style173"/>
    <w:basedOn w:val="DefaultParagraphFont"/>
    <w:uiPriority w:val="99"/>
    <w:rsid w:val="007210E4"/>
    <w:rPr>
      <w:rFonts w:ascii="Times New Roman" w:hAnsi="Times New Roman" w:cs="Times New Roman"/>
      <w:sz w:val="14"/>
      <w:szCs w:val="14"/>
    </w:rPr>
  </w:style>
  <w:style w:type="character" w:customStyle="1" w:styleId="FontStyle151">
    <w:name w:val="Font Style151"/>
    <w:basedOn w:val="DefaultParagraphFont"/>
    <w:uiPriority w:val="99"/>
    <w:rsid w:val="007210E4"/>
    <w:rPr>
      <w:rFonts w:ascii="Arial Narrow" w:hAnsi="Arial Narrow" w:cs="Arial Narrow"/>
      <w:b/>
      <w:bCs/>
      <w:sz w:val="12"/>
      <w:szCs w:val="12"/>
    </w:rPr>
  </w:style>
  <w:style w:type="character" w:customStyle="1" w:styleId="FontStyle156">
    <w:name w:val="Font Style156"/>
    <w:basedOn w:val="DefaultParagraphFont"/>
    <w:uiPriority w:val="99"/>
    <w:rsid w:val="007210E4"/>
    <w:rPr>
      <w:rFonts w:ascii="Arial Narrow" w:hAnsi="Arial Narrow" w:cs="Arial Narrow"/>
      <w:sz w:val="8"/>
      <w:szCs w:val="8"/>
    </w:rPr>
  </w:style>
  <w:style w:type="character" w:customStyle="1" w:styleId="FontStyle160">
    <w:name w:val="Font Style160"/>
    <w:basedOn w:val="DefaultParagraphFont"/>
    <w:uiPriority w:val="99"/>
    <w:rsid w:val="007210E4"/>
    <w:rPr>
      <w:rFonts w:ascii="Times New Roman" w:hAnsi="Times New Roman" w:cs="Times New Roman"/>
      <w:b/>
      <w:bCs/>
      <w:sz w:val="20"/>
      <w:szCs w:val="20"/>
    </w:rPr>
  </w:style>
  <w:style w:type="character" w:customStyle="1" w:styleId="FontStyle178">
    <w:name w:val="Font Style178"/>
    <w:basedOn w:val="DefaultParagraphFont"/>
    <w:uiPriority w:val="99"/>
    <w:rsid w:val="007210E4"/>
    <w:rPr>
      <w:rFonts w:ascii="Times New Roman" w:hAnsi="Times New Roman" w:cs="Times New Roman"/>
      <w:sz w:val="18"/>
      <w:szCs w:val="18"/>
    </w:rPr>
  </w:style>
  <w:style w:type="paragraph" w:customStyle="1" w:styleId="Style14">
    <w:name w:val="Style14"/>
    <w:basedOn w:val="Normal"/>
    <w:uiPriority w:val="99"/>
    <w:qFormat/>
    <w:rsid w:val="007210E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210E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210E4"/>
    <w:rPr>
      <w:rFonts w:ascii="Times New Roman" w:hAnsi="Times New Roman" w:cs="Times New Roman"/>
      <w:sz w:val="12"/>
      <w:szCs w:val="12"/>
    </w:rPr>
  </w:style>
  <w:style w:type="paragraph" w:customStyle="1" w:styleId="Style9">
    <w:name w:val="Style9"/>
    <w:basedOn w:val="Normal"/>
    <w:uiPriority w:val="99"/>
    <w:qFormat/>
    <w:rsid w:val="007210E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210E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210E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210E4"/>
    <w:rPr>
      <w:rFonts w:ascii="Times New Roman" w:hAnsi="Times New Roman" w:cs="Times New Roman"/>
      <w:sz w:val="16"/>
      <w:szCs w:val="16"/>
    </w:rPr>
  </w:style>
  <w:style w:type="character" w:customStyle="1" w:styleId="f">
    <w:name w:val="f"/>
    <w:basedOn w:val="DefaultParagraphFont"/>
    <w:rsid w:val="007210E4"/>
  </w:style>
  <w:style w:type="character" w:customStyle="1" w:styleId="TagsChar2">
    <w:name w:val="Tags Char2"/>
    <w:rsid w:val="007210E4"/>
    <w:rPr>
      <w:b/>
      <w:sz w:val="24"/>
    </w:rPr>
  </w:style>
  <w:style w:type="paragraph" w:customStyle="1" w:styleId="CardsFont6ptChar">
    <w:name w:val="Cards + Font: 6 pt Char"/>
    <w:basedOn w:val="Normal"/>
    <w:link w:val="CardsFont6ptCharChar"/>
    <w:qFormat/>
    <w:rsid w:val="007210E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210E4"/>
    <w:rPr>
      <w:rFonts w:eastAsia="Times New Roman"/>
      <w:sz w:val="12"/>
    </w:rPr>
  </w:style>
  <w:style w:type="character" w:customStyle="1" w:styleId="FontStyle172">
    <w:name w:val="Font Style172"/>
    <w:basedOn w:val="DefaultParagraphFont"/>
    <w:uiPriority w:val="99"/>
    <w:rsid w:val="007210E4"/>
    <w:rPr>
      <w:rFonts w:ascii="Times New Roman" w:hAnsi="Times New Roman" w:cs="Times New Roman"/>
      <w:b/>
      <w:bCs/>
      <w:sz w:val="16"/>
      <w:szCs w:val="16"/>
    </w:rPr>
  </w:style>
  <w:style w:type="paragraph" w:customStyle="1" w:styleId="Style18">
    <w:name w:val="Style18"/>
    <w:basedOn w:val="Normal"/>
    <w:uiPriority w:val="99"/>
    <w:qFormat/>
    <w:rsid w:val="007210E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210E4"/>
    <w:rPr>
      <w:rFonts w:ascii="Times New Roman" w:hAnsi="Times New Roman" w:cs="Times New Roman"/>
      <w:i/>
      <w:iCs/>
      <w:sz w:val="16"/>
      <w:szCs w:val="16"/>
    </w:rPr>
  </w:style>
  <w:style w:type="character" w:customStyle="1" w:styleId="FontStyle162">
    <w:name w:val="Font Style162"/>
    <w:basedOn w:val="DefaultParagraphFont"/>
    <w:uiPriority w:val="99"/>
    <w:rsid w:val="007210E4"/>
    <w:rPr>
      <w:rFonts w:ascii="Times New Roman" w:hAnsi="Times New Roman" w:cs="Times New Roman"/>
      <w:b/>
      <w:bCs/>
      <w:sz w:val="18"/>
      <w:szCs w:val="18"/>
    </w:rPr>
  </w:style>
  <w:style w:type="character" w:customStyle="1" w:styleId="FontStyle167">
    <w:name w:val="Font Style167"/>
    <w:basedOn w:val="DefaultParagraphFont"/>
    <w:uiPriority w:val="99"/>
    <w:rsid w:val="007210E4"/>
    <w:rPr>
      <w:rFonts w:ascii="Times New Roman" w:hAnsi="Times New Roman" w:cs="Times New Roman"/>
      <w:sz w:val="10"/>
      <w:szCs w:val="10"/>
    </w:rPr>
  </w:style>
  <w:style w:type="character" w:customStyle="1" w:styleId="FontStyle174">
    <w:name w:val="Font Style174"/>
    <w:basedOn w:val="DefaultParagraphFont"/>
    <w:uiPriority w:val="99"/>
    <w:rsid w:val="007210E4"/>
    <w:rPr>
      <w:rFonts w:ascii="Arial Narrow" w:hAnsi="Arial Narrow" w:cs="Arial Narrow"/>
      <w:b/>
      <w:bCs/>
      <w:sz w:val="18"/>
      <w:szCs w:val="18"/>
    </w:rPr>
  </w:style>
  <w:style w:type="paragraph" w:customStyle="1" w:styleId="Style47">
    <w:name w:val="Style47"/>
    <w:basedOn w:val="Normal"/>
    <w:uiPriority w:val="99"/>
    <w:qFormat/>
    <w:rsid w:val="007210E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210E4"/>
    <w:rPr>
      <w:rFonts w:ascii="Times New Roman" w:hAnsi="Times New Roman" w:cs="Times New Roman"/>
      <w:sz w:val="12"/>
      <w:szCs w:val="12"/>
    </w:rPr>
  </w:style>
  <w:style w:type="paragraph" w:customStyle="1" w:styleId="Style24">
    <w:name w:val="Style24"/>
    <w:basedOn w:val="Normal"/>
    <w:uiPriority w:val="99"/>
    <w:qFormat/>
    <w:rsid w:val="007210E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210E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210E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210E4"/>
    <w:rPr>
      <w:rFonts w:ascii="Times New Roman" w:hAnsi="Times New Roman" w:cs="Times New Roman"/>
      <w:b/>
      <w:bCs/>
      <w:sz w:val="18"/>
      <w:szCs w:val="18"/>
    </w:rPr>
  </w:style>
  <w:style w:type="paragraph" w:customStyle="1" w:styleId="Style21">
    <w:name w:val="Style21"/>
    <w:basedOn w:val="Normal"/>
    <w:uiPriority w:val="99"/>
    <w:qFormat/>
    <w:rsid w:val="007210E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210E4"/>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7210E4"/>
    <w:rPr>
      <w:rFonts w:ascii="Calibri" w:hAnsi="Calibri"/>
      <w:sz w:val="20"/>
      <w:szCs w:val="20"/>
    </w:rPr>
  </w:style>
  <w:style w:type="paragraph" w:customStyle="1" w:styleId="Standard">
    <w:name w:val="Standard"/>
    <w:qFormat/>
    <w:rsid w:val="007210E4"/>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210E4"/>
    <w:rPr>
      <w:color w:val="000000"/>
      <w:sz w:val="32"/>
      <w:szCs w:val="32"/>
    </w:rPr>
  </w:style>
  <w:style w:type="paragraph" w:customStyle="1" w:styleId="Cardnon-underlined">
    <w:name w:val="Card non-underlined"/>
    <w:basedOn w:val="Normal"/>
    <w:link w:val="Cardnon-underlinedChar"/>
    <w:autoRedefine/>
    <w:uiPriority w:val="99"/>
    <w:qFormat/>
    <w:rsid w:val="007210E4"/>
    <w:rPr>
      <w:rFonts w:eastAsia="Times New Roman"/>
      <w:szCs w:val="20"/>
    </w:rPr>
  </w:style>
  <w:style w:type="character" w:customStyle="1" w:styleId="Cardnon-underlinedChar">
    <w:name w:val="Card non-underlined Char"/>
    <w:basedOn w:val="DefaultParagraphFont"/>
    <w:link w:val="Cardnon-underlined"/>
    <w:uiPriority w:val="99"/>
    <w:rsid w:val="007210E4"/>
    <w:rPr>
      <w:rFonts w:eastAsia="Times New Roman"/>
      <w:szCs w:val="20"/>
    </w:rPr>
  </w:style>
  <w:style w:type="numbering" w:customStyle="1" w:styleId="NoList1">
    <w:name w:val="No List1"/>
    <w:next w:val="NoList"/>
    <w:semiHidden/>
    <w:unhideWhenUsed/>
    <w:rsid w:val="007210E4"/>
  </w:style>
  <w:style w:type="character" w:customStyle="1" w:styleId="TitleChar2">
    <w:name w:val="Title Char2"/>
    <w:basedOn w:val="DefaultParagraphFont"/>
    <w:uiPriority w:val="10"/>
    <w:qFormat/>
    <w:locked/>
    <w:rsid w:val="007210E4"/>
    <w:rPr>
      <w:b/>
      <w:bCs/>
      <w:u w:val="single"/>
    </w:rPr>
  </w:style>
  <w:style w:type="paragraph" w:styleId="TOC3">
    <w:name w:val="toc 3"/>
    <w:basedOn w:val="Normal"/>
    <w:next w:val="Normal"/>
    <w:autoRedefine/>
    <w:rsid w:val="007210E4"/>
    <w:pPr>
      <w:ind w:left="400"/>
    </w:pPr>
    <w:rPr>
      <w:rFonts w:eastAsia="Times New Roman"/>
      <w:szCs w:val="20"/>
    </w:rPr>
  </w:style>
  <w:style w:type="paragraph" w:styleId="TOC4">
    <w:name w:val="toc 4"/>
    <w:basedOn w:val="Normal"/>
    <w:next w:val="Normal"/>
    <w:autoRedefine/>
    <w:rsid w:val="007210E4"/>
    <w:pPr>
      <w:ind w:left="600"/>
    </w:pPr>
    <w:rPr>
      <w:rFonts w:eastAsia="Times New Roman"/>
      <w:szCs w:val="20"/>
    </w:rPr>
  </w:style>
  <w:style w:type="paragraph" w:styleId="TOC5">
    <w:name w:val="toc 5"/>
    <w:basedOn w:val="Normal"/>
    <w:next w:val="Normal"/>
    <w:autoRedefine/>
    <w:rsid w:val="007210E4"/>
    <w:pPr>
      <w:ind w:left="800"/>
    </w:pPr>
    <w:rPr>
      <w:rFonts w:eastAsia="Times New Roman"/>
      <w:szCs w:val="20"/>
    </w:rPr>
  </w:style>
  <w:style w:type="paragraph" w:styleId="TOC6">
    <w:name w:val="toc 6"/>
    <w:basedOn w:val="Normal"/>
    <w:next w:val="Normal"/>
    <w:autoRedefine/>
    <w:rsid w:val="007210E4"/>
    <w:pPr>
      <w:ind w:left="1000"/>
    </w:pPr>
    <w:rPr>
      <w:rFonts w:eastAsia="Times New Roman"/>
      <w:szCs w:val="20"/>
    </w:rPr>
  </w:style>
  <w:style w:type="paragraph" w:styleId="TOC7">
    <w:name w:val="toc 7"/>
    <w:basedOn w:val="Normal"/>
    <w:next w:val="Normal"/>
    <w:autoRedefine/>
    <w:rsid w:val="007210E4"/>
    <w:pPr>
      <w:ind w:left="1200"/>
    </w:pPr>
    <w:rPr>
      <w:rFonts w:eastAsia="Times New Roman"/>
      <w:szCs w:val="20"/>
    </w:rPr>
  </w:style>
  <w:style w:type="paragraph" w:styleId="TOC8">
    <w:name w:val="toc 8"/>
    <w:basedOn w:val="Normal"/>
    <w:next w:val="Normal"/>
    <w:autoRedefine/>
    <w:rsid w:val="007210E4"/>
    <w:pPr>
      <w:ind w:left="1400"/>
    </w:pPr>
    <w:rPr>
      <w:rFonts w:eastAsia="Times New Roman"/>
      <w:szCs w:val="20"/>
    </w:rPr>
  </w:style>
  <w:style w:type="character" w:customStyle="1" w:styleId="allocatoragentsleft">
    <w:name w:val="al_locatoragentsleft"/>
    <w:basedOn w:val="DefaultParagraphFont"/>
    <w:rsid w:val="007210E4"/>
  </w:style>
  <w:style w:type="character" w:styleId="HTMLTypewriter">
    <w:name w:val="HTML Typewriter"/>
    <w:basedOn w:val="DefaultParagraphFont"/>
    <w:unhideWhenUsed/>
    <w:rsid w:val="007210E4"/>
    <w:rPr>
      <w:rFonts w:ascii="Courier New" w:eastAsia="Times New Roman" w:hAnsi="Courier New" w:cs="Courier New"/>
      <w:sz w:val="20"/>
      <w:szCs w:val="20"/>
    </w:rPr>
  </w:style>
  <w:style w:type="character" w:customStyle="1" w:styleId="caps">
    <w:name w:val="caps"/>
    <w:basedOn w:val="DefaultParagraphFont"/>
    <w:rsid w:val="007210E4"/>
  </w:style>
  <w:style w:type="character" w:customStyle="1" w:styleId="UnderlinesCharChar">
    <w:name w:val="Underlines Char Char"/>
    <w:basedOn w:val="DefaultParagraphFont"/>
    <w:rsid w:val="007210E4"/>
    <w:rPr>
      <w:rFonts w:cs="Arial"/>
      <w:b/>
      <w:bCs/>
      <w:noProof w:val="0"/>
      <w:sz w:val="22"/>
      <w:szCs w:val="26"/>
      <w:u w:val="single"/>
      <w:lang w:val="en-US" w:eastAsia="en-US" w:bidi="ar-SA"/>
    </w:rPr>
  </w:style>
  <w:style w:type="paragraph" w:customStyle="1" w:styleId="Carding">
    <w:name w:val="Carding"/>
    <w:basedOn w:val="Normal"/>
    <w:uiPriority w:val="99"/>
    <w:qFormat/>
    <w:rsid w:val="007210E4"/>
    <w:rPr>
      <w:rFonts w:eastAsia="Times New Roman"/>
      <w:sz w:val="18"/>
    </w:rPr>
  </w:style>
  <w:style w:type="character" w:customStyle="1" w:styleId="aunderline">
    <w:name w:val="aunderline"/>
    <w:basedOn w:val="DefaultParagraphFont"/>
    <w:rsid w:val="007210E4"/>
    <w:rPr>
      <w:rFonts w:ascii="Times New Roman" w:hAnsi="Times New Roman"/>
      <w:sz w:val="20"/>
      <w:szCs w:val="24"/>
      <w:u w:val="thick"/>
    </w:rPr>
  </w:style>
  <w:style w:type="character" w:customStyle="1" w:styleId="tagChar1">
    <w:name w:val="tag Char1"/>
    <w:basedOn w:val="DefaultParagraphFont"/>
    <w:rsid w:val="007210E4"/>
    <w:rPr>
      <w:b/>
      <w:noProof w:val="0"/>
      <w:sz w:val="24"/>
      <w:lang w:val="en-US" w:eastAsia="en-US" w:bidi="ar-SA"/>
    </w:rPr>
  </w:style>
  <w:style w:type="character" w:customStyle="1" w:styleId="tagChar2">
    <w:name w:val="tag Char2"/>
    <w:basedOn w:val="DefaultParagraphFont"/>
    <w:qFormat/>
    <w:rsid w:val="007210E4"/>
    <w:rPr>
      <w:b/>
      <w:noProof w:val="0"/>
      <w:sz w:val="24"/>
      <w:lang w:val="en-US" w:eastAsia="en-US" w:bidi="ar-SA"/>
    </w:rPr>
  </w:style>
  <w:style w:type="character" w:customStyle="1" w:styleId="Taggin-New">
    <w:name w:val="Taggin - New"/>
    <w:basedOn w:val="DefaultParagraphFont"/>
    <w:rsid w:val="007210E4"/>
    <w:rPr>
      <w:rFonts w:ascii="Arial Narrow" w:hAnsi="Arial Narrow"/>
      <w:b/>
      <w:sz w:val="22"/>
    </w:rPr>
  </w:style>
  <w:style w:type="character" w:customStyle="1" w:styleId="Boxing-New">
    <w:name w:val="Boxing - New"/>
    <w:basedOn w:val="DefaultParagraphFont"/>
    <w:rsid w:val="007210E4"/>
    <w:rPr>
      <w:rFonts w:ascii="Arial Narrow" w:hAnsi="Arial Narrow"/>
      <w:sz w:val="16"/>
      <w:u w:val="none"/>
      <w:bdr w:val="single" w:sz="4" w:space="0" w:color="auto"/>
    </w:rPr>
  </w:style>
  <w:style w:type="character" w:customStyle="1" w:styleId="ilad">
    <w:name w:val="il_ad"/>
    <w:rsid w:val="007210E4"/>
  </w:style>
  <w:style w:type="paragraph" w:customStyle="1" w:styleId="CardsHighlighted">
    <w:name w:val="Cards Highlighted"/>
    <w:next w:val="Normal"/>
    <w:link w:val="CardsHighlightedChar"/>
    <w:qFormat/>
    <w:rsid w:val="007210E4"/>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210E4"/>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210E4"/>
    <w:rPr>
      <w:rFonts w:ascii="Garamond" w:hAnsi="Garamond"/>
      <w:sz w:val="22"/>
      <w:szCs w:val="24"/>
      <w:u w:val="single"/>
      <w:lang w:val="en-US" w:eastAsia="en-US" w:bidi="ar-SA"/>
    </w:rPr>
  </w:style>
  <w:style w:type="paragraph" w:customStyle="1" w:styleId="Style2">
    <w:name w:val="Style2"/>
    <w:basedOn w:val="Heading4"/>
    <w:qFormat/>
    <w:rsid w:val="007210E4"/>
    <w:pPr>
      <w:spacing w:before="0"/>
    </w:pPr>
    <w:rPr>
      <w:rFonts w:eastAsia="Times New Roman" w:cs="Times New Roman"/>
      <w:iCs/>
      <w:caps/>
      <w:szCs w:val="20"/>
    </w:rPr>
  </w:style>
  <w:style w:type="character" w:customStyle="1" w:styleId="pagetitle">
    <w:name w:val="pagetitle"/>
    <w:basedOn w:val="DefaultParagraphFont"/>
    <w:rsid w:val="007210E4"/>
  </w:style>
  <w:style w:type="paragraph" w:customStyle="1" w:styleId="text">
    <w:name w:val="text"/>
    <w:basedOn w:val="Normal"/>
    <w:uiPriority w:val="99"/>
    <w:qFormat/>
    <w:rsid w:val="007210E4"/>
    <w:pPr>
      <w:spacing w:before="100" w:beforeAutospacing="1" w:after="100" w:afterAutospacing="1"/>
    </w:pPr>
    <w:rPr>
      <w:rFonts w:eastAsia="Times New Roman"/>
    </w:rPr>
  </w:style>
  <w:style w:type="character" w:customStyle="1" w:styleId="StyleUnderlineCharChar9ptBold1">
    <w:name w:val="Style Underline Char Char + 9 pt Bold1"/>
    <w:rsid w:val="007210E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210E4"/>
    <w:rPr>
      <w:rFonts w:ascii="Times New Roman" w:hAnsi="Times New Roman"/>
      <w:sz w:val="20"/>
      <w:szCs w:val="24"/>
      <w:u w:val="single"/>
      <w:lang w:val="en-US" w:eastAsia="en-US" w:bidi="ar-SA"/>
    </w:rPr>
  </w:style>
  <w:style w:type="character" w:customStyle="1" w:styleId="Style9ptBoldUnderline">
    <w:name w:val="Style 9 pt Bold Underline"/>
    <w:rsid w:val="007210E4"/>
    <w:rPr>
      <w:b/>
      <w:bCs/>
      <w:sz w:val="20"/>
      <w:u w:val="single"/>
    </w:rPr>
  </w:style>
  <w:style w:type="paragraph" w:customStyle="1" w:styleId="StyleUnderline9pt0">
    <w:name w:val="Style Underline + 9 pt"/>
    <w:link w:val="StyleUnderline9ptChar"/>
    <w:qFormat/>
    <w:rsid w:val="007210E4"/>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210E4"/>
    <w:rPr>
      <w:rFonts w:ascii="Arial" w:eastAsia="Times New Roman" w:hAnsi="Arial" w:cs="Times New Roman"/>
      <w:szCs w:val="20"/>
      <w:u w:val="single"/>
    </w:rPr>
  </w:style>
  <w:style w:type="character" w:customStyle="1" w:styleId="StyleUnderlineChar1Bold">
    <w:name w:val="Style Underline Char1 + Bold"/>
    <w:rsid w:val="007210E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210E4"/>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7210E4"/>
    <w:rPr>
      <w:rFonts w:ascii="Calibri" w:hAnsi="Calibri" w:cs="Calibri"/>
      <w:kern w:val="32"/>
      <w:szCs w:val="20"/>
      <w:u w:val="single"/>
      <w:lang w:eastAsia="ar-SA"/>
    </w:rPr>
  </w:style>
  <w:style w:type="character" w:customStyle="1" w:styleId="TagsCharCharChar">
    <w:name w:val="Tags Char Char Char"/>
    <w:basedOn w:val="DefaultParagraphFont"/>
    <w:rsid w:val="007210E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210E4"/>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210E4"/>
    <w:rPr>
      <w:color w:val="000000"/>
      <w:sz w:val="20"/>
      <w:u w:val="single"/>
    </w:rPr>
  </w:style>
  <w:style w:type="character" w:customStyle="1" w:styleId="Style11ptBlack">
    <w:name w:val="Style 11 pt Black"/>
    <w:basedOn w:val="DefaultParagraphFont"/>
    <w:rsid w:val="007210E4"/>
    <w:rPr>
      <w:color w:val="000000"/>
      <w:sz w:val="20"/>
    </w:rPr>
  </w:style>
  <w:style w:type="character" w:customStyle="1" w:styleId="StyleUnderlineCharTimesBold">
    <w:name w:val="Style Underline Char + Times Bold"/>
    <w:basedOn w:val="DefaultParagraphFont"/>
    <w:rsid w:val="007210E4"/>
    <w:rPr>
      <w:rFonts w:ascii="Times" w:hAnsi="Times"/>
      <w:b w:val="0"/>
      <w:bCs/>
      <w:sz w:val="20"/>
      <w:u w:val="single"/>
    </w:rPr>
  </w:style>
  <w:style w:type="character" w:customStyle="1" w:styleId="blubigktbiz">
    <w:name w:val="blubigktbiz"/>
    <w:rsid w:val="007210E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210E4"/>
  </w:style>
  <w:style w:type="character" w:customStyle="1" w:styleId="StyleevidencetextBorderSinglesolidlineAuto05ptLChar">
    <w:name w:val="Style evidence text + Border: : (Single solid line Auto  0.5 pt L... Char"/>
    <w:link w:val="StyleevidencetextBorderSinglesolidlineAuto05ptL"/>
    <w:rsid w:val="007210E4"/>
    <w:rPr>
      <w:color w:val="000000"/>
      <w:lang w:val="x-none" w:eastAsia="x-none"/>
    </w:rPr>
  </w:style>
  <w:style w:type="character" w:customStyle="1" w:styleId="Style4CharChar">
    <w:name w:val="Style4 Char Char"/>
    <w:basedOn w:val="DefaultParagraphFont"/>
    <w:rsid w:val="007210E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210E4"/>
    <w:rPr>
      <w:rFonts w:ascii="Times New Roman" w:hAnsi="Times New Roman" w:cs="Times New Roman"/>
      <w:sz w:val="16"/>
      <w:szCs w:val="16"/>
    </w:rPr>
  </w:style>
  <w:style w:type="character" w:customStyle="1" w:styleId="StyleEmphasisArial12ptBold">
    <w:name w:val="Style Emphasis + Arial 12 pt Bold"/>
    <w:rsid w:val="007210E4"/>
    <w:rPr>
      <w:rFonts w:ascii="Arial" w:hAnsi="Arial"/>
      <w:b/>
      <w:bCs/>
      <w:i/>
      <w:iCs/>
      <w:sz w:val="24"/>
    </w:rPr>
  </w:style>
  <w:style w:type="character" w:customStyle="1" w:styleId="super">
    <w:name w:val="super"/>
    <w:rsid w:val="007210E4"/>
  </w:style>
  <w:style w:type="character" w:customStyle="1" w:styleId="text30">
    <w:name w:val="text30"/>
    <w:rsid w:val="007210E4"/>
  </w:style>
  <w:style w:type="character" w:customStyle="1" w:styleId="uppercase">
    <w:name w:val="uppercase"/>
    <w:rsid w:val="007210E4"/>
  </w:style>
  <w:style w:type="character" w:customStyle="1" w:styleId="bodytext0">
    <w:name w:val="bodytext"/>
    <w:rsid w:val="007210E4"/>
  </w:style>
  <w:style w:type="character" w:customStyle="1" w:styleId="entry-title">
    <w:name w:val="entry-title"/>
    <w:rsid w:val="007210E4"/>
  </w:style>
  <w:style w:type="character" w:customStyle="1" w:styleId="BodyTextIndentChar1">
    <w:name w:val="Body Text Indent Char1"/>
    <w:basedOn w:val="DefaultParagraphFont"/>
    <w:uiPriority w:val="99"/>
    <w:semiHidden/>
    <w:rsid w:val="007210E4"/>
    <w:rPr>
      <w:rFonts w:ascii="Times New Roman" w:hAnsi="Times New Roman" w:cs="Times New Roman"/>
      <w:sz w:val="20"/>
    </w:rPr>
  </w:style>
  <w:style w:type="character" w:customStyle="1" w:styleId="Style6pt">
    <w:name w:val="Style 6 pt"/>
    <w:basedOn w:val="DefaultParagraphFont"/>
    <w:qFormat/>
    <w:rsid w:val="007210E4"/>
    <w:rPr>
      <w:sz w:val="12"/>
    </w:rPr>
  </w:style>
  <w:style w:type="character" w:customStyle="1" w:styleId="CiteCharCharCharCharCharChar">
    <w:name w:val="Cite Char Char Char Char Char Char"/>
    <w:basedOn w:val="DefaultParagraphFont"/>
    <w:rsid w:val="007210E4"/>
    <w:rPr>
      <w:b/>
      <w:noProof w:val="0"/>
      <w:sz w:val="22"/>
      <w:szCs w:val="24"/>
      <w:u w:val="single"/>
      <w:lang w:val="en-US" w:eastAsia="en-US" w:bidi="ar-SA"/>
    </w:rPr>
  </w:style>
  <w:style w:type="character" w:customStyle="1" w:styleId="mainbody1">
    <w:name w:val="mainbody1"/>
    <w:basedOn w:val="DefaultParagraphFont"/>
    <w:rsid w:val="007210E4"/>
    <w:rPr>
      <w:rFonts w:ascii="Verdana" w:hAnsi="Verdana" w:hint="default"/>
      <w:color w:val="000000"/>
      <w:sz w:val="22"/>
      <w:szCs w:val="22"/>
    </w:rPr>
  </w:style>
  <w:style w:type="character" w:customStyle="1" w:styleId="ssl4">
    <w:name w:val="ss_l4"/>
    <w:basedOn w:val="DefaultParagraphFont"/>
    <w:rsid w:val="007210E4"/>
  </w:style>
  <w:style w:type="paragraph" w:customStyle="1" w:styleId="StyleNormalWeb11ptUnderline">
    <w:name w:val="Style Normal (Web) + 11 pt Underline"/>
    <w:basedOn w:val="NormalWeb"/>
    <w:link w:val="StyleNormalWeb11ptUnderlineChar"/>
    <w:qFormat/>
    <w:rsid w:val="007210E4"/>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210E4"/>
    <w:rPr>
      <w:rFonts w:eastAsia="Calibri"/>
      <w:u w:val="single"/>
    </w:rPr>
  </w:style>
  <w:style w:type="character" w:customStyle="1" w:styleId="cit-first-element">
    <w:name w:val="cit-first-element"/>
    <w:basedOn w:val="DefaultParagraphFont"/>
    <w:rsid w:val="007210E4"/>
  </w:style>
  <w:style w:type="character" w:customStyle="1" w:styleId="title1">
    <w:name w:val="title1"/>
    <w:basedOn w:val="DefaultParagraphFont"/>
    <w:rsid w:val="007210E4"/>
  </w:style>
  <w:style w:type="character" w:customStyle="1" w:styleId="StyleThickunderline1">
    <w:name w:val="Style Thick underline1"/>
    <w:basedOn w:val="DefaultParagraphFont"/>
    <w:rsid w:val="007210E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210E4"/>
    <w:rPr>
      <w:rFonts w:ascii="Georgia" w:hAnsi="Georgia"/>
    </w:rPr>
  </w:style>
  <w:style w:type="character" w:customStyle="1" w:styleId="FooterChar1">
    <w:name w:val="Footer Char1"/>
    <w:basedOn w:val="DefaultParagraphFont"/>
    <w:uiPriority w:val="99"/>
    <w:semiHidden/>
    <w:rsid w:val="007210E4"/>
    <w:rPr>
      <w:rFonts w:ascii="Georgia" w:hAnsi="Georgia"/>
    </w:rPr>
  </w:style>
  <w:style w:type="character" w:customStyle="1" w:styleId="AnalyticChar">
    <w:name w:val="Analytic Char"/>
    <w:basedOn w:val="DefaultParagraphFont"/>
    <w:link w:val="Analytic"/>
    <w:rsid w:val="007210E4"/>
    <w:rPr>
      <w:b/>
      <w:sz w:val="24"/>
    </w:rPr>
  </w:style>
  <w:style w:type="character" w:customStyle="1" w:styleId="UnderlineBold0">
    <w:name w:val="Underline Bold"/>
    <w:uiPriority w:val="6"/>
    <w:qFormat/>
    <w:rsid w:val="007210E4"/>
    <w:rPr>
      <w:b/>
      <w:sz w:val="20"/>
      <w:u w:val="single"/>
    </w:rPr>
  </w:style>
  <w:style w:type="paragraph" w:customStyle="1" w:styleId="Underline20">
    <w:name w:val="Underline2"/>
    <w:basedOn w:val="Normal"/>
    <w:link w:val="Underline2Char"/>
    <w:autoRedefine/>
    <w:uiPriority w:val="4"/>
    <w:qFormat/>
    <w:rsid w:val="007210E4"/>
    <w:rPr>
      <w:b/>
      <w:u w:val="single"/>
    </w:rPr>
  </w:style>
  <w:style w:type="character" w:customStyle="1" w:styleId="Underline2Char">
    <w:name w:val="Underline2 Char"/>
    <w:basedOn w:val="DefaultParagraphFont"/>
    <w:link w:val="Underline20"/>
    <w:uiPriority w:val="4"/>
    <w:rsid w:val="007210E4"/>
    <w:rPr>
      <w:b/>
      <w:u w:val="single"/>
    </w:rPr>
  </w:style>
  <w:style w:type="character" w:customStyle="1" w:styleId="NormalTextChar">
    <w:name w:val="Normal Text Char"/>
    <w:link w:val="NormalText"/>
    <w:rsid w:val="007210E4"/>
    <w:rPr>
      <w:rFonts w:eastAsia="Times New Roman"/>
      <w:szCs w:val="26"/>
    </w:rPr>
  </w:style>
  <w:style w:type="paragraph" w:customStyle="1" w:styleId="TableParagraph">
    <w:name w:val="Table Paragraph"/>
    <w:basedOn w:val="Normal"/>
    <w:uiPriority w:val="1"/>
    <w:qFormat/>
    <w:rsid w:val="007210E4"/>
    <w:pPr>
      <w:widowControl w:val="0"/>
    </w:pPr>
  </w:style>
  <w:style w:type="character" w:customStyle="1" w:styleId="UnderlineChar0">
    <w:name w:val="UnderlineChar"/>
    <w:rsid w:val="007210E4"/>
    <w:rPr>
      <w:sz w:val="24"/>
      <w:u w:val="single"/>
      <w:shd w:val="clear" w:color="auto" w:fill="auto"/>
    </w:rPr>
  </w:style>
  <w:style w:type="character" w:customStyle="1" w:styleId="foreground">
    <w:name w:val="foreground"/>
    <w:basedOn w:val="DefaultParagraphFont"/>
    <w:rsid w:val="007210E4"/>
  </w:style>
  <w:style w:type="paragraph" w:customStyle="1" w:styleId="StyleCircled11pt">
    <w:name w:val="Style Circled + 11 pt"/>
    <w:basedOn w:val="Normal"/>
    <w:link w:val="StyleCircled11ptChar"/>
    <w:qFormat/>
    <w:rsid w:val="007210E4"/>
    <w:rPr>
      <w:rFonts w:eastAsia="Times New Roman"/>
      <w:b/>
      <w:bCs/>
      <w:sz w:val="20"/>
      <w:u w:val="single"/>
    </w:rPr>
  </w:style>
  <w:style w:type="character" w:customStyle="1" w:styleId="StyleCircled11ptChar">
    <w:name w:val="Style Circled + 11 pt Char"/>
    <w:link w:val="StyleCircled11pt"/>
    <w:rsid w:val="007210E4"/>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7210E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210E4"/>
    <w:rPr>
      <w:rFonts w:ascii="Times" w:eastAsia="Times New Roman" w:hAnsi="Times"/>
      <w:sz w:val="20"/>
      <w:szCs w:val="28"/>
      <w:u w:val="single"/>
    </w:rPr>
  </w:style>
  <w:style w:type="paragraph" w:customStyle="1" w:styleId="cite20">
    <w:name w:val="cite2"/>
    <w:basedOn w:val="Normal"/>
    <w:uiPriority w:val="99"/>
    <w:qFormat/>
    <w:rsid w:val="007210E4"/>
    <w:rPr>
      <w:rFonts w:eastAsia="Times New Roman"/>
      <w:color w:val="000000"/>
      <w:sz w:val="20"/>
      <w:szCs w:val="20"/>
    </w:rPr>
  </w:style>
  <w:style w:type="character" w:customStyle="1" w:styleId="postby">
    <w:name w:val="post_by"/>
    <w:basedOn w:val="DefaultParagraphFont"/>
    <w:rsid w:val="007210E4"/>
  </w:style>
  <w:style w:type="character" w:customStyle="1" w:styleId="Style11ptBorderSinglesolidlineAuto05ptLinewidth">
    <w:name w:val="Style 11 pt Border: : (Single solid line Auto  0.5 pt Line width)"/>
    <w:rsid w:val="007210E4"/>
    <w:rPr>
      <w:sz w:val="20"/>
      <w:bdr w:val="single" w:sz="4" w:space="0" w:color="auto" w:frame="1"/>
    </w:rPr>
  </w:style>
  <w:style w:type="character" w:customStyle="1" w:styleId="StyleUnderlineChar9ptBorderSinglesolidlineAuto0">
    <w:name w:val="Style Underline Char + 9 pt Border: : (Single solid line Auto  0..."/>
    <w:rsid w:val="007210E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210E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210E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210E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210E4"/>
    <w:rPr>
      <w:sz w:val="20"/>
      <w:szCs w:val="24"/>
      <w:u w:val="single"/>
      <w:bdr w:val="single" w:sz="4" w:space="0" w:color="auto"/>
      <w:lang w:val="en-US" w:eastAsia="en-US" w:bidi="ar-SA"/>
    </w:rPr>
  </w:style>
  <w:style w:type="character" w:customStyle="1" w:styleId="StyleLatinGaramondUnderline">
    <w:name w:val="Style (Latin) Garamond Underline"/>
    <w:rsid w:val="007210E4"/>
    <w:rPr>
      <w:rFonts w:ascii="Times New Roman" w:hAnsi="Times New Roman"/>
      <w:sz w:val="20"/>
      <w:u w:val="single"/>
    </w:rPr>
  </w:style>
  <w:style w:type="character" w:customStyle="1" w:styleId="StyleLatinGaramond">
    <w:name w:val="Style (Latin) Garamond"/>
    <w:rsid w:val="007210E4"/>
    <w:rPr>
      <w:rFonts w:ascii="Times New Roman" w:hAnsi="Times New Roman"/>
      <w:sz w:val="20"/>
    </w:rPr>
  </w:style>
  <w:style w:type="character" w:customStyle="1" w:styleId="styletimesnewroman12ptbold0">
    <w:name w:val="styletimesnewroman12ptbold"/>
    <w:basedOn w:val="DefaultParagraphFont"/>
    <w:rsid w:val="007210E4"/>
  </w:style>
  <w:style w:type="character" w:customStyle="1" w:styleId="CharCharCharCharChar">
    <w:name w:val="Char Char Char Char Char"/>
    <w:aliases w:val="Char Char Char Char,Char Char Char Char Char Char Char1,Heading 2 Char1 Char Char Char Char Char Char"/>
    <w:basedOn w:val="DefaultParagraphFont"/>
    <w:rsid w:val="007210E4"/>
    <w:rPr>
      <w:rFonts w:cs="Arial"/>
      <w:b/>
      <w:bCs/>
      <w:iCs/>
      <w:sz w:val="24"/>
      <w:szCs w:val="28"/>
      <w:lang w:val="en-US" w:eastAsia="en-US" w:bidi="ar-SA"/>
    </w:rPr>
  </w:style>
  <w:style w:type="character" w:customStyle="1" w:styleId="mainheading">
    <w:name w:val="mainheading"/>
    <w:basedOn w:val="DefaultParagraphFont"/>
    <w:rsid w:val="007210E4"/>
  </w:style>
  <w:style w:type="paragraph" w:customStyle="1" w:styleId="BoldandUnderlineChar2CharChar">
    <w:name w:val="Bold and Underline Char2 Char Char"/>
    <w:basedOn w:val="Normal"/>
    <w:link w:val="BoldandUnderlineChar2CharCharChar"/>
    <w:qFormat/>
    <w:rsid w:val="007210E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210E4"/>
    <w:rPr>
      <w:rFonts w:eastAsia="Times New Roman"/>
      <w:b/>
      <w:u w:val="single"/>
    </w:rPr>
  </w:style>
  <w:style w:type="character" w:customStyle="1" w:styleId="StyleUnderlineChar9ptChar">
    <w:name w:val="Style Underline Char + 9 pt Char"/>
    <w:basedOn w:val="UnderlineCharChar"/>
    <w:rsid w:val="007210E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210E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210E4"/>
    <w:rPr>
      <w:sz w:val="16"/>
    </w:rPr>
  </w:style>
  <w:style w:type="paragraph" w:customStyle="1" w:styleId="Reduce8pt">
    <w:name w:val="Reduce 8pt"/>
    <w:basedOn w:val="Normal"/>
    <w:link w:val="Reduce8ptCharChar"/>
    <w:qFormat/>
    <w:rsid w:val="007210E4"/>
    <w:pPr>
      <w:autoSpaceDE w:val="0"/>
      <w:autoSpaceDN w:val="0"/>
      <w:adjustRightInd w:val="0"/>
      <w:jc w:val="both"/>
    </w:pPr>
    <w:rPr>
      <w:sz w:val="16"/>
    </w:rPr>
  </w:style>
  <w:style w:type="paragraph" w:styleId="List">
    <w:name w:val="List"/>
    <w:basedOn w:val="Normal"/>
    <w:uiPriority w:val="99"/>
    <w:unhideWhenUsed/>
    <w:rsid w:val="007210E4"/>
    <w:pPr>
      <w:contextualSpacing/>
    </w:pPr>
    <w:rPr>
      <w:rFonts w:eastAsia="Calibri"/>
    </w:rPr>
  </w:style>
  <w:style w:type="character" w:customStyle="1" w:styleId="CardIndentedChar">
    <w:name w:val="Card (Indented) Char"/>
    <w:link w:val="CardIndented"/>
    <w:locked/>
    <w:rsid w:val="007210E4"/>
  </w:style>
  <w:style w:type="character" w:customStyle="1" w:styleId="citenon-boldChar">
    <w:name w:val="cite non-bold Char"/>
    <w:basedOn w:val="DefaultParagraphFont"/>
    <w:link w:val="citenon-bold"/>
    <w:locked/>
    <w:rsid w:val="007210E4"/>
    <w:rPr>
      <w:rFonts w:ascii="Garamond" w:eastAsia="Times New Roman" w:hAnsi="Garamond"/>
      <w:szCs w:val="20"/>
    </w:rPr>
  </w:style>
  <w:style w:type="character" w:customStyle="1" w:styleId="boldciteChar4">
    <w:name w:val="bold cite Char4"/>
    <w:link w:val="boldcite"/>
    <w:locked/>
    <w:rsid w:val="007210E4"/>
    <w:rPr>
      <w:rFonts w:eastAsia="Times New Roman" w:cs="Times New Roman"/>
      <w:b/>
      <w:color w:val="000000"/>
      <w:sz w:val="20"/>
      <w:u w:val="thick" w:color="000000"/>
    </w:rPr>
  </w:style>
  <w:style w:type="paragraph" w:customStyle="1" w:styleId="boldcite">
    <w:name w:val="bold cite"/>
    <w:basedOn w:val="Normal"/>
    <w:link w:val="boldciteChar4"/>
    <w:qFormat/>
    <w:rsid w:val="007210E4"/>
    <w:rPr>
      <w:rFonts w:eastAsia="Times New Roman" w:cs="Times New Roman"/>
      <w:b/>
      <w:color w:val="000000"/>
      <w:sz w:val="20"/>
      <w:u w:val="thick" w:color="000000"/>
    </w:rPr>
  </w:style>
  <w:style w:type="paragraph" w:customStyle="1" w:styleId="Style7">
    <w:name w:val="Style7"/>
    <w:basedOn w:val="Normal"/>
    <w:uiPriority w:val="99"/>
    <w:qFormat/>
    <w:rsid w:val="007210E4"/>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210E4"/>
    <w:rPr>
      <w:rFonts w:eastAsia="Calibri"/>
      <w:b/>
    </w:rPr>
  </w:style>
  <w:style w:type="character" w:customStyle="1" w:styleId="HeadingsBaseChar">
    <w:name w:val="Headings Base Char"/>
    <w:basedOn w:val="DefaultParagraphFont"/>
    <w:link w:val="HeadingsBase"/>
    <w:locked/>
    <w:rsid w:val="007210E4"/>
    <w:rPr>
      <w:rFonts w:ascii="Times New Roman" w:hAnsi="Times New Roman" w:cs="Times New Roman"/>
      <w:b/>
      <w:sz w:val="32"/>
    </w:rPr>
  </w:style>
  <w:style w:type="paragraph" w:customStyle="1" w:styleId="HeadingsBase">
    <w:name w:val="Headings Base"/>
    <w:basedOn w:val="Normal"/>
    <w:link w:val="HeadingsBaseChar"/>
    <w:qFormat/>
    <w:rsid w:val="007210E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210E4"/>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210E4"/>
    <w:pPr>
      <w:spacing w:line="480" w:lineRule="auto"/>
      <w:ind w:firstLine="720"/>
    </w:pPr>
    <w:rPr>
      <w:rFonts w:eastAsia="Calibri"/>
    </w:rPr>
  </w:style>
  <w:style w:type="paragraph" w:customStyle="1" w:styleId="SchoolBlockQuote">
    <w:name w:val="School Block Quote"/>
    <w:basedOn w:val="SchoolPaper"/>
    <w:qFormat/>
    <w:rsid w:val="007210E4"/>
  </w:style>
  <w:style w:type="paragraph" w:customStyle="1" w:styleId="SchoolWorksCited">
    <w:name w:val="School Works Cited"/>
    <w:basedOn w:val="SchoolPaper"/>
    <w:qFormat/>
    <w:rsid w:val="007210E4"/>
  </w:style>
  <w:style w:type="paragraph" w:customStyle="1" w:styleId="BlockQuote">
    <w:name w:val="Block Quote"/>
    <w:basedOn w:val="Normal"/>
    <w:qFormat/>
    <w:rsid w:val="007210E4"/>
    <w:pPr>
      <w:ind w:left="720" w:right="720"/>
    </w:pPr>
    <w:rPr>
      <w:rFonts w:eastAsia="Calibri"/>
    </w:rPr>
  </w:style>
  <w:style w:type="paragraph" w:customStyle="1" w:styleId="PaperBody">
    <w:name w:val="Paper Body"/>
    <w:basedOn w:val="Normal"/>
    <w:qFormat/>
    <w:rsid w:val="007210E4"/>
    <w:pPr>
      <w:spacing w:line="480" w:lineRule="auto"/>
      <w:ind w:firstLine="720"/>
    </w:pPr>
    <w:rPr>
      <w:rFonts w:eastAsia="Calibri"/>
    </w:rPr>
  </w:style>
  <w:style w:type="paragraph" w:customStyle="1" w:styleId="PaperCitation">
    <w:name w:val="Paper Citation"/>
    <w:basedOn w:val="Normal"/>
    <w:qFormat/>
    <w:rsid w:val="007210E4"/>
    <w:pPr>
      <w:spacing w:line="480" w:lineRule="auto"/>
      <w:ind w:left="720" w:hanging="720"/>
    </w:pPr>
    <w:rPr>
      <w:rFonts w:eastAsia="Calibri"/>
    </w:rPr>
  </w:style>
  <w:style w:type="character" w:customStyle="1" w:styleId="hatChar">
    <w:name w:val="hat Char"/>
    <w:basedOn w:val="DefaultParagraphFont"/>
    <w:link w:val="hat"/>
    <w:locked/>
    <w:rsid w:val="007210E4"/>
    <w:rPr>
      <w:rFonts w:eastAsia="Times New Roman"/>
      <w:b/>
      <w:bCs/>
      <w:sz w:val="32"/>
      <w:u w:val="single"/>
      <w:lang w:bidi="en-US"/>
    </w:rPr>
  </w:style>
  <w:style w:type="paragraph" w:customStyle="1" w:styleId="WW-Default">
    <w:name w:val="WW-Default"/>
    <w:qFormat/>
    <w:rsid w:val="007210E4"/>
    <w:pPr>
      <w:suppressAutoHyphens/>
    </w:pPr>
    <w:rPr>
      <w:rFonts w:ascii="Georgia" w:eastAsia="Calibri" w:hAnsi="Georgia" w:cs="Calibri"/>
      <w:lang w:eastAsia="ar-SA"/>
    </w:rPr>
  </w:style>
  <w:style w:type="paragraph" w:customStyle="1" w:styleId="B-TagCite">
    <w:name w:val="B-TagCite"/>
    <w:qFormat/>
    <w:rsid w:val="007210E4"/>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7210E4"/>
    <w:rPr>
      <w:rFonts w:ascii="Times New Roman" w:hAnsi="Times New Roman" w:cs="Times New Roman"/>
      <w:b/>
      <w:sz w:val="20"/>
    </w:rPr>
  </w:style>
  <w:style w:type="paragraph" w:customStyle="1" w:styleId="MicroText">
    <w:name w:val="MicroText"/>
    <w:basedOn w:val="Normal"/>
    <w:next w:val="Normal"/>
    <w:link w:val="MicroTextChar"/>
    <w:qFormat/>
    <w:rsid w:val="007210E4"/>
    <w:rPr>
      <w:rFonts w:ascii="Arial Narrow" w:hAnsi="Arial Narrow"/>
      <w:sz w:val="12"/>
    </w:rPr>
  </w:style>
  <w:style w:type="character" w:customStyle="1" w:styleId="Footnote2Char">
    <w:name w:val="Footnote2 Char"/>
    <w:link w:val="Footnote2"/>
    <w:locked/>
    <w:rsid w:val="007210E4"/>
  </w:style>
  <w:style w:type="paragraph" w:customStyle="1" w:styleId="Footnote2">
    <w:name w:val="Footnote2"/>
    <w:basedOn w:val="Normal"/>
    <w:next w:val="Normal"/>
    <w:link w:val="Footnote2Char"/>
    <w:autoRedefine/>
    <w:qFormat/>
    <w:rsid w:val="007210E4"/>
    <w:pPr>
      <w:spacing w:after="120" w:line="480" w:lineRule="auto"/>
    </w:pPr>
  </w:style>
  <w:style w:type="paragraph" w:customStyle="1" w:styleId="indent">
    <w:name w:val="indent"/>
    <w:basedOn w:val="Normal"/>
    <w:qFormat/>
    <w:rsid w:val="007210E4"/>
    <w:pPr>
      <w:spacing w:before="100" w:beforeAutospacing="1" w:after="100" w:afterAutospacing="1"/>
    </w:pPr>
    <w:rPr>
      <w:rFonts w:eastAsia="Times New Roman"/>
    </w:rPr>
  </w:style>
  <w:style w:type="paragraph" w:customStyle="1" w:styleId="PageHeaderLine1">
    <w:name w:val="PageHeaderLine1"/>
    <w:basedOn w:val="Normal"/>
    <w:qFormat/>
    <w:rsid w:val="007210E4"/>
    <w:pPr>
      <w:tabs>
        <w:tab w:val="right" w:pos="10800"/>
      </w:tabs>
    </w:pPr>
    <w:rPr>
      <w:rFonts w:eastAsia="Calibri"/>
      <w:b/>
    </w:rPr>
  </w:style>
  <w:style w:type="paragraph" w:customStyle="1" w:styleId="PageHeaderLine2">
    <w:name w:val="PageHeaderLine2"/>
    <w:basedOn w:val="Normal"/>
    <w:next w:val="Normal"/>
    <w:link w:val="PageHeaderLine2Char"/>
    <w:qFormat/>
    <w:rsid w:val="007210E4"/>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210E4"/>
    <w:rPr>
      <w:rFonts w:ascii="Times New Roman" w:hAnsi="Times New Roman" w:cs="Times New Roman"/>
      <w:sz w:val="20"/>
    </w:rPr>
  </w:style>
  <w:style w:type="paragraph" w:customStyle="1" w:styleId="CardText1">
    <w:name w:val="CardText"/>
    <w:basedOn w:val="Normal"/>
    <w:link w:val="CardTextChar3"/>
    <w:qFormat/>
    <w:rsid w:val="007210E4"/>
    <w:pPr>
      <w:ind w:left="288"/>
    </w:pPr>
    <w:rPr>
      <w:rFonts w:ascii="Times New Roman" w:hAnsi="Times New Roman" w:cs="Times New Roman"/>
      <w:sz w:val="20"/>
    </w:rPr>
  </w:style>
  <w:style w:type="character" w:customStyle="1" w:styleId="stylestylebold12pt">
    <w:name w:val="stylestylebold12pt"/>
    <w:basedOn w:val="DefaultParagraphFont"/>
    <w:rsid w:val="007210E4"/>
  </w:style>
  <w:style w:type="character" w:customStyle="1" w:styleId="styleboldunderline">
    <w:name w:val="styleboldunderline"/>
    <w:basedOn w:val="DefaultParagraphFont"/>
    <w:rsid w:val="007210E4"/>
  </w:style>
  <w:style w:type="character" w:customStyle="1" w:styleId="box">
    <w:name w:val="box"/>
    <w:basedOn w:val="DefaultParagraphFont"/>
    <w:rsid w:val="007210E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210E4"/>
    <w:rPr>
      <w:rFonts w:ascii="Arial Narrow" w:hAnsi="Arial Narrow" w:cs="Arial Narrow" w:hint="default"/>
      <w:sz w:val="18"/>
      <w:szCs w:val="18"/>
    </w:rPr>
  </w:style>
  <w:style w:type="character" w:customStyle="1" w:styleId="FontStyle14">
    <w:name w:val="Font Style14"/>
    <w:basedOn w:val="DefaultParagraphFont"/>
    <w:uiPriority w:val="99"/>
    <w:rsid w:val="007210E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210E4"/>
    <w:rPr>
      <w:rFonts w:ascii="Arial Narrow" w:hAnsi="Arial Narrow" w:cs="Arial Narrow" w:hint="default"/>
      <w:b/>
      <w:bCs/>
      <w:sz w:val="10"/>
      <w:szCs w:val="10"/>
    </w:rPr>
  </w:style>
  <w:style w:type="character" w:customStyle="1" w:styleId="CardTagandCiteChar">
    <w:name w:val="Card Tag and Cite Char"/>
    <w:basedOn w:val="DefaultParagraphFont"/>
    <w:rsid w:val="007210E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210E4"/>
    <w:rPr>
      <w:rFonts w:ascii="Arial Narrow" w:hAnsi="Arial Narrow"/>
      <w:b/>
      <w:color w:val="000000"/>
      <w:sz w:val="22"/>
      <w:szCs w:val="22"/>
      <w:u w:val="single"/>
    </w:rPr>
  </w:style>
  <w:style w:type="character" w:customStyle="1" w:styleId="SmallText0">
    <w:name w:val="SmallText"/>
    <w:rsid w:val="007210E4"/>
    <w:rPr>
      <w:color w:val="000000"/>
    </w:rPr>
  </w:style>
  <w:style w:type="character" w:customStyle="1" w:styleId="CitesChar1">
    <w:name w:val="Cites Char1"/>
    <w:basedOn w:val="DefaultParagraphFont"/>
    <w:rsid w:val="007210E4"/>
    <w:rPr>
      <w:b/>
      <w:bCs w:val="0"/>
      <w:szCs w:val="24"/>
      <w:u w:val="single"/>
      <w:lang w:val="en-US" w:eastAsia="en-US" w:bidi="ar-SA"/>
    </w:rPr>
  </w:style>
  <w:style w:type="character" w:customStyle="1" w:styleId="CardUnderlinedChar">
    <w:name w:val="Card Underlined Char"/>
    <w:basedOn w:val="DefaultParagraphFont"/>
    <w:rsid w:val="007210E4"/>
    <w:rPr>
      <w:rFonts w:ascii="Arial Narrow" w:hAnsi="Arial Narrow" w:hint="default"/>
      <w:sz w:val="22"/>
      <w:szCs w:val="24"/>
      <w:u w:val="single"/>
      <w:lang w:val="en-US" w:eastAsia="en-US" w:bidi="ar-SA"/>
    </w:rPr>
  </w:style>
  <w:style w:type="character" w:customStyle="1" w:styleId="underline3">
    <w:name w:val="underline3"/>
    <w:basedOn w:val="underline2"/>
    <w:rsid w:val="007210E4"/>
    <w:rPr>
      <w:rFonts w:ascii="Arial" w:hAnsi="Arial"/>
      <w:sz w:val="18"/>
      <w:u w:val="single"/>
      <w:bdr w:val="none" w:sz="0" w:space="0" w:color="auto" w:frame="1"/>
      <w:shd w:val="clear" w:color="auto" w:fill="FFFF00"/>
    </w:rPr>
  </w:style>
  <w:style w:type="character" w:customStyle="1" w:styleId="menu">
    <w:name w:val="menu"/>
    <w:basedOn w:val="DefaultParagraphFont"/>
    <w:rsid w:val="007210E4"/>
  </w:style>
  <w:style w:type="character" w:customStyle="1" w:styleId="itxtrst">
    <w:name w:val="itxtrst"/>
    <w:rsid w:val="007210E4"/>
  </w:style>
  <w:style w:type="character" w:customStyle="1" w:styleId="A-Underlining">
    <w:name w:val="A-Underlining"/>
    <w:basedOn w:val="DefaultParagraphFont"/>
    <w:rsid w:val="007210E4"/>
    <w:rPr>
      <w:rFonts w:ascii="Garamond" w:hAnsi="Garamond" w:hint="default"/>
      <w:color w:val="auto"/>
      <w:sz w:val="24"/>
      <w:u w:val="single"/>
    </w:rPr>
  </w:style>
  <w:style w:type="character" w:customStyle="1" w:styleId="StyleUnderlineBold0">
    <w:name w:val="Style Underline + Bold"/>
    <w:rsid w:val="007210E4"/>
    <w:rPr>
      <w:b/>
      <w:bCs/>
      <w:u w:val="single"/>
    </w:rPr>
  </w:style>
  <w:style w:type="character" w:customStyle="1" w:styleId="Underline-Highlighted">
    <w:name w:val="Underline-Highlighted"/>
    <w:uiPriority w:val="1"/>
    <w:qFormat/>
    <w:rsid w:val="007210E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210E4"/>
  </w:style>
  <w:style w:type="character" w:customStyle="1" w:styleId="newsmain">
    <w:name w:val="news_main"/>
    <w:basedOn w:val="DefaultParagraphFont"/>
    <w:rsid w:val="007210E4"/>
  </w:style>
  <w:style w:type="character" w:customStyle="1" w:styleId="vitstoryheadline">
    <w:name w:val="vitstoryheadline"/>
    <w:rsid w:val="007210E4"/>
  </w:style>
  <w:style w:type="character" w:customStyle="1" w:styleId="AuthorDate0">
    <w:name w:val="Author Date"/>
    <w:rsid w:val="007210E4"/>
    <w:rPr>
      <w:b/>
      <w:bCs w:val="0"/>
      <w:sz w:val="24"/>
      <w:u w:val="thick"/>
    </w:rPr>
  </w:style>
  <w:style w:type="character" w:customStyle="1" w:styleId="red">
    <w:name w:val="red"/>
    <w:basedOn w:val="DefaultParagraphFont"/>
    <w:rsid w:val="007210E4"/>
  </w:style>
  <w:style w:type="character" w:customStyle="1" w:styleId="at">
    <w:name w:val="at"/>
    <w:rsid w:val="007210E4"/>
  </w:style>
  <w:style w:type="character" w:customStyle="1" w:styleId="org">
    <w:name w:val="org"/>
    <w:rsid w:val="007210E4"/>
  </w:style>
  <w:style w:type="character" w:customStyle="1" w:styleId="pnumber">
    <w:name w:val="pnumber"/>
    <w:rsid w:val="007210E4"/>
  </w:style>
  <w:style w:type="character" w:customStyle="1" w:styleId="ital">
    <w:name w:val="ital"/>
    <w:rsid w:val="007210E4"/>
  </w:style>
  <w:style w:type="character" w:customStyle="1" w:styleId="orgdiv">
    <w:name w:val="orgdiv"/>
    <w:rsid w:val="007210E4"/>
  </w:style>
  <w:style w:type="character" w:customStyle="1" w:styleId="orgname">
    <w:name w:val="orgname"/>
    <w:rsid w:val="007210E4"/>
  </w:style>
  <w:style w:type="character" w:customStyle="1" w:styleId="city">
    <w:name w:val="city"/>
    <w:rsid w:val="007210E4"/>
  </w:style>
  <w:style w:type="character" w:customStyle="1" w:styleId="state">
    <w:name w:val="state"/>
    <w:rsid w:val="007210E4"/>
  </w:style>
  <w:style w:type="character" w:customStyle="1" w:styleId="country">
    <w:name w:val="country"/>
    <w:rsid w:val="007210E4"/>
  </w:style>
  <w:style w:type="character" w:customStyle="1" w:styleId="articletitle">
    <w:name w:val="articletitle"/>
    <w:rsid w:val="007210E4"/>
    <w:rPr>
      <w:rFonts w:ascii="Times New Roman" w:hAnsi="Times New Roman" w:cs="Times New Roman" w:hint="default"/>
    </w:rPr>
  </w:style>
  <w:style w:type="character" w:customStyle="1" w:styleId="6pointChar">
    <w:name w:val="6 point Char"/>
    <w:rsid w:val="007210E4"/>
    <w:rPr>
      <w:rFonts w:ascii="Times New Roman" w:hAnsi="Times New Roman" w:cs="Times New Roman" w:hint="default"/>
      <w:sz w:val="12"/>
      <w:lang w:val="en-US" w:eastAsia="en-US"/>
    </w:rPr>
  </w:style>
  <w:style w:type="character" w:customStyle="1" w:styleId="StyleThickunderline">
    <w:name w:val="Style Thick underline"/>
    <w:qFormat/>
    <w:rsid w:val="007210E4"/>
    <w:rPr>
      <w:u w:val="thick"/>
    </w:rPr>
  </w:style>
  <w:style w:type="character" w:customStyle="1" w:styleId="Box0">
    <w:name w:val="Box!"/>
    <w:rsid w:val="007210E4"/>
    <w:rPr>
      <w:rFonts w:ascii="Garamond" w:hAnsi="Garamond" w:hint="default"/>
      <w:sz w:val="24"/>
      <w:u w:val="single"/>
      <w:bdr w:val="single" w:sz="4" w:space="0" w:color="auto" w:frame="1"/>
    </w:rPr>
  </w:style>
  <w:style w:type="character" w:customStyle="1" w:styleId="citechar">
    <w:name w:val="citechar"/>
    <w:basedOn w:val="DefaultParagraphFont"/>
    <w:rsid w:val="007210E4"/>
  </w:style>
  <w:style w:type="character" w:customStyle="1" w:styleId="underlinechar2">
    <w:name w:val="underlinechar"/>
    <w:basedOn w:val="DefaultParagraphFont"/>
    <w:rsid w:val="007210E4"/>
  </w:style>
  <w:style w:type="character" w:customStyle="1" w:styleId="CardUnderlineChar">
    <w:name w:val="Card Underline Char"/>
    <w:rsid w:val="007210E4"/>
    <w:rPr>
      <w:szCs w:val="24"/>
      <w:u w:val="single"/>
      <w:lang w:val="en-US" w:eastAsia="en-US" w:bidi="ar-SA"/>
    </w:rPr>
  </w:style>
  <w:style w:type="character" w:customStyle="1" w:styleId="tagciteChar">
    <w:name w:val="tag/cite Char"/>
    <w:basedOn w:val="DefaultParagraphFont"/>
    <w:rsid w:val="007210E4"/>
    <w:rPr>
      <w:b/>
      <w:bCs w:val="0"/>
      <w:sz w:val="24"/>
      <w:lang w:val="en-US" w:eastAsia="en-US" w:bidi="ar-SA"/>
    </w:rPr>
  </w:style>
  <w:style w:type="character" w:customStyle="1" w:styleId="8pointChar">
    <w:name w:val="8 point Char"/>
    <w:basedOn w:val="DefaultParagraphFont"/>
    <w:rsid w:val="007210E4"/>
    <w:rPr>
      <w:sz w:val="16"/>
      <w:lang w:val="en-US" w:eastAsia="en-US" w:bidi="ar-SA"/>
    </w:rPr>
  </w:style>
  <w:style w:type="character" w:customStyle="1" w:styleId="BoldText12pt">
    <w:name w:val="Bold Text 12 pt"/>
    <w:rsid w:val="007210E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210E4"/>
  </w:style>
  <w:style w:type="table" w:styleId="TableGrid">
    <w:name w:val="Table Grid"/>
    <w:basedOn w:val="TableNormal"/>
    <w:rsid w:val="007210E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210E4"/>
    <w:rPr>
      <w:b/>
      <w:bCs w:val="0"/>
      <w:sz w:val="24"/>
      <w:lang w:val="en-US" w:eastAsia="en-US" w:bidi="ar-SA"/>
    </w:rPr>
  </w:style>
  <w:style w:type="character" w:customStyle="1" w:styleId="Mention11">
    <w:name w:val="Mention11"/>
    <w:basedOn w:val="DefaultParagraphFont"/>
    <w:uiPriority w:val="99"/>
    <w:semiHidden/>
    <w:unhideWhenUsed/>
    <w:rsid w:val="007210E4"/>
    <w:rPr>
      <w:color w:val="2B579A"/>
      <w:shd w:val="clear" w:color="auto" w:fill="E6E6E6"/>
    </w:rPr>
  </w:style>
  <w:style w:type="paragraph" w:customStyle="1" w:styleId="Emphasize">
    <w:name w:val="Emphasize"/>
    <w:basedOn w:val="Normal"/>
    <w:uiPriority w:val="7"/>
    <w:qFormat/>
    <w:rsid w:val="007210E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210E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210E4"/>
  </w:style>
  <w:style w:type="character" w:customStyle="1" w:styleId="Heading3Char2">
    <w:name w:val="Heading 3 Char2"/>
    <w:aliases w:val="Heading 3 Char Char Char4, Char Char1, Char Char Char4"/>
    <w:basedOn w:val="DefaultParagraphFont"/>
    <w:rsid w:val="007210E4"/>
    <w:rPr>
      <w:rFonts w:cs="Arial"/>
      <w:bCs/>
      <w:szCs w:val="26"/>
      <w:u w:val="single"/>
      <w:lang w:val="en-US" w:eastAsia="en-US" w:bidi="ar-SA"/>
    </w:rPr>
  </w:style>
  <w:style w:type="character" w:customStyle="1" w:styleId="Mention2">
    <w:name w:val="Mention2"/>
    <w:basedOn w:val="DefaultParagraphFont"/>
    <w:uiPriority w:val="99"/>
    <w:semiHidden/>
    <w:unhideWhenUsed/>
    <w:rsid w:val="007210E4"/>
    <w:rPr>
      <w:color w:val="2B579A"/>
      <w:shd w:val="clear" w:color="auto" w:fill="E6E6E6"/>
    </w:rPr>
  </w:style>
  <w:style w:type="paragraph" w:customStyle="1" w:styleId="FlashTag">
    <w:name w:val="FlashTag"/>
    <w:basedOn w:val="Normal"/>
    <w:link w:val="FlashTagChar"/>
    <w:autoRedefine/>
    <w:uiPriority w:val="4"/>
    <w:qFormat/>
    <w:rsid w:val="007210E4"/>
    <w:rPr>
      <w:rFonts w:asciiTheme="majorHAnsi" w:hAnsiTheme="majorHAnsi"/>
      <w:b/>
      <w:sz w:val="28"/>
    </w:rPr>
  </w:style>
  <w:style w:type="character" w:customStyle="1" w:styleId="FlashTagChar">
    <w:name w:val="FlashTag Char"/>
    <w:basedOn w:val="DefaultParagraphFont"/>
    <w:link w:val="FlashTag"/>
    <w:uiPriority w:val="4"/>
    <w:rsid w:val="007210E4"/>
    <w:rPr>
      <w:rFonts w:asciiTheme="majorHAnsi" w:hAnsiTheme="majorHAnsi"/>
      <w:b/>
      <w:sz w:val="28"/>
    </w:rPr>
  </w:style>
  <w:style w:type="paragraph" w:customStyle="1" w:styleId="Warrant">
    <w:name w:val="Warrant"/>
    <w:autoRedefine/>
    <w:uiPriority w:val="4"/>
    <w:qFormat/>
    <w:rsid w:val="007210E4"/>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7210E4"/>
  </w:style>
  <w:style w:type="character" w:customStyle="1" w:styleId="m3965771245576658108gmail-styleunderline">
    <w:name w:val="m_3965771245576658108gmail-styleunderline"/>
    <w:basedOn w:val="DefaultParagraphFont"/>
    <w:rsid w:val="007210E4"/>
  </w:style>
  <w:style w:type="paragraph" w:customStyle="1" w:styleId="Header1">
    <w:name w:val="Header1"/>
    <w:aliases w:val="Header Char Char,Header Char Char Char Char Char Char Char Cha,Header Char2,Header Char1 Char,Char Char Char Cha"/>
    <w:basedOn w:val="Normal"/>
    <w:qFormat/>
    <w:rsid w:val="007210E4"/>
    <w:pPr>
      <w:tabs>
        <w:tab w:val="center" w:pos="4680"/>
        <w:tab w:val="right" w:pos="9360"/>
      </w:tabs>
    </w:pPr>
  </w:style>
  <w:style w:type="character" w:customStyle="1" w:styleId="EndnoteTextChar">
    <w:name w:val="Endnote Text Char"/>
    <w:basedOn w:val="DefaultParagraphFont"/>
    <w:link w:val="EndnoteText"/>
    <w:locked/>
    <w:rsid w:val="007210E4"/>
    <w:rPr>
      <w:rFonts w:ascii="Georgia" w:eastAsia="Times New Roman" w:hAnsi="Georgia"/>
      <w:szCs w:val="20"/>
    </w:rPr>
  </w:style>
  <w:style w:type="paragraph" w:styleId="EndnoteText">
    <w:name w:val="endnote text"/>
    <w:basedOn w:val="Normal"/>
    <w:link w:val="EndnoteTextChar"/>
    <w:unhideWhenUsed/>
    <w:rsid w:val="007210E4"/>
    <w:rPr>
      <w:rFonts w:ascii="Georgia" w:eastAsia="Times New Roman" w:hAnsi="Georgia"/>
      <w:szCs w:val="20"/>
    </w:rPr>
  </w:style>
  <w:style w:type="character" w:customStyle="1" w:styleId="EndnoteTextChar1">
    <w:name w:val="Endnote Text Char1"/>
    <w:basedOn w:val="DefaultParagraphFont"/>
    <w:semiHidden/>
    <w:rsid w:val="007210E4"/>
    <w:rPr>
      <w:sz w:val="20"/>
      <w:szCs w:val="20"/>
    </w:rPr>
  </w:style>
  <w:style w:type="character" w:customStyle="1" w:styleId="DateChar">
    <w:name w:val="Date Char"/>
    <w:aliases w:val="date Char"/>
    <w:basedOn w:val="DefaultParagraphFont"/>
    <w:link w:val="Date"/>
    <w:uiPriority w:val="99"/>
    <w:locked/>
    <w:rsid w:val="007210E4"/>
    <w:rPr>
      <w:rFonts w:ascii="Georgia" w:eastAsia="Times New Roman" w:hAnsi="Georgia"/>
    </w:rPr>
  </w:style>
  <w:style w:type="paragraph" w:styleId="Date">
    <w:name w:val="Date"/>
    <w:aliases w:val="date"/>
    <w:basedOn w:val="Normal"/>
    <w:next w:val="Normal"/>
    <w:link w:val="DateChar"/>
    <w:uiPriority w:val="99"/>
    <w:unhideWhenUsed/>
    <w:rsid w:val="007210E4"/>
    <w:rPr>
      <w:rFonts w:ascii="Georgia" w:eastAsia="Times New Roman" w:hAnsi="Georgia"/>
    </w:rPr>
  </w:style>
  <w:style w:type="character" w:customStyle="1" w:styleId="DateChar1">
    <w:name w:val="Date Char1"/>
    <w:basedOn w:val="DefaultParagraphFont"/>
    <w:uiPriority w:val="99"/>
    <w:semiHidden/>
    <w:rsid w:val="007210E4"/>
  </w:style>
  <w:style w:type="character" w:customStyle="1" w:styleId="BodyTextFirstIndentChar">
    <w:name w:val="Body Text First Indent Char"/>
    <w:basedOn w:val="BodyTextChar"/>
    <w:link w:val="BodyTextFirstIndent"/>
    <w:locked/>
    <w:rsid w:val="007210E4"/>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7210E4"/>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7210E4"/>
  </w:style>
  <w:style w:type="character" w:customStyle="1" w:styleId="BodyTextIndent2Char1">
    <w:name w:val="Body Text Indent 2 Char1"/>
    <w:basedOn w:val="DefaultParagraphFont"/>
    <w:semiHidden/>
    <w:rsid w:val="007210E4"/>
    <w:rPr>
      <w:rFonts w:ascii="Calibri" w:hAnsi="Calibri" w:cs="Calibri"/>
    </w:rPr>
  </w:style>
  <w:style w:type="character" w:customStyle="1" w:styleId="PlainTextChar1">
    <w:name w:val="Plain Text Char1"/>
    <w:basedOn w:val="DefaultParagraphFont"/>
    <w:semiHidden/>
    <w:rsid w:val="007210E4"/>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7210E4"/>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7210E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210E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210E4"/>
    <w:rPr>
      <w:rFonts w:ascii="Calibri" w:hAnsi="Calibri" w:cs="Calibri"/>
      <w:i/>
      <w:iCs/>
      <w:color w:val="000000" w:themeColor="text1"/>
    </w:rPr>
  </w:style>
  <w:style w:type="paragraph" w:customStyle="1" w:styleId="CiteSpacing">
    <w:name w:val="Cite Spacing"/>
    <w:basedOn w:val="Normal"/>
    <w:uiPriority w:val="4"/>
    <w:qFormat/>
    <w:rsid w:val="007210E4"/>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210E4"/>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7210E4"/>
    <w:rPr>
      <w:rFonts w:eastAsia="Calibri"/>
      <w:b/>
    </w:rPr>
  </w:style>
  <w:style w:type="paragraph" w:customStyle="1" w:styleId="Heading2-Bold">
    <w:name w:val="Heading 2 - Bold"/>
    <w:basedOn w:val="Normal"/>
    <w:autoRedefine/>
    <w:uiPriority w:val="99"/>
    <w:qFormat/>
    <w:rsid w:val="007210E4"/>
    <w:rPr>
      <w:rFonts w:ascii="Garamond" w:eastAsia="Calibri" w:hAnsi="Garamond"/>
      <w:b/>
    </w:rPr>
  </w:style>
  <w:style w:type="paragraph" w:customStyle="1" w:styleId="tag">
    <w:name w:val="%tag"/>
    <w:basedOn w:val="Normal"/>
    <w:next w:val="Normal"/>
    <w:uiPriority w:val="99"/>
    <w:qFormat/>
    <w:rsid w:val="007210E4"/>
    <w:rPr>
      <w:rFonts w:ascii="Garamond" w:eastAsia="Calibri" w:hAnsi="Garamond"/>
      <w:bCs/>
      <w:sz w:val="18"/>
    </w:rPr>
  </w:style>
  <w:style w:type="character" w:customStyle="1" w:styleId="Style2Char">
    <w:name w:val="Style 2 Char"/>
    <w:link w:val="Style20"/>
    <w:uiPriority w:val="99"/>
    <w:locked/>
    <w:rsid w:val="007210E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210E4"/>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7210E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210E4"/>
    <w:rPr>
      <w:rFonts w:ascii="Garamond" w:eastAsia="Times New Roman" w:hAnsi="Garamond"/>
      <w:szCs w:val="20"/>
      <w:u w:val="single"/>
      <w:lang w:val="x-none" w:eastAsia="x-none"/>
    </w:rPr>
  </w:style>
  <w:style w:type="character" w:customStyle="1" w:styleId="textsmallChar0">
    <w:name w:val="textsmall Char"/>
    <w:link w:val="textsmall0"/>
    <w:locked/>
    <w:rsid w:val="007210E4"/>
    <w:rPr>
      <w:rFonts w:ascii="Georgia" w:eastAsia="Times New Roman" w:hAnsi="Georgia"/>
      <w:sz w:val="18"/>
      <w:szCs w:val="20"/>
      <w:lang w:val="x-none" w:eastAsia="x-none"/>
    </w:rPr>
  </w:style>
  <w:style w:type="paragraph" w:customStyle="1" w:styleId="textsmall0">
    <w:name w:val="textsmall"/>
    <w:basedOn w:val="Normal"/>
    <w:link w:val="textsmallChar0"/>
    <w:qFormat/>
    <w:rsid w:val="007210E4"/>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210E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210E4"/>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210E4"/>
    <w:rPr>
      <w:rFonts w:ascii="Arial" w:eastAsia="Times New Roman" w:hAnsi="Arial" w:cs="Arial"/>
      <w:sz w:val="12"/>
    </w:rPr>
  </w:style>
  <w:style w:type="paragraph" w:customStyle="1" w:styleId="Micro">
    <w:name w:val="Micro"/>
    <w:basedOn w:val="Normal"/>
    <w:next w:val="Normal"/>
    <w:link w:val="MicroChar"/>
    <w:qFormat/>
    <w:rsid w:val="007210E4"/>
    <w:rPr>
      <w:rFonts w:ascii="Arial" w:eastAsia="Times New Roman" w:hAnsi="Arial" w:cs="Arial"/>
      <w:sz w:val="12"/>
    </w:rPr>
  </w:style>
  <w:style w:type="character" w:customStyle="1" w:styleId="CardNotUnderlinedChar1">
    <w:name w:val="Card Not Underlined Char1"/>
    <w:link w:val="CardNotUnderlined"/>
    <w:locked/>
    <w:rsid w:val="007210E4"/>
    <w:rPr>
      <w:rFonts w:ascii="Bell MT" w:eastAsia="Calibri" w:hAnsi="Bell MT"/>
      <w:szCs w:val="20"/>
    </w:rPr>
  </w:style>
  <w:style w:type="paragraph" w:customStyle="1" w:styleId="CardNotUnderlined">
    <w:name w:val="Card Not Underlined"/>
    <w:basedOn w:val="Normal"/>
    <w:link w:val="CardNotUnderlinedChar1"/>
    <w:autoRedefine/>
    <w:qFormat/>
    <w:rsid w:val="007210E4"/>
    <w:rPr>
      <w:rFonts w:ascii="Bell MT" w:eastAsia="Calibri" w:hAnsi="Bell MT"/>
      <w:szCs w:val="20"/>
    </w:rPr>
  </w:style>
  <w:style w:type="paragraph" w:customStyle="1" w:styleId="h-lead">
    <w:name w:val="h-lead"/>
    <w:basedOn w:val="Normal"/>
    <w:uiPriority w:val="99"/>
    <w:qFormat/>
    <w:rsid w:val="007210E4"/>
    <w:pPr>
      <w:spacing w:before="100" w:beforeAutospacing="1" w:after="100" w:afterAutospacing="1"/>
    </w:pPr>
    <w:rPr>
      <w:rFonts w:eastAsia="Times New Roman"/>
      <w:sz w:val="24"/>
    </w:rPr>
  </w:style>
  <w:style w:type="paragraph" w:customStyle="1" w:styleId="intro">
    <w:name w:val="intro"/>
    <w:basedOn w:val="Normal"/>
    <w:uiPriority w:val="99"/>
    <w:qFormat/>
    <w:rsid w:val="007210E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210E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210E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210E4"/>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7210E4"/>
    <w:rPr>
      <w:rFonts w:eastAsia="Calibri"/>
    </w:rPr>
  </w:style>
  <w:style w:type="paragraph" w:customStyle="1" w:styleId="F3-TagAuthor">
    <w:name w:val="F3 - Tag/Author"/>
    <w:basedOn w:val="Normal"/>
    <w:uiPriority w:val="99"/>
    <w:qFormat/>
    <w:rsid w:val="007210E4"/>
    <w:rPr>
      <w:rFonts w:eastAsia="Times New Roman"/>
      <w:b/>
    </w:rPr>
  </w:style>
  <w:style w:type="paragraph" w:customStyle="1" w:styleId="F5-UnderlineNormal">
    <w:name w:val="F5 - Underline Normal"/>
    <w:basedOn w:val="Normal"/>
    <w:uiPriority w:val="99"/>
    <w:qFormat/>
    <w:rsid w:val="007210E4"/>
    <w:rPr>
      <w:rFonts w:eastAsia="Calibri"/>
      <w:u w:val="single"/>
    </w:rPr>
  </w:style>
  <w:style w:type="paragraph" w:customStyle="1" w:styleId="Brief-PrimarySource">
    <w:name w:val="Brief - Primary Source"/>
    <w:basedOn w:val="Normal"/>
    <w:uiPriority w:val="99"/>
    <w:qFormat/>
    <w:rsid w:val="007210E4"/>
    <w:rPr>
      <w:rFonts w:eastAsia="Times New Roman"/>
      <w:b/>
      <w:sz w:val="24"/>
      <w:u w:val="single"/>
    </w:rPr>
  </w:style>
  <w:style w:type="paragraph" w:customStyle="1" w:styleId="Brief-Underline">
    <w:name w:val="Brief - Underline"/>
    <w:basedOn w:val="Normal"/>
    <w:uiPriority w:val="99"/>
    <w:qFormat/>
    <w:rsid w:val="007210E4"/>
    <w:rPr>
      <w:rFonts w:eastAsia="Times New Roman"/>
      <w:u w:val="single"/>
    </w:rPr>
  </w:style>
  <w:style w:type="paragraph" w:customStyle="1" w:styleId="Brief">
    <w:name w:val="Brief"/>
    <w:basedOn w:val="Brief-PrimarySource"/>
    <w:uiPriority w:val="99"/>
    <w:qFormat/>
    <w:rsid w:val="007210E4"/>
    <w:rPr>
      <w:b w:val="0"/>
    </w:rPr>
  </w:style>
  <w:style w:type="paragraph" w:customStyle="1" w:styleId="CM2">
    <w:name w:val="CM2"/>
    <w:basedOn w:val="Normal"/>
    <w:next w:val="Normal"/>
    <w:uiPriority w:val="99"/>
    <w:qFormat/>
    <w:rsid w:val="007210E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210E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210E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210E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210E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210E4"/>
    <w:pPr>
      <w:widowControl w:val="0"/>
      <w:spacing w:line="276" w:lineRule="atLeast"/>
    </w:pPr>
    <w:rPr>
      <w:color w:val="auto"/>
    </w:rPr>
  </w:style>
  <w:style w:type="paragraph" w:customStyle="1" w:styleId="CM34">
    <w:name w:val="CM34"/>
    <w:basedOn w:val="Default"/>
    <w:next w:val="Default"/>
    <w:uiPriority w:val="99"/>
    <w:qFormat/>
    <w:rsid w:val="007210E4"/>
    <w:pPr>
      <w:widowControl w:val="0"/>
    </w:pPr>
    <w:rPr>
      <w:color w:val="auto"/>
    </w:rPr>
  </w:style>
  <w:style w:type="paragraph" w:customStyle="1" w:styleId="CM56">
    <w:name w:val="CM56"/>
    <w:basedOn w:val="Default"/>
    <w:next w:val="Default"/>
    <w:uiPriority w:val="99"/>
    <w:qFormat/>
    <w:rsid w:val="007210E4"/>
    <w:pPr>
      <w:widowControl w:val="0"/>
    </w:pPr>
    <w:rPr>
      <w:rFonts w:eastAsia="Calibri"/>
      <w:color w:val="auto"/>
    </w:rPr>
  </w:style>
  <w:style w:type="paragraph" w:customStyle="1" w:styleId="CM58">
    <w:name w:val="CM58"/>
    <w:basedOn w:val="Default"/>
    <w:next w:val="Default"/>
    <w:uiPriority w:val="99"/>
    <w:qFormat/>
    <w:rsid w:val="007210E4"/>
    <w:pPr>
      <w:widowControl w:val="0"/>
    </w:pPr>
    <w:rPr>
      <w:rFonts w:eastAsia="Calibri"/>
      <w:color w:val="auto"/>
    </w:rPr>
  </w:style>
  <w:style w:type="paragraph" w:customStyle="1" w:styleId="CM57">
    <w:name w:val="CM57"/>
    <w:basedOn w:val="Default"/>
    <w:next w:val="Default"/>
    <w:uiPriority w:val="99"/>
    <w:qFormat/>
    <w:rsid w:val="007210E4"/>
    <w:pPr>
      <w:widowControl w:val="0"/>
    </w:pPr>
    <w:rPr>
      <w:rFonts w:eastAsia="Calibri"/>
      <w:color w:val="auto"/>
    </w:rPr>
  </w:style>
  <w:style w:type="paragraph" w:customStyle="1" w:styleId="CM1">
    <w:name w:val="CM1"/>
    <w:basedOn w:val="Default"/>
    <w:next w:val="Default"/>
    <w:uiPriority w:val="99"/>
    <w:qFormat/>
    <w:rsid w:val="007210E4"/>
    <w:pPr>
      <w:widowControl w:val="0"/>
    </w:pPr>
    <w:rPr>
      <w:rFonts w:eastAsia="Calibri"/>
      <w:color w:val="auto"/>
    </w:rPr>
  </w:style>
  <w:style w:type="paragraph" w:customStyle="1" w:styleId="CM49">
    <w:name w:val="CM49"/>
    <w:basedOn w:val="Default"/>
    <w:next w:val="Default"/>
    <w:uiPriority w:val="99"/>
    <w:qFormat/>
    <w:rsid w:val="007210E4"/>
    <w:pPr>
      <w:widowControl w:val="0"/>
    </w:pPr>
    <w:rPr>
      <w:rFonts w:eastAsia="Calibri"/>
      <w:color w:val="auto"/>
    </w:rPr>
  </w:style>
  <w:style w:type="paragraph" w:customStyle="1" w:styleId="CM41">
    <w:name w:val="CM41"/>
    <w:basedOn w:val="Default"/>
    <w:next w:val="Default"/>
    <w:uiPriority w:val="99"/>
    <w:qFormat/>
    <w:rsid w:val="007210E4"/>
    <w:pPr>
      <w:widowControl w:val="0"/>
    </w:pPr>
    <w:rPr>
      <w:rFonts w:eastAsia="Calibri"/>
      <w:color w:val="auto"/>
    </w:rPr>
  </w:style>
  <w:style w:type="paragraph" w:customStyle="1" w:styleId="3rdOrderPara">
    <w:name w:val="3rd Order Para"/>
    <w:basedOn w:val="Default"/>
    <w:next w:val="Default"/>
    <w:rsid w:val="007210E4"/>
    <w:pPr>
      <w:widowControl w:val="0"/>
    </w:pPr>
    <w:rPr>
      <w:rFonts w:eastAsia="Calibri"/>
      <w:color w:val="auto"/>
    </w:rPr>
  </w:style>
  <w:style w:type="paragraph" w:customStyle="1" w:styleId="2ndOrderPara">
    <w:name w:val="2nd Order Para"/>
    <w:basedOn w:val="Default"/>
    <w:next w:val="Default"/>
    <w:rsid w:val="007210E4"/>
    <w:pPr>
      <w:widowControl w:val="0"/>
    </w:pPr>
    <w:rPr>
      <w:rFonts w:eastAsia="Calibri"/>
      <w:color w:val="auto"/>
    </w:rPr>
  </w:style>
  <w:style w:type="paragraph" w:customStyle="1" w:styleId="Normal-SIGN2">
    <w:name w:val="Normal-SIGN2"/>
    <w:basedOn w:val="Default"/>
    <w:next w:val="Default"/>
    <w:qFormat/>
    <w:rsid w:val="007210E4"/>
    <w:pPr>
      <w:widowControl w:val="0"/>
    </w:pPr>
    <w:rPr>
      <w:rFonts w:eastAsia="Calibri"/>
      <w:color w:val="auto"/>
    </w:rPr>
  </w:style>
  <w:style w:type="paragraph" w:customStyle="1" w:styleId="Normal-SIGN1">
    <w:name w:val="Normal-SIGN1"/>
    <w:basedOn w:val="Default"/>
    <w:next w:val="Default"/>
    <w:uiPriority w:val="99"/>
    <w:qFormat/>
    <w:rsid w:val="007210E4"/>
    <w:pPr>
      <w:widowControl w:val="0"/>
    </w:pPr>
    <w:rPr>
      <w:rFonts w:eastAsia="Calibri"/>
      <w:color w:val="auto"/>
    </w:rPr>
  </w:style>
  <w:style w:type="paragraph" w:customStyle="1" w:styleId="CM3">
    <w:name w:val="CM3"/>
    <w:basedOn w:val="Default"/>
    <w:next w:val="Default"/>
    <w:uiPriority w:val="99"/>
    <w:qFormat/>
    <w:rsid w:val="007210E4"/>
    <w:pPr>
      <w:widowControl w:val="0"/>
      <w:spacing w:line="553" w:lineRule="atLeast"/>
    </w:pPr>
    <w:rPr>
      <w:rFonts w:eastAsia="Calibri"/>
      <w:color w:val="auto"/>
    </w:rPr>
  </w:style>
  <w:style w:type="paragraph" w:customStyle="1" w:styleId="CM33">
    <w:name w:val="CM33"/>
    <w:basedOn w:val="Default"/>
    <w:next w:val="Default"/>
    <w:uiPriority w:val="99"/>
    <w:qFormat/>
    <w:rsid w:val="007210E4"/>
    <w:pPr>
      <w:widowControl w:val="0"/>
    </w:pPr>
    <w:rPr>
      <w:rFonts w:eastAsia="Calibri"/>
      <w:color w:val="auto"/>
    </w:rPr>
  </w:style>
  <w:style w:type="paragraph" w:customStyle="1" w:styleId="CM37">
    <w:name w:val="CM37"/>
    <w:basedOn w:val="Default"/>
    <w:next w:val="Default"/>
    <w:uiPriority w:val="99"/>
    <w:qFormat/>
    <w:rsid w:val="007210E4"/>
    <w:pPr>
      <w:widowControl w:val="0"/>
    </w:pPr>
    <w:rPr>
      <w:rFonts w:eastAsia="Calibri"/>
      <w:color w:val="auto"/>
    </w:rPr>
  </w:style>
  <w:style w:type="paragraph" w:customStyle="1" w:styleId="CM7">
    <w:name w:val="CM7"/>
    <w:basedOn w:val="Default"/>
    <w:next w:val="Default"/>
    <w:uiPriority w:val="99"/>
    <w:qFormat/>
    <w:rsid w:val="007210E4"/>
    <w:pPr>
      <w:widowControl w:val="0"/>
      <w:spacing w:line="553" w:lineRule="atLeast"/>
    </w:pPr>
    <w:rPr>
      <w:rFonts w:eastAsia="Calibri"/>
      <w:color w:val="auto"/>
    </w:rPr>
  </w:style>
  <w:style w:type="paragraph" w:customStyle="1" w:styleId="Brief-SecondarySource">
    <w:name w:val="Brief - Secondary Source"/>
    <w:basedOn w:val="Normal"/>
    <w:qFormat/>
    <w:rsid w:val="007210E4"/>
    <w:rPr>
      <w:rFonts w:eastAsia="Times New Roman"/>
      <w:sz w:val="14"/>
      <w:szCs w:val="20"/>
    </w:rPr>
  </w:style>
  <w:style w:type="paragraph" w:customStyle="1" w:styleId="Brief-Card">
    <w:name w:val="Brief - Card"/>
    <w:basedOn w:val="Normal"/>
    <w:uiPriority w:val="99"/>
    <w:qFormat/>
    <w:rsid w:val="007210E4"/>
    <w:rPr>
      <w:rFonts w:eastAsia="Times New Roman"/>
    </w:rPr>
  </w:style>
  <w:style w:type="paragraph" w:customStyle="1" w:styleId="Pa2">
    <w:name w:val="Pa2"/>
    <w:basedOn w:val="Default"/>
    <w:next w:val="Default"/>
    <w:uiPriority w:val="99"/>
    <w:qFormat/>
    <w:rsid w:val="007210E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210E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210E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210E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210E4"/>
    <w:pPr>
      <w:widowControl w:val="0"/>
    </w:pPr>
    <w:rPr>
      <w:rFonts w:ascii="Arial Black" w:hAnsi="Arial Black"/>
      <w:color w:val="auto"/>
    </w:rPr>
  </w:style>
  <w:style w:type="paragraph" w:customStyle="1" w:styleId="Cover1">
    <w:name w:val="Cover 1"/>
    <w:basedOn w:val="Normal"/>
    <w:next w:val="Normal"/>
    <w:uiPriority w:val="99"/>
    <w:qFormat/>
    <w:rsid w:val="007210E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210E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210E4"/>
    <w:pPr>
      <w:widowControl w:val="0"/>
    </w:pPr>
    <w:rPr>
      <w:color w:val="auto"/>
    </w:rPr>
  </w:style>
  <w:style w:type="paragraph" w:customStyle="1" w:styleId="Pa11">
    <w:name w:val="Pa11"/>
    <w:basedOn w:val="Normal"/>
    <w:next w:val="Normal"/>
    <w:uiPriority w:val="99"/>
    <w:qFormat/>
    <w:rsid w:val="007210E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210E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210E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7210E4"/>
    <w:pPr>
      <w:widowControl w:val="0"/>
    </w:pPr>
    <w:rPr>
      <w:rFonts w:eastAsia="Calibri"/>
      <w:color w:val="auto"/>
    </w:rPr>
  </w:style>
  <w:style w:type="paragraph" w:customStyle="1" w:styleId="CM5">
    <w:name w:val="CM5"/>
    <w:basedOn w:val="Default"/>
    <w:next w:val="Default"/>
    <w:qFormat/>
    <w:rsid w:val="007210E4"/>
    <w:pPr>
      <w:widowControl w:val="0"/>
      <w:spacing w:line="553" w:lineRule="atLeast"/>
    </w:pPr>
    <w:rPr>
      <w:rFonts w:eastAsia="Calibri"/>
      <w:color w:val="auto"/>
    </w:rPr>
  </w:style>
  <w:style w:type="paragraph" w:customStyle="1" w:styleId="CM28">
    <w:name w:val="CM28"/>
    <w:basedOn w:val="Default"/>
    <w:next w:val="Default"/>
    <w:uiPriority w:val="99"/>
    <w:qFormat/>
    <w:rsid w:val="007210E4"/>
    <w:pPr>
      <w:widowControl w:val="0"/>
    </w:pPr>
    <w:rPr>
      <w:rFonts w:eastAsia="Calibri"/>
      <w:color w:val="auto"/>
    </w:rPr>
  </w:style>
  <w:style w:type="paragraph" w:customStyle="1" w:styleId="CM8">
    <w:name w:val="CM8"/>
    <w:basedOn w:val="Default"/>
    <w:next w:val="Default"/>
    <w:uiPriority w:val="99"/>
    <w:qFormat/>
    <w:rsid w:val="007210E4"/>
    <w:pPr>
      <w:widowControl w:val="0"/>
    </w:pPr>
    <w:rPr>
      <w:rFonts w:eastAsia="Calibri"/>
      <w:color w:val="auto"/>
    </w:rPr>
  </w:style>
  <w:style w:type="paragraph" w:customStyle="1" w:styleId="CM6">
    <w:name w:val="CM6"/>
    <w:basedOn w:val="Default"/>
    <w:next w:val="Default"/>
    <w:uiPriority w:val="99"/>
    <w:qFormat/>
    <w:rsid w:val="007210E4"/>
    <w:pPr>
      <w:widowControl w:val="0"/>
      <w:spacing w:line="553" w:lineRule="atLeast"/>
    </w:pPr>
    <w:rPr>
      <w:rFonts w:eastAsia="Calibri"/>
      <w:color w:val="auto"/>
    </w:rPr>
  </w:style>
  <w:style w:type="paragraph" w:customStyle="1" w:styleId="CM22">
    <w:name w:val="CM22"/>
    <w:basedOn w:val="Default"/>
    <w:next w:val="Default"/>
    <w:uiPriority w:val="99"/>
    <w:qFormat/>
    <w:rsid w:val="007210E4"/>
    <w:pPr>
      <w:widowControl w:val="0"/>
    </w:pPr>
    <w:rPr>
      <w:rFonts w:eastAsia="Calibri"/>
      <w:color w:val="auto"/>
    </w:rPr>
  </w:style>
  <w:style w:type="paragraph" w:customStyle="1" w:styleId="DoubleUnderlined">
    <w:name w:val="Double Underlined"/>
    <w:basedOn w:val="Heading2"/>
    <w:autoRedefine/>
    <w:uiPriority w:val="99"/>
    <w:qFormat/>
    <w:rsid w:val="007210E4"/>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210E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210E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210E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210E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210E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210E4"/>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210E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210E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210E4"/>
  </w:style>
  <w:style w:type="paragraph" w:customStyle="1" w:styleId="StyleUnderliningTimesNewRomanBoldNounderlineKernat16">
    <w:name w:val="Style Underlining + Times New Roman Bold No underline Kern at 16..."/>
    <w:basedOn w:val="Normal"/>
    <w:uiPriority w:val="99"/>
    <w:qFormat/>
    <w:rsid w:val="007210E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210E4"/>
    <w:rPr>
      <w:rFonts w:eastAsia="Times New Roman"/>
      <w:b/>
      <w:bCs/>
      <w:kern w:val="32"/>
      <w:sz w:val="32"/>
      <w:szCs w:val="32"/>
    </w:rPr>
  </w:style>
  <w:style w:type="paragraph" w:customStyle="1" w:styleId="StyleBoldUnderliningKernat16pt">
    <w:name w:val="Style Bold Underlining + Kern at 16 pt"/>
    <w:uiPriority w:val="99"/>
    <w:qFormat/>
    <w:rsid w:val="007210E4"/>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7210E4"/>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210E4"/>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210E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210E4"/>
    <w:pPr>
      <w:ind w:left="400"/>
    </w:pPr>
    <w:rPr>
      <w:rFonts w:eastAsia="Times New Roman"/>
      <w:szCs w:val="20"/>
    </w:rPr>
  </w:style>
  <w:style w:type="paragraph" w:customStyle="1" w:styleId="Paste">
    <w:name w:val="Paste"/>
    <w:basedOn w:val="Normal"/>
    <w:qFormat/>
    <w:rsid w:val="007210E4"/>
    <w:rPr>
      <w:rFonts w:ascii="Arial Narrow" w:eastAsia="Times New Roman" w:hAnsi="Arial Narrow"/>
      <w:szCs w:val="20"/>
      <w:lang w:val="x-none" w:eastAsia="x-none"/>
    </w:rPr>
  </w:style>
  <w:style w:type="character" w:customStyle="1" w:styleId="UnderlineStyleChar">
    <w:name w:val="Underline Style Char"/>
    <w:link w:val="UnderlineStyle0"/>
    <w:locked/>
    <w:rsid w:val="007210E4"/>
    <w:rPr>
      <w:rFonts w:ascii="Georgia" w:eastAsia="Times New Roman" w:hAnsi="Georgia"/>
      <w:b/>
      <w:u w:val="single"/>
    </w:rPr>
  </w:style>
  <w:style w:type="paragraph" w:customStyle="1" w:styleId="UnderlineStyle0">
    <w:name w:val="Underline Style"/>
    <w:basedOn w:val="Normal"/>
    <w:link w:val="UnderlineStyleChar"/>
    <w:qFormat/>
    <w:rsid w:val="007210E4"/>
    <w:rPr>
      <w:rFonts w:ascii="Georgia" w:eastAsia="Times New Roman" w:hAnsi="Georgia"/>
      <w:b/>
      <w:u w:val="single"/>
    </w:rPr>
  </w:style>
  <w:style w:type="paragraph" w:customStyle="1" w:styleId="Normalization">
    <w:name w:val="Normalization"/>
    <w:basedOn w:val="Normal"/>
    <w:uiPriority w:val="99"/>
    <w:qFormat/>
    <w:rsid w:val="007210E4"/>
    <w:rPr>
      <w:rFonts w:eastAsia="Times New Roman"/>
      <w:sz w:val="18"/>
    </w:rPr>
  </w:style>
  <w:style w:type="paragraph" w:customStyle="1" w:styleId="BreifTitle">
    <w:name w:val="Breif Title"/>
    <w:basedOn w:val="Normal"/>
    <w:autoRedefine/>
    <w:uiPriority w:val="99"/>
    <w:qFormat/>
    <w:rsid w:val="007210E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210E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210E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210E4"/>
    <w:rPr>
      <w:rFonts w:eastAsia="Times New Roman"/>
      <w:color w:val="333333"/>
    </w:rPr>
  </w:style>
  <w:style w:type="paragraph" w:customStyle="1" w:styleId="StyleTagandCiteFranklinGothicDemi">
    <w:name w:val="Style Tag and Cite + Franklin Gothic Demi"/>
    <w:basedOn w:val="Normal"/>
    <w:autoRedefine/>
    <w:uiPriority w:val="99"/>
    <w:qFormat/>
    <w:rsid w:val="007210E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210E4"/>
    <w:rPr>
      <w:bCs/>
    </w:rPr>
  </w:style>
  <w:style w:type="paragraph" w:customStyle="1" w:styleId="tagCharCharCharCharCharCharChar">
    <w:name w:val="tag Char Char Char Char Char Char Char"/>
    <w:basedOn w:val="Normal"/>
    <w:uiPriority w:val="99"/>
    <w:qFormat/>
    <w:rsid w:val="007210E4"/>
    <w:rPr>
      <w:rFonts w:eastAsia="Times New Roman"/>
      <w:b/>
      <w:sz w:val="24"/>
      <w:szCs w:val="20"/>
    </w:rPr>
  </w:style>
  <w:style w:type="paragraph" w:customStyle="1" w:styleId="title-bold-medium">
    <w:name w:val="title-bold-medium"/>
    <w:basedOn w:val="Normal"/>
    <w:uiPriority w:val="99"/>
    <w:qFormat/>
    <w:rsid w:val="007210E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210E4"/>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210E4"/>
    <w:rPr>
      <w:rFonts w:ascii="Arial Narrow" w:eastAsia="Times New Roman" w:hAnsi="Arial Narrow"/>
      <w:b/>
      <w:sz w:val="24"/>
    </w:rPr>
  </w:style>
  <w:style w:type="paragraph" w:customStyle="1" w:styleId="BLOCKTITLE1">
    <w:name w:val="BLOCK TITLE"/>
    <w:basedOn w:val="Heading1"/>
    <w:uiPriority w:val="99"/>
    <w:qFormat/>
    <w:rsid w:val="007210E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210E4"/>
    <w:pPr>
      <w:widowControl w:val="0"/>
      <w:autoSpaceDE w:val="0"/>
      <w:autoSpaceDN w:val="0"/>
      <w:adjustRightInd w:val="0"/>
    </w:pPr>
    <w:rPr>
      <w:sz w:val="24"/>
      <w:szCs w:val="20"/>
    </w:rPr>
  </w:style>
  <w:style w:type="paragraph" w:customStyle="1" w:styleId="BriefTitle1">
    <w:name w:val="Brief Title 1"/>
    <w:basedOn w:val="Normal"/>
    <w:uiPriority w:val="99"/>
    <w:qFormat/>
    <w:rsid w:val="007210E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210E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210E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210E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210E4"/>
    <w:pPr>
      <w:spacing w:before="100" w:beforeAutospacing="1" w:after="100" w:afterAutospacing="1"/>
    </w:pPr>
    <w:rPr>
      <w:rFonts w:eastAsia="Times New Roman"/>
    </w:rPr>
  </w:style>
  <w:style w:type="paragraph" w:customStyle="1" w:styleId="ToRead">
    <w:name w:val="To Read"/>
    <w:basedOn w:val="Normal"/>
    <w:uiPriority w:val="99"/>
    <w:qFormat/>
    <w:rsid w:val="007210E4"/>
    <w:pPr>
      <w:ind w:left="720"/>
    </w:pPr>
    <w:rPr>
      <w:rFonts w:ascii="Verdana" w:eastAsia="Times New Roman" w:hAnsi="Verdana"/>
      <w:b/>
      <w:u w:val="single"/>
    </w:rPr>
  </w:style>
  <w:style w:type="paragraph" w:customStyle="1" w:styleId="Style1">
    <w:name w:val="Style 1"/>
    <w:basedOn w:val="Normal"/>
    <w:uiPriority w:val="99"/>
    <w:qFormat/>
    <w:rsid w:val="007210E4"/>
    <w:pPr>
      <w:widowControl w:val="0"/>
      <w:ind w:firstLine="216"/>
    </w:pPr>
    <w:rPr>
      <w:rFonts w:eastAsia="Times New Roman"/>
      <w:noProof/>
      <w:color w:val="000000"/>
      <w:szCs w:val="20"/>
    </w:rPr>
  </w:style>
  <w:style w:type="paragraph" w:customStyle="1" w:styleId="Style40">
    <w:name w:val="Style 4"/>
    <w:basedOn w:val="Normal"/>
    <w:uiPriority w:val="99"/>
    <w:qFormat/>
    <w:rsid w:val="007210E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210E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210E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210E4"/>
    <w:pPr>
      <w:ind w:left="1660"/>
    </w:pPr>
  </w:style>
  <w:style w:type="paragraph" w:customStyle="1" w:styleId="PageNumber1">
    <w:name w:val="Page Number1"/>
    <w:basedOn w:val="Normal"/>
    <w:next w:val="Normal"/>
    <w:uiPriority w:val="99"/>
    <w:qFormat/>
    <w:rsid w:val="007210E4"/>
    <w:rPr>
      <w:rFonts w:eastAsia="Times New Roman"/>
    </w:rPr>
  </w:style>
  <w:style w:type="paragraph" w:customStyle="1" w:styleId="Card1">
    <w:name w:val="Card1"/>
    <w:uiPriority w:val="99"/>
    <w:qFormat/>
    <w:rsid w:val="007210E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210E4"/>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210E4"/>
    <w:pPr>
      <w:ind w:left="288" w:right="288"/>
    </w:pPr>
    <w:rPr>
      <w:rFonts w:eastAsia="Times New Roman"/>
    </w:rPr>
  </w:style>
  <w:style w:type="paragraph" w:customStyle="1" w:styleId="CaseListNormal">
    <w:name w:val="Case List Normal"/>
    <w:basedOn w:val="Normal"/>
    <w:uiPriority w:val="99"/>
    <w:qFormat/>
    <w:rsid w:val="007210E4"/>
    <w:rPr>
      <w:rFonts w:ascii="Times" w:eastAsia="Times New Roman" w:hAnsi="Times"/>
      <w:szCs w:val="26"/>
    </w:rPr>
  </w:style>
  <w:style w:type="paragraph" w:customStyle="1" w:styleId="Body">
    <w:name w:val="Body"/>
    <w:basedOn w:val="Normal"/>
    <w:uiPriority w:val="99"/>
    <w:qFormat/>
    <w:rsid w:val="007210E4"/>
    <w:pPr>
      <w:outlineLvl w:val="3"/>
    </w:pPr>
    <w:rPr>
      <w:rFonts w:eastAsia="Times New Roman"/>
      <w:szCs w:val="20"/>
    </w:rPr>
  </w:style>
  <w:style w:type="paragraph" w:customStyle="1" w:styleId="3text">
    <w:name w:val="3text"/>
    <w:basedOn w:val="Normal"/>
    <w:uiPriority w:val="99"/>
    <w:qFormat/>
    <w:rsid w:val="007210E4"/>
    <w:pPr>
      <w:spacing w:before="100" w:beforeAutospacing="1" w:after="100" w:afterAutospacing="1"/>
    </w:pPr>
    <w:rPr>
      <w:rFonts w:eastAsia="Times New Roman"/>
      <w:sz w:val="24"/>
    </w:rPr>
  </w:style>
  <w:style w:type="paragraph" w:customStyle="1" w:styleId="TimesNewRoman12">
    <w:name w:val="TimesNewRoman12"/>
    <w:uiPriority w:val="99"/>
    <w:qFormat/>
    <w:rsid w:val="007210E4"/>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210E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210E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210E4"/>
    <w:rPr>
      <w:rFonts w:eastAsia="Times New Roman"/>
      <w:color w:val="000000"/>
      <w:sz w:val="18"/>
    </w:rPr>
  </w:style>
  <w:style w:type="paragraph" w:customStyle="1" w:styleId="text1">
    <w:name w:val="text1"/>
    <w:basedOn w:val="Normal"/>
    <w:autoRedefine/>
    <w:uiPriority w:val="99"/>
    <w:qFormat/>
    <w:rsid w:val="007210E4"/>
    <w:rPr>
      <w:rFonts w:eastAsia="Times New Roman"/>
      <w:szCs w:val="20"/>
    </w:rPr>
  </w:style>
  <w:style w:type="paragraph" w:customStyle="1" w:styleId="RepeatBlockHeading">
    <w:name w:val="Repeat Block Heading"/>
    <w:basedOn w:val="Normal"/>
    <w:autoRedefine/>
    <w:uiPriority w:val="99"/>
    <w:qFormat/>
    <w:rsid w:val="007210E4"/>
    <w:pPr>
      <w:jc w:val="center"/>
    </w:pPr>
    <w:rPr>
      <w:rFonts w:eastAsia="Times New Roman"/>
      <w:b/>
      <w:smallCaps/>
      <w:color w:val="000000"/>
      <w:sz w:val="24"/>
      <w:u w:val="thick"/>
    </w:rPr>
  </w:style>
  <w:style w:type="paragraph" w:customStyle="1" w:styleId="story-headline">
    <w:name w:val="story-headline"/>
    <w:basedOn w:val="Normal"/>
    <w:uiPriority w:val="99"/>
    <w:qFormat/>
    <w:rsid w:val="007210E4"/>
    <w:pPr>
      <w:spacing w:before="72" w:after="72"/>
    </w:pPr>
    <w:rPr>
      <w:rFonts w:eastAsia="Times New Roman"/>
      <w:b/>
      <w:bCs/>
      <w:sz w:val="26"/>
      <w:szCs w:val="26"/>
    </w:rPr>
  </w:style>
  <w:style w:type="paragraph" w:customStyle="1" w:styleId="story-body">
    <w:name w:val="story-body"/>
    <w:basedOn w:val="Normal"/>
    <w:uiPriority w:val="99"/>
    <w:qFormat/>
    <w:rsid w:val="007210E4"/>
    <w:pPr>
      <w:spacing w:before="100" w:beforeAutospacing="1" w:after="100" w:afterAutospacing="1"/>
    </w:pPr>
    <w:rPr>
      <w:rFonts w:eastAsia="Times New Roman"/>
    </w:rPr>
  </w:style>
  <w:style w:type="paragraph" w:customStyle="1" w:styleId="story-dateline">
    <w:name w:val="story-dateline"/>
    <w:basedOn w:val="Normal"/>
    <w:uiPriority w:val="99"/>
    <w:qFormat/>
    <w:rsid w:val="007210E4"/>
    <w:rPr>
      <w:rFonts w:eastAsia="Times New Roman"/>
      <w:b/>
      <w:bCs/>
    </w:rPr>
  </w:style>
  <w:style w:type="paragraph" w:customStyle="1" w:styleId="TextofCards">
    <w:name w:val="Text of Cards"/>
    <w:basedOn w:val="Normal"/>
    <w:uiPriority w:val="99"/>
    <w:qFormat/>
    <w:rsid w:val="007210E4"/>
    <w:rPr>
      <w:rFonts w:eastAsia="Times New Roman"/>
      <w:color w:val="000000"/>
      <w:spacing w:val="6"/>
      <w:szCs w:val="23"/>
    </w:rPr>
  </w:style>
  <w:style w:type="paragraph" w:customStyle="1" w:styleId="Corpotesto">
    <w:name w:val="Corpo testo"/>
    <w:basedOn w:val="Normal"/>
    <w:uiPriority w:val="99"/>
    <w:qFormat/>
    <w:rsid w:val="007210E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210E4"/>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7210E4"/>
    <w:rPr>
      <w:rFonts w:asciiTheme="minorHAnsi" w:eastAsia="Times New Roman" w:hAnsiTheme="minorHAnsi" w:cs="Calibri"/>
      <w:b/>
      <w:bCs/>
      <w:sz w:val="24"/>
      <w:szCs w:val="24"/>
    </w:rPr>
  </w:style>
  <w:style w:type="paragraph" w:customStyle="1" w:styleId="inside-copy">
    <w:name w:val="inside-copy"/>
    <w:basedOn w:val="Normal"/>
    <w:uiPriority w:val="99"/>
    <w:qFormat/>
    <w:rsid w:val="007210E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210E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210E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210E4"/>
    <w:rPr>
      <w:rFonts w:ascii="Arial" w:hAnsi="Arial"/>
      <w:b w:val="0"/>
      <w:caps w:val="0"/>
      <w:sz w:val="20"/>
    </w:rPr>
  </w:style>
  <w:style w:type="paragraph" w:customStyle="1" w:styleId="ProjectTitleLine">
    <w:name w:val="Project Title Line"/>
    <w:basedOn w:val="Normal"/>
    <w:next w:val="Normal"/>
    <w:autoRedefine/>
    <w:uiPriority w:val="99"/>
    <w:qFormat/>
    <w:rsid w:val="007210E4"/>
    <w:pPr>
      <w:jc w:val="center"/>
    </w:pPr>
    <w:rPr>
      <w:rFonts w:eastAsia="Times New Roman"/>
      <w:caps/>
      <w:szCs w:val="20"/>
    </w:rPr>
  </w:style>
  <w:style w:type="paragraph" w:customStyle="1" w:styleId="LanguageStrike">
    <w:name w:val="Language Strike"/>
    <w:basedOn w:val="Normal"/>
    <w:next w:val="Normal"/>
    <w:uiPriority w:val="99"/>
    <w:qFormat/>
    <w:rsid w:val="007210E4"/>
    <w:rPr>
      <w:rFonts w:ascii="Arial Narrow" w:eastAsia="Times New Roman" w:hAnsi="Arial Narrow"/>
      <w:strike/>
    </w:rPr>
  </w:style>
  <w:style w:type="paragraph" w:customStyle="1" w:styleId="NormalVerdana">
    <w:name w:val="Normal + Verdana"/>
    <w:aliases w:val="10 pt,White,Normal + Arial"/>
    <w:basedOn w:val="Normal"/>
    <w:uiPriority w:val="99"/>
    <w:qFormat/>
    <w:rsid w:val="007210E4"/>
    <w:rPr>
      <w:rFonts w:eastAsia="Times New Roman"/>
      <w:szCs w:val="20"/>
      <w:u w:val="single"/>
    </w:rPr>
  </w:style>
  <w:style w:type="paragraph" w:customStyle="1" w:styleId="Normal10pt">
    <w:name w:val="Normal + 10 pt"/>
    <w:basedOn w:val="Normal"/>
    <w:uiPriority w:val="99"/>
    <w:qFormat/>
    <w:rsid w:val="007210E4"/>
    <w:rPr>
      <w:rFonts w:eastAsia="Times New Roman"/>
      <w:szCs w:val="20"/>
    </w:rPr>
  </w:style>
  <w:style w:type="paragraph" w:customStyle="1" w:styleId="cardChar1Char">
    <w:name w:val="card Char1 Char"/>
    <w:basedOn w:val="Normal"/>
    <w:uiPriority w:val="99"/>
    <w:qFormat/>
    <w:rsid w:val="007210E4"/>
    <w:pPr>
      <w:ind w:left="288" w:right="288"/>
    </w:pPr>
    <w:rPr>
      <w:rFonts w:eastAsia="Times New Roman"/>
      <w:szCs w:val="20"/>
    </w:rPr>
  </w:style>
  <w:style w:type="paragraph" w:customStyle="1" w:styleId="CM12">
    <w:name w:val="CM12"/>
    <w:basedOn w:val="Default"/>
    <w:next w:val="Default"/>
    <w:uiPriority w:val="99"/>
    <w:qFormat/>
    <w:rsid w:val="007210E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210E4"/>
    <w:pPr>
      <w:widowControl w:val="0"/>
      <w:spacing w:after="480"/>
    </w:pPr>
    <w:rPr>
      <w:rFonts w:ascii="Granjon LT Std" w:hAnsi="Granjon LT Std"/>
      <w:color w:val="auto"/>
    </w:rPr>
  </w:style>
  <w:style w:type="paragraph" w:customStyle="1" w:styleId="CM10">
    <w:name w:val="CM10"/>
    <w:basedOn w:val="Default"/>
    <w:next w:val="Default"/>
    <w:uiPriority w:val="99"/>
    <w:qFormat/>
    <w:rsid w:val="007210E4"/>
    <w:pPr>
      <w:widowControl w:val="0"/>
      <w:spacing w:line="320" w:lineRule="atLeast"/>
    </w:pPr>
    <w:rPr>
      <w:rFonts w:ascii="Granjon LT Std" w:hAnsi="Granjon LT Std"/>
      <w:color w:val="auto"/>
    </w:rPr>
  </w:style>
  <w:style w:type="paragraph" w:customStyle="1" w:styleId="bold">
    <w:name w:val="bold"/>
    <w:basedOn w:val="Normal"/>
    <w:uiPriority w:val="99"/>
    <w:qFormat/>
    <w:rsid w:val="007210E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210E4"/>
    <w:rPr>
      <w:rFonts w:ascii="Arial Narrow" w:eastAsia="Times New Roman" w:hAnsi="Arial Narrow"/>
      <w:strike/>
      <w:szCs w:val="20"/>
    </w:rPr>
  </w:style>
  <w:style w:type="paragraph" w:customStyle="1" w:styleId="textbodyblack">
    <w:name w:val="textbodyblack"/>
    <w:basedOn w:val="Normal"/>
    <w:uiPriority w:val="99"/>
    <w:qFormat/>
    <w:rsid w:val="007210E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210E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21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21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210E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210E4"/>
    <w:rPr>
      <w:rFonts w:ascii="Georgia" w:eastAsia="Times New Roman" w:hAnsi="Georgia"/>
      <w:b/>
      <w:bCs/>
      <w:szCs w:val="16"/>
      <w:u w:val="single"/>
    </w:rPr>
  </w:style>
  <w:style w:type="paragraph" w:customStyle="1" w:styleId="CiteCorrected">
    <w:name w:val="Cite Corrected"/>
    <w:basedOn w:val="Normal"/>
    <w:link w:val="CiteCorrectedChar"/>
    <w:qFormat/>
    <w:rsid w:val="007210E4"/>
    <w:rPr>
      <w:rFonts w:ascii="Georgia" w:eastAsia="Times New Roman" w:hAnsi="Georgia"/>
      <w:b/>
      <w:bCs/>
      <w:szCs w:val="16"/>
      <w:u w:val="single"/>
    </w:rPr>
  </w:style>
  <w:style w:type="paragraph" w:customStyle="1" w:styleId="CardText2">
    <w:name w:val="Card Text 2"/>
    <w:basedOn w:val="CardText10"/>
    <w:link w:val="CardText2Char"/>
    <w:qFormat/>
    <w:rsid w:val="007210E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7210E4"/>
    <w:pPr>
      <w:ind w:left="288"/>
    </w:pPr>
    <w:rPr>
      <w:rFonts w:eastAsia="SimSun"/>
      <w:szCs w:val="20"/>
      <w:lang w:eastAsia="zh-CN"/>
    </w:rPr>
  </w:style>
  <w:style w:type="paragraph" w:customStyle="1" w:styleId="story-body-text">
    <w:name w:val="story-body-text"/>
    <w:basedOn w:val="Normal"/>
    <w:uiPriority w:val="99"/>
    <w:qFormat/>
    <w:rsid w:val="007210E4"/>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210E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210E4"/>
    <w:rPr>
      <w:u w:val="single"/>
    </w:rPr>
  </w:style>
  <w:style w:type="paragraph" w:customStyle="1" w:styleId="StyleCardText11ptUnderline">
    <w:name w:val="Style Card Text + 11 pt Underline"/>
    <w:link w:val="StyleCardText11ptUnderlineChar"/>
    <w:qFormat/>
    <w:rsid w:val="007210E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210E4"/>
    <w:rPr>
      <w:rFonts w:ascii="Georgia" w:hAnsi="Georgia"/>
      <w:sz w:val="16"/>
    </w:rPr>
  </w:style>
  <w:style w:type="paragraph" w:customStyle="1" w:styleId="StyleMinimizedText11pt">
    <w:name w:val="Style Minimized Text + 11 pt"/>
    <w:basedOn w:val="Normal"/>
    <w:link w:val="StyleMinimizedText11ptChar"/>
    <w:qFormat/>
    <w:rsid w:val="007210E4"/>
    <w:rPr>
      <w:rFonts w:ascii="Georgia" w:hAnsi="Georgia"/>
      <w:sz w:val="16"/>
    </w:rPr>
  </w:style>
  <w:style w:type="character" w:customStyle="1" w:styleId="StyleMinimizedText11pt1Char">
    <w:name w:val="Style Minimized Text + 11 pt1 Char"/>
    <w:basedOn w:val="DefaultParagraphFont"/>
    <w:link w:val="StyleMinimizedText11pt1"/>
    <w:locked/>
    <w:rsid w:val="007210E4"/>
    <w:rPr>
      <w:rFonts w:ascii="Georgia" w:hAnsi="Georgia"/>
      <w:sz w:val="16"/>
    </w:rPr>
  </w:style>
  <w:style w:type="paragraph" w:customStyle="1" w:styleId="StyleMinimizedText11pt1">
    <w:name w:val="Style Minimized Text + 11 pt1"/>
    <w:basedOn w:val="Normal"/>
    <w:link w:val="StyleMinimizedText11pt1Char"/>
    <w:qFormat/>
    <w:rsid w:val="007210E4"/>
    <w:rPr>
      <w:rFonts w:ascii="Georgia" w:hAnsi="Georgia"/>
      <w:sz w:val="16"/>
    </w:rPr>
  </w:style>
  <w:style w:type="character" w:customStyle="1" w:styleId="Debate-CardSmalltextF2Char">
    <w:name w:val="Debate- Card Small text F2 Char"/>
    <w:link w:val="Debate-CardSmalltextF2"/>
    <w:locked/>
    <w:rsid w:val="007210E4"/>
    <w:rPr>
      <w:rFonts w:ascii="Arial Narrow" w:hAnsi="Arial Narrow"/>
      <w:sz w:val="16"/>
    </w:rPr>
  </w:style>
  <w:style w:type="paragraph" w:customStyle="1" w:styleId="Debate-CardSmalltextF2">
    <w:name w:val="Debate- Card Small text F2"/>
    <w:basedOn w:val="Normal"/>
    <w:next w:val="Normal"/>
    <w:link w:val="Debate-CardSmalltextF2Char"/>
    <w:qFormat/>
    <w:rsid w:val="007210E4"/>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210E4"/>
    <w:rPr>
      <w:rFonts w:ascii="Arial Narrow" w:hAnsi="Arial Narrow"/>
      <w:b/>
      <w:sz w:val="18"/>
      <w:u w:val="single"/>
    </w:rPr>
  </w:style>
  <w:style w:type="paragraph" w:customStyle="1" w:styleId="Debate-EmphasizedText-F5">
    <w:name w:val="Debate- Emphasized Text- F5"/>
    <w:basedOn w:val="Normal"/>
    <w:link w:val="Debate-EmphasizedText-F5Char"/>
    <w:qFormat/>
    <w:rsid w:val="007210E4"/>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210E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210E4"/>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210E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210E4"/>
    <w:rPr>
      <w:rFonts w:ascii="Times New Roman" w:eastAsia="Times New Roman" w:hAnsi="Times New Roman" w:cs="Calibri"/>
      <w:sz w:val="16"/>
    </w:rPr>
  </w:style>
  <w:style w:type="character" w:customStyle="1" w:styleId="CardStyleChar">
    <w:name w:val="Card Style Char"/>
    <w:link w:val="CardStyle"/>
    <w:locked/>
    <w:rsid w:val="007210E4"/>
    <w:rPr>
      <w:rFonts w:eastAsia="Times New Roman"/>
    </w:rPr>
  </w:style>
  <w:style w:type="paragraph" w:customStyle="1" w:styleId="emactive">
    <w:name w:val="emactive"/>
    <w:basedOn w:val="Normal"/>
    <w:uiPriority w:val="99"/>
    <w:qFormat/>
    <w:rsid w:val="007210E4"/>
    <w:pPr>
      <w:spacing w:before="100" w:beforeAutospacing="1" w:after="100" w:afterAutospacing="1"/>
    </w:pPr>
    <w:rPr>
      <w:rFonts w:eastAsia="Times New Roman"/>
      <w:sz w:val="24"/>
    </w:rPr>
  </w:style>
  <w:style w:type="paragraph" w:customStyle="1" w:styleId="emready">
    <w:name w:val="emready"/>
    <w:basedOn w:val="Normal"/>
    <w:uiPriority w:val="99"/>
    <w:qFormat/>
    <w:rsid w:val="007210E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210E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210E4"/>
    <w:rPr>
      <w:rFonts w:ascii="Georgia" w:eastAsia="Times New Roman" w:hAnsi="Georgia" w:cs="Times New Roman"/>
      <w:b/>
      <w:u w:val="single"/>
    </w:rPr>
  </w:style>
  <w:style w:type="character" w:customStyle="1" w:styleId="CardHighlightChar">
    <w:name w:val="Card Highlight Char"/>
    <w:link w:val="CardHighlight"/>
    <w:locked/>
    <w:rsid w:val="007210E4"/>
    <w:rPr>
      <w:rFonts w:eastAsia="Calibri" w:cs="Calibri"/>
      <w:u w:val="single"/>
      <w:shd w:val="clear" w:color="auto" w:fill="66FFFF"/>
    </w:rPr>
  </w:style>
  <w:style w:type="paragraph" w:customStyle="1" w:styleId="CardHighlight">
    <w:name w:val="Card Highlight"/>
    <w:basedOn w:val="Normal"/>
    <w:link w:val="CardHighlightChar"/>
    <w:qFormat/>
    <w:rsid w:val="007210E4"/>
    <w:pPr>
      <w:shd w:val="clear" w:color="auto" w:fill="66FFFF"/>
    </w:pPr>
    <w:rPr>
      <w:rFonts w:eastAsia="Calibri" w:cs="Calibri"/>
      <w:u w:val="single"/>
    </w:rPr>
  </w:style>
  <w:style w:type="character" w:customStyle="1" w:styleId="BlockHeaderHiddenChar">
    <w:name w:val="Block Header Hidden Char"/>
    <w:link w:val="BlockHeaderHidden"/>
    <w:locked/>
    <w:rsid w:val="007210E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210E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210E4"/>
    <w:pPr>
      <w:spacing w:before="100" w:beforeAutospacing="1" w:after="100" w:afterAutospacing="1"/>
    </w:pPr>
    <w:rPr>
      <w:rFonts w:eastAsia="Times New Roman"/>
      <w:sz w:val="24"/>
    </w:rPr>
  </w:style>
  <w:style w:type="paragraph" w:customStyle="1" w:styleId="norma">
    <w:name w:val="norma"/>
    <w:basedOn w:val="Heading3"/>
    <w:uiPriority w:val="99"/>
    <w:qFormat/>
    <w:rsid w:val="007210E4"/>
    <w:rPr>
      <w:rFonts w:eastAsia="MS Gothic" w:cs="Arial"/>
      <w:sz w:val="24"/>
    </w:rPr>
  </w:style>
  <w:style w:type="paragraph" w:customStyle="1" w:styleId="nromal">
    <w:name w:val="nromal"/>
    <w:basedOn w:val="Normal"/>
    <w:uiPriority w:val="99"/>
    <w:qFormat/>
    <w:rsid w:val="007210E4"/>
    <w:pPr>
      <w:keepNext/>
      <w:keepLines/>
      <w:spacing w:before="200"/>
      <w:outlineLvl w:val="3"/>
    </w:pPr>
    <w:rPr>
      <w:rFonts w:eastAsia="Times New Roman" w:cs="Cambria"/>
      <w:b/>
      <w:iCs/>
    </w:rPr>
  </w:style>
  <w:style w:type="paragraph" w:customStyle="1" w:styleId="natural">
    <w:name w:val="natural"/>
    <w:basedOn w:val="Normal"/>
    <w:uiPriority w:val="99"/>
    <w:qFormat/>
    <w:rsid w:val="007210E4"/>
    <w:pPr>
      <w:keepNext/>
      <w:keepLines/>
      <w:spacing w:before="200"/>
      <w:outlineLvl w:val="3"/>
    </w:pPr>
    <w:rPr>
      <w:rFonts w:eastAsia="Times New Roman"/>
      <w:b/>
      <w:iCs/>
    </w:rPr>
  </w:style>
  <w:style w:type="paragraph" w:customStyle="1" w:styleId="nroaml">
    <w:name w:val="nroaml"/>
    <w:basedOn w:val="Normal"/>
    <w:uiPriority w:val="99"/>
    <w:qFormat/>
    <w:rsid w:val="007210E4"/>
    <w:pPr>
      <w:keepNext/>
      <w:keepLines/>
      <w:spacing w:before="200"/>
      <w:outlineLvl w:val="3"/>
    </w:pPr>
    <w:rPr>
      <w:rFonts w:eastAsia="Times New Roman"/>
      <w:b/>
      <w:iCs/>
    </w:rPr>
  </w:style>
  <w:style w:type="paragraph" w:customStyle="1" w:styleId="noraml">
    <w:name w:val="noraml"/>
    <w:basedOn w:val="Normal"/>
    <w:uiPriority w:val="99"/>
    <w:qFormat/>
    <w:rsid w:val="007210E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210E4"/>
    <w:rPr>
      <w:rFonts w:ascii="Georgia" w:eastAsia="Calibri" w:hAnsi="Georgia"/>
      <w:sz w:val="16"/>
      <w:szCs w:val="16"/>
    </w:rPr>
  </w:style>
  <w:style w:type="paragraph" w:customStyle="1" w:styleId="SmallSizeParagraph">
    <w:name w:val="Small Size Paragraph"/>
    <w:basedOn w:val="Normal"/>
    <w:link w:val="SmallSizeParagraphChar"/>
    <w:qFormat/>
    <w:rsid w:val="007210E4"/>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210E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210E4"/>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7210E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210E4"/>
    <w:rPr>
      <w:rFonts w:ascii="Times New Roman" w:eastAsia="Times New Roman" w:hAnsi="Times New Roman" w:cs="Times New Roman"/>
      <w:strike/>
      <w:sz w:val="20"/>
    </w:rPr>
  </w:style>
  <w:style w:type="character" w:customStyle="1" w:styleId="CardT1Char">
    <w:name w:val="CardT1 Char"/>
    <w:link w:val="CardT1"/>
    <w:locked/>
    <w:rsid w:val="007210E4"/>
    <w:rPr>
      <w:rFonts w:ascii="Arial" w:eastAsia="Calibri" w:hAnsi="Arial" w:cs="Arial"/>
      <w:kern w:val="2"/>
      <w:sz w:val="14"/>
      <w:szCs w:val="14"/>
      <w:lang w:eastAsia="zh-TW"/>
    </w:rPr>
  </w:style>
  <w:style w:type="paragraph" w:customStyle="1" w:styleId="CardT1">
    <w:name w:val="CardT1"/>
    <w:basedOn w:val="Normal"/>
    <w:link w:val="CardT1Char"/>
    <w:qFormat/>
    <w:rsid w:val="007210E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210E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210E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210E4"/>
    <w:pPr>
      <w:spacing w:before="100" w:beforeAutospacing="1" w:after="100" w:afterAutospacing="1"/>
    </w:pPr>
    <w:rPr>
      <w:rFonts w:eastAsia="Times New Roman"/>
      <w:sz w:val="24"/>
    </w:rPr>
  </w:style>
  <w:style w:type="paragraph" w:customStyle="1" w:styleId="CiteReal">
    <w:name w:val="Cite Real"/>
    <w:basedOn w:val="Normal"/>
    <w:next w:val="Normal"/>
    <w:qFormat/>
    <w:rsid w:val="007210E4"/>
    <w:rPr>
      <w:rFonts w:eastAsia="MS Mincho"/>
      <w:b/>
      <w:sz w:val="24"/>
      <w:u w:val="single"/>
    </w:rPr>
  </w:style>
  <w:style w:type="paragraph" w:customStyle="1" w:styleId="2909F619802848F09E01365C32F34654">
    <w:name w:val="2909F619802848F09E01365C32F34654"/>
    <w:uiPriority w:val="99"/>
    <w:qFormat/>
    <w:rsid w:val="007210E4"/>
    <w:pPr>
      <w:spacing w:after="200" w:line="276" w:lineRule="auto"/>
    </w:pPr>
    <w:rPr>
      <w:rFonts w:eastAsia="Times New Roman" w:cs="Times New Roman"/>
      <w:lang w:eastAsia="ja-JP"/>
    </w:rPr>
  </w:style>
  <w:style w:type="character" w:customStyle="1" w:styleId="UnderlineSChar">
    <w:name w:val="Underline S Char"/>
    <w:link w:val="UnderlineS"/>
    <w:locked/>
    <w:rsid w:val="007210E4"/>
    <w:rPr>
      <w:rFonts w:ascii="Georgia" w:eastAsia="Calibri" w:hAnsi="Georgia"/>
      <w:u w:val="single"/>
      <w:lang w:val="x-none" w:eastAsia="zh-CN"/>
    </w:rPr>
  </w:style>
  <w:style w:type="paragraph" w:customStyle="1" w:styleId="UnderlineS">
    <w:name w:val="Underline S"/>
    <w:basedOn w:val="Normal"/>
    <w:link w:val="UnderlineSChar"/>
    <w:qFormat/>
    <w:rsid w:val="007210E4"/>
    <w:pPr>
      <w:spacing w:after="200"/>
    </w:pPr>
    <w:rPr>
      <w:rFonts w:ascii="Georgia" w:eastAsia="Calibri" w:hAnsi="Georgia"/>
      <w:u w:val="single"/>
      <w:lang w:val="x-none" w:eastAsia="zh-CN"/>
    </w:rPr>
  </w:style>
  <w:style w:type="character" w:customStyle="1" w:styleId="UnunderlinedChar">
    <w:name w:val="Ununderlined Char"/>
    <w:link w:val="Ununderlined"/>
    <w:locked/>
    <w:rsid w:val="007210E4"/>
    <w:rPr>
      <w:rFonts w:ascii="Georgia" w:eastAsia="SimSun" w:hAnsi="Georgia"/>
      <w:sz w:val="12"/>
    </w:rPr>
  </w:style>
  <w:style w:type="paragraph" w:customStyle="1" w:styleId="Ununderlined">
    <w:name w:val="Ununderlined"/>
    <w:basedOn w:val="Normal"/>
    <w:link w:val="UnunderlinedChar"/>
    <w:qFormat/>
    <w:rsid w:val="007210E4"/>
    <w:rPr>
      <w:rFonts w:ascii="Georgia" w:eastAsia="SimSun" w:hAnsi="Georgia"/>
      <w:sz w:val="12"/>
    </w:rPr>
  </w:style>
  <w:style w:type="character" w:customStyle="1" w:styleId="HighlightingChar">
    <w:name w:val="Highlighting Char"/>
    <w:link w:val="Highlighting"/>
    <w:locked/>
    <w:rsid w:val="007210E4"/>
    <w:rPr>
      <w:rFonts w:ascii="Georgia" w:eastAsia="SimSun" w:hAnsi="Georgia"/>
      <w:u w:val="thick"/>
    </w:rPr>
  </w:style>
  <w:style w:type="paragraph" w:customStyle="1" w:styleId="Highlighting">
    <w:name w:val="Highlighting"/>
    <w:basedOn w:val="Normal"/>
    <w:link w:val="HighlightingChar"/>
    <w:autoRedefine/>
    <w:qFormat/>
    <w:rsid w:val="007210E4"/>
    <w:rPr>
      <w:rFonts w:ascii="Georgia" w:eastAsia="SimSun" w:hAnsi="Georgia"/>
      <w:u w:val="thick"/>
    </w:rPr>
  </w:style>
  <w:style w:type="character" w:customStyle="1" w:styleId="CITEChar0">
    <w:name w:val="CITE Char"/>
    <w:link w:val="CITE"/>
    <w:locked/>
    <w:rsid w:val="007210E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210E4"/>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210E4"/>
    <w:pPr>
      <w:spacing w:before="100" w:beforeAutospacing="1" w:after="100" w:afterAutospacing="1"/>
    </w:pPr>
    <w:rPr>
      <w:rFonts w:eastAsia="Times New Roman"/>
      <w:sz w:val="24"/>
      <w:lang w:eastAsia="zh-CN"/>
    </w:rPr>
  </w:style>
  <w:style w:type="paragraph" w:customStyle="1" w:styleId="Analytics">
    <w:name w:val="Analytics"/>
    <w:basedOn w:val="Normal"/>
    <w:rsid w:val="007210E4"/>
    <w:rPr>
      <w:rFonts w:eastAsia="Calibri"/>
      <w:b/>
      <w:sz w:val="24"/>
    </w:rPr>
  </w:style>
  <w:style w:type="paragraph" w:customStyle="1" w:styleId="D345FF3D873148C5AE3FBF3267827368">
    <w:name w:val="D345FF3D873148C5AE3FBF3267827368"/>
    <w:uiPriority w:val="99"/>
    <w:qFormat/>
    <w:rsid w:val="007210E4"/>
    <w:pPr>
      <w:spacing w:after="200" w:line="276" w:lineRule="auto"/>
    </w:pPr>
    <w:rPr>
      <w:rFonts w:eastAsia="Times New Roman" w:cs="Times New Roman"/>
      <w:lang w:eastAsia="ja-JP"/>
    </w:rPr>
  </w:style>
  <w:style w:type="character" w:customStyle="1" w:styleId="NormaltextCharChar">
    <w:name w:val="Normal text Char Char"/>
    <w:link w:val="Normaltext0"/>
    <w:locked/>
    <w:rsid w:val="007210E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210E4"/>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210E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210E4"/>
    <w:rPr>
      <w:b/>
      <w:sz w:val="28"/>
    </w:rPr>
  </w:style>
  <w:style w:type="character" w:customStyle="1" w:styleId="SourcenameChar">
    <w:name w:val="Source name Char"/>
    <w:link w:val="Sourcename"/>
    <w:locked/>
    <w:rsid w:val="007210E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210E4"/>
    <w:rPr>
      <w:b/>
      <w:bCs/>
      <w:sz w:val="20"/>
    </w:rPr>
  </w:style>
  <w:style w:type="character" w:customStyle="1" w:styleId="underlinedcardChar">
    <w:name w:val="underlined card Char"/>
    <w:link w:val="underlinedcard0"/>
    <w:locked/>
    <w:rsid w:val="007210E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210E4"/>
    <w:rPr>
      <w:sz w:val="22"/>
      <w:u w:val="single"/>
    </w:rPr>
  </w:style>
  <w:style w:type="paragraph" w:customStyle="1" w:styleId="FullText">
    <w:name w:val="Full Text"/>
    <w:basedOn w:val="Normal"/>
    <w:uiPriority w:val="99"/>
    <w:qFormat/>
    <w:rsid w:val="007210E4"/>
    <w:rPr>
      <w:rFonts w:eastAsia="Times New Roman"/>
    </w:rPr>
  </w:style>
  <w:style w:type="character" w:customStyle="1" w:styleId="TextUnderlineChar">
    <w:name w:val="Text Underline Char"/>
    <w:link w:val="TextUnderline"/>
    <w:locked/>
    <w:rsid w:val="007210E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210E4"/>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7210E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210E4"/>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210E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210E4"/>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7210E4"/>
    <w:pPr>
      <w:spacing w:before="240"/>
      <w:outlineLvl w:val="2"/>
    </w:pPr>
    <w:rPr>
      <w:rFonts w:eastAsia="Times New Roman"/>
      <w:b/>
    </w:rPr>
  </w:style>
  <w:style w:type="character" w:customStyle="1" w:styleId="CiteCardChar">
    <w:name w:val="Cite_Card Char"/>
    <w:link w:val="CiteCard0"/>
    <w:locked/>
    <w:rsid w:val="007210E4"/>
    <w:rPr>
      <w:rFonts w:ascii="Times New Roman" w:eastAsia="Times New Roman" w:hAnsi="Times New Roman" w:cs="Arial"/>
      <w:bCs/>
      <w:sz w:val="20"/>
      <w:szCs w:val="20"/>
    </w:rPr>
  </w:style>
  <w:style w:type="paragraph" w:customStyle="1" w:styleId="CiteCard0">
    <w:name w:val="Cite_Card"/>
    <w:link w:val="CiteCardChar"/>
    <w:qFormat/>
    <w:rsid w:val="007210E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210E4"/>
    <w:pPr>
      <w:widowControl w:val="0"/>
    </w:pPr>
    <w:rPr>
      <w:rFonts w:eastAsia="MS Mincho"/>
      <w:color w:val="auto"/>
    </w:rPr>
  </w:style>
  <w:style w:type="paragraph" w:customStyle="1" w:styleId="dropcap">
    <w:name w:val="dropcap"/>
    <w:basedOn w:val="Normal"/>
    <w:uiPriority w:val="99"/>
    <w:qFormat/>
    <w:rsid w:val="007210E4"/>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210E4"/>
    <w:rPr>
      <w:rFonts w:ascii="Georgia" w:eastAsia="Times New Roman" w:hAnsi="Georgia"/>
      <w:u w:val="single"/>
    </w:rPr>
  </w:style>
  <w:style w:type="paragraph" w:customStyle="1" w:styleId="StyleStyle49pt6">
    <w:name w:val="Style Style4 + 9 pt6"/>
    <w:basedOn w:val="Style4"/>
    <w:link w:val="StyleStyle49pt6Char"/>
    <w:qFormat/>
    <w:rsid w:val="007210E4"/>
    <w:rPr>
      <w:rFonts w:ascii="Georgia" w:hAnsi="Georgia"/>
    </w:rPr>
  </w:style>
  <w:style w:type="character" w:customStyle="1" w:styleId="UnderlineCharCharCharCharChar">
    <w:name w:val="Underline Char Char Char Char Char"/>
    <w:link w:val="UnderlineCharCharCharChar"/>
    <w:locked/>
    <w:rsid w:val="007210E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210E4"/>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210E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210E4"/>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210E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210E4"/>
    <w:rPr>
      <w:rFonts w:ascii="Georgia" w:hAnsi="Georgia" w:cs="Calibri"/>
      <w:b/>
      <w:bCs/>
      <w:u w:val="single"/>
    </w:rPr>
  </w:style>
  <w:style w:type="character" w:customStyle="1" w:styleId="DebatenoramlChar">
    <w:name w:val="Debatenoraml Char"/>
    <w:link w:val="Debatenoraml"/>
    <w:locked/>
    <w:rsid w:val="007210E4"/>
    <w:rPr>
      <w:rFonts w:ascii="Times New Roman" w:hAnsi="Times New Roman" w:cs="Times New Roman"/>
    </w:rPr>
  </w:style>
  <w:style w:type="paragraph" w:customStyle="1" w:styleId="Debatenoraml">
    <w:name w:val="Debatenoraml"/>
    <w:basedOn w:val="NoSpacing"/>
    <w:link w:val="DebatenoramlChar"/>
    <w:qFormat/>
    <w:rsid w:val="007210E4"/>
    <w:rPr>
      <w:rFonts w:eastAsiaTheme="minorEastAsia"/>
      <w:sz w:val="22"/>
      <w:szCs w:val="22"/>
    </w:rPr>
  </w:style>
  <w:style w:type="paragraph" w:customStyle="1" w:styleId="SynergyTag">
    <w:name w:val="SynergyTag"/>
    <w:basedOn w:val="Normal"/>
    <w:uiPriority w:val="99"/>
    <w:qFormat/>
    <w:rsid w:val="007210E4"/>
    <w:rPr>
      <w:rFonts w:eastAsia="Calibri"/>
      <w:b/>
    </w:rPr>
  </w:style>
  <w:style w:type="character" w:customStyle="1" w:styleId="QualsChar">
    <w:name w:val="Quals Char"/>
    <w:link w:val="Quals"/>
    <w:locked/>
    <w:rsid w:val="007210E4"/>
    <w:rPr>
      <w:rFonts w:ascii="Georgia" w:eastAsia="Calibri" w:hAnsi="Georgia"/>
      <w:sz w:val="18"/>
    </w:rPr>
  </w:style>
  <w:style w:type="paragraph" w:customStyle="1" w:styleId="Quals">
    <w:name w:val="Quals"/>
    <w:basedOn w:val="Normal"/>
    <w:link w:val="QualsChar"/>
    <w:qFormat/>
    <w:rsid w:val="007210E4"/>
    <w:rPr>
      <w:rFonts w:ascii="Georgia" w:eastAsia="Calibri" w:hAnsi="Georgia"/>
      <w:sz w:val="18"/>
    </w:rPr>
  </w:style>
  <w:style w:type="paragraph" w:customStyle="1" w:styleId="times">
    <w:name w:val="times"/>
    <w:basedOn w:val="Normal"/>
    <w:qFormat/>
    <w:rsid w:val="007210E4"/>
    <w:pPr>
      <w:spacing w:before="100" w:beforeAutospacing="1" w:after="100" w:afterAutospacing="1"/>
    </w:pPr>
    <w:rPr>
      <w:rFonts w:eastAsia="Times New Roman"/>
      <w:sz w:val="24"/>
    </w:rPr>
  </w:style>
  <w:style w:type="paragraph" w:customStyle="1" w:styleId="BodyA">
    <w:name w:val="Body A"/>
    <w:uiPriority w:val="99"/>
    <w:qFormat/>
    <w:rsid w:val="007210E4"/>
    <w:rPr>
      <w:rFonts w:ascii="Helvetica" w:eastAsia="ヒラギノ角ゴ Pro W3" w:hAnsi="Helvetica" w:cs="Times New Roman"/>
      <w:color w:val="000000"/>
      <w:sz w:val="24"/>
      <w:szCs w:val="20"/>
    </w:rPr>
  </w:style>
  <w:style w:type="character" w:customStyle="1" w:styleId="StarredChar">
    <w:name w:val="Starred Char"/>
    <w:link w:val="Starred"/>
    <w:locked/>
    <w:rsid w:val="007210E4"/>
    <w:rPr>
      <w:rFonts w:ascii="Georgia" w:eastAsia="Times New Roman" w:hAnsi="Georgia"/>
      <w:b/>
      <w:caps/>
      <w:szCs w:val="28"/>
      <w:u w:val="single"/>
    </w:rPr>
  </w:style>
  <w:style w:type="paragraph" w:customStyle="1" w:styleId="Starred">
    <w:name w:val="Starred"/>
    <w:basedOn w:val="Normal"/>
    <w:link w:val="StarredChar"/>
    <w:qFormat/>
    <w:rsid w:val="007210E4"/>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7210E4"/>
    <w:rPr>
      <w:rFonts w:ascii="Georgia" w:eastAsia="Times New Roman" w:hAnsi="Georgia"/>
      <w:b/>
      <w:caps/>
      <w:szCs w:val="28"/>
      <w:u w:val="single"/>
    </w:rPr>
  </w:style>
  <w:style w:type="paragraph" w:customStyle="1" w:styleId="NotStarred">
    <w:name w:val="NotStarred"/>
    <w:basedOn w:val="Normal"/>
    <w:link w:val="NotStarredChar"/>
    <w:qFormat/>
    <w:rsid w:val="007210E4"/>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7210E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210E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210E4"/>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7210E4"/>
    <w:rPr>
      <w:rFonts w:ascii="Georgia" w:eastAsia="Calibri" w:hAnsi="Georgia"/>
      <w:b/>
    </w:rPr>
  </w:style>
  <w:style w:type="paragraph" w:customStyle="1" w:styleId="H4Tag">
    <w:name w:val="H4 (Tag)"/>
    <w:basedOn w:val="Normal"/>
    <w:link w:val="H4TagChar1"/>
    <w:qFormat/>
    <w:rsid w:val="007210E4"/>
    <w:rPr>
      <w:rFonts w:ascii="Georgia" w:eastAsia="Calibri" w:hAnsi="Georgia"/>
      <w:b/>
    </w:rPr>
  </w:style>
  <w:style w:type="paragraph" w:customStyle="1" w:styleId="CM25">
    <w:name w:val="CM25"/>
    <w:basedOn w:val="Default"/>
    <w:next w:val="Default"/>
    <w:qFormat/>
    <w:rsid w:val="007210E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210E4"/>
    <w:rPr>
      <w:rFonts w:ascii="Georgia" w:hAnsi="Georgia"/>
      <w:b/>
    </w:rPr>
  </w:style>
  <w:style w:type="paragraph" w:customStyle="1" w:styleId="Debate-CardTagandCite-F6">
    <w:name w:val="Debate- Card Tag and Cite- F6"/>
    <w:basedOn w:val="Normal"/>
    <w:link w:val="Debate-CardTagandCite-F6Char"/>
    <w:qFormat/>
    <w:rsid w:val="007210E4"/>
    <w:pPr>
      <w:contextualSpacing/>
    </w:pPr>
    <w:rPr>
      <w:rFonts w:ascii="Georgia" w:hAnsi="Georgia"/>
      <w:b/>
    </w:rPr>
  </w:style>
  <w:style w:type="character" w:customStyle="1" w:styleId="CardtextChar4">
    <w:name w:val="Card text Char"/>
    <w:link w:val="Cardtext3"/>
    <w:locked/>
    <w:rsid w:val="007210E4"/>
    <w:rPr>
      <w:rFonts w:ascii="Arial Narrow" w:hAnsi="Arial Narrow"/>
      <w:u w:val="single"/>
    </w:rPr>
  </w:style>
  <w:style w:type="paragraph" w:customStyle="1" w:styleId="Cardtext3">
    <w:name w:val="Card text"/>
    <w:link w:val="CardtextChar4"/>
    <w:qFormat/>
    <w:rsid w:val="007210E4"/>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210E4"/>
    <w:rPr>
      <w:rFonts w:ascii="Georgia" w:eastAsia="Times New Roman" w:hAnsi="Georgia"/>
      <w:b/>
      <w:szCs w:val="28"/>
      <w:u w:val="single"/>
    </w:rPr>
  </w:style>
  <w:style w:type="paragraph" w:customStyle="1" w:styleId="NewHeading2">
    <w:name w:val="NewHeading2"/>
    <w:basedOn w:val="Normal"/>
    <w:link w:val="NewHeading2Char"/>
    <w:qFormat/>
    <w:rsid w:val="007210E4"/>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7210E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210E4"/>
    <w:rPr>
      <w:rFonts w:eastAsia="Calibri"/>
    </w:rPr>
  </w:style>
  <w:style w:type="paragraph" w:customStyle="1" w:styleId="TagLine">
    <w:name w:val="Tag Line"/>
    <w:basedOn w:val="Normal"/>
    <w:next w:val="FullText"/>
    <w:uiPriority w:val="99"/>
    <w:qFormat/>
    <w:rsid w:val="007210E4"/>
    <w:rPr>
      <w:rFonts w:ascii="Arial Narrow" w:eastAsia="Times New Roman" w:hAnsi="Arial Narrow"/>
      <w:b/>
      <w:sz w:val="28"/>
    </w:rPr>
  </w:style>
  <w:style w:type="paragraph" w:customStyle="1" w:styleId="Card6pt">
    <w:name w:val="Card 6pt"/>
    <w:basedOn w:val="Normal"/>
    <w:uiPriority w:val="99"/>
    <w:qFormat/>
    <w:rsid w:val="007210E4"/>
    <w:pPr>
      <w:ind w:left="288" w:right="288"/>
    </w:pPr>
    <w:rPr>
      <w:rFonts w:eastAsia="Calibri"/>
      <w:color w:val="000000"/>
      <w:sz w:val="12"/>
      <w:szCs w:val="20"/>
    </w:rPr>
  </w:style>
  <w:style w:type="character" w:customStyle="1" w:styleId="FullCiteChar">
    <w:name w:val="Full Cite Char"/>
    <w:link w:val="FullCite"/>
    <w:locked/>
    <w:rsid w:val="007210E4"/>
    <w:rPr>
      <w:rFonts w:ascii="Garamond" w:eastAsia="Calibri" w:hAnsi="Garamond"/>
    </w:rPr>
  </w:style>
  <w:style w:type="paragraph" w:customStyle="1" w:styleId="FullCite">
    <w:name w:val="Full Cite"/>
    <w:basedOn w:val="Normal"/>
    <w:next w:val="Normal"/>
    <w:link w:val="FullCiteChar"/>
    <w:qFormat/>
    <w:rsid w:val="007210E4"/>
    <w:rPr>
      <w:rFonts w:ascii="Garamond" w:eastAsia="Calibri" w:hAnsi="Garamond"/>
    </w:rPr>
  </w:style>
  <w:style w:type="character" w:customStyle="1" w:styleId="StyleCardStyleBlackUnderlineChar">
    <w:name w:val="Style Card Style + Black Underline Char"/>
    <w:link w:val="StyleCardStyleBlackUnderline"/>
    <w:locked/>
    <w:rsid w:val="007210E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210E4"/>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7210E4"/>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210E4"/>
    <w:rPr>
      <w:rFonts w:ascii="Century Gothic" w:eastAsia="Times New Roman" w:hAnsi="Century Gothic"/>
    </w:rPr>
  </w:style>
  <w:style w:type="character" w:customStyle="1" w:styleId="StylecardThickunderlineChar">
    <w:name w:val="Style card + Thick underline Char"/>
    <w:link w:val="StylecardThickunderline"/>
    <w:locked/>
    <w:rsid w:val="007210E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210E4"/>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7210E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210E4"/>
    <w:pPr>
      <w:ind w:left="288" w:right="288"/>
    </w:pPr>
    <w:rPr>
      <w:rFonts w:ascii="Georgia" w:eastAsia="SimSun" w:hAnsi="Georgia"/>
      <w:b/>
      <w:bCs/>
      <w:u w:val="single"/>
      <w:lang w:eastAsia="zh-CN"/>
    </w:rPr>
  </w:style>
  <w:style w:type="paragraph" w:customStyle="1" w:styleId="CM27">
    <w:name w:val="CM27"/>
    <w:basedOn w:val="Default"/>
    <w:next w:val="Default"/>
    <w:qFormat/>
    <w:rsid w:val="007210E4"/>
    <w:pPr>
      <w:spacing w:after="200" w:line="276" w:lineRule="auto"/>
    </w:pPr>
    <w:rPr>
      <w:rFonts w:eastAsia="Calibri"/>
      <w:color w:val="auto"/>
      <w:sz w:val="22"/>
    </w:rPr>
  </w:style>
  <w:style w:type="paragraph" w:customStyle="1" w:styleId="font-null">
    <w:name w:val="font-null"/>
    <w:basedOn w:val="Normal"/>
    <w:uiPriority w:val="99"/>
    <w:qFormat/>
    <w:rsid w:val="007210E4"/>
    <w:pPr>
      <w:spacing w:before="100" w:beforeAutospacing="1" w:after="100" w:afterAutospacing="1"/>
    </w:pPr>
    <w:rPr>
      <w:rFonts w:eastAsia="Times New Roman"/>
      <w:sz w:val="24"/>
    </w:rPr>
  </w:style>
  <w:style w:type="paragraph" w:customStyle="1" w:styleId="rteindent1">
    <w:name w:val="rteindent1"/>
    <w:basedOn w:val="Normal"/>
    <w:uiPriority w:val="99"/>
    <w:qFormat/>
    <w:rsid w:val="007210E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210E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210E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210E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210E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210E4"/>
    <w:pPr>
      <w:spacing w:before="100" w:beforeAutospacing="1" w:after="100" w:afterAutospacing="1"/>
    </w:pPr>
    <w:rPr>
      <w:rFonts w:eastAsia="Times New Roman"/>
      <w:sz w:val="24"/>
    </w:rPr>
  </w:style>
  <w:style w:type="paragraph" w:customStyle="1" w:styleId="class">
    <w:name w:val="class"/>
    <w:basedOn w:val="Normal"/>
    <w:uiPriority w:val="99"/>
    <w:qFormat/>
    <w:rsid w:val="007210E4"/>
    <w:pPr>
      <w:spacing w:before="100" w:beforeAutospacing="1" w:after="100" w:afterAutospacing="1"/>
    </w:pPr>
    <w:rPr>
      <w:rFonts w:eastAsia="Times New Roman"/>
      <w:sz w:val="24"/>
    </w:rPr>
  </w:style>
  <w:style w:type="character" w:customStyle="1" w:styleId="blocktitleChar">
    <w:name w:val="block title Char"/>
    <w:link w:val="blocktitle0"/>
    <w:locked/>
    <w:rsid w:val="007210E4"/>
    <w:rPr>
      <w:rFonts w:eastAsia="Calibri"/>
      <w:b/>
      <w:caps/>
      <w:sz w:val="28"/>
      <w:szCs w:val="28"/>
      <w:lang w:val="es-ES"/>
    </w:rPr>
  </w:style>
  <w:style w:type="paragraph" w:customStyle="1" w:styleId="Pa6">
    <w:name w:val="Pa6"/>
    <w:basedOn w:val="Normal"/>
    <w:next w:val="Normal"/>
    <w:uiPriority w:val="99"/>
    <w:qFormat/>
    <w:rsid w:val="007210E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210E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210E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210E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210E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210E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210E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210E4"/>
    <w:rPr>
      <w:rFonts w:ascii="Georgia" w:eastAsia="SimSun" w:hAnsi="Georgia"/>
      <w:b/>
      <w:bCs/>
    </w:rPr>
  </w:style>
  <w:style w:type="paragraph" w:customStyle="1" w:styleId="summary">
    <w:name w:val="summary"/>
    <w:basedOn w:val="Normal"/>
    <w:uiPriority w:val="99"/>
    <w:qFormat/>
    <w:rsid w:val="007210E4"/>
    <w:pPr>
      <w:spacing w:before="100" w:beforeAutospacing="1" w:after="100" w:afterAutospacing="1"/>
    </w:pPr>
    <w:rPr>
      <w:rFonts w:eastAsia="Times New Roman"/>
      <w:sz w:val="24"/>
    </w:rPr>
  </w:style>
  <w:style w:type="paragraph" w:customStyle="1" w:styleId="Caption2">
    <w:name w:val="Caption2"/>
    <w:basedOn w:val="Normal"/>
    <w:uiPriority w:val="99"/>
    <w:qFormat/>
    <w:rsid w:val="007210E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210E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210E4"/>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7210E4"/>
    <w:pPr>
      <w:jc w:val="center"/>
    </w:pPr>
    <w:rPr>
      <w:rFonts w:ascii="Book Antiqua" w:eastAsia="Times New Roman" w:hAnsi="Book Antiqua"/>
      <w:b/>
      <w:sz w:val="28"/>
    </w:rPr>
  </w:style>
  <w:style w:type="paragraph" w:customStyle="1" w:styleId="Little">
    <w:name w:val="Little"/>
    <w:basedOn w:val="Normal"/>
    <w:next w:val="Normal"/>
    <w:link w:val="LittleChar"/>
    <w:qFormat/>
    <w:rsid w:val="007210E4"/>
    <w:pPr>
      <w:ind w:left="288"/>
    </w:pPr>
    <w:rPr>
      <w:rFonts w:ascii="Garamond" w:eastAsia="Times New Roman" w:hAnsi="Garamond"/>
    </w:rPr>
  </w:style>
  <w:style w:type="paragraph" w:customStyle="1" w:styleId="AAAcard">
    <w:name w:val="AAAcard"/>
    <w:basedOn w:val="Normal"/>
    <w:uiPriority w:val="99"/>
    <w:qFormat/>
    <w:rsid w:val="007210E4"/>
    <w:pPr>
      <w:ind w:left="288" w:right="288"/>
    </w:pPr>
    <w:rPr>
      <w:rFonts w:eastAsia="Times New Roman"/>
    </w:rPr>
  </w:style>
  <w:style w:type="paragraph" w:customStyle="1" w:styleId="Caption3">
    <w:name w:val="Caption3"/>
    <w:basedOn w:val="Normal"/>
    <w:uiPriority w:val="99"/>
    <w:qFormat/>
    <w:rsid w:val="007210E4"/>
    <w:pPr>
      <w:spacing w:before="100" w:beforeAutospacing="1" w:after="100" w:afterAutospacing="1"/>
    </w:pPr>
    <w:rPr>
      <w:rFonts w:eastAsia="Times New Roman"/>
      <w:sz w:val="24"/>
    </w:rPr>
  </w:style>
  <w:style w:type="paragraph" w:customStyle="1" w:styleId="body-12-5">
    <w:name w:val="body-12-5"/>
    <w:basedOn w:val="Normal"/>
    <w:uiPriority w:val="99"/>
    <w:qFormat/>
    <w:rsid w:val="007210E4"/>
    <w:pPr>
      <w:spacing w:before="100" w:beforeAutospacing="1" w:after="100" w:afterAutospacing="1"/>
    </w:pPr>
    <w:rPr>
      <w:rFonts w:eastAsia="Times New Roman"/>
      <w:sz w:val="24"/>
    </w:rPr>
  </w:style>
  <w:style w:type="paragraph" w:customStyle="1" w:styleId="infuse">
    <w:name w:val="infuse"/>
    <w:basedOn w:val="Normal"/>
    <w:uiPriority w:val="99"/>
    <w:qFormat/>
    <w:rsid w:val="007210E4"/>
    <w:pPr>
      <w:spacing w:before="100" w:beforeAutospacing="1" w:after="100" w:afterAutospacing="1"/>
    </w:pPr>
    <w:rPr>
      <w:rFonts w:eastAsia="Times New Roman"/>
      <w:sz w:val="24"/>
    </w:rPr>
  </w:style>
  <w:style w:type="paragraph" w:customStyle="1" w:styleId="fontreg">
    <w:name w:val="font_reg"/>
    <w:basedOn w:val="Normal"/>
    <w:uiPriority w:val="99"/>
    <w:qFormat/>
    <w:rsid w:val="007210E4"/>
    <w:pPr>
      <w:spacing w:before="100" w:beforeAutospacing="1" w:after="100" w:afterAutospacing="1"/>
    </w:pPr>
    <w:rPr>
      <w:rFonts w:eastAsia="Times New Roman"/>
      <w:sz w:val="24"/>
    </w:rPr>
  </w:style>
  <w:style w:type="paragraph" w:customStyle="1" w:styleId="CITEF3">
    <w:name w:val="CITE F3"/>
    <w:uiPriority w:val="99"/>
    <w:qFormat/>
    <w:rsid w:val="007210E4"/>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210E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210E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210E4"/>
    <w:rPr>
      <w:rFonts w:eastAsia="Calibri" w:cs="Times New Roman"/>
      <w:sz w:val="20"/>
      <w:szCs w:val="20"/>
      <w:u w:val="single"/>
    </w:rPr>
  </w:style>
  <w:style w:type="paragraph" w:customStyle="1" w:styleId="StyleUnderlineTimesNewRoman">
    <w:name w:val="Style Underline + Times New Roman"/>
    <w:link w:val="StyleUnderlineTimesNewRomanChar"/>
    <w:qFormat/>
    <w:rsid w:val="007210E4"/>
    <w:pPr>
      <w:spacing w:after="200"/>
    </w:pPr>
    <w:rPr>
      <w:rFonts w:eastAsia="Calibri" w:cs="Times New Roman"/>
      <w:sz w:val="20"/>
      <w:szCs w:val="20"/>
      <w:u w:val="single"/>
    </w:rPr>
  </w:style>
  <w:style w:type="paragraph" w:customStyle="1" w:styleId="hotroute1">
    <w:name w:val="hot route!"/>
    <w:basedOn w:val="Normal"/>
    <w:qFormat/>
    <w:rsid w:val="007210E4"/>
    <w:pPr>
      <w:ind w:left="144"/>
    </w:pPr>
    <w:rPr>
      <w:rFonts w:ascii="Cambria" w:eastAsia="Calibri" w:hAnsi="Cambria"/>
      <w:sz w:val="24"/>
    </w:rPr>
  </w:style>
  <w:style w:type="paragraph" w:customStyle="1" w:styleId="FreeFormA">
    <w:name w:val="Free Form A"/>
    <w:autoRedefine/>
    <w:uiPriority w:val="99"/>
    <w:qFormat/>
    <w:rsid w:val="007210E4"/>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210E4"/>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210E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210E4"/>
    <w:rPr>
      <w:rFonts w:ascii="Times New Roman" w:eastAsia="Times New Roman" w:hAnsi="Times New Roman" w:cs="Times New Roman"/>
      <w:sz w:val="10"/>
    </w:rPr>
  </w:style>
  <w:style w:type="paragraph" w:customStyle="1" w:styleId="subheader">
    <w:name w:val="subheader"/>
    <w:basedOn w:val="Normal"/>
    <w:uiPriority w:val="99"/>
    <w:qFormat/>
    <w:rsid w:val="007210E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210E4"/>
    <w:pPr>
      <w:spacing w:before="100" w:beforeAutospacing="1" w:after="100" w:afterAutospacing="1"/>
    </w:pPr>
    <w:rPr>
      <w:rFonts w:eastAsia="Times New Roman"/>
      <w:sz w:val="24"/>
    </w:rPr>
  </w:style>
  <w:style w:type="paragraph" w:customStyle="1" w:styleId="more">
    <w:name w:val="more"/>
    <w:basedOn w:val="Normal"/>
    <w:uiPriority w:val="99"/>
    <w:qFormat/>
    <w:rsid w:val="007210E4"/>
    <w:pPr>
      <w:spacing w:before="100" w:beforeAutospacing="1" w:after="100" w:afterAutospacing="1"/>
    </w:pPr>
    <w:rPr>
      <w:rFonts w:eastAsia="Times New Roman"/>
      <w:sz w:val="24"/>
    </w:rPr>
  </w:style>
  <w:style w:type="paragraph" w:customStyle="1" w:styleId="story">
    <w:name w:val="story"/>
    <w:basedOn w:val="Normal"/>
    <w:uiPriority w:val="99"/>
    <w:qFormat/>
    <w:rsid w:val="007210E4"/>
    <w:pPr>
      <w:spacing w:before="100" w:beforeAutospacing="1" w:after="100" w:afterAutospacing="1"/>
    </w:pPr>
    <w:rPr>
      <w:rFonts w:eastAsia="Times New Roman"/>
      <w:sz w:val="24"/>
    </w:rPr>
  </w:style>
  <w:style w:type="paragraph" w:customStyle="1" w:styleId="H1numbered">
    <w:name w:val="H1 numbered"/>
    <w:basedOn w:val="Normal"/>
    <w:uiPriority w:val="99"/>
    <w:qFormat/>
    <w:rsid w:val="007210E4"/>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210E4"/>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210E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210E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210E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210E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210E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210E4"/>
    <w:pPr>
      <w:widowControl w:val="0"/>
      <w:spacing w:after="63"/>
    </w:pPr>
    <w:rPr>
      <w:rFonts w:ascii="Arial" w:hAnsi="Arial"/>
      <w:color w:val="auto"/>
    </w:rPr>
  </w:style>
  <w:style w:type="paragraph" w:customStyle="1" w:styleId="CM35">
    <w:name w:val="CM35"/>
    <w:basedOn w:val="Default"/>
    <w:next w:val="Default"/>
    <w:uiPriority w:val="99"/>
    <w:qFormat/>
    <w:rsid w:val="007210E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210E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210E4"/>
    <w:rPr>
      <w:rFonts w:eastAsia="Times New Roman" w:cs="Times New Roman"/>
      <w:sz w:val="20"/>
      <w:szCs w:val="20"/>
    </w:rPr>
  </w:style>
  <w:style w:type="paragraph" w:customStyle="1" w:styleId="StylecardCharCharChar11pt">
    <w:name w:val="Style card Char Char Char + 11 pt"/>
    <w:link w:val="StylecardCharCharChar11ptChar"/>
    <w:qFormat/>
    <w:rsid w:val="007210E4"/>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7210E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210E4"/>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210E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210E4"/>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210E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210E4"/>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210E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210E4"/>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210E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210E4"/>
    <w:rPr>
      <w:rFonts w:ascii="Georgia" w:hAnsi="Georgia"/>
      <w:lang w:val="x-none" w:eastAsia="x-none"/>
    </w:rPr>
  </w:style>
  <w:style w:type="character" w:customStyle="1" w:styleId="NormalFontChar">
    <w:name w:val="Normal Font Char"/>
    <w:link w:val="NormalFont"/>
    <w:locked/>
    <w:rsid w:val="007210E4"/>
    <w:rPr>
      <w:rFonts w:ascii="Times New Roman" w:eastAsia="Times New Roman" w:hAnsi="Times New Roman" w:cs="Times New Roman"/>
      <w:sz w:val="20"/>
      <w:szCs w:val="20"/>
    </w:rPr>
  </w:style>
  <w:style w:type="paragraph" w:customStyle="1" w:styleId="NormalFont">
    <w:name w:val="Normal Font"/>
    <w:link w:val="NormalFontChar"/>
    <w:qFormat/>
    <w:rsid w:val="007210E4"/>
    <w:rPr>
      <w:rFonts w:ascii="Times New Roman" w:eastAsia="Times New Roman" w:hAnsi="Times New Roman" w:cs="Times New Roman"/>
      <w:sz w:val="20"/>
      <w:szCs w:val="20"/>
    </w:rPr>
  </w:style>
  <w:style w:type="paragraph" w:customStyle="1" w:styleId="StyleSmall11pt">
    <w:name w:val="Style Small + 11 pt"/>
    <w:uiPriority w:val="99"/>
    <w:qFormat/>
    <w:rsid w:val="007210E4"/>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210E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210E4"/>
    <w:rPr>
      <w:u w:val="single"/>
      <w:lang w:val="x-none" w:eastAsia="x-none"/>
    </w:rPr>
  </w:style>
  <w:style w:type="character" w:customStyle="1" w:styleId="StyleNormalFont11ptBoldUnderlineChar">
    <w:name w:val="Style Normal Font + 11 pt Bold Underline Char"/>
    <w:link w:val="StyleNormalFont11ptBoldUnderline"/>
    <w:locked/>
    <w:rsid w:val="007210E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210E4"/>
    <w:rPr>
      <w:b/>
      <w:bCs/>
      <w:u w:val="single"/>
      <w:lang w:val="x-none" w:eastAsia="x-none"/>
    </w:rPr>
  </w:style>
  <w:style w:type="paragraph" w:customStyle="1" w:styleId="Smallfont0">
    <w:name w:val="Smallfont"/>
    <w:basedOn w:val="Normal"/>
    <w:uiPriority w:val="99"/>
    <w:qFormat/>
    <w:rsid w:val="007210E4"/>
    <w:rPr>
      <w:rFonts w:eastAsia="Times New Roman"/>
      <w:sz w:val="15"/>
    </w:rPr>
  </w:style>
  <w:style w:type="paragraph" w:customStyle="1" w:styleId="formatvorlage2">
    <w:name w:val="formatvorlage2"/>
    <w:basedOn w:val="Normal"/>
    <w:uiPriority w:val="99"/>
    <w:qFormat/>
    <w:rsid w:val="007210E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210E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210E4"/>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210E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210E4"/>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210E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210E4"/>
    <w:pPr>
      <w:ind w:left="144"/>
    </w:pPr>
    <w:rPr>
      <w:rFonts w:ascii="Georgia" w:eastAsia="Times New Roman" w:hAnsi="Georgia"/>
      <w:lang w:val="x-none" w:eastAsia="x-none"/>
    </w:rPr>
  </w:style>
  <w:style w:type="paragraph" w:customStyle="1" w:styleId="deck">
    <w:name w:val="deck"/>
    <w:basedOn w:val="Normal"/>
    <w:uiPriority w:val="99"/>
    <w:qFormat/>
    <w:rsid w:val="007210E4"/>
    <w:pPr>
      <w:spacing w:before="100" w:beforeAutospacing="1" w:after="100" w:afterAutospacing="1"/>
    </w:pPr>
    <w:rPr>
      <w:rFonts w:eastAsia="Times New Roman"/>
      <w:sz w:val="24"/>
    </w:rPr>
  </w:style>
  <w:style w:type="paragraph" w:customStyle="1" w:styleId="i1">
    <w:name w:val="i1"/>
    <w:basedOn w:val="Normal"/>
    <w:uiPriority w:val="99"/>
    <w:qFormat/>
    <w:rsid w:val="007210E4"/>
    <w:pPr>
      <w:spacing w:before="100" w:beforeAutospacing="1" w:after="100" w:afterAutospacing="1"/>
    </w:pPr>
    <w:rPr>
      <w:rFonts w:eastAsia="Times New Roman"/>
      <w:sz w:val="24"/>
    </w:rPr>
  </w:style>
  <w:style w:type="paragraph" w:customStyle="1" w:styleId="question">
    <w:name w:val="question"/>
    <w:basedOn w:val="Normal"/>
    <w:uiPriority w:val="99"/>
    <w:qFormat/>
    <w:rsid w:val="007210E4"/>
    <w:pPr>
      <w:spacing w:before="100" w:beforeAutospacing="1" w:after="100" w:afterAutospacing="1"/>
    </w:pPr>
    <w:rPr>
      <w:rFonts w:eastAsia="Times New Roman"/>
      <w:sz w:val="24"/>
    </w:rPr>
  </w:style>
  <w:style w:type="paragraph" w:customStyle="1" w:styleId="bodycopy">
    <w:name w:val="bodycopy"/>
    <w:basedOn w:val="Normal"/>
    <w:uiPriority w:val="99"/>
    <w:qFormat/>
    <w:rsid w:val="007210E4"/>
    <w:pPr>
      <w:spacing w:before="100" w:beforeAutospacing="1" w:after="100" w:afterAutospacing="1"/>
    </w:pPr>
    <w:rPr>
      <w:rFonts w:eastAsia="Times New Roman"/>
      <w:sz w:val="24"/>
    </w:rPr>
  </w:style>
  <w:style w:type="paragraph" w:customStyle="1" w:styleId="Fifth">
    <w:name w:val="Fifth"/>
    <w:basedOn w:val="Normal"/>
    <w:link w:val="FifthChar"/>
    <w:qFormat/>
    <w:rsid w:val="007210E4"/>
    <w:rPr>
      <w:rFonts w:eastAsia="Calibri"/>
    </w:rPr>
  </w:style>
  <w:style w:type="paragraph" w:customStyle="1" w:styleId="NoteLevel22">
    <w:name w:val="Note Level 22"/>
    <w:basedOn w:val="Normal"/>
    <w:next w:val="Normal"/>
    <w:uiPriority w:val="99"/>
    <w:qFormat/>
    <w:rsid w:val="007210E4"/>
    <w:pPr>
      <w:keepNext/>
      <w:ind w:left="288" w:right="288"/>
    </w:pPr>
    <w:rPr>
      <w:rFonts w:eastAsia="MS Gothic"/>
      <w:szCs w:val="20"/>
    </w:rPr>
  </w:style>
  <w:style w:type="paragraph" w:customStyle="1" w:styleId="wp-caption-text">
    <w:name w:val="wp-caption-text"/>
    <w:basedOn w:val="Normal"/>
    <w:qFormat/>
    <w:rsid w:val="007210E4"/>
    <w:pPr>
      <w:spacing w:before="100" w:beforeAutospacing="1" w:after="100" w:afterAutospacing="1"/>
    </w:pPr>
    <w:rPr>
      <w:rFonts w:eastAsia="Times New Roman"/>
      <w:sz w:val="24"/>
    </w:rPr>
  </w:style>
  <w:style w:type="paragraph" w:customStyle="1" w:styleId="svarticle">
    <w:name w:val="svarticle"/>
    <w:basedOn w:val="Normal"/>
    <w:uiPriority w:val="99"/>
    <w:qFormat/>
    <w:rsid w:val="007210E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210E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210E4"/>
    <w:pPr>
      <w:spacing w:before="100" w:beforeAutospacing="1" w:after="100" w:afterAutospacing="1"/>
    </w:pPr>
  </w:style>
  <w:style w:type="paragraph" w:customStyle="1" w:styleId="description">
    <w:name w:val="description"/>
    <w:basedOn w:val="Normal"/>
    <w:uiPriority w:val="99"/>
    <w:qFormat/>
    <w:rsid w:val="007210E4"/>
    <w:pPr>
      <w:spacing w:before="100" w:beforeAutospacing="1" w:after="100" w:afterAutospacing="1"/>
    </w:pPr>
  </w:style>
  <w:style w:type="paragraph" w:customStyle="1" w:styleId="graf">
    <w:name w:val="graf"/>
    <w:basedOn w:val="Normal"/>
    <w:uiPriority w:val="99"/>
    <w:qFormat/>
    <w:rsid w:val="007210E4"/>
    <w:pPr>
      <w:spacing w:before="100" w:beforeAutospacing="1" w:after="100" w:afterAutospacing="1"/>
    </w:pPr>
  </w:style>
  <w:style w:type="paragraph" w:customStyle="1" w:styleId="column">
    <w:name w:val="column"/>
    <w:basedOn w:val="Normal"/>
    <w:uiPriority w:val="99"/>
    <w:qFormat/>
    <w:rsid w:val="007210E4"/>
    <w:pPr>
      <w:spacing w:before="100" w:beforeAutospacing="1" w:after="100" w:afterAutospacing="1"/>
    </w:pPr>
  </w:style>
  <w:style w:type="paragraph" w:customStyle="1" w:styleId="recirc-container">
    <w:name w:val="recirc-container"/>
    <w:basedOn w:val="Normal"/>
    <w:uiPriority w:val="99"/>
    <w:qFormat/>
    <w:rsid w:val="007210E4"/>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210E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210E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210E4"/>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210E4"/>
    <w:rPr>
      <w:rFonts w:ascii="Georgia" w:hAnsi="Georgia" w:hint="default"/>
      <w:i/>
      <w:iCs/>
      <w:color w:val="808080"/>
    </w:rPr>
  </w:style>
  <w:style w:type="character" w:customStyle="1" w:styleId="cardchar00">
    <w:name w:val="cardchar0"/>
    <w:basedOn w:val="DefaultParagraphFont"/>
    <w:rsid w:val="007210E4"/>
  </w:style>
  <w:style w:type="character" w:customStyle="1" w:styleId="UnderlineNon-bold">
    <w:name w:val="Underline Non - bold"/>
    <w:rsid w:val="007210E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210E4"/>
  </w:style>
  <w:style w:type="character" w:customStyle="1" w:styleId="StyleHeading4UnderlinedsmalltextGaramondChar">
    <w:name w:val="Style Heading 4Underlinedsmall text + Garamond Char"/>
    <w:link w:val="StyleHeading4UnderlinedsmalltextGaramond"/>
    <w:locked/>
    <w:rsid w:val="007210E4"/>
  </w:style>
  <w:style w:type="character" w:customStyle="1" w:styleId="Heading5Char2">
    <w:name w:val="Heading 5 Char2"/>
    <w:rsid w:val="007210E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210E4"/>
    <w:rPr>
      <w:rFonts w:ascii="Arial" w:hAnsi="Arial" w:cs="Arial"/>
      <w:vanish/>
      <w:sz w:val="16"/>
      <w:szCs w:val="16"/>
    </w:rPr>
  </w:style>
  <w:style w:type="paragraph" w:styleId="z-TopofForm">
    <w:name w:val="HTML Top of Form"/>
    <w:basedOn w:val="Normal"/>
    <w:next w:val="Normal"/>
    <w:link w:val="z-TopofFormChar"/>
    <w:hidden/>
    <w:uiPriority w:val="99"/>
    <w:unhideWhenUsed/>
    <w:rsid w:val="007210E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210E4"/>
    <w:rPr>
      <w:rFonts w:ascii="Arial" w:hAnsi="Arial" w:cs="Arial"/>
      <w:vanish/>
      <w:sz w:val="16"/>
      <w:szCs w:val="16"/>
    </w:rPr>
  </w:style>
  <w:style w:type="character" w:customStyle="1" w:styleId="z-BottomofFormChar">
    <w:name w:val="z-Bottom of Form Char"/>
    <w:basedOn w:val="DefaultParagraphFont"/>
    <w:link w:val="z-BottomofForm"/>
    <w:uiPriority w:val="99"/>
    <w:rsid w:val="007210E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210E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210E4"/>
    <w:rPr>
      <w:rFonts w:ascii="Arial" w:hAnsi="Arial" w:cs="Arial"/>
      <w:vanish/>
      <w:sz w:val="16"/>
      <w:szCs w:val="16"/>
    </w:rPr>
  </w:style>
  <w:style w:type="character" w:customStyle="1" w:styleId="Style2CharChar">
    <w:name w:val="Style2 Char Char"/>
    <w:rsid w:val="007210E4"/>
    <w:rPr>
      <w:u w:val="thick"/>
      <w:lang w:val="en-US" w:eastAsia="en-US" w:bidi="ar-SA"/>
    </w:rPr>
  </w:style>
  <w:style w:type="character" w:customStyle="1" w:styleId="authordate1">
    <w:name w:val="authordate"/>
    <w:rsid w:val="007210E4"/>
  </w:style>
  <w:style w:type="character" w:customStyle="1" w:styleId="underline0">
    <w:name w:val="%underline"/>
    <w:rsid w:val="007210E4"/>
    <w:rPr>
      <w:rFonts w:ascii="Times New Roman" w:hAnsi="Times New Roman" w:cs="Times New Roman" w:hint="default"/>
      <w:strike w:val="0"/>
      <w:dstrike w:val="0"/>
      <w:sz w:val="16"/>
      <w:u w:val="none"/>
      <w:effect w:val="none"/>
    </w:rPr>
  </w:style>
  <w:style w:type="character" w:customStyle="1" w:styleId="AUNDERLINE0">
    <w:name w:val="AUNDERLINE"/>
    <w:qFormat/>
    <w:rsid w:val="007210E4"/>
    <w:rPr>
      <w:rFonts w:ascii="Times New Roman" w:hAnsi="Times New Roman" w:cs="Times New Roman" w:hint="default"/>
      <w:sz w:val="20"/>
      <w:u w:val="single"/>
    </w:rPr>
  </w:style>
  <w:style w:type="character" w:customStyle="1" w:styleId="UnderlinedCharChar">
    <w:name w:val="Underlined Char Char"/>
    <w:rsid w:val="007210E4"/>
    <w:rPr>
      <w:rFonts w:ascii="Garamond" w:hAnsi="Garamond" w:hint="default"/>
      <w:szCs w:val="28"/>
      <w:u w:val="single"/>
      <w:lang w:val="en-US" w:eastAsia="en-US" w:bidi="ar-SA"/>
    </w:rPr>
  </w:style>
  <w:style w:type="character" w:customStyle="1" w:styleId="slug-doi">
    <w:name w:val="slug-doi"/>
    <w:basedOn w:val="DefaultParagraphFont"/>
    <w:rsid w:val="007210E4"/>
  </w:style>
  <w:style w:type="character" w:customStyle="1" w:styleId="af">
    <w:name w:val="af"/>
    <w:basedOn w:val="DefaultParagraphFont"/>
    <w:rsid w:val="007210E4"/>
  </w:style>
  <w:style w:type="character" w:customStyle="1" w:styleId="ab">
    <w:name w:val="ab"/>
    <w:basedOn w:val="DefaultParagraphFont"/>
    <w:rsid w:val="007210E4"/>
  </w:style>
  <w:style w:type="character" w:customStyle="1" w:styleId="em">
    <w:name w:val="em"/>
    <w:basedOn w:val="DefaultParagraphFont"/>
    <w:rsid w:val="007210E4"/>
  </w:style>
  <w:style w:type="character" w:customStyle="1" w:styleId="au">
    <w:name w:val="au"/>
    <w:basedOn w:val="DefaultParagraphFont"/>
    <w:rsid w:val="007210E4"/>
  </w:style>
  <w:style w:type="character" w:customStyle="1" w:styleId="ti">
    <w:name w:val="ti"/>
    <w:basedOn w:val="DefaultParagraphFont"/>
    <w:rsid w:val="007210E4"/>
  </w:style>
  <w:style w:type="character" w:customStyle="1" w:styleId="subheadblue">
    <w:name w:val="subhead_blue"/>
    <w:basedOn w:val="DefaultParagraphFont"/>
    <w:rsid w:val="007210E4"/>
  </w:style>
  <w:style w:type="character" w:customStyle="1" w:styleId="affiliation">
    <w:name w:val="affiliation"/>
    <w:basedOn w:val="DefaultParagraphFont"/>
    <w:rsid w:val="007210E4"/>
  </w:style>
  <w:style w:type="character" w:customStyle="1" w:styleId="slug-doi-wrapper">
    <w:name w:val="slug-doi-wrapper"/>
    <w:basedOn w:val="DefaultParagraphFont"/>
    <w:rsid w:val="007210E4"/>
  </w:style>
  <w:style w:type="character" w:customStyle="1" w:styleId="slug-metadata-noteahead-of-print">
    <w:name w:val="slug-metadata-note ahead-of-print"/>
    <w:basedOn w:val="DefaultParagraphFont"/>
    <w:rsid w:val="007210E4"/>
  </w:style>
  <w:style w:type="character" w:customStyle="1" w:styleId="slug-ahead-of-print-date">
    <w:name w:val="slug-ahead-of-print-date"/>
    <w:basedOn w:val="DefaultParagraphFont"/>
    <w:rsid w:val="007210E4"/>
  </w:style>
  <w:style w:type="character" w:customStyle="1" w:styleId="medium-bold">
    <w:name w:val="medium-bold"/>
    <w:basedOn w:val="DefaultParagraphFont"/>
    <w:rsid w:val="007210E4"/>
  </w:style>
  <w:style w:type="character" w:customStyle="1" w:styleId="updated-short-citation">
    <w:name w:val="updated-short-citation"/>
    <w:basedOn w:val="DefaultParagraphFont"/>
    <w:rsid w:val="007210E4"/>
  </w:style>
  <w:style w:type="character" w:customStyle="1" w:styleId="goohl0">
    <w:name w:val="goohl0"/>
    <w:basedOn w:val="DefaultParagraphFont"/>
    <w:rsid w:val="007210E4"/>
  </w:style>
  <w:style w:type="character" w:customStyle="1" w:styleId="CharChar6">
    <w:name w:val="Char Char6"/>
    <w:rsid w:val="007210E4"/>
    <w:rPr>
      <w:rFonts w:ascii="Arial" w:hAnsi="Arial" w:cs="Arial" w:hint="default"/>
      <w:bCs/>
      <w:sz w:val="16"/>
      <w:szCs w:val="26"/>
      <w:lang w:val="en-US" w:eastAsia="en-US" w:bidi="ar-SA"/>
    </w:rPr>
  </w:style>
  <w:style w:type="character" w:customStyle="1" w:styleId="TagCharChar1">
    <w:name w:val="Tag Char Char1"/>
    <w:rsid w:val="007210E4"/>
    <w:rPr>
      <w:b/>
      <w:bCs w:val="0"/>
      <w:sz w:val="24"/>
      <w:szCs w:val="24"/>
      <w:lang w:val="en-US" w:eastAsia="en-US" w:bidi="ar-SA"/>
    </w:rPr>
  </w:style>
  <w:style w:type="character" w:customStyle="1" w:styleId="12TimesNewRoman">
    <w:name w:val="12 Times New Roman"/>
    <w:rsid w:val="007210E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210E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210E4"/>
    <w:rPr>
      <w:rFonts w:ascii="Times New Roman" w:hAnsi="Times New Roman" w:cs="Times New Roman" w:hint="default"/>
      <w:strike w:val="0"/>
      <w:dstrike w:val="0"/>
      <w:sz w:val="14"/>
      <w:u w:val="none"/>
      <w:effect w:val="none"/>
    </w:rPr>
  </w:style>
  <w:style w:type="character" w:customStyle="1" w:styleId="F8-UnderlineBold">
    <w:name w:val="F8 - Underline/Bold"/>
    <w:rsid w:val="007210E4"/>
    <w:rPr>
      <w:rFonts w:ascii="Times New Roman" w:hAnsi="Times New Roman" w:cs="Times New Roman" w:hint="default"/>
      <w:b/>
      <w:bCs w:val="0"/>
      <w:sz w:val="20"/>
      <w:u w:val="single"/>
    </w:rPr>
  </w:style>
  <w:style w:type="character" w:customStyle="1" w:styleId="F7-SmallFont">
    <w:name w:val="F7 - Small Font"/>
    <w:rsid w:val="007210E4"/>
    <w:rPr>
      <w:rFonts w:ascii="Times New Roman" w:hAnsi="Times New Roman" w:cs="Times New Roman" w:hint="default"/>
      <w:sz w:val="14"/>
    </w:rPr>
  </w:style>
  <w:style w:type="character" w:customStyle="1" w:styleId="Brief-Bold">
    <w:name w:val="Brief - Bold"/>
    <w:rsid w:val="007210E4"/>
    <w:rPr>
      <w:rFonts w:ascii="Times New Roman" w:hAnsi="Times New Roman" w:cs="Times New Roman" w:hint="default"/>
      <w:b/>
      <w:bCs w:val="0"/>
    </w:rPr>
  </w:style>
  <w:style w:type="character" w:customStyle="1" w:styleId="Card-Underline">
    <w:name w:val="Card - Underline"/>
    <w:rsid w:val="007210E4"/>
    <w:rPr>
      <w:rFonts w:ascii="Times New Roman" w:hAnsi="Times New Roman" w:cs="Times New Roman" w:hint="default"/>
      <w:u w:val="single"/>
    </w:rPr>
  </w:style>
  <w:style w:type="character" w:customStyle="1" w:styleId="beriefunderline">
    <w:name w:val="berief = underline"/>
    <w:rsid w:val="007210E4"/>
    <w:rPr>
      <w:rFonts w:ascii="Times New Roman" w:eastAsia="Times New Roman" w:hAnsi="Times New Roman" w:cs="Times New Roman" w:hint="default"/>
      <w:sz w:val="20"/>
      <w:u w:val="single"/>
    </w:rPr>
  </w:style>
  <w:style w:type="character" w:customStyle="1" w:styleId="BoldText10pt">
    <w:name w:val="Bold Text 10 pt"/>
    <w:rsid w:val="007210E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210E4"/>
    <w:rPr>
      <w:i/>
      <w:iCs w:val="0"/>
    </w:rPr>
  </w:style>
  <w:style w:type="character" w:customStyle="1" w:styleId="eoeaheader">
    <w:name w:val="eoea_header"/>
    <w:basedOn w:val="DefaultParagraphFont"/>
    <w:rsid w:val="007210E4"/>
  </w:style>
  <w:style w:type="character" w:customStyle="1" w:styleId="SC4208902">
    <w:name w:val="SC.4.208902"/>
    <w:rsid w:val="007210E4"/>
    <w:rPr>
      <w:rFonts w:ascii="Century" w:hAnsi="Century" w:cs="Century" w:hint="default"/>
      <w:color w:val="000000"/>
      <w:sz w:val="22"/>
      <w:szCs w:val="22"/>
    </w:rPr>
  </w:style>
  <w:style w:type="character" w:customStyle="1" w:styleId="SC4208915">
    <w:name w:val="SC.4.208915"/>
    <w:rsid w:val="007210E4"/>
    <w:rPr>
      <w:rFonts w:ascii="Century" w:hAnsi="Century" w:cs="Century" w:hint="default"/>
      <w:color w:val="000000"/>
      <w:sz w:val="13"/>
      <w:szCs w:val="13"/>
    </w:rPr>
  </w:style>
  <w:style w:type="character" w:customStyle="1" w:styleId="SC273764">
    <w:name w:val="SC.2.73764"/>
    <w:rsid w:val="007210E4"/>
    <w:rPr>
      <w:rFonts w:ascii="Century" w:hAnsi="Century" w:cs="Century" w:hint="default"/>
      <w:color w:val="000000"/>
      <w:sz w:val="72"/>
      <w:szCs w:val="72"/>
    </w:rPr>
  </w:style>
  <w:style w:type="character" w:customStyle="1" w:styleId="SC273779">
    <w:name w:val="SC.2.73779"/>
    <w:rsid w:val="007210E4"/>
    <w:rPr>
      <w:rFonts w:ascii="Century" w:hAnsi="Century" w:cs="Century" w:hint="default"/>
      <w:color w:val="000000"/>
      <w:sz w:val="40"/>
      <w:szCs w:val="40"/>
    </w:rPr>
  </w:style>
  <w:style w:type="character" w:customStyle="1" w:styleId="SC273763">
    <w:name w:val="SC.2.73763"/>
    <w:rsid w:val="007210E4"/>
    <w:rPr>
      <w:rFonts w:ascii="Century" w:hAnsi="Century" w:cs="Century" w:hint="default"/>
      <w:b/>
      <w:bCs/>
      <w:color w:val="000000"/>
    </w:rPr>
  </w:style>
  <w:style w:type="character" w:customStyle="1" w:styleId="SC4208910">
    <w:name w:val="SC.4.208910"/>
    <w:rsid w:val="007210E4"/>
    <w:rPr>
      <w:rFonts w:ascii="Century" w:hAnsi="Century" w:cs="Century" w:hint="default"/>
      <w:color w:val="000000"/>
      <w:sz w:val="28"/>
      <w:szCs w:val="28"/>
    </w:rPr>
  </w:style>
  <w:style w:type="character" w:customStyle="1" w:styleId="SC4208911">
    <w:name w:val="SC.4.208911"/>
    <w:rsid w:val="007210E4"/>
    <w:rPr>
      <w:rFonts w:ascii="Century" w:hAnsi="Century" w:cs="Century" w:hint="default"/>
      <w:color w:val="000000"/>
    </w:rPr>
  </w:style>
  <w:style w:type="character" w:customStyle="1" w:styleId="articlesubtitle">
    <w:name w:val="article_sub_title"/>
    <w:basedOn w:val="DefaultParagraphFont"/>
    <w:rsid w:val="007210E4"/>
  </w:style>
  <w:style w:type="character" w:customStyle="1" w:styleId="newsdate2">
    <w:name w:val="news_date2"/>
    <w:basedOn w:val="DefaultParagraphFont"/>
    <w:rsid w:val="007210E4"/>
  </w:style>
  <w:style w:type="character" w:customStyle="1" w:styleId="readarticleheader">
    <w:name w:val="readarticleheader"/>
    <w:basedOn w:val="DefaultParagraphFont"/>
    <w:rsid w:val="007210E4"/>
  </w:style>
  <w:style w:type="character" w:customStyle="1" w:styleId="UnderlineChar20">
    <w:name w:val="Underline Char2"/>
    <w:rsid w:val="007210E4"/>
    <w:rPr>
      <w:rFonts w:ascii="Trebuchet MS" w:hAnsi="Trebuchet MS" w:hint="default"/>
      <w:u w:val="thick"/>
      <w:lang w:val="en-US" w:eastAsia="zh-CN" w:bidi="ar-SA"/>
    </w:rPr>
  </w:style>
  <w:style w:type="character" w:customStyle="1" w:styleId="BoldUnderliningChar">
    <w:name w:val="Bold Underlining Char"/>
    <w:rsid w:val="007210E4"/>
    <w:rPr>
      <w:rFonts w:ascii="Arial Narrow" w:eastAsia="Times New Roman" w:hAnsi="Arial Narrow" w:hint="default"/>
      <w:b/>
      <w:bCs w:val="0"/>
      <w:szCs w:val="24"/>
      <w:u w:val="single"/>
      <w:lang w:val="en-GB" w:eastAsia="en-US" w:bidi="ar-SA"/>
    </w:rPr>
  </w:style>
  <w:style w:type="character" w:customStyle="1" w:styleId="medium-normal1">
    <w:name w:val="medium-normal1"/>
    <w:rsid w:val="007210E4"/>
    <w:rPr>
      <w:rFonts w:ascii="Arial" w:hAnsi="Arial" w:cs="Arial" w:hint="default"/>
      <w:b w:val="0"/>
      <w:bCs w:val="0"/>
      <w:i w:val="0"/>
      <w:iCs w:val="0"/>
      <w:sz w:val="20"/>
      <w:szCs w:val="20"/>
    </w:rPr>
  </w:style>
  <w:style w:type="character" w:customStyle="1" w:styleId="UnderlinedCardChar0">
    <w:name w:val="Underlined Card Char"/>
    <w:rsid w:val="007210E4"/>
    <w:rPr>
      <w:rFonts w:ascii="Palatino Linotype" w:hAnsi="Palatino Linotype" w:hint="default"/>
      <w:u w:val="single"/>
      <w:lang w:val="en-US" w:eastAsia="en-US" w:bidi="ar-SA"/>
    </w:rPr>
  </w:style>
  <w:style w:type="character" w:customStyle="1" w:styleId="char">
    <w:name w:val="char"/>
    <w:basedOn w:val="DefaultParagraphFont"/>
    <w:rsid w:val="007210E4"/>
  </w:style>
  <w:style w:type="character" w:customStyle="1" w:styleId="UnderlineCharCharCharCharCharChar">
    <w:name w:val="Underline Char Char Char Char Char Char"/>
    <w:rsid w:val="007210E4"/>
    <w:rPr>
      <w:rFonts w:ascii="Arial Narrow" w:hAnsi="Arial Narrow" w:hint="default"/>
      <w:szCs w:val="24"/>
      <w:u w:val="single"/>
      <w:lang w:val="en-US" w:eastAsia="en-US" w:bidi="ar-SA"/>
    </w:rPr>
  </w:style>
  <w:style w:type="character" w:customStyle="1" w:styleId="klink">
    <w:name w:val="klink"/>
    <w:basedOn w:val="DefaultParagraphFont"/>
    <w:rsid w:val="007210E4"/>
  </w:style>
  <w:style w:type="character" w:customStyle="1" w:styleId="date10">
    <w:name w:val="date1"/>
    <w:basedOn w:val="DefaultParagraphFont"/>
    <w:rsid w:val="007210E4"/>
  </w:style>
  <w:style w:type="character" w:customStyle="1" w:styleId="bolding1">
    <w:name w:val="bolding1"/>
    <w:rsid w:val="007210E4"/>
    <w:rPr>
      <w:b/>
      <w:bCs/>
    </w:rPr>
  </w:style>
  <w:style w:type="character" w:customStyle="1" w:styleId="bookoptions1">
    <w:name w:val="book_options1"/>
    <w:rsid w:val="007210E4"/>
    <w:rPr>
      <w:b/>
      <w:bCs/>
      <w:color w:val="333366"/>
    </w:rPr>
  </w:style>
  <w:style w:type="character" w:customStyle="1" w:styleId="descriptionblock">
    <w:name w:val="description block"/>
    <w:basedOn w:val="DefaultParagraphFont"/>
    <w:rsid w:val="007210E4"/>
  </w:style>
  <w:style w:type="character" w:customStyle="1" w:styleId="detailsboxblock">
    <w:name w:val="detailsbox block"/>
    <w:basedOn w:val="DefaultParagraphFont"/>
    <w:rsid w:val="007210E4"/>
  </w:style>
  <w:style w:type="character" w:customStyle="1" w:styleId="Char3">
    <w:name w:val="Char3"/>
    <w:rsid w:val="007210E4"/>
    <w:rPr>
      <w:rFonts w:ascii="Arial" w:hAnsi="Arial" w:cs="Arial" w:hint="default"/>
      <w:bCs/>
      <w:u w:val="thick"/>
      <w:lang w:val="en-US" w:eastAsia="en-US" w:bidi="ar-SA"/>
    </w:rPr>
  </w:style>
  <w:style w:type="character" w:customStyle="1" w:styleId="texto11">
    <w:name w:val="texto11"/>
    <w:rsid w:val="007210E4"/>
    <w:rPr>
      <w:rFonts w:ascii="Arial" w:hAnsi="Arial" w:cs="Arial" w:hint="default"/>
      <w:b w:val="0"/>
      <w:bCs w:val="0"/>
      <w:i w:val="0"/>
      <w:iCs w:val="0"/>
      <w:caps w:val="0"/>
      <w:color w:val="000000"/>
      <w:sz w:val="26"/>
      <w:szCs w:val="26"/>
    </w:rPr>
  </w:style>
  <w:style w:type="character" w:customStyle="1" w:styleId="CardTagChar">
    <w:name w:val="Card Tag Char"/>
    <w:rsid w:val="007210E4"/>
    <w:rPr>
      <w:rFonts w:ascii="Arial Narrow" w:hAnsi="Arial Narrow" w:hint="default"/>
      <w:b/>
      <w:bCs w:val="0"/>
      <w:sz w:val="24"/>
      <w:szCs w:val="24"/>
      <w:lang w:val="en-US" w:eastAsia="en-US" w:bidi="ar-SA"/>
    </w:rPr>
  </w:style>
  <w:style w:type="character" w:customStyle="1" w:styleId="DebateCiteCharCharChar">
    <w:name w:val="Debate Cite Char Char Char"/>
    <w:rsid w:val="007210E4"/>
    <w:rPr>
      <w:b/>
      <w:bCs w:val="0"/>
      <w:sz w:val="32"/>
      <w:szCs w:val="32"/>
      <w:lang w:val="en-US" w:eastAsia="en-US" w:bidi="ar-SA"/>
    </w:rPr>
  </w:style>
  <w:style w:type="character" w:customStyle="1" w:styleId="TagChar3">
    <w:name w:val="Tag Char3"/>
    <w:rsid w:val="007210E4"/>
    <w:rPr>
      <w:rFonts w:ascii="Palatino Linotype" w:hAnsi="Palatino Linotype" w:hint="default"/>
      <w:b/>
      <w:bCs w:val="0"/>
      <w:sz w:val="24"/>
      <w:szCs w:val="24"/>
      <w:lang w:val="en-US" w:eastAsia="en-US" w:bidi="ar-SA"/>
    </w:rPr>
  </w:style>
  <w:style w:type="character" w:customStyle="1" w:styleId="TagandCiteChar">
    <w:name w:val="Tag and Cite Char"/>
    <w:rsid w:val="007210E4"/>
    <w:rPr>
      <w:color w:val="333333"/>
      <w:sz w:val="22"/>
      <w:szCs w:val="22"/>
      <w:lang w:val="en-US" w:eastAsia="en-US" w:bidi="ar-SA"/>
    </w:rPr>
  </w:style>
  <w:style w:type="character" w:customStyle="1" w:styleId="Style10ptBold">
    <w:name w:val="Style 10 pt Bold"/>
    <w:rsid w:val="007210E4"/>
    <w:rPr>
      <w:b/>
      <w:bCs/>
      <w:sz w:val="20"/>
    </w:rPr>
  </w:style>
  <w:style w:type="character" w:customStyle="1" w:styleId="text9">
    <w:name w:val="text9"/>
    <w:basedOn w:val="DefaultParagraphFont"/>
    <w:rsid w:val="007210E4"/>
  </w:style>
  <w:style w:type="character" w:customStyle="1" w:styleId="text21">
    <w:name w:val="text21"/>
    <w:basedOn w:val="DefaultParagraphFont"/>
    <w:rsid w:val="007210E4"/>
  </w:style>
  <w:style w:type="character" w:customStyle="1" w:styleId="text19">
    <w:name w:val="text19"/>
    <w:basedOn w:val="DefaultParagraphFont"/>
    <w:rsid w:val="007210E4"/>
  </w:style>
  <w:style w:type="character" w:customStyle="1" w:styleId="term2">
    <w:name w:val="term2"/>
    <w:rsid w:val="007210E4"/>
    <w:rPr>
      <w:b/>
      <w:bCs/>
    </w:rPr>
  </w:style>
  <w:style w:type="character" w:customStyle="1" w:styleId="pmterms12">
    <w:name w:val="pmterms12"/>
    <w:rsid w:val="007210E4"/>
    <w:rPr>
      <w:b/>
      <w:bCs/>
      <w:i w:val="0"/>
      <w:iCs w:val="0"/>
      <w:color w:val="000000"/>
    </w:rPr>
  </w:style>
  <w:style w:type="character" w:customStyle="1" w:styleId="ToReadChar">
    <w:name w:val="To Read Char"/>
    <w:rsid w:val="007210E4"/>
    <w:rPr>
      <w:rFonts w:ascii="Verdana" w:hAnsi="Verdana" w:hint="default"/>
      <w:b/>
      <w:bCs w:val="0"/>
      <w:szCs w:val="24"/>
      <w:u w:val="single"/>
      <w:lang w:val="en-US" w:eastAsia="en-US" w:bidi="ar-SA"/>
    </w:rPr>
  </w:style>
  <w:style w:type="character" w:customStyle="1" w:styleId="ToReadCharChar">
    <w:name w:val="To Read Char Char"/>
    <w:rsid w:val="007210E4"/>
    <w:rPr>
      <w:rFonts w:ascii="Verdana" w:hAnsi="Verdana" w:hint="default"/>
      <w:b/>
      <w:bCs w:val="0"/>
      <w:szCs w:val="24"/>
      <w:u w:val="single"/>
      <w:lang w:val="en-US" w:eastAsia="en-US" w:bidi="ar-SA"/>
    </w:rPr>
  </w:style>
  <w:style w:type="character" w:customStyle="1" w:styleId="bio">
    <w:name w:val="bio"/>
    <w:basedOn w:val="DefaultParagraphFont"/>
    <w:rsid w:val="007210E4"/>
  </w:style>
  <w:style w:type="character" w:customStyle="1" w:styleId="storytextstyle">
    <w:name w:val="storytextstyle"/>
    <w:basedOn w:val="DefaultParagraphFont"/>
    <w:rsid w:val="007210E4"/>
  </w:style>
  <w:style w:type="character" w:customStyle="1" w:styleId="cardunderlinedCharChar">
    <w:name w:val="card underlined Char Char"/>
    <w:rsid w:val="007210E4"/>
    <w:rPr>
      <w:rFonts w:ascii="Arial" w:hAnsi="Arial" w:cs="Arial" w:hint="default"/>
      <w:sz w:val="22"/>
      <w:szCs w:val="24"/>
      <w:u w:val="single"/>
      <w:lang w:val="en-US" w:eastAsia="en-US" w:bidi="ar-SA"/>
    </w:rPr>
  </w:style>
  <w:style w:type="character" w:customStyle="1" w:styleId="Style2Char0">
    <w:name w:val="Style2 Char"/>
    <w:rsid w:val="007210E4"/>
    <w:rPr>
      <w:rFonts w:ascii="Book Antiqua" w:hAnsi="Book Antiqua" w:hint="default"/>
      <w:u w:val="thick"/>
      <w:lang w:val="en-US" w:eastAsia="en-US" w:bidi="ar-SA"/>
    </w:rPr>
  </w:style>
  <w:style w:type="character" w:customStyle="1" w:styleId="Style2Char1">
    <w:name w:val="Style2 Char1"/>
    <w:rsid w:val="007210E4"/>
    <w:rPr>
      <w:rFonts w:ascii="Book Antiqua" w:hAnsi="Book Antiqua" w:hint="default"/>
      <w:szCs w:val="24"/>
      <w:u w:val="thick"/>
      <w:lang w:val="en-US" w:eastAsia="en-US" w:bidi="ar-SA"/>
    </w:rPr>
  </w:style>
  <w:style w:type="character" w:customStyle="1" w:styleId="articlehead21">
    <w:name w:val="articlehead21"/>
    <w:rsid w:val="007210E4"/>
    <w:rPr>
      <w:rFonts w:ascii="Arial" w:hAnsi="Arial" w:cs="Arial" w:hint="default"/>
      <w:b/>
      <w:bCs/>
      <w:color w:val="660000"/>
      <w:sz w:val="20"/>
      <w:szCs w:val="20"/>
    </w:rPr>
  </w:style>
  <w:style w:type="character" w:customStyle="1" w:styleId="TagCiteChar1">
    <w:name w:val="Tag/Cite Char1"/>
    <w:rsid w:val="007210E4"/>
    <w:rPr>
      <w:b/>
      <w:bCs w:val="0"/>
      <w:lang w:val="en-US" w:eastAsia="en-US" w:bidi="ar-SA"/>
    </w:rPr>
  </w:style>
  <w:style w:type="character" w:customStyle="1" w:styleId="goohl2">
    <w:name w:val="goohl2"/>
    <w:basedOn w:val="DefaultParagraphFont"/>
    <w:rsid w:val="007210E4"/>
  </w:style>
  <w:style w:type="character" w:customStyle="1" w:styleId="CardCharChar0">
    <w:name w:val="Card Char Char"/>
    <w:rsid w:val="007210E4"/>
    <w:rPr>
      <w:lang w:val="en-US" w:eastAsia="en-US" w:bidi="ar-SA"/>
    </w:rPr>
  </w:style>
  <w:style w:type="character" w:customStyle="1" w:styleId="BriefTitle1Char">
    <w:name w:val="Brief Title 1 Char"/>
    <w:rsid w:val="007210E4"/>
    <w:rPr>
      <w:b/>
      <w:bCs w:val="0"/>
      <w:u w:val="single"/>
      <w:lang w:val="en-US" w:eastAsia="en-US" w:bidi="ar-SA"/>
    </w:rPr>
  </w:style>
  <w:style w:type="character" w:customStyle="1" w:styleId="TagCiteCharChar">
    <w:name w:val="Tag/Cite Char Char"/>
    <w:rsid w:val="007210E4"/>
    <w:rPr>
      <w:b/>
      <w:bCs w:val="0"/>
      <w:lang w:val="en-US" w:eastAsia="en-US" w:bidi="ar-SA"/>
    </w:rPr>
  </w:style>
  <w:style w:type="character" w:customStyle="1" w:styleId="btx">
    <w:name w:val="btx"/>
    <w:basedOn w:val="DefaultParagraphFont"/>
    <w:rsid w:val="007210E4"/>
  </w:style>
  <w:style w:type="character" w:customStyle="1" w:styleId="CardChar10">
    <w:name w:val="Card Char1"/>
    <w:rsid w:val="007210E4"/>
    <w:rPr>
      <w:lang w:val="en-US" w:eastAsia="en-US" w:bidi="ar-SA"/>
    </w:rPr>
  </w:style>
  <w:style w:type="character" w:customStyle="1" w:styleId="prodgeneral1">
    <w:name w:val="prodgeneral1"/>
    <w:rsid w:val="007210E4"/>
    <w:rPr>
      <w:rFonts w:ascii="Verdana" w:hAnsi="Verdana" w:hint="default"/>
      <w:b w:val="0"/>
      <w:bCs w:val="0"/>
      <w:caps w:val="0"/>
      <w:color w:val="000000"/>
      <w:spacing w:val="0"/>
      <w:sz w:val="16"/>
      <w:szCs w:val="16"/>
    </w:rPr>
  </w:style>
  <w:style w:type="character" w:customStyle="1" w:styleId="summary1">
    <w:name w:val="summary1"/>
    <w:rsid w:val="007210E4"/>
    <w:rPr>
      <w:rFonts w:ascii="Arial" w:hAnsi="Arial" w:cs="Arial" w:hint="default"/>
      <w:sz w:val="18"/>
      <w:szCs w:val="18"/>
    </w:rPr>
  </w:style>
  <w:style w:type="character" w:customStyle="1" w:styleId="text3">
    <w:name w:val="text3"/>
    <w:basedOn w:val="DefaultParagraphFont"/>
    <w:rsid w:val="007210E4"/>
  </w:style>
  <w:style w:type="character" w:customStyle="1" w:styleId="cardtextsmallChar">
    <w:name w:val="card text small Char"/>
    <w:rsid w:val="007210E4"/>
    <w:rPr>
      <w:rFonts w:ascii="Arial Narrow" w:hAnsi="Arial Narrow" w:hint="default"/>
      <w:sz w:val="16"/>
      <w:szCs w:val="24"/>
      <w:lang w:val="en-US" w:eastAsia="en-US" w:bidi="ar-SA"/>
    </w:rPr>
  </w:style>
  <w:style w:type="character" w:customStyle="1" w:styleId="countrytitle1">
    <w:name w:val="countrytitle1"/>
    <w:rsid w:val="007210E4"/>
    <w:rPr>
      <w:rFonts w:ascii="Verdana" w:hAnsi="Verdana" w:hint="default"/>
      <w:b/>
      <w:bCs/>
      <w:color w:val="293643"/>
      <w:sz w:val="24"/>
      <w:szCs w:val="24"/>
    </w:rPr>
  </w:style>
  <w:style w:type="character" w:customStyle="1" w:styleId="storyheader1">
    <w:name w:val="storyheader1"/>
    <w:rsid w:val="007210E4"/>
    <w:rPr>
      <w:rFonts w:ascii="Verdana" w:hAnsi="Verdana" w:hint="default"/>
      <w:b/>
      <w:bCs/>
      <w:color w:val="000000"/>
      <w:sz w:val="21"/>
      <w:szCs w:val="21"/>
    </w:rPr>
  </w:style>
  <w:style w:type="character" w:customStyle="1" w:styleId="cardunderlinedChar0">
    <w:name w:val="card underlined Char"/>
    <w:rsid w:val="007210E4"/>
    <w:rPr>
      <w:rFonts w:ascii="Arial" w:hAnsi="Arial" w:cs="Arial" w:hint="default"/>
      <w:sz w:val="22"/>
      <w:szCs w:val="24"/>
      <w:u w:val="single"/>
      <w:lang w:val="en-US" w:eastAsia="en-US" w:bidi="ar-SA"/>
    </w:rPr>
  </w:style>
  <w:style w:type="character" w:customStyle="1" w:styleId="article1">
    <w:name w:val="article1"/>
    <w:rsid w:val="007210E4"/>
    <w:rPr>
      <w:rFonts w:ascii="Verdana" w:hAnsi="Verdana" w:hint="default"/>
      <w:color w:val="333333"/>
      <w:sz w:val="16"/>
      <w:szCs w:val="16"/>
    </w:rPr>
  </w:style>
  <w:style w:type="character" w:customStyle="1" w:styleId="story-posted-date1">
    <w:name w:val="story-posted-date1"/>
    <w:rsid w:val="007210E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210E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210E4"/>
  </w:style>
  <w:style w:type="character" w:customStyle="1" w:styleId="textmedium">
    <w:name w:val="textmedium"/>
    <w:basedOn w:val="DefaultParagraphFont"/>
    <w:rsid w:val="007210E4"/>
  </w:style>
  <w:style w:type="character" w:customStyle="1" w:styleId="citation1">
    <w:name w:val="citation1"/>
    <w:rsid w:val="007210E4"/>
    <w:rPr>
      <w:rFonts w:ascii="Verdana" w:hAnsi="Verdana" w:hint="default"/>
      <w:sz w:val="17"/>
      <w:szCs w:val="17"/>
    </w:rPr>
  </w:style>
  <w:style w:type="character" w:customStyle="1" w:styleId="hithighlite">
    <w:name w:val="hithighlite"/>
    <w:basedOn w:val="DefaultParagraphFont"/>
    <w:rsid w:val="007210E4"/>
  </w:style>
  <w:style w:type="character" w:customStyle="1" w:styleId="articlecontent">
    <w:name w:val="articlecontent"/>
    <w:basedOn w:val="DefaultParagraphFont"/>
    <w:rsid w:val="007210E4"/>
  </w:style>
  <w:style w:type="character" w:customStyle="1" w:styleId="fource1">
    <w:name w:val="fource1"/>
    <w:rsid w:val="007210E4"/>
    <w:rPr>
      <w:sz w:val="34"/>
      <w:szCs w:val="34"/>
    </w:rPr>
  </w:style>
  <w:style w:type="character" w:customStyle="1" w:styleId="LanguageStrikeChar">
    <w:name w:val="Language Strike Char"/>
    <w:rsid w:val="007210E4"/>
    <w:rPr>
      <w:rFonts w:ascii="Arial Narrow" w:hAnsi="Arial Narrow" w:hint="default"/>
      <w:strike/>
      <w:szCs w:val="24"/>
      <w:lang w:val="en-US" w:eastAsia="en-US" w:bidi="ar-SA"/>
    </w:rPr>
  </w:style>
  <w:style w:type="character" w:customStyle="1" w:styleId="normal11">
    <w:name w:val="normal1"/>
    <w:basedOn w:val="DefaultParagraphFont"/>
    <w:rsid w:val="007210E4"/>
  </w:style>
  <w:style w:type="character" w:customStyle="1" w:styleId="ds">
    <w:name w:val="ds"/>
    <w:basedOn w:val="DefaultParagraphFont"/>
    <w:rsid w:val="007210E4"/>
  </w:style>
  <w:style w:type="character" w:customStyle="1" w:styleId="UnderliningChar1">
    <w:name w:val="Underlining Char1"/>
    <w:rsid w:val="007210E4"/>
    <w:rPr>
      <w:rFonts w:ascii="Arial Narrow" w:hAnsi="Arial Narrow" w:hint="default"/>
      <w:szCs w:val="24"/>
      <w:u w:val="single"/>
      <w:lang w:val="en-US" w:eastAsia="en-US" w:bidi="ar-SA"/>
    </w:rPr>
  </w:style>
  <w:style w:type="character" w:customStyle="1" w:styleId="UnderliningChar2">
    <w:name w:val="Underlining Char2"/>
    <w:rsid w:val="007210E4"/>
    <w:rPr>
      <w:rFonts w:ascii="Arial Narrow" w:hAnsi="Arial Narrow" w:hint="default"/>
      <w:szCs w:val="24"/>
      <w:u w:val="single"/>
      <w:lang w:val="en-US" w:eastAsia="en-US" w:bidi="ar-SA"/>
    </w:rPr>
  </w:style>
  <w:style w:type="character" w:customStyle="1" w:styleId="MicroTextChar1">
    <w:name w:val="MicroText Char1"/>
    <w:rsid w:val="007210E4"/>
    <w:rPr>
      <w:rFonts w:ascii="Arial Narrow" w:hAnsi="Arial Narrow" w:hint="default"/>
      <w:sz w:val="12"/>
      <w:szCs w:val="24"/>
      <w:lang w:val="en-US" w:eastAsia="en-US" w:bidi="ar-SA"/>
    </w:rPr>
  </w:style>
  <w:style w:type="character" w:customStyle="1" w:styleId="DefaultPara">
    <w:name w:val="Default Para"/>
    <w:rsid w:val="007210E4"/>
    <w:rPr>
      <w:sz w:val="20"/>
    </w:rPr>
  </w:style>
  <w:style w:type="character" w:customStyle="1" w:styleId="SYSHYPERTEXT">
    <w:name w:val="SYS_HYPERTEXT"/>
    <w:rsid w:val="007210E4"/>
    <w:rPr>
      <w:color w:val="0000FF"/>
      <w:u w:val="single"/>
    </w:rPr>
  </w:style>
  <w:style w:type="character" w:customStyle="1" w:styleId="Hyperlink1">
    <w:name w:val="Hyperlink1"/>
    <w:rsid w:val="007210E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210E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210E4"/>
    <w:rPr>
      <w:rFonts w:ascii="Arial Narrow" w:hAnsi="Arial Narrow" w:hint="default"/>
      <w:noProof w:val="0"/>
      <w:szCs w:val="24"/>
      <w:u w:val="single"/>
      <w:lang w:val="en-US" w:eastAsia="en-US" w:bidi="ar-SA"/>
    </w:rPr>
  </w:style>
  <w:style w:type="character" w:customStyle="1" w:styleId="BlockHeading1Char">
    <w:name w:val="Block Heading 1 Char"/>
    <w:rsid w:val="007210E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210E4"/>
    <w:rPr>
      <w:b/>
      <w:bCs w:val="0"/>
      <w:sz w:val="24"/>
      <w:szCs w:val="24"/>
      <w:u w:val="single"/>
      <w:lang w:val="en-US" w:eastAsia="en-US" w:bidi="ar-SA"/>
    </w:rPr>
  </w:style>
  <w:style w:type="character" w:customStyle="1" w:styleId="StyleTagTimesNewRomanChar">
    <w:name w:val="Style Tag + Times New Roman Char"/>
    <w:rsid w:val="007210E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210E4"/>
    <w:rPr>
      <w:rFonts w:ascii="Arial Narrow" w:hAnsi="Arial Narrow" w:cs="Arial" w:hint="default"/>
      <w:b/>
      <w:bCs/>
      <w:iCs/>
      <w:sz w:val="24"/>
      <w:szCs w:val="28"/>
      <w:lang w:val="en-US" w:eastAsia="en-US" w:bidi="ar-SA"/>
    </w:rPr>
  </w:style>
  <w:style w:type="character" w:customStyle="1" w:styleId="UnderliningCharChar">
    <w:name w:val="Underlining Char Char"/>
    <w:rsid w:val="007210E4"/>
    <w:rPr>
      <w:rFonts w:ascii="Arial Narrow" w:hAnsi="Arial Narrow" w:hint="default"/>
      <w:szCs w:val="24"/>
      <w:u w:val="single"/>
      <w:lang w:val="en-US" w:eastAsia="en-US" w:bidi="ar-SA"/>
    </w:rPr>
  </w:style>
  <w:style w:type="character" w:customStyle="1" w:styleId="StyleArialNarrow12ptBold">
    <w:name w:val="Style Arial Narrow 12 pt Bold"/>
    <w:rsid w:val="007210E4"/>
    <w:rPr>
      <w:rFonts w:ascii="Arial Narrow" w:hAnsi="Arial Narrow" w:hint="default"/>
      <w:b/>
      <w:bCs/>
      <w:sz w:val="24"/>
    </w:rPr>
  </w:style>
  <w:style w:type="character" w:customStyle="1" w:styleId="Style1CharChar">
    <w:name w:val="Style1 Char Char"/>
    <w:rsid w:val="007210E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210E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210E4"/>
    <w:rPr>
      <w:noProof w:val="0"/>
      <w:u w:val="single"/>
      <w:lang w:val="en-US" w:eastAsia="en-US" w:bidi="ar-SA"/>
    </w:rPr>
  </w:style>
  <w:style w:type="character" w:customStyle="1" w:styleId="UnderlinedCharChar1">
    <w:name w:val="Underlined Char Char1"/>
    <w:rsid w:val="007210E4"/>
    <w:rPr>
      <w:rFonts w:ascii="Bell MT" w:eastAsia="Times New Roman" w:hAnsi="Bell MT" w:hint="default"/>
      <w:bCs/>
      <w:iCs/>
      <w:sz w:val="22"/>
      <w:u w:val="single"/>
    </w:rPr>
  </w:style>
  <w:style w:type="character" w:customStyle="1" w:styleId="Heading2CharChar2">
    <w:name w:val="Heading 2 Char Char2"/>
    <w:rsid w:val="007210E4"/>
    <w:rPr>
      <w:rFonts w:ascii="Arial" w:hAnsi="Arial" w:cs="Arial" w:hint="default"/>
      <w:b/>
      <w:bCs/>
      <w:iCs/>
      <w:sz w:val="22"/>
      <w:szCs w:val="28"/>
      <w:lang w:val="en-US" w:eastAsia="en-US" w:bidi="ar-SA"/>
    </w:rPr>
  </w:style>
  <w:style w:type="character" w:customStyle="1" w:styleId="doctitle">
    <w:name w:val="doctitle"/>
    <w:rsid w:val="007210E4"/>
  </w:style>
  <w:style w:type="character" w:customStyle="1" w:styleId="cardtext-underlined0">
    <w:name w:val="card text- underlined"/>
    <w:rsid w:val="007210E4"/>
    <w:rPr>
      <w:rFonts w:ascii="Garamond" w:hAnsi="Garamond" w:hint="default"/>
      <w:u w:val="single"/>
    </w:rPr>
  </w:style>
  <w:style w:type="character" w:customStyle="1" w:styleId="BodyText1">
    <w:name w:val="Body Text1"/>
    <w:basedOn w:val="DefaultParagraphFont"/>
    <w:rsid w:val="007210E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210E4"/>
  </w:style>
  <w:style w:type="character" w:customStyle="1" w:styleId="BriefTitleChar">
    <w:name w:val="Brief Title Char"/>
    <w:basedOn w:val="DefaultParagraphFont"/>
    <w:rsid w:val="007210E4"/>
    <w:rPr>
      <w:b/>
      <w:bCs w:val="0"/>
      <w:sz w:val="24"/>
      <w:szCs w:val="24"/>
      <w:u w:val="single"/>
      <w:lang w:val="en-US" w:eastAsia="en-US" w:bidi="ar-SA"/>
    </w:rPr>
  </w:style>
  <w:style w:type="character" w:customStyle="1" w:styleId="BriefTitle2Char">
    <w:name w:val="Brief Title 2 Char"/>
    <w:basedOn w:val="BriefTitleChar"/>
    <w:rsid w:val="007210E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210E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210E4"/>
    <w:rPr>
      <w:rFonts w:ascii="Georgia" w:hAnsi="Georgia" w:hint="default"/>
      <w:b/>
      <w:bCs w:val="0"/>
      <w:sz w:val="24"/>
    </w:rPr>
  </w:style>
  <w:style w:type="character" w:customStyle="1" w:styleId="Emphasis20">
    <w:name w:val="Emphasis 2"/>
    <w:uiPriority w:val="1"/>
    <w:qFormat/>
    <w:rsid w:val="007210E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210E4"/>
    <w:rPr>
      <w:rFonts w:ascii="AGaramond" w:hAnsi="AGaramond" w:cs="AGaramond" w:hint="default"/>
      <w:color w:val="211D1E"/>
      <w:sz w:val="14"/>
      <w:szCs w:val="14"/>
    </w:rPr>
  </w:style>
  <w:style w:type="character" w:customStyle="1" w:styleId="CharacterStyle2">
    <w:name w:val="Character Style 2"/>
    <w:uiPriority w:val="99"/>
    <w:rsid w:val="007210E4"/>
    <w:rPr>
      <w:sz w:val="20"/>
      <w:szCs w:val="20"/>
    </w:rPr>
  </w:style>
  <w:style w:type="character" w:customStyle="1" w:styleId="cross-head">
    <w:name w:val="cross-head"/>
    <w:rsid w:val="007210E4"/>
  </w:style>
  <w:style w:type="character" w:customStyle="1" w:styleId="dateline">
    <w:name w:val="dateline"/>
    <w:rsid w:val="007210E4"/>
  </w:style>
  <w:style w:type="character" w:customStyle="1" w:styleId="Subtitle1">
    <w:name w:val="Subtitle1"/>
    <w:rsid w:val="007210E4"/>
  </w:style>
  <w:style w:type="character" w:customStyle="1" w:styleId="metaorigin">
    <w:name w:val="meta_origin"/>
    <w:rsid w:val="007210E4"/>
  </w:style>
  <w:style w:type="character" w:customStyle="1" w:styleId="mandelbrotrefrag">
    <w:name w:val="mandelbrot_refrag"/>
    <w:rsid w:val="007210E4"/>
  </w:style>
  <w:style w:type="character" w:customStyle="1" w:styleId="eminfo">
    <w:name w:val="eminfo"/>
    <w:rsid w:val="007210E4"/>
  </w:style>
  <w:style w:type="character" w:customStyle="1" w:styleId="emhighlight">
    <w:name w:val="emhighlight"/>
    <w:rsid w:val="007210E4"/>
  </w:style>
  <w:style w:type="character" w:customStyle="1" w:styleId="name">
    <w:name w:val="name"/>
    <w:rsid w:val="007210E4"/>
  </w:style>
  <w:style w:type="character" w:customStyle="1" w:styleId="tkrname">
    <w:name w:val="tkrname"/>
    <w:rsid w:val="007210E4"/>
  </w:style>
  <w:style w:type="character" w:customStyle="1" w:styleId="tkrchange">
    <w:name w:val="tkrchange"/>
    <w:rsid w:val="007210E4"/>
  </w:style>
  <w:style w:type="character" w:customStyle="1" w:styleId="source-org">
    <w:name w:val="source-org"/>
    <w:rsid w:val="007210E4"/>
  </w:style>
  <w:style w:type="character" w:customStyle="1" w:styleId="updated">
    <w:name w:val="updated"/>
    <w:rsid w:val="007210E4"/>
  </w:style>
  <w:style w:type="character" w:customStyle="1" w:styleId="last">
    <w:name w:val="last"/>
    <w:rsid w:val="007210E4"/>
  </w:style>
  <w:style w:type="character" w:customStyle="1" w:styleId="Style11ptBoldUnderline1">
    <w:name w:val="Style 11 pt Bold Underline1"/>
    <w:rsid w:val="007210E4"/>
    <w:rPr>
      <w:b/>
      <w:bCs/>
      <w:sz w:val="20"/>
      <w:u w:val="single"/>
    </w:rPr>
  </w:style>
  <w:style w:type="character" w:customStyle="1" w:styleId="StyleStyleunderlineBold11pt">
    <w:name w:val="Style Style underline + Bold + 11 pt"/>
    <w:rsid w:val="007210E4"/>
    <w:rPr>
      <w:bCs/>
      <w:sz w:val="20"/>
      <w:u w:val="single"/>
    </w:rPr>
  </w:style>
  <w:style w:type="character" w:customStyle="1" w:styleId="StyleunderlineAsianTimesNewRomanBold">
    <w:name w:val="Style underline + (Asian) Times New Roman Bold"/>
    <w:rsid w:val="007210E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210E4"/>
    <w:rPr>
      <w:b/>
      <w:bCs/>
      <w:sz w:val="20"/>
      <w:u w:val="single"/>
      <w:bdr w:val="single" w:sz="4" w:space="0" w:color="auto" w:frame="1"/>
    </w:rPr>
  </w:style>
  <w:style w:type="character" w:customStyle="1" w:styleId="A5">
    <w:name w:val="A5"/>
    <w:uiPriority w:val="99"/>
    <w:rsid w:val="007210E4"/>
    <w:rPr>
      <w:rFonts w:ascii="Times New Roman" w:hAnsi="Times New Roman" w:cs="Times New Roman" w:hint="default"/>
      <w:color w:val="000000"/>
      <w:sz w:val="13"/>
      <w:szCs w:val="13"/>
    </w:rPr>
  </w:style>
  <w:style w:type="character" w:customStyle="1" w:styleId="quotepeekbase">
    <w:name w:val="quotepeekbase"/>
    <w:rsid w:val="007210E4"/>
  </w:style>
  <w:style w:type="character" w:customStyle="1" w:styleId="cardChar11">
    <w:name w:val="card Char1"/>
    <w:rsid w:val="007210E4"/>
    <w:rPr>
      <w:rFonts w:ascii="Calibri" w:eastAsia="Calibri" w:hAnsi="Calibri" w:cs="Calibri" w:hint="default"/>
      <w:sz w:val="24"/>
      <w:szCs w:val="22"/>
      <w:lang w:val="x-none" w:eastAsia="x-none"/>
    </w:rPr>
  </w:style>
  <w:style w:type="character" w:customStyle="1" w:styleId="NormalCard">
    <w:name w:val="Normal Card"/>
    <w:uiPriority w:val="1"/>
    <w:qFormat/>
    <w:rsid w:val="007210E4"/>
    <w:rPr>
      <w:rFonts w:ascii="Times New Roman" w:hAnsi="Times New Roman" w:cs="Times New Roman" w:hint="default"/>
      <w:sz w:val="24"/>
    </w:rPr>
  </w:style>
  <w:style w:type="character" w:customStyle="1" w:styleId="HighlightedUnderline0">
    <w:name w:val="Highlighted Underline"/>
    <w:uiPriority w:val="1"/>
    <w:qFormat/>
    <w:rsid w:val="007210E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210E4"/>
    <w:rPr>
      <w:rFonts w:ascii="Times New Roman" w:hAnsi="Times New Roman" w:cs="Times New Roman" w:hint="default"/>
      <w:sz w:val="16"/>
      <w:szCs w:val="16"/>
    </w:rPr>
  </w:style>
  <w:style w:type="character" w:customStyle="1" w:styleId="timebox">
    <w:name w:val="timebox"/>
    <w:rsid w:val="007210E4"/>
  </w:style>
  <w:style w:type="character" w:customStyle="1" w:styleId="Heading2Subtext">
    <w:name w:val="Heading 2 Subtext"/>
    <w:rsid w:val="007210E4"/>
    <w:rPr>
      <w:rFonts w:ascii="Times New Roman" w:hAnsi="Times New Roman" w:cs="Times New Roman" w:hint="default"/>
      <w:sz w:val="16"/>
    </w:rPr>
  </w:style>
  <w:style w:type="character" w:customStyle="1" w:styleId="-SmallText-">
    <w:name w:val="-Small Text-"/>
    <w:rsid w:val="007210E4"/>
    <w:rPr>
      <w:rFonts w:ascii="Garamond" w:hAnsi="Garamond" w:hint="default"/>
      <w:sz w:val="16"/>
    </w:rPr>
  </w:style>
  <w:style w:type="character" w:customStyle="1" w:styleId="label">
    <w:name w:val="label"/>
    <w:rsid w:val="007210E4"/>
  </w:style>
  <w:style w:type="character" w:customStyle="1" w:styleId="BoldUnderlineCharChar">
    <w:name w:val="BoldUnderline Char Char"/>
    <w:rsid w:val="007210E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210E4"/>
  </w:style>
  <w:style w:type="character" w:customStyle="1" w:styleId="FontStyle477">
    <w:name w:val="Font Style477"/>
    <w:basedOn w:val="DefaultParagraphFont"/>
    <w:uiPriority w:val="99"/>
    <w:rsid w:val="007210E4"/>
    <w:rPr>
      <w:rFonts w:ascii="Times New Roman" w:hAnsi="Times New Roman" w:cs="Times New Roman" w:hint="default"/>
      <w:sz w:val="18"/>
      <w:szCs w:val="18"/>
    </w:rPr>
  </w:style>
  <w:style w:type="character" w:customStyle="1" w:styleId="FontStyle505">
    <w:name w:val="Font Style505"/>
    <w:basedOn w:val="DefaultParagraphFont"/>
    <w:uiPriority w:val="99"/>
    <w:rsid w:val="007210E4"/>
    <w:rPr>
      <w:rFonts w:ascii="Times New Roman" w:hAnsi="Times New Roman" w:cs="Times New Roman" w:hint="default"/>
      <w:sz w:val="18"/>
      <w:szCs w:val="18"/>
    </w:rPr>
  </w:style>
  <w:style w:type="character" w:customStyle="1" w:styleId="FontStyle514">
    <w:name w:val="Font Style514"/>
    <w:basedOn w:val="DefaultParagraphFont"/>
    <w:uiPriority w:val="99"/>
    <w:rsid w:val="007210E4"/>
    <w:rPr>
      <w:rFonts w:ascii="Times New Roman" w:hAnsi="Times New Roman" w:cs="Times New Roman" w:hint="default"/>
      <w:sz w:val="14"/>
      <w:szCs w:val="14"/>
    </w:rPr>
  </w:style>
  <w:style w:type="character" w:customStyle="1" w:styleId="FontStyle500">
    <w:name w:val="Font Style500"/>
    <w:basedOn w:val="DefaultParagraphFont"/>
    <w:uiPriority w:val="99"/>
    <w:rsid w:val="007210E4"/>
    <w:rPr>
      <w:rFonts w:ascii="Times New Roman" w:hAnsi="Times New Roman" w:cs="Times New Roman" w:hint="default"/>
      <w:b/>
      <w:bCs/>
      <w:sz w:val="16"/>
      <w:szCs w:val="16"/>
    </w:rPr>
  </w:style>
  <w:style w:type="character" w:customStyle="1" w:styleId="CardCite1">
    <w:name w:val="CardCite1"/>
    <w:qFormat/>
    <w:rsid w:val="007210E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210E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210E4"/>
    <w:rPr>
      <w:rFonts w:ascii="Times New Roman" w:hAnsi="Times New Roman" w:cs="Times New Roman" w:hint="default"/>
      <w:b/>
      <w:bCs/>
      <w:sz w:val="22"/>
      <w:szCs w:val="22"/>
    </w:rPr>
  </w:style>
  <w:style w:type="character" w:customStyle="1" w:styleId="CharacterStyle3">
    <w:name w:val="Character Style 3"/>
    <w:uiPriority w:val="99"/>
    <w:rsid w:val="007210E4"/>
    <w:rPr>
      <w:rFonts w:ascii="Bookman Old Style" w:hAnsi="Bookman Old Style" w:cs="Bookman Old Style" w:hint="default"/>
      <w:spacing w:val="-5"/>
      <w:sz w:val="18"/>
      <w:szCs w:val="18"/>
    </w:rPr>
  </w:style>
  <w:style w:type="character" w:customStyle="1" w:styleId="Style8pt1">
    <w:name w:val="Style 8 pt1"/>
    <w:rsid w:val="007210E4"/>
    <w:rPr>
      <w:rFonts w:ascii="Georgia" w:hAnsi="Georgia" w:hint="default"/>
      <w:sz w:val="16"/>
    </w:rPr>
  </w:style>
  <w:style w:type="character" w:customStyle="1" w:styleId="UnderlineStyleChar7">
    <w:name w:val="Underline Style Char7"/>
    <w:rsid w:val="007210E4"/>
    <w:rPr>
      <w:rFonts w:ascii="Garamond" w:hAnsi="Garamond" w:hint="default"/>
      <w:sz w:val="22"/>
      <w:szCs w:val="24"/>
      <w:u w:val="single"/>
      <w:lang w:val="en-US" w:eastAsia="en-US" w:bidi="ar-SA"/>
    </w:rPr>
  </w:style>
  <w:style w:type="character" w:customStyle="1" w:styleId="StyleArial6ptBold">
    <w:name w:val="Style Arial 6 pt Bold"/>
    <w:rsid w:val="007210E4"/>
    <w:rPr>
      <w:rFonts w:ascii="Arial" w:hAnsi="Arial" w:cs="Arial" w:hint="default"/>
      <w:bCs/>
      <w:sz w:val="12"/>
    </w:rPr>
  </w:style>
  <w:style w:type="character" w:customStyle="1" w:styleId="Heading2Char5">
    <w:name w:val="Heading 2 Char5"/>
    <w:rsid w:val="007210E4"/>
    <w:rPr>
      <w:rFonts w:ascii="Garamond" w:hAnsi="Garamond" w:cs="Arial" w:hint="default"/>
      <w:b/>
      <w:bCs/>
      <w:iCs/>
      <w:sz w:val="24"/>
      <w:szCs w:val="28"/>
      <w:lang w:val="en-US" w:eastAsia="en-US" w:bidi="ar-SA"/>
    </w:rPr>
  </w:style>
  <w:style w:type="character" w:customStyle="1" w:styleId="TagGreg">
    <w:name w:val="TagGreg"/>
    <w:uiPriority w:val="1"/>
    <w:qFormat/>
    <w:rsid w:val="007210E4"/>
    <w:rPr>
      <w:b/>
      <w:bCs w:val="0"/>
      <w:sz w:val="24"/>
    </w:rPr>
  </w:style>
  <w:style w:type="character" w:customStyle="1" w:styleId="StyleDebateUnderline10pt">
    <w:name w:val="Style Debate Underline + 10 pt"/>
    <w:rsid w:val="007210E4"/>
    <w:rPr>
      <w:rFonts w:ascii="Times New Roman" w:hAnsi="Times New Roman" w:cs="Times New Roman" w:hint="default"/>
      <w:sz w:val="20"/>
      <w:szCs w:val="20"/>
      <w:u w:val="single"/>
    </w:rPr>
  </w:style>
  <w:style w:type="character" w:customStyle="1" w:styleId="underlinedCharChar0">
    <w:name w:val="underlined Char Char"/>
    <w:locked/>
    <w:rsid w:val="007210E4"/>
    <w:rPr>
      <w:u w:val="single"/>
    </w:rPr>
  </w:style>
  <w:style w:type="character" w:customStyle="1" w:styleId="SourceBold">
    <w:name w:val="Source Bold"/>
    <w:rsid w:val="007210E4"/>
    <w:rPr>
      <w:rFonts w:ascii="Arial Narrow" w:hAnsi="Arial Narrow" w:hint="default"/>
      <w:b/>
      <w:bCs w:val="0"/>
      <w:strike w:val="0"/>
      <w:dstrike w:val="0"/>
      <w:sz w:val="24"/>
      <w:u w:val="none"/>
      <w:effect w:val="none"/>
    </w:rPr>
  </w:style>
  <w:style w:type="character" w:customStyle="1" w:styleId="2xBoldUnderline">
    <w:name w:val="2x_Bold_Underline"/>
    <w:rsid w:val="007210E4"/>
    <w:rPr>
      <w:b/>
      <w:bCs/>
      <w:sz w:val="24"/>
      <w:u w:val="thick"/>
    </w:rPr>
  </w:style>
  <w:style w:type="character" w:customStyle="1" w:styleId="Dottedunderline">
    <w:name w:val="Dotted underline"/>
    <w:rsid w:val="007210E4"/>
    <w:rPr>
      <w:u w:val="dotted"/>
    </w:rPr>
  </w:style>
  <w:style w:type="character" w:customStyle="1" w:styleId="readChar">
    <w:name w:val="read Char"/>
    <w:rsid w:val="007210E4"/>
    <w:rPr>
      <w:szCs w:val="22"/>
      <w:u w:val="single"/>
      <w:lang w:val="en-US" w:eastAsia="en-US" w:bidi="ar-SA"/>
    </w:rPr>
  </w:style>
  <w:style w:type="character" w:customStyle="1" w:styleId="underlining0">
    <w:name w:val="underlining"/>
    <w:rsid w:val="007210E4"/>
    <w:rPr>
      <w:u w:val="single"/>
    </w:rPr>
  </w:style>
  <w:style w:type="character" w:customStyle="1" w:styleId="btitle">
    <w:name w:val="btitle"/>
    <w:rsid w:val="007210E4"/>
  </w:style>
  <w:style w:type="character" w:customStyle="1" w:styleId="green">
    <w:name w:val="green"/>
    <w:rsid w:val="007210E4"/>
  </w:style>
  <w:style w:type="character" w:customStyle="1" w:styleId="BodyText20">
    <w:name w:val="Body Text2"/>
    <w:rsid w:val="007210E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210E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210E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210E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210E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210E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210E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210E4"/>
    <w:rPr>
      <w:rFonts w:ascii="Sylfaen" w:hAnsi="Sylfaen" w:cs="Sylfaen" w:hint="default"/>
      <w:i/>
      <w:iCs/>
      <w:strike w:val="0"/>
      <w:dstrike w:val="0"/>
      <w:sz w:val="19"/>
      <w:szCs w:val="19"/>
      <w:u w:val="none"/>
      <w:effect w:val="none"/>
      <w:shd w:val="clear" w:color="auto" w:fill="FFFFFF"/>
    </w:rPr>
  </w:style>
  <w:style w:type="character" w:customStyle="1" w:styleId="1">
    <w:name w:val="1"/>
    <w:rsid w:val="007210E4"/>
    <w:rPr>
      <w:rFonts w:ascii="Arial" w:hAnsi="Arial" w:cs="Arial" w:hint="default"/>
      <w:bCs/>
      <w:sz w:val="20"/>
      <w:u w:val="single"/>
      <w:lang w:val="en-US" w:eastAsia="en-US" w:bidi="ar-SA"/>
    </w:rPr>
  </w:style>
  <w:style w:type="character" w:customStyle="1" w:styleId="CharChar31">
    <w:name w:val="Char Char31"/>
    <w:rsid w:val="007210E4"/>
    <w:rPr>
      <w:rFonts w:ascii="Arial" w:hAnsi="Arial" w:cs="Arial" w:hint="default"/>
      <w:b/>
      <w:bCs/>
      <w:iCs/>
      <w:lang w:val="en-US" w:eastAsia="en-US" w:bidi="ar-SA"/>
    </w:rPr>
  </w:style>
  <w:style w:type="character" w:customStyle="1" w:styleId="Subtitle2">
    <w:name w:val="Subtitle2"/>
    <w:rsid w:val="007210E4"/>
  </w:style>
  <w:style w:type="character" w:customStyle="1" w:styleId="drop">
    <w:name w:val="drop"/>
    <w:rsid w:val="007210E4"/>
  </w:style>
  <w:style w:type="character" w:customStyle="1" w:styleId="bioline">
    <w:name w:val="bioline"/>
    <w:rsid w:val="007210E4"/>
  </w:style>
  <w:style w:type="character" w:customStyle="1" w:styleId="articletitle0">
    <w:name w:val="article_title"/>
    <w:rsid w:val="007210E4"/>
  </w:style>
  <w:style w:type="character" w:customStyle="1" w:styleId="A4">
    <w:name w:val="A4"/>
    <w:uiPriority w:val="99"/>
    <w:rsid w:val="007210E4"/>
    <w:rPr>
      <w:color w:val="000000"/>
    </w:rPr>
  </w:style>
  <w:style w:type="character" w:customStyle="1" w:styleId="s2">
    <w:name w:val="s2"/>
    <w:rsid w:val="007210E4"/>
  </w:style>
  <w:style w:type="character" w:customStyle="1" w:styleId="s4">
    <w:name w:val="s4"/>
    <w:rsid w:val="007210E4"/>
  </w:style>
  <w:style w:type="character" w:customStyle="1" w:styleId="s5">
    <w:name w:val="s5"/>
    <w:rsid w:val="007210E4"/>
  </w:style>
  <w:style w:type="character" w:customStyle="1" w:styleId="cap">
    <w:name w:val="cap"/>
    <w:rsid w:val="007210E4"/>
  </w:style>
  <w:style w:type="character" w:customStyle="1" w:styleId="rightsnotice">
    <w:name w:val="rightsnotice"/>
    <w:rsid w:val="007210E4"/>
  </w:style>
  <w:style w:type="character" w:customStyle="1" w:styleId="Caption1">
    <w:name w:val="Caption1"/>
    <w:rsid w:val="007210E4"/>
  </w:style>
  <w:style w:type="character" w:customStyle="1" w:styleId="credit">
    <w:name w:val="credit"/>
    <w:rsid w:val="007210E4"/>
  </w:style>
  <w:style w:type="character" w:customStyle="1" w:styleId="scaps">
    <w:name w:val="scaps"/>
    <w:rsid w:val="007210E4"/>
  </w:style>
  <w:style w:type="character" w:customStyle="1" w:styleId="current-article">
    <w:name w:val="current-article"/>
    <w:rsid w:val="007210E4"/>
  </w:style>
  <w:style w:type="character" w:customStyle="1" w:styleId="related-current-indicator">
    <w:name w:val="related-current-indicator"/>
    <w:rsid w:val="007210E4"/>
  </w:style>
  <w:style w:type="character" w:customStyle="1" w:styleId="bylclear">
    <w:name w:val="bylclear"/>
    <w:rsid w:val="007210E4"/>
  </w:style>
  <w:style w:type="character" w:customStyle="1" w:styleId="timestamp">
    <w:name w:val="timestamp"/>
    <w:rsid w:val="007210E4"/>
  </w:style>
  <w:style w:type="character" w:customStyle="1" w:styleId="comments">
    <w:name w:val="comments"/>
    <w:rsid w:val="007210E4"/>
  </w:style>
  <w:style w:type="character" w:customStyle="1" w:styleId="essaytext">
    <w:name w:val="essaytext"/>
    <w:rsid w:val="007210E4"/>
  </w:style>
  <w:style w:type="character" w:customStyle="1" w:styleId="username">
    <w:name w:val="username"/>
    <w:rsid w:val="007210E4"/>
  </w:style>
  <w:style w:type="character" w:customStyle="1" w:styleId="toplinks">
    <w:name w:val="toplinks"/>
    <w:rsid w:val="007210E4"/>
  </w:style>
  <w:style w:type="character" w:customStyle="1" w:styleId="A3">
    <w:name w:val="A3"/>
    <w:uiPriority w:val="99"/>
    <w:rsid w:val="007210E4"/>
    <w:rPr>
      <w:rFonts w:ascii="Perpetua" w:hAnsi="Perpetua" w:cs="Perpetua" w:hint="default"/>
      <w:color w:val="000000"/>
      <w:sz w:val="15"/>
      <w:szCs w:val="15"/>
    </w:rPr>
  </w:style>
  <w:style w:type="character" w:customStyle="1" w:styleId="see">
    <w:name w:val="see"/>
    <w:rsid w:val="007210E4"/>
  </w:style>
  <w:style w:type="character" w:customStyle="1" w:styleId="first-letter">
    <w:name w:val="first-letter"/>
    <w:rsid w:val="007210E4"/>
  </w:style>
  <w:style w:type="character" w:customStyle="1" w:styleId="focusparagraph">
    <w:name w:val="focusparagraph"/>
    <w:rsid w:val="007210E4"/>
  </w:style>
  <w:style w:type="character" w:customStyle="1" w:styleId="lightblue">
    <w:name w:val="lightblue"/>
    <w:rsid w:val="007210E4"/>
  </w:style>
  <w:style w:type="character" w:customStyle="1" w:styleId="StyleUnderlineCharChar9pt">
    <w:name w:val="Style Underline Char Char + 9 pt"/>
    <w:rsid w:val="007210E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210E4"/>
  </w:style>
  <w:style w:type="character" w:customStyle="1" w:styleId="Title10">
    <w:name w:val="Title1"/>
    <w:rsid w:val="007210E4"/>
  </w:style>
  <w:style w:type="character" w:customStyle="1" w:styleId="BoldandUnderlineCharCharCharChar">
    <w:name w:val="Bold and Underline Char Char Char Char"/>
    <w:rsid w:val="007210E4"/>
    <w:rPr>
      <w:b/>
      <w:bCs w:val="0"/>
      <w:noProof w:val="0"/>
      <w:u w:val="single"/>
      <w:lang w:val="en-US" w:eastAsia="en-US" w:bidi="ar-SA"/>
    </w:rPr>
  </w:style>
  <w:style w:type="character" w:customStyle="1" w:styleId="FontStyle29">
    <w:name w:val="Font Style29"/>
    <w:uiPriority w:val="99"/>
    <w:rsid w:val="007210E4"/>
    <w:rPr>
      <w:rFonts w:ascii="Arial" w:hAnsi="Arial" w:cs="Arial" w:hint="default"/>
      <w:sz w:val="14"/>
      <w:szCs w:val="14"/>
    </w:rPr>
  </w:style>
  <w:style w:type="character" w:customStyle="1" w:styleId="CardsUnderlined">
    <w:name w:val="Cards Underlined"/>
    <w:rsid w:val="007210E4"/>
    <w:rPr>
      <w:rFonts w:ascii="Helvetica" w:hAnsi="Helvetica" w:cs="Helvetica" w:hint="default"/>
      <w:sz w:val="22"/>
      <w:szCs w:val="24"/>
      <w:u w:val="thick"/>
    </w:rPr>
  </w:style>
  <w:style w:type="character" w:customStyle="1" w:styleId="titles">
    <w:name w:val="titles"/>
    <w:rsid w:val="007210E4"/>
  </w:style>
  <w:style w:type="character" w:customStyle="1" w:styleId="articletext0">
    <w:name w:val="article_text"/>
    <w:rsid w:val="007210E4"/>
  </w:style>
  <w:style w:type="character" w:customStyle="1" w:styleId="contentauthor">
    <w:name w:val="contentauthor"/>
    <w:rsid w:val="007210E4"/>
  </w:style>
  <w:style w:type="character" w:customStyle="1" w:styleId="subarticleheader">
    <w:name w:val="subarticleheader"/>
    <w:rsid w:val="007210E4"/>
  </w:style>
  <w:style w:type="character" w:customStyle="1" w:styleId="spelle">
    <w:name w:val="spelle"/>
    <w:rsid w:val="007210E4"/>
  </w:style>
  <w:style w:type="character" w:customStyle="1" w:styleId="grame">
    <w:name w:val="grame"/>
    <w:rsid w:val="007210E4"/>
  </w:style>
  <w:style w:type="character" w:customStyle="1" w:styleId="newstitle1">
    <w:name w:val="newstitle1"/>
    <w:rsid w:val="007210E4"/>
  </w:style>
  <w:style w:type="character" w:customStyle="1" w:styleId="copy">
    <w:name w:val="copy"/>
    <w:rsid w:val="007210E4"/>
  </w:style>
  <w:style w:type="character" w:customStyle="1" w:styleId="topheadline">
    <w:name w:val="topheadline"/>
    <w:rsid w:val="007210E4"/>
  </w:style>
  <w:style w:type="character" w:customStyle="1" w:styleId="Stylereduce27pt">
    <w:name w:val="Style reduce2 + 7 pt"/>
    <w:rsid w:val="007210E4"/>
    <w:rPr>
      <w:rFonts w:ascii="Times New Roman" w:hAnsi="Times New Roman" w:cs="Arial" w:hint="default"/>
      <w:color w:val="000000"/>
      <w:sz w:val="14"/>
      <w:szCs w:val="22"/>
    </w:rPr>
  </w:style>
  <w:style w:type="character" w:customStyle="1" w:styleId="srtitle">
    <w:name w:val="srtitle"/>
    <w:rsid w:val="007210E4"/>
  </w:style>
  <w:style w:type="character" w:customStyle="1" w:styleId="st1">
    <w:name w:val="st1"/>
    <w:rsid w:val="007210E4"/>
  </w:style>
  <w:style w:type="character" w:customStyle="1" w:styleId="StyleStyleGaramond">
    <w:name w:val="Style Style Garamond +"/>
    <w:rsid w:val="007210E4"/>
    <w:rPr>
      <w:rFonts w:ascii="Garamond" w:hAnsi="Garamond" w:cs="Times New Roman" w:hint="default"/>
      <w:sz w:val="20"/>
    </w:rPr>
  </w:style>
  <w:style w:type="character" w:customStyle="1" w:styleId="quotechar0">
    <w:name w:val="quotechar"/>
    <w:rsid w:val="007210E4"/>
  </w:style>
  <w:style w:type="character" w:customStyle="1" w:styleId="boldunderline0">
    <w:name w:val="boldunderline"/>
    <w:rsid w:val="007210E4"/>
  </w:style>
  <w:style w:type="character" w:customStyle="1" w:styleId="A8">
    <w:name w:val="A8"/>
    <w:rsid w:val="007210E4"/>
    <w:rPr>
      <w:rFonts w:ascii="Scala" w:hAnsi="Scala" w:cs="Scala" w:hint="default"/>
      <w:color w:val="000000"/>
      <w:sz w:val="15"/>
      <w:szCs w:val="15"/>
    </w:rPr>
  </w:style>
  <w:style w:type="character" w:customStyle="1" w:styleId="A0">
    <w:name w:val="A0"/>
    <w:uiPriority w:val="99"/>
    <w:rsid w:val="007210E4"/>
    <w:rPr>
      <w:rFonts w:ascii="Scala" w:hAnsi="Scala" w:cs="Scala" w:hint="default"/>
      <w:color w:val="000000"/>
      <w:sz w:val="16"/>
      <w:szCs w:val="16"/>
    </w:rPr>
  </w:style>
  <w:style w:type="character" w:customStyle="1" w:styleId="Date11">
    <w:name w:val="Date11"/>
    <w:rsid w:val="007210E4"/>
  </w:style>
  <w:style w:type="character" w:customStyle="1" w:styleId="Boxout">
    <w:name w:val="Box out"/>
    <w:uiPriority w:val="1"/>
    <w:qFormat/>
    <w:rsid w:val="007210E4"/>
    <w:rPr>
      <w:rFonts w:ascii="Tahoma" w:hAnsi="Tahoma" w:cs="Tahoma" w:hint="default"/>
      <w:b/>
      <w:bCs w:val="0"/>
      <w:sz w:val="20"/>
      <w:u w:val="single"/>
      <w:bdr w:val="none" w:sz="0" w:space="0" w:color="auto" w:frame="1"/>
      <w:shd w:val="clear" w:color="auto" w:fill="A9E8F5"/>
    </w:rPr>
  </w:style>
  <w:style w:type="character" w:customStyle="1" w:styleId="metad">
    <w:name w:val="metad"/>
    <w:rsid w:val="007210E4"/>
  </w:style>
  <w:style w:type="character" w:customStyle="1" w:styleId="sifr-alternate">
    <w:name w:val="sifr-alternate"/>
    <w:rsid w:val="007210E4"/>
  </w:style>
  <w:style w:type="character" w:customStyle="1" w:styleId="justify1">
    <w:name w:val="justify1"/>
    <w:rsid w:val="007210E4"/>
  </w:style>
  <w:style w:type="character" w:customStyle="1" w:styleId="artbody1">
    <w:name w:val="art_body1"/>
    <w:rsid w:val="007210E4"/>
    <w:rPr>
      <w:rFonts w:ascii="Arial" w:hAnsi="Arial" w:cs="Arial" w:hint="default"/>
    </w:rPr>
  </w:style>
  <w:style w:type="character" w:customStyle="1" w:styleId="A1">
    <w:name w:val="A1"/>
    <w:uiPriority w:val="99"/>
    <w:rsid w:val="007210E4"/>
    <w:rPr>
      <w:rFonts w:ascii="Book Antiqua" w:hAnsi="Book Antiqua" w:cs="Book Antiqua" w:hint="default"/>
      <w:color w:val="221E1F"/>
      <w:sz w:val="22"/>
      <w:szCs w:val="22"/>
    </w:rPr>
  </w:style>
  <w:style w:type="character" w:customStyle="1" w:styleId="reality">
    <w:name w:val="reality"/>
    <w:rsid w:val="007210E4"/>
  </w:style>
  <w:style w:type="character" w:customStyle="1" w:styleId="text2">
    <w:name w:val="text2"/>
    <w:rsid w:val="007210E4"/>
  </w:style>
  <w:style w:type="character" w:customStyle="1" w:styleId="StyleUnderlineChar2CharChar11pt">
    <w:name w:val="Style Underline Char2 Char Char + 11 pt"/>
    <w:rsid w:val="007210E4"/>
    <w:rPr>
      <w:rFonts w:ascii="Times New Roman" w:hAnsi="Times New Roman" w:cs="Times New Roman" w:hint="default"/>
      <w:sz w:val="20"/>
      <w:u w:val="single"/>
    </w:rPr>
  </w:style>
  <w:style w:type="character" w:customStyle="1" w:styleId="StyleStyleBoldUnderline11pt">
    <w:name w:val="Style Style Bold Underline + 11 pt"/>
    <w:rsid w:val="007210E4"/>
    <w:rPr>
      <w:b/>
      <w:bCs/>
      <w:sz w:val="20"/>
      <w:u w:val="single"/>
    </w:rPr>
  </w:style>
  <w:style w:type="character" w:customStyle="1" w:styleId="articlehead2">
    <w:name w:val="articlehead2"/>
    <w:rsid w:val="007210E4"/>
  </w:style>
  <w:style w:type="character" w:customStyle="1" w:styleId="pronset">
    <w:name w:val="pronset"/>
    <w:rsid w:val="007210E4"/>
  </w:style>
  <w:style w:type="character" w:customStyle="1" w:styleId="prondelim">
    <w:name w:val="prondelim"/>
    <w:rsid w:val="007210E4"/>
  </w:style>
  <w:style w:type="character" w:customStyle="1" w:styleId="prontoggle">
    <w:name w:val="pron_toggle"/>
    <w:rsid w:val="007210E4"/>
  </w:style>
  <w:style w:type="character" w:customStyle="1" w:styleId="boldface">
    <w:name w:val="boldface"/>
    <w:rsid w:val="007210E4"/>
  </w:style>
  <w:style w:type="character" w:customStyle="1" w:styleId="secondary-bf">
    <w:name w:val="secondary-bf"/>
    <w:rsid w:val="007210E4"/>
  </w:style>
  <w:style w:type="table" w:styleId="ColorfulGrid-Accent1">
    <w:name w:val="Colorful Grid Accent 1"/>
    <w:basedOn w:val="TableNormal"/>
    <w:link w:val="ColorfulGrid-Accent1Char"/>
    <w:uiPriority w:val="29"/>
    <w:unhideWhenUsed/>
    <w:rsid w:val="007210E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210E4"/>
    <w:rPr>
      <w:rFonts w:ascii="Times New Roman" w:hAnsi="Times New Roman" w:cs="Times New Roman" w:hint="default"/>
      <w:iCs/>
      <w:color w:val="000000"/>
      <w:sz w:val="16"/>
    </w:rPr>
  </w:style>
  <w:style w:type="character" w:customStyle="1" w:styleId="Boxout0">
    <w:name w:val="Boxout"/>
    <w:uiPriority w:val="1"/>
    <w:qFormat/>
    <w:rsid w:val="007210E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210E4"/>
  </w:style>
  <w:style w:type="character" w:customStyle="1" w:styleId="pg">
    <w:name w:val="pg"/>
    <w:rsid w:val="007210E4"/>
  </w:style>
  <w:style w:type="character" w:customStyle="1" w:styleId="detailtitle">
    <w:name w:val="detailtitle"/>
    <w:rsid w:val="007210E4"/>
  </w:style>
  <w:style w:type="character" w:customStyle="1" w:styleId="storydate">
    <w:name w:val="storydate"/>
    <w:rsid w:val="007210E4"/>
  </w:style>
  <w:style w:type="character" w:customStyle="1" w:styleId="preloadwrap">
    <w:name w:val="preloadwrap"/>
    <w:rsid w:val="007210E4"/>
  </w:style>
  <w:style w:type="character" w:customStyle="1" w:styleId="creditwrap">
    <w:name w:val="creditwrap"/>
    <w:rsid w:val="007210E4"/>
  </w:style>
  <w:style w:type="character" w:customStyle="1" w:styleId="DefaultChar1">
    <w:name w:val="Default Char1"/>
    <w:rsid w:val="007210E4"/>
    <w:rPr>
      <w:noProof w:val="0"/>
      <w:color w:val="000000"/>
      <w:lang w:val="en-US" w:eastAsia="en-US" w:bidi="ar-SA"/>
    </w:rPr>
  </w:style>
  <w:style w:type="character" w:customStyle="1" w:styleId="textunderlineChar0">
    <w:name w:val="text underline Char"/>
    <w:rsid w:val="007210E4"/>
    <w:rPr>
      <w:sz w:val="24"/>
      <w:szCs w:val="22"/>
      <w:u w:val="thick"/>
      <w:lang w:val="en-US" w:eastAsia="en-US" w:bidi="ar-SA"/>
    </w:rPr>
  </w:style>
  <w:style w:type="character" w:customStyle="1" w:styleId="BoldChar">
    <w:name w:val="Bold Char"/>
    <w:rsid w:val="007210E4"/>
    <w:rPr>
      <w:rFonts w:ascii="Times New Roman" w:eastAsia="Times New Roman" w:hAnsi="Times New Roman" w:cs="Times New Roman" w:hint="default"/>
      <w:b/>
      <w:bCs w:val="0"/>
      <w:szCs w:val="24"/>
    </w:rPr>
  </w:style>
  <w:style w:type="character" w:customStyle="1" w:styleId="pmterms31">
    <w:name w:val="pmterms31"/>
    <w:rsid w:val="007210E4"/>
    <w:rPr>
      <w:b/>
      <w:bCs/>
      <w:i w:val="0"/>
      <w:iCs w:val="0"/>
      <w:color w:val="000000"/>
    </w:rPr>
  </w:style>
  <w:style w:type="character" w:customStyle="1" w:styleId="copyrightdescription">
    <w:name w:val="copyrightdescription"/>
    <w:rsid w:val="007210E4"/>
  </w:style>
  <w:style w:type="character" w:customStyle="1" w:styleId="ft01">
    <w:name w:val="ft01"/>
    <w:rsid w:val="007210E4"/>
    <w:rPr>
      <w:rFonts w:ascii="Times" w:hAnsi="Times" w:cs="Times" w:hint="default"/>
      <w:color w:val="000000"/>
      <w:sz w:val="14"/>
      <w:szCs w:val="14"/>
    </w:rPr>
  </w:style>
  <w:style w:type="character" w:customStyle="1" w:styleId="ft11">
    <w:name w:val="ft11"/>
    <w:rsid w:val="007210E4"/>
    <w:rPr>
      <w:rFonts w:ascii="Times" w:hAnsi="Times" w:cs="Times" w:hint="default"/>
      <w:color w:val="000000"/>
      <w:sz w:val="17"/>
      <w:szCs w:val="17"/>
    </w:rPr>
  </w:style>
  <w:style w:type="character" w:customStyle="1" w:styleId="ft21">
    <w:name w:val="ft21"/>
    <w:rsid w:val="007210E4"/>
    <w:rPr>
      <w:rFonts w:ascii="Times" w:hAnsi="Times" w:cs="Times" w:hint="default"/>
      <w:color w:val="000000"/>
      <w:sz w:val="15"/>
      <w:szCs w:val="15"/>
    </w:rPr>
  </w:style>
  <w:style w:type="character" w:customStyle="1" w:styleId="ft31">
    <w:name w:val="ft31"/>
    <w:rsid w:val="007210E4"/>
    <w:rPr>
      <w:rFonts w:ascii="Times" w:hAnsi="Times" w:cs="Times" w:hint="default"/>
      <w:color w:val="000000"/>
      <w:sz w:val="15"/>
      <w:szCs w:val="15"/>
    </w:rPr>
  </w:style>
  <w:style w:type="character" w:customStyle="1" w:styleId="dquo">
    <w:name w:val="dquo"/>
    <w:rsid w:val="007210E4"/>
  </w:style>
  <w:style w:type="character" w:customStyle="1" w:styleId="caps2">
    <w:name w:val="caps2"/>
    <w:rsid w:val="007210E4"/>
  </w:style>
  <w:style w:type="character" w:customStyle="1" w:styleId="CardsFont12ptCharCharCharChar">
    <w:name w:val="Cards + Font: 12 pt Char Char Char Char"/>
    <w:rsid w:val="007210E4"/>
    <w:rPr>
      <w:sz w:val="24"/>
      <w:szCs w:val="24"/>
      <w:u w:val="thick"/>
      <w:lang w:val="en-US" w:eastAsia="en-US" w:bidi="ar-SA"/>
    </w:rPr>
  </w:style>
  <w:style w:type="character" w:customStyle="1" w:styleId="ccs">
    <w:name w:val="c cs"/>
    <w:rsid w:val="007210E4"/>
  </w:style>
  <w:style w:type="character" w:customStyle="1" w:styleId="UnderlinedEvChar">
    <w:name w:val="Underlined Ev Char"/>
    <w:rsid w:val="007210E4"/>
    <w:rPr>
      <w:rFonts w:ascii="Times New Roman" w:eastAsia="Times New Roman" w:hAnsi="Times New Roman" w:cs="Times New Roman" w:hint="default"/>
      <w:szCs w:val="24"/>
      <w:u w:val="single"/>
    </w:rPr>
  </w:style>
  <w:style w:type="character" w:customStyle="1" w:styleId="dropshadow">
    <w:name w:val="dropshadow"/>
    <w:rsid w:val="007210E4"/>
  </w:style>
  <w:style w:type="character" w:customStyle="1" w:styleId="d05ws">
    <w:name w:val="d05ws"/>
    <w:rsid w:val="007210E4"/>
  </w:style>
  <w:style w:type="character" w:customStyle="1" w:styleId="rzibod">
    <w:name w:val="rzibod"/>
    <w:rsid w:val="007210E4"/>
  </w:style>
  <w:style w:type="character" w:customStyle="1" w:styleId="StyleBold1">
    <w:name w:val="Style Bold1"/>
    <w:rsid w:val="007210E4"/>
    <w:rPr>
      <w:rFonts w:ascii="Georgia" w:hAnsi="Georgia" w:hint="default"/>
      <w:b/>
      <w:bCs/>
      <w:sz w:val="22"/>
    </w:rPr>
  </w:style>
  <w:style w:type="character" w:customStyle="1" w:styleId="headertext">
    <w:name w:val="headertext"/>
    <w:rsid w:val="007210E4"/>
  </w:style>
  <w:style w:type="character" w:customStyle="1" w:styleId="endnote-reference">
    <w:name w:val="endnote-reference"/>
    <w:rsid w:val="007210E4"/>
  </w:style>
  <w:style w:type="character" w:customStyle="1" w:styleId="officialsname">
    <w:name w:val="official_s_name"/>
    <w:rsid w:val="007210E4"/>
  </w:style>
  <w:style w:type="character" w:customStyle="1" w:styleId="audience">
    <w:name w:val="audience"/>
    <w:rsid w:val="007210E4"/>
  </w:style>
  <w:style w:type="character" w:customStyle="1" w:styleId="A7">
    <w:name w:val="A7"/>
    <w:uiPriority w:val="99"/>
    <w:rsid w:val="007210E4"/>
    <w:rPr>
      <w:rFonts w:ascii="Myriad Pro" w:hAnsi="Myriad Pro" w:cs="Myriad Pro" w:hint="default"/>
      <w:color w:val="0066B1"/>
      <w:sz w:val="22"/>
      <w:szCs w:val="22"/>
    </w:rPr>
  </w:style>
  <w:style w:type="character" w:customStyle="1" w:styleId="normalchar">
    <w:name w:val="normal__char"/>
    <w:rsid w:val="007210E4"/>
  </w:style>
  <w:style w:type="character" w:customStyle="1" w:styleId="hyperlink002cheading0020100200028block0020title0029char">
    <w:name w:val="hyperlink_002cheading_00201_0020_0028block_0020title_0029__char"/>
    <w:rsid w:val="007210E4"/>
  </w:style>
  <w:style w:type="character" w:customStyle="1" w:styleId="underline002cstyle0020bold0020underlinechar">
    <w:name w:val="underline_002cstyle_0020bold_0020underline__char"/>
    <w:rsid w:val="007210E4"/>
  </w:style>
  <w:style w:type="character" w:customStyle="1" w:styleId="copyboldblack">
    <w:name w:val="copyboldblack"/>
    <w:rsid w:val="007210E4"/>
  </w:style>
  <w:style w:type="character" w:customStyle="1" w:styleId="copybold">
    <w:name w:val="copybold"/>
    <w:rsid w:val="007210E4"/>
  </w:style>
  <w:style w:type="character" w:customStyle="1" w:styleId="author-date0">
    <w:name w:val="author-date"/>
    <w:rsid w:val="007210E4"/>
  </w:style>
  <w:style w:type="character" w:customStyle="1" w:styleId="hidden">
    <w:name w:val="hidden"/>
    <w:rsid w:val="007210E4"/>
  </w:style>
  <w:style w:type="character" w:customStyle="1" w:styleId="articlebegin">
    <w:name w:val="articlebegin"/>
    <w:rsid w:val="007210E4"/>
  </w:style>
  <w:style w:type="character" w:customStyle="1" w:styleId="mediaoverlay">
    <w:name w:val="mediaoverlay"/>
    <w:rsid w:val="007210E4"/>
  </w:style>
  <w:style w:type="character" w:customStyle="1" w:styleId="blogcaption">
    <w:name w:val="blog_caption"/>
    <w:rsid w:val="007210E4"/>
  </w:style>
  <w:style w:type="character" w:customStyle="1" w:styleId="commnet-abuzz">
    <w:name w:val="commnet-abuzz"/>
    <w:rsid w:val="007210E4"/>
  </w:style>
  <w:style w:type="character" w:customStyle="1" w:styleId="fbconnectbuttontext">
    <w:name w:val="fbconnectbutton_text"/>
    <w:rsid w:val="007210E4"/>
  </w:style>
  <w:style w:type="character" w:customStyle="1" w:styleId="fbsharecountinner">
    <w:name w:val="fb_share_count_inner"/>
    <w:rsid w:val="007210E4"/>
  </w:style>
  <w:style w:type="character" w:customStyle="1" w:styleId="stbuttontext">
    <w:name w:val="stbuttontext"/>
    <w:rsid w:val="007210E4"/>
  </w:style>
  <w:style w:type="character" w:customStyle="1" w:styleId="source">
    <w:name w:val="source"/>
    <w:rsid w:val="007210E4"/>
  </w:style>
  <w:style w:type="character" w:customStyle="1" w:styleId="pubdate">
    <w:name w:val="pubdate"/>
    <w:rsid w:val="007210E4"/>
  </w:style>
  <w:style w:type="character" w:customStyle="1" w:styleId="grey">
    <w:name w:val="grey"/>
    <w:rsid w:val="007210E4"/>
  </w:style>
  <w:style w:type="character" w:customStyle="1" w:styleId="postdate">
    <w:name w:val="post_date"/>
    <w:rsid w:val="007210E4"/>
  </w:style>
  <w:style w:type="character" w:customStyle="1" w:styleId="bdx">
    <w:name w:val="bdx"/>
    <w:rsid w:val="007210E4"/>
  </w:style>
  <w:style w:type="character" w:customStyle="1" w:styleId="bdl">
    <w:name w:val="bdl"/>
    <w:rsid w:val="007210E4"/>
  </w:style>
  <w:style w:type="character" w:customStyle="1" w:styleId="breadcrumbitemcurrent">
    <w:name w:val="breadcrumbitemcurrent"/>
    <w:rsid w:val="007210E4"/>
  </w:style>
  <w:style w:type="character" w:customStyle="1" w:styleId="bbl">
    <w:name w:val="bbl"/>
    <w:rsid w:val="007210E4"/>
  </w:style>
  <w:style w:type="character" w:customStyle="1" w:styleId="Date2">
    <w:name w:val="Date2"/>
    <w:rsid w:val="007210E4"/>
  </w:style>
  <w:style w:type="character" w:customStyle="1" w:styleId="company">
    <w:name w:val="company"/>
    <w:rsid w:val="007210E4"/>
  </w:style>
  <w:style w:type="character" w:customStyle="1" w:styleId="itxtnewhookspan">
    <w:name w:val="itxtnewhookspan"/>
    <w:rsid w:val="007210E4"/>
  </w:style>
  <w:style w:type="character" w:customStyle="1" w:styleId="gstxthlt">
    <w:name w:val="gstxt_hlt"/>
    <w:rsid w:val="007210E4"/>
  </w:style>
  <w:style w:type="character" w:customStyle="1" w:styleId="SubtleEmphasis1">
    <w:name w:val="Subtle Emphasis1"/>
    <w:uiPriority w:val="19"/>
    <w:qFormat/>
    <w:rsid w:val="007210E4"/>
    <w:rPr>
      <w:rFonts w:ascii="Times New Roman" w:hAnsi="Times New Roman" w:cs="Times New Roman" w:hint="default"/>
      <w:b/>
      <w:bCs w:val="0"/>
      <w:iCs/>
      <w:color w:val="auto"/>
      <w:sz w:val="22"/>
    </w:rPr>
  </w:style>
  <w:style w:type="character" w:customStyle="1" w:styleId="StyleBoldRed">
    <w:name w:val="Style Bold Red"/>
    <w:rsid w:val="007210E4"/>
    <w:rPr>
      <w:b/>
      <w:bCs/>
      <w:color w:val="auto"/>
    </w:rPr>
  </w:style>
  <w:style w:type="character" w:customStyle="1" w:styleId="StyleTimesNewRoman8pt">
    <w:name w:val="Style Times New Roman 8 pt"/>
    <w:rsid w:val="007210E4"/>
    <w:rPr>
      <w:rFonts w:ascii="Georgia" w:hAnsi="Georgia" w:hint="default"/>
      <w:sz w:val="16"/>
    </w:rPr>
  </w:style>
  <w:style w:type="character" w:customStyle="1" w:styleId="StyleStyle7pt8pt">
    <w:name w:val="Style Style 7 pt + 8 pt"/>
    <w:rsid w:val="007210E4"/>
    <w:rPr>
      <w:sz w:val="16"/>
    </w:rPr>
  </w:style>
  <w:style w:type="character" w:customStyle="1" w:styleId="StyleStyleThickunderlineBold1">
    <w:name w:val="Style Style Thick underline + Bold1"/>
    <w:rsid w:val="007210E4"/>
    <w:rPr>
      <w:b/>
      <w:bCs/>
      <w:u w:val="thick"/>
    </w:rPr>
  </w:style>
  <w:style w:type="character" w:customStyle="1" w:styleId="StyleUnderline2">
    <w:name w:val="Style Underline2"/>
    <w:rsid w:val="007210E4"/>
    <w:rPr>
      <w:u w:val="single"/>
    </w:rPr>
  </w:style>
  <w:style w:type="character" w:customStyle="1" w:styleId="ShrinkText">
    <w:name w:val="Shrink Text"/>
    <w:rsid w:val="007210E4"/>
    <w:rPr>
      <w:sz w:val="16"/>
    </w:rPr>
  </w:style>
  <w:style w:type="character" w:customStyle="1" w:styleId="smallcaps">
    <w:name w:val="smallcaps"/>
    <w:rsid w:val="007210E4"/>
  </w:style>
  <w:style w:type="character" w:customStyle="1" w:styleId="goldbldtext">
    <w:name w:val="goldbldtext"/>
    <w:rsid w:val="007210E4"/>
  </w:style>
  <w:style w:type="character" w:customStyle="1" w:styleId="cardshighlight0">
    <w:name w:val="cardshighlight"/>
    <w:rsid w:val="007210E4"/>
  </w:style>
  <w:style w:type="character" w:customStyle="1" w:styleId="cardsfont12pt1">
    <w:name w:val="cardsfont12pt"/>
    <w:rsid w:val="007210E4"/>
  </w:style>
  <w:style w:type="character" w:customStyle="1" w:styleId="ft1">
    <w:name w:val="ft1"/>
    <w:rsid w:val="007210E4"/>
  </w:style>
  <w:style w:type="character" w:customStyle="1" w:styleId="ft6">
    <w:name w:val="ft6"/>
    <w:rsid w:val="007210E4"/>
  </w:style>
  <w:style w:type="character" w:customStyle="1" w:styleId="kicker">
    <w:name w:val="kicker"/>
    <w:rsid w:val="007210E4"/>
  </w:style>
  <w:style w:type="character" w:customStyle="1" w:styleId="backcontent">
    <w:name w:val="backcontent"/>
    <w:rsid w:val="007210E4"/>
  </w:style>
  <w:style w:type="character" w:customStyle="1" w:styleId="daystmp">
    <w:name w:val="daystmp"/>
    <w:rsid w:val="007210E4"/>
  </w:style>
  <w:style w:type="character" w:customStyle="1" w:styleId="cardsfont12ptchar">
    <w:name w:val="cardsfont12ptchar"/>
    <w:rsid w:val="007210E4"/>
  </w:style>
  <w:style w:type="character" w:customStyle="1" w:styleId="gal">
    <w:name w:val="gal"/>
    <w:rsid w:val="007210E4"/>
  </w:style>
  <w:style w:type="character" w:customStyle="1" w:styleId="submitted">
    <w:name w:val="submitted"/>
    <w:rsid w:val="007210E4"/>
  </w:style>
  <w:style w:type="character" w:customStyle="1" w:styleId="imagedateline">
    <w:name w:val="image_dateline"/>
    <w:rsid w:val="007210E4"/>
  </w:style>
  <w:style w:type="character" w:customStyle="1" w:styleId="authordatecharchar">
    <w:name w:val="authordatecharchar"/>
    <w:rsid w:val="007210E4"/>
  </w:style>
  <w:style w:type="character" w:customStyle="1" w:styleId="style1char0">
    <w:name w:val="style1char"/>
    <w:rsid w:val="007210E4"/>
  </w:style>
  <w:style w:type="character" w:customStyle="1" w:styleId="tagcharchar0">
    <w:name w:val="tagcharchar"/>
    <w:rsid w:val="007210E4"/>
  </w:style>
  <w:style w:type="character" w:customStyle="1" w:styleId="underlinedcharchar2">
    <w:name w:val="underlinedcharchar"/>
    <w:rsid w:val="007210E4"/>
  </w:style>
  <w:style w:type="character" w:customStyle="1" w:styleId="BoxedChar">
    <w:name w:val="Boxed Char"/>
    <w:rsid w:val="007210E4"/>
    <w:rPr>
      <w:rFonts w:ascii="Arial Narrow" w:hAnsi="Arial Narrow" w:hint="default"/>
      <w:b/>
      <w:bCs w:val="0"/>
      <w:sz w:val="18"/>
      <w:bdr w:val="single" w:sz="6" w:space="0" w:color="auto" w:frame="1"/>
    </w:rPr>
  </w:style>
  <w:style w:type="character" w:customStyle="1" w:styleId="Style11ptUnderline2">
    <w:name w:val="Style 11 pt Underline2"/>
    <w:rsid w:val="007210E4"/>
    <w:rPr>
      <w:sz w:val="20"/>
      <w:u w:val="single"/>
    </w:rPr>
  </w:style>
  <w:style w:type="character" w:customStyle="1" w:styleId="Style11ptBoldUnderline2">
    <w:name w:val="Style 11 pt Bold Underline2"/>
    <w:rsid w:val="007210E4"/>
    <w:rPr>
      <w:b/>
      <w:bCs/>
      <w:sz w:val="20"/>
      <w:u w:val="single"/>
    </w:rPr>
  </w:style>
  <w:style w:type="character" w:customStyle="1" w:styleId="nw">
    <w:name w:val="nw"/>
    <w:rsid w:val="007210E4"/>
  </w:style>
  <w:style w:type="character" w:customStyle="1" w:styleId="Styleunderline11ptBoldBorderSinglesolidlineAuto">
    <w:name w:val="Style underline + 11 pt Bold Border: : (Single solid line Auto ..."/>
    <w:rsid w:val="007210E4"/>
    <w:rPr>
      <w:b/>
      <w:bCs/>
      <w:sz w:val="20"/>
      <w:u w:val="single"/>
      <w:bdr w:val="single" w:sz="4" w:space="0" w:color="auto" w:frame="1"/>
    </w:rPr>
  </w:style>
  <w:style w:type="character" w:customStyle="1" w:styleId="cardCharCharChar1">
    <w:name w:val="card Char Char Char1"/>
    <w:rsid w:val="007210E4"/>
    <w:rPr>
      <w:lang w:val="en-US" w:eastAsia="en-US" w:bidi="ar-SA"/>
    </w:rPr>
  </w:style>
  <w:style w:type="character" w:customStyle="1" w:styleId="authors1">
    <w:name w:val="authors1"/>
    <w:rsid w:val="007210E4"/>
    <w:rPr>
      <w:rFonts w:ascii="Verdana" w:hAnsi="Verdana" w:hint="default"/>
      <w:b/>
      <w:bCs/>
      <w:color w:val="006699"/>
      <w:sz w:val="20"/>
      <w:szCs w:val="20"/>
    </w:rPr>
  </w:style>
  <w:style w:type="character" w:customStyle="1" w:styleId="headlinesectionlarge">
    <w:name w:val="headline_section_large"/>
    <w:rsid w:val="007210E4"/>
  </w:style>
  <w:style w:type="character" w:customStyle="1" w:styleId="Styleunderline11ptBlack">
    <w:name w:val="Style underline + 11 pt Black"/>
    <w:rsid w:val="007210E4"/>
    <w:rPr>
      <w:color w:val="000000"/>
      <w:sz w:val="20"/>
      <w:u w:val="single"/>
    </w:rPr>
  </w:style>
  <w:style w:type="character" w:customStyle="1" w:styleId="Styleunderline11ptBoldBlack">
    <w:name w:val="Style underline + 11 pt Bold Black"/>
    <w:rsid w:val="007210E4"/>
    <w:rPr>
      <w:b/>
      <w:bCs/>
      <w:color w:val="000000"/>
      <w:sz w:val="20"/>
      <w:u w:val="single"/>
    </w:rPr>
  </w:style>
  <w:style w:type="character" w:customStyle="1" w:styleId="Style11ptBoldBlackUnderline">
    <w:name w:val="Style 11 pt Bold Black Underline"/>
    <w:rsid w:val="007210E4"/>
    <w:rPr>
      <w:b/>
      <w:bCs/>
      <w:color w:val="000000"/>
      <w:sz w:val="20"/>
      <w:u w:val="single"/>
    </w:rPr>
  </w:style>
  <w:style w:type="character" w:customStyle="1" w:styleId="Style11ptBoldBlackUnderlineBorderSinglesolidline">
    <w:name w:val="Style 11 pt Bold Black Underline Border: : (Single solid line ..."/>
    <w:rsid w:val="007210E4"/>
    <w:rPr>
      <w:b/>
      <w:bCs/>
      <w:color w:val="000000"/>
      <w:sz w:val="20"/>
      <w:u w:val="single"/>
      <w:bdr w:val="single" w:sz="4" w:space="0" w:color="auto" w:frame="1"/>
    </w:rPr>
  </w:style>
  <w:style w:type="character" w:customStyle="1" w:styleId="StyleLatinMeridien-Italic11ptItalicUnderline">
    <w:name w:val="Style (Latin) Meridien-Italic 11 pt Italic Underline"/>
    <w:rsid w:val="007210E4"/>
    <w:rPr>
      <w:rFonts w:ascii="Meridien-Italic" w:hAnsi="Meridien-Italic" w:hint="default"/>
      <w:i/>
      <w:iCs/>
      <w:sz w:val="20"/>
      <w:u w:val="single"/>
    </w:rPr>
  </w:style>
  <w:style w:type="character" w:customStyle="1" w:styleId="Citation-AuthorDate">
    <w:name w:val="Citation - Author/Date"/>
    <w:rsid w:val="007210E4"/>
    <w:rPr>
      <w:b/>
      <w:bCs w:val="0"/>
      <w:smallCaps/>
      <w:sz w:val="24"/>
      <w:u w:val="single"/>
    </w:rPr>
  </w:style>
  <w:style w:type="character" w:customStyle="1" w:styleId="underlinestylechar0">
    <w:name w:val="underlinestylechar"/>
    <w:rsid w:val="007210E4"/>
  </w:style>
  <w:style w:type="character" w:customStyle="1" w:styleId="highlight">
    <w:name w:val="highlight"/>
    <w:rsid w:val="007210E4"/>
  </w:style>
  <w:style w:type="character" w:customStyle="1" w:styleId="DottedUnderline0">
    <w:name w:val="Dotted Underline"/>
    <w:rsid w:val="007210E4"/>
    <w:rPr>
      <w:rFonts w:ascii="Times New Roman" w:hAnsi="Times New Roman" w:cs="Times New Roman" w:hint="default"/>
      <w:sz w:val="20"/>
      <w:u w:val="dottedHeavy"/>
    </w:rPr>
  </w:style>
  <w:style w:type="character" w:customStyle="1" w:styleId="titleauthoretc">
    <w:name w:val="titleauthoretc"/>
    <w:rsid w:val="007210E4"/>
  </w:style>
  <w:style w:type="character" w:customStyle="1" w:styleId="labeltext">
    <w:name w:val="labeltext"/>
    <w:rsid w:val="007210E4"/>
  </w:style>
  <w:style w:type="character" w:customStyle="1" w:styleId="viewlink">
    <w:name w:val="viewlink"/>
    <w:rsid w:val="007210E4"/>
  </w:style>
  <w:style w:type="character" w:customStyle="1" w:styleId="share">
    <w:name w:val="share"/>
    <w:rsid w:val="007210E4"/>
  </w:style>
  <w:style w:type="character" w:customStyle="1" w:styleId="inlinkchart">
    <w:name w:val="inlink_chart"/>
    <w:rsid w:val="007210E4"/>
  </w:style>
  <w:style w:type="character" w:customStyle="1" w:styleId="underLight">
    <w:name w:val="underLight"/>
    <w:uiPriority w:val="1"/>
    <w:qFormat/>
    <w:rsid w:val="007210E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210E4"/>
  </w:style>
  <w:style w:type="character" w:customStyle="1" w:styleId="author-rss">
    <w:name w:val="author-rss"/>
    <w:rsid w:val="007210E4"/>
  </w:style>
  <w:style w:type="character" w:customStyle="1" w:styleId="fbsharecountwrapper">
    <w:name w:val="fb_share_count_wrapper"/>
    <w:rsid w:val="007210E4"/>
  </w:style>
  <w:style w:type="character" w:customStyle="1" w:styleId="fbbuttontext">
    <w:name w:val="fb_button_text"/>
    <w:rsid w:val="007210E4"/>
  </w:style>
  <w:style w:type="character" w:customStyle="1" w:styleId="hw">
    <w:name w:val="hw"/>
    <w:rsid w:val="007210E4"/>
  </w:style>
  <w:style w:type="character" w:customStyle="1" w:styleId="linktotop">
    <w:name w:val="linktotop"/>
    <w:rsid w:val="007210E4"/>
  </w:style>
  <w:style w:type="character" w:customStyle="1" w:styleId="maintextbldleft">
    <w:name w:val="maintextbldleft"/>
    <w:rsid w:val="007210E4"/>
  </w:style>
  <w:style w:type="character" w:customStyle="1" w:styleId="maintextleft">
    <w:name w:val="maintextleft"/>
    <w:rsid w:val="007210E4"/>
  </w:style>
  <w:style w:type="character" w:customStyle="1" w:styleId="descriptionstyle1block">
    <w:name w:val="description style1 block"/>
    <w:rsid w:val="007210E4"/>
  </w:style>
  <w:style w:type="character" w:customStyle="1" w:styleId="gutter-right-1">
    <w:name w:val="gutter-right-1"/>
    <w:basedOn w:val="DefaultParagraphFont"/>
    <w:rsid w:val="007210E4"/>
  </w:style>
  <w:style w:type="character" w:customStyle="1" w:styleId="ssl3">
    <w:name w:val="ss_l3"/>
    <w:rsid w:val="007210E4"/>
  </w:style>
  <w:style w:type="character" w:customStyle="1" w:styleId="FontStyle39">
    <w:name w:val="Font Style39"/>
    <w:uiPriority w:val="99"/>
    <w:rsid w:val="007210E4"/>
    <w:rPr>
      <w:rFonts w:ascii="Constantia" w:hAnsi="Constantia" w:cs="Constantia" w:hint="default"/>
      <w:b/>
      <w:bCs/>
      <w:sz w:val="18"/>
      <w:szCs w:val="18"/>
    </w:rPr>
  </w:style>
  <w:style w:type="character" w:customStyle="1" w:styleId="6">
    <w:name w:val="6"/>
    <w:rsid w:val="007210E4"/>
    <w:rPr>
      <w:rFonts w:ascii="Arial" w:hAnsi="Arial" w:cs="Arial" w:hint="default"/>
      <w:bCs/>
      <w:sz w:val="20"/>
      <w:u w:val="single"/>
      <w:lang w:val="en-US" w:eastAsia="en-US" w:bidi="ar-SA"/>
    </w:rPr>
  </w:style>
  <w:style w:type="character" w:customStyle="1" w:styleId="Header11">
    <w:name w:val="Header11"/>
    <w:rsid w:val="007210E4"/>
  </w:style>
  <w:style w:type="character" w:customStyle="1" w:styleId="posa">
    <w:name w:val="pos(a)"/>
    <w:basedOn w:val="DefaultParagraphFont"/>
    <w:rsid w:val="007210E4"/>
  </w:style>
  <w:style w:type="character" w:customStyle="1" w:styleId="u-hiddeninnarrowenv">
    <w:name w:val="u-hiddeninnarrowenv"/>
    <w:basedOn w:val="DefaultParagraphFont"/>
    <w:rsid w:val="007210E4"/>
  </w:style>
  <w:style w:type="character" w:customStyle="1" w:styleId="followbutton-bird">
    <w:name w:val="followbutton-bird"/>
    <w:basedOn w:val="DefaultParagraphFont"/>
    <w:rsid w:val="007210E4"/>
  </w:style>
  <w:style w:type="character" w:customStyle="1" w:styleId="tweetauthor-name">
    <w:name w:val="tweetauthor-name"/>
    <w:basedOn w:val="DefaultParagraphFont"/>
    <w:rsid w:val="007210E4"/>
  </w:style>
  <w:style w:type="character" w:customStyle="1" w:styleId="tweetauthor-verifiedbadge">
    <w:name w:val="tweetauthor-verifiedbadge"/>
    <w:basedOn w:val="DefaultParagraphFont"/>
    <w:rsid w:val="007210E4"/>
  </w:style>
  <w:style w:type="character" w:customStyle="1" w:styleId="tweetauthor-screenname">
    <w:name w:val="tweetauthor-screenname"/>
    <w:basedOn w:val="DefaultParagraphFont"/>
    <w:rsid w:val="007210E4"/>
  </w:style>
  <w:style w:type="character" w:customStyle="1" w:styleId="u-hiddenvisually">
    <w:name w:val="u-hiddenvisually"/>
    <w:basedOn w:val="DefaultParagraphFont"/>
    <w:rsid w:val="007210E4"/>
  </w:style>
  <w:style w:type="character" w:customStyle="1" w:styleId="tweetaction-stat">
    <w:name w:val="tweetaction-stat"/>
    <w:basedOn w:val="DefaultParagraphFont"/>
    <w:rsid w:val="007210E4"/>
  </w:style>
  <w:style w:type="character" w:customStyle="1" w:styleId="related">
    <w:name w:val="related"/>
    <w:basedOn w:val="DefaultParagraphFont"/>
    <w:rsid w:val="007210E4"/>
  </w:style>
  <w:style w:type="character" w:customStyle="1" w:styleId="related-content">
    <w:name w:val="related-content"/>
    <w:basedOn w:val="DefaultParagraphFont"/>
    <w:rsid w:val="007210E4"/>
  </w:style>
  <w:style w:type="character" w:customStyle="1" w:styleId="name-of-author">
    <w:name w:val="name-of-author"/>
    <w:basedOn w:val="DefaultParagraphFont"/>
    <w:rsid w:val="007210E4"/>
  </w:style>
  <w:style w:type="character" w:customStyle="1" w:styleId="first-name">
    <w:name w:val="first-name"/>
    <w:basedOn w:val="DefaultParagraphFont"/>
    <w:rsid w:val="007210E4"/>
  </w:style>
  <w:style w:type="character" w:customStyle="1" w:styleId="last-name">
    <w:name w:val="last-name"/>
    <w:basedOn w:val="DefaultParagraphFont"/>
    <w:rsid w:val="007210E4"/>
  </w:style>
  <w:style w:type="character" w:customStyle="1" w:styleId="caption10">
    <w:name w:val="caption1"/>
    <w:basedOn w:val="DefaultParagraphFont"/>
    <w:rsid w:val="007210E4"/>
  </w:style>
  <w:style w:type="character" w:customStyle="1" w:styleId="recirc-text">
    <w:name w:val="&quot;recirc-text”"/>
    <w:basedOn w:val="DefaultParagraphFont"/>
    <w:rsid w:val="007210E4"/>
  </w:style>
  <w:style w:type="character" w:customStyle="1" w:styleId="video-icon">
    <w:name w:val="video-icon"/>
    <w:basedOn w:val="DefaultParagraphFont"/>
    <w:rsid w:val="007210E4"/>
  </w:style>
  <w:style w:type="character" w:customStyle="1" w:styleId="powa-shot-play-btn-text">
    <w:name w:val="powa-shot-play-btn-text"/>
    <w:basedOn w:val="DefaultParagraphFont"/>
    <w:rsid w:val="007210E4"/>
  </w:style>
  <w:style w:type="character" w:customStyle="1" w:styleId="powa-shot-click">
    <w:name w:val="powa-shot-click"/>
    <w:basedOn w:val="DefaultParagraphFont"/>
    <w:rsid w:val="007210E4"/>
  </w:style>
  <w:style w:type="character" w:customStyle="1" w:styleId="wpv-blurb">
    <w:name w:val="wpv-blurb"/>
    <w:basedOn w:val="DefaultParagraphFont"/>
    <w:rsid w:val="007210E4"/>
  </w:style>
  <w:style w:type="character" w:customStyle="1" w:styleId="pb-caption">
    <w:name w:val="pb-caption"/>
    <w:basedOn w:val="DefaultParagraphFont"/>
    <w:rsid w:val="007210E4"/>
  </w:style>
  <w:style w:type="character" w:customStyle="1" w:styleId="Heading5Char1">
    <w:name w:val="Heading 5 Char1"/>
    <w:aliases w:val="Text Char1"/>
    <w:basedOn w:val="DefaultParagraphFont"/>
    <w:semiHidden/>
    <w:rsid w:val="007210E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210E4"/>
    <w:rPr>
      <w:vertAlign w:val="baseline"/>
    </w:rPr>
  </w:style>
  <w:style w:type="character" w:customStyle="1" w:styleId="Heading7Char1">
    <w:name w:val="Heading 7 Char1"/>
    <w:basedOn w:val="DefaultParagraphFont"/>
    <w:semiHidden/>
    <w:rsid w:val="007210E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210E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210E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210E4"/>
    <w:rPr>
      <w:rFonts w:ascii="Calibri" w:hAnsi="Calibri" w:cs="Calibri"/>
    </w:rPr>
  </w:style>
  <w:style w:type="numbering" w:customStyle="1" w:styleId="NoList2">
    <w:name w:val="No List2"/>
    <w:next w:val="NoList"/>
    <w:uiPriority w:val="99"/>
    <w:semiHidden/>
    <w:unhideWhenUsed/>
    <w:rsid w:val="007210E4"/>
  </w:style>
  <w:style w:type="numbering" w:customStyle="1" w:styleId="NoList3">
    <w:name w:val="No List3"/>
    <w:next w:val="NoList"/>
    <w:uiPriority w:val="99"/>
    <w:semiHidden/>
    <w:unhideWhenUsed/>
    <w:rsid w:val="007210E4"/>
  </w:style>
  <w:style w:type="numbering" w:customStyle="1" w:styleId="NoList4">
    <w:name w:val="No List4"/>
    <w:next w:val="NoList"/>
    <w:uiPriority w:val="99"/>
    <w:semiHidden/>
    <w:unhideWhenUsed/>
    <w:rsid w:val="007210E4"/>
  </w:style>
  <w:style w:type="numbering" w:customStyle="1" w:styleId="NoList5">
    <w:name w:val="No List5"/>
    <w:next w:val="NoList"/>
    <w:semiHidden/>
    <w:unhideWhenUsed/>
    <w:rsid w:val="007210E4"/>
  </w:style>
  <w:style w:type="paragraph" w:styleId="BlockText">
    <w:name w:val="Block Text"/>
    <w:basedOn w:val="Normal"/>
    <w:rsid w:val="007210E4"/>
    <w:pPr>
      <w:ind w:left="229" w:right="229"/>
    </w:pPr>
    <w:rPr>
      <w:rFonts w:ascii="Verdana" w:eastAsia="Times New Roman" w:hAnsi="Verdana"/>
      <w:szCs w:val="20"/>
    </w:rPr>
  </w:style>
  <w:style w:type="paragraph" w:styleId="NormalIndent">
    <w:name w:val="Normal Indent"/>
    <w:basedOn w:val="Normal"/>
    <w:rsid w:val="007210E4"/>
    <w:pPr>
      <w:ind w:left="720"/>
    </w:pPr>
    <w:rPr>
      <w:rFonts w:eastAsia="Times New Roman"/>
      <w:szCs w:val="20"/>
    </w:rPr>
  </w:style>
  <w:style w:type="paragraph" w:styleId="EnvelopeReturn">
    <w:name w:val="envelope return"/>
    <w:basedOn w:val="Normal"/>
    <w:rsid w:val="007210E4"/>
    <w:rPr>
      <w:rFonts w:eastAsia="Times New Roman"/>
      <w:sz w:val="24"/>
      <w:szCs w:val="20"/>
    </w:rPr>
  </w:style>
  <w:style w:type="paragraph" w:styleId="EnvelopeAddress">
    <w:name w:val="envelope address"/>
    <w:basedOn w:val="Normal"/>
    <w:rsid w:val="007210E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210E4"/>
  </w:style>
  <w:style w:type="numbering" w:customStyle="1" w:styleId="NoList7">
    <w:name w:val="No List7"/>
    <w:next w:val="NoList"/>
    <w:semiHidden/>
    <w:unhideWhenUsed/>
    <w:rsid w:val="007210E4"/>
  </w:style>
  <w:style w:type="paragraph" w:styleId="ListBullet">
    <w:name w:val="List Bullet"/>
    <w:basedOn w:val="Normal"/>
    <w:link w:val="ListBulletChar"/>
    <w:uiPriority w:val="99"/>
    <w:unhideWhenUsed/>
    <w:rsid w:val="007210E4"/>
    <w:pPr>
      <w:tabs>
        <w:tab w:val="num" w:pos="360"/>
      </w:tabs>
      <w:ind w:left="360" w:hanging="360"/>
      <w:contextualSpacing/>
    </w:pPr>
    <w:rPr>
      <w:rFonts w:eastAsia="Calibri"/>
    </w:rPr>
  </w:style>
  <w:style w:type="table" w:styleId="MediumGrid1">
    <w:name w:val="Medium Grid 1"/>
    <w:basedOn w:val="TableNormal"/>
    <w:uiPriority w:val="67"/>
    <w:rsid w:val="007210E4"/>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210E4"/>
    <w:rPr>
      <w:rFonts w:ascii="Arial Narrow" w:eastAsia="SimSun" w:hAnsi="Arial Narrow" w:cs="Calibri"/>
      <w:sz w:val="20"/>
    </w:rPr>
  </w:style>
  <w:style w:type="numbering" w:customStyle="1" w:styleId="NoList11">
    <w:name w:val="No List11"/>
    <w:next w:val="NoList"/>
    <w:uiPriority w:val="99"/>
    <w:semiHidden/>
    <w:unhideWhenUsed/>
    <w:rsid w:val="007210E4"/>
  </w:style>
  <w:style w:type="numbering" w:customStyle="1" w:styleId="NoList111">
    <w:name w:val="No List111"/>
    <w:next w:val="NoList"/>
    <w:uiPriority w:val="99"/>
    <w:semiHidden/>
    <w:unhideWhenUsed/>
    <w:rsid w:val="007210E4"/>
  </w:style>
  <w:style w:type="numbering" w:customStyle="1" w:styleId="NoList1111">
    <w:name w:val="No List1111"/>
    <w:next w:val="NoList"/>
    <w:uiPriority w:val="99"/>
    <w:semiHidden/>
    <w:unhideWhenUsed/>
    <w:rsid w:val="007210E4"/>
  </w:style>
  <w:style w:type="numbering" w:customStyle="1" w:styleId="NoList11111">
    <w:name w:val="No List11111"/>
    <w:next w:val="NoList"/>
    <w:uiPriority w:val="99"/>
    <w:semiHidden/>
    <w:unhideWhenUsed/>
    <w:rsid w:val="007210E4"/>
  </w:style>
  <w:style w:type="numbering" w:customStyle="1" w:styleId="NoList111111">
    <w:name w:val="No List111111"/>
    <w:next w:val="NoList"/>
    <w:uiPriority w:val="99"/>
    <w:semiHidden/>
    <w:unhideWhenUsed/>
    <w:rsid w:val="007210E4"/>
  </w:style>
  <w:style w:type="numbering" w:customStyle="1" w:styleId="NoList1111111">
    <w:name w:val="No List1111111"/>
    <w:next w:val="NoList"/>
    <w:uiPriority w:val="99"/>
    <w:semiHidden/>
    <w:unhideWhenUsed/>
    <w:rsid w:val="007210E4"/>
  </w:style>
  <w:style w:type="numbering" w:customStyle="1" w:styleId="NoList11111111">
    <w:name w:val="No List11111111"/>
    <w:next w:val="NoList"/>
    <w:uiPriority w:val="99"/>
    <w:semiHidden/>
    <w:unhideWhenUsed/>
    <w:rsid w:val="007210E4"/>
  </w:style>
  <w:style w:type="numbering" w:customStyle="1" w:styleId="NoList111111111">
    <w:name w:val="No List111111111"/>
    <w:next w:val="NoList"/>
    <w:uiPriority w:val="99"/>
    <w:semiHidden/>
    <w:unhideWhenUsed/>
    <w:rsid w:val="007210E4"/>
  </w:style>
  <w:style w:type="numbering" w:customStyle="1" w:styleId="NoList1111111111">
    <w:name w:val="No List1111111111"/>
    <w:next w:val="NoList"/>
    <w:uiPriority w:val="99"/>
    <w:semiHidden/>
    <w:unhideWhenUsed/>
    <w:rsid w:val="007210E4"/>
  </w:style>
  <w:style w:type="numbering" w:customStyle="1" w:styleId="NoList11111111111">
    <w:name w:val="No List11111111111"/>
    <w:next w:val="NoList"/>
    <w:uiPriority w:val="99"/>
    <w:semiHidden/>
    <w:unhideWhenUsed/>
    <w:rsid w:val="007210E4"/>
  </w:style>
  <w:style w:type="numbering" w:customStyle="1" w:styleId="NoList111111111111">
    <w:name w:val="No List111111111111"/>
    <w:next w:val="NoList"/>
    <w:uiPriority w:val="99"/>
    <w:semiHidden/>
    <w:unhideWhenUsed/>
    <w:rsid w:val="007210E4"/>
  </w:style>
  <w:style w:type="numbering" w:customStyle="1" w:styleId="NoList1111111111111">
    <w:name w:val="No List1111111111111"/>
    <w:next w:val="NoList"/>
    <w:uiPriority w:val="99"/>
    <w:semiHidden/>
    <w:unhideWhenUsed/>
    <w:rsid w:val="007210E4"/>
  </w:style>
  <w:style w:type="numbering" w:customStyle="1" w:styleId="NoList11111111111111">
    <w:name w:val="No List11111111111111"/>
    <w:next w:val="NoList"/>
    <w:uiPriority w:val="99"/>
    <w:semiHidden/>
    <w:unhideWhenUsed/>
    <w:rsid w:val="007210E4"/>
  </w:style>
  <w:style w:type="numbering" w:customStyle="1" w:styleId="NoList111111111111111">
    <w:name w:val="No List111111111111111"/>
    <w:next w:val="NoList"/>
    <w:uiPriority w:val="99"/>
    <w:semiHidden/>
    <w:unhideWhenUsed/>
    <w:rsid w:val="007210E4"/>
  </w:style>
  <w:style w:type="numbering" w:customStyle="1" w:styleId="NoList1111111111111111">
    <w:name w:val="No List1111111111111111"/>
    <w:next w:val="NoList"/>
    <w:uiPriority w:val="99"/>
    <w:semiHidden/>
    <w:unhideWhenUsed/>
    <w:rsid w:val="007210E4"/>
  </w:style>
  <w:style w:type="numbering" w:customStyle="1" w:styleId="NoList11111111111111111">
    <w:name w:val="No List11111111111111111"/>
    <w:next w:val="NoList"/>
    <w:uiPriority w:val="99"/>
    <w:semiHidden/>
    <w:unhideWhenUsed/>
    <w:rsid w:val="007210E4"/>
  </w:style>
  <w:style w:type="character" w:customStyle="1" w:styleId="FontStyle220">
    <w:name w:val="Font Style220"/>
    <w:basedOn w:val="DefaultParagraphFont"/>
    <w:uiPriority w:val="99"/>
    <w:rsid w:val="007210E4"/>
    <w:rPr>
      <w:rFonts w:ascii="Candara" w:hAnsi="Candara" w:cs="Candara" w:hint="default"/>
      <w:i/>
      <w:iCs/>
      <w:sz w:val="18"/>
      <w:szCs w:val="18"/>
    </w:rPr>
  </w:style>
  <w:style w:type="character" w:customStyle="1" w:styleId="FontStyle290">
    <w:name w:val="Font Style290"/>
    <w:basedOn w:val="DefaultParagraphFont"/>
    <w:uiPriority w:val="99"/>
    <w:rsid w:val="007210E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210E4"/>
    <w:rPr>
      <w:rFonts w:ascii="Arial" w:hAnsi="Arial" w:cs="Arial"/>
      <w:b/>
      <w:bCs/>
      <w:sz w:val="16"/>
      <w:szCs w:val="16"/>
    </w:rPr>
  </w:style>
  <w:style w:type="paragraph" w:customStyle="1" w:styleId="analytic0">
    <w:name w:val="analytic"/>
    <w:basedOn w:val="Normal"/>
    <w:link w:val="analyticChar0"/>
    <w:uiPriority w:val="4"/>
    <w:qFormat/>
    <w:rsid w:val="007210E4"/>
    <w:pPr>
      <w:spacing w:before="120"/>
    </w:pPr>
    <w:rPr>
      <w:b/>
      <w:sz w:val="20"/>
    </w:rPr>
  </w:style>
  <w:style w:type="character" w:customStyle="1" w:styleId="analyticChar0">
    <w:name w:val="analytic Char"/>
    <w:basedOn w:val="DefaultParagraphFont"/>
    <w:link w:val="analytic0"/>
    <w:uiPriority w:val="4"/>
    <w:rsid w:val="007210E4"/>
    <w:rPr>
      <w:b/>
      <w:sz w:val="20"/>
    </w:rPr>
  </w:style>
  <w:style w:type="character" w:customStyle="1" w:styleId="m-5498913268213319940gmail-styleunderline">
    <w:name w:val="m_-5498913268213319940gmail-styleunderline"/>
    <w:basedOn w:val="DefaultParagraphFont"/>
    <w:rsid w:val="007210E4"/>
  </w:style>
  <w:style w:type="paragraph" w:customStyle="1" w:styleId="speakable">
    <w:name w:val="speakable"/>
    <w:basedOn w:val="Normal"/>
    <w:uiPriority w:val="99"/>
    <w:qFormat/>
    <w:rsid w:val="007210E4"/>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210E4"/>
  </w:style>
  <w:style w:type="character" w:customStyle="1" w:styleId="copyright">
    <w:name w:val="copyright"/>
    <w:basedOn w:val="DefaultParagraphFont"/>
    <w:rsid w:val="007210E4"/>
  </w:style>
  <w:style w:type="character" w:customStyle="1" w:styleId="TagCharCharCharChar">
    <w:name w:val="Tag Char Char Char Char"/>
    <w:basedOn w:val="DefaultParagraphFont"/>
    <w:rsid w:val="007210E4"/>
    <w:rPr>
      <w:rFonts w:ascii="Calibri" w:hAnsi="Calibri" w:cs="Calibri"/>
      <w:b/>
      <w:sz w:val="24"/>
    </w:rPr>
  </w:style>
  <w:style w:type="paragraph" w:customStyle="1" w:styleId="g-body">
    <w:name w:val="g-body"/>
    <w:basedOn w:val="Normal"/>
    <w:uiPriority w:val="99"/>
    <w:qFormat/>
    <w:rsid w:val="007210E4"/>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210E4"/>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210E4"/>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210E4"/>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210E4"/>
    <w:pPr>
      <w:spacing w:before="100" w:beforeAutospacing="1" w:after="100" w:afterAutospacing="1"/>
    </w:pPr>
    <w:rPr>
      <w:sz w:val="24"/>
    </w:rPr>
  </w:style>
  <w:style w:type="paragraph" w:customStyle="1" w:styleId="style41">
    <w:name w:val="style4"/>
    <w:basedOn w:val="Normal"/>
    <w:uiPriority w:val="99"/>
    <w:qFormat/>
    <w:rsid w:val="007210E4"/>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210E4"/>
    <w:pPr>
      <w:spacing w:before="100" w:beforeAutospacing="1" w:after="100" w:afterAutospacing="1"/>
    </w:pPr>
    <w:rPr>
      <w:rFonts w:ascii="Times New Roman" w:hAnsi="Times New Roman"/>
      <w:sz w:val="24"/>
    </w:rPr>
  </w:style>
  <w:style w:type="character" w:customStyle="1" w:styleId="adtext">
    <w:name w:val="adtext"/>
    <w:basedOn w:val="DefaultParagraphFont"/>
    <w:rsid w:val="007210E4"/>
  </w:style>
  <w:style w:type="character" w:customStyle="1" w:styleId="UL-Bold">
    <w:name w:val="UL-Bold"/>
    <w:basedOn w:val="DefaultParagraphFont"/>
    <w:rsid w:val="007210E4"/>
    <w:rPr>
      <w:u w:val="thick"/>
    </w:rPr>
  </w:style>
  <w:style w:type="character" w:customStyle="1" w:styleId="UL-None">
    <w:name w:val="UL-None"/>
    <w:basedOn w:val="DefaultParagraphFont"/>
    <w:rsid w:val="007210E4"/>
    <w:rPr>
      <w:strike w:val="0"/>
      <w:dstrike w:val="0"/>
      <w:u w:val="none"/>
      <w:effect w:val="none"/>
    </w:rPr>
  </w:style>
  <w:style w:type="character" w:customStyle="1" w:styleId="gl">
    <w:name w:val="gl"/>
    <w:basedOn w:val="DefaultParagraphFont"/>
    <w:rsid w:val="007210E4"/>
  </w:style>
  <w:style w:type="character" w:customStyle="1" w:styleId="qu730rj69h">
    <w:name w:val="qu730rj69h"/>
    <w:basedOn w:val="DefaultParagraphFont"/>
    <w:rsid w:val="007210E4"/>
  </w:style>
  <w:style w:type="paragraph" w:customStyle="1" w:styleId="optext">
    <w:name w:val="optext"/>
    <w:basedOn w:val="Normal"/>
    <w:uiPriority w:val="99"/>
    <w:qFormat/>
    <w:rsid w:val="007210E4"/>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210E4"/>
  </w:style>
  <w:style w:type="character" w:customStyle="1" w:styleId="icr880">
    <w:name w:val="icr880"/>
    <w:basedOn w:val="DefaultParagraphFont"/>
    <w:rsid w:val="007210E4"/>
  </w:style>
  <w:style w:type="character" w:customStyle="1" w:styleId="hx23q54">
    <w:name w:val="hx23q54"/>
    <w:basedOn w:val="DefaultParagraphFont"/>
    <w:rsid w:val="007210E4"/>
  </w:style>
  <w:style w:type="character" w:customStyle="1" w:styleId="m-5348258726587825636gmail-style13ptbold">
    <w:name w:val="m_-5348258726587825636gmail-style13ptbold"/>
    <w:basedOn w:val="DefaultParagraphFont"/>
    <w:rsid w:val="007210E4"/>
  </w:style>
  <w:style w:type="character" w:customStyle="1" w:styleId="m-5348258726587825636gmail-styleunderline">
    <w:name w:val="m_-5348258726587825636gmail-styleunderline"/>
    <w:basedOn w:val="DefaultParagraphFont"/>
    <w:rsid w:val="007210E4"/>
  </w:style>
  <w:style w:type="character" w:customStyle="1" w:styleId="UnderlineCharChar1">
    <w:name w:val="Underline Char Char1"/>
    <w:basedOn w:val="DefaultParagraphFont"/>
    <w:rsid w:val="007210E4"/>
    <w:rPr>
      <w:u w:val="single"/>
      <w:lang w:val="en-US" w:eastAsia="en-US" w:bidi="ar-SA"/>
    </w:rPr>
  </w:style>
  <w:style w:type="character" w:customStyle="1" w:styleId="m4385445901877740177gmail-styleunderline">
    <w:name w:val="m_4385445901877740177gmail-styleunderline"/>
    <w:basedOn w:val="DefaultParagraphFont"/>
    <w:rsid w:val="007210E4"/>
  </w:style>
  <w:style w:type="character" w:customStyle="1" w:styleId="CardsFont12ptCharChar">
    <w:name w:val="Cards + Font: 12 pt Char Char"/>
    <w:basedOn w:val="DefaultParagraphFont"/>
    <w:rsid w:val="007210E4"/>
    <w:rPr>
      <w:sz w:val="24"/>
      <w:szCs w:val="24"/>
      <w:u w:val="thick"/>
      <w:lang w:val="en-US" w:eastAsia="en-US" w:bidi="ar-SA"/>
    </w:rPr>
  </w:style>
  <w:style w:type="character" w:customStyle="1" w:styleId="NothingChar1">
    <w:name w:val="Nothing Char1"/>
    <w:basedOn w:val="DefaultParagraphFont"/>
    <w:rsid w:val="007210E4"/>
    <w:rPr>
      <w:lang w:val="en-US" w:eastAsia="en-US" w:bidi="ar-SA"/>
    </w:rPr>
  </w:style>
  <w:style w:type="paragraph" w:customStyle="1" w:styleId="useless">
    <w:name w:val="useless"/>
    <w:basedOn w:val="Normal"/>
    <w:uiPriority w:val="99"/>
    <w:qFormat/>
    <w:rsid w:val="007210E4"/>
    <w:rPr>
      <w:rFonts w:ascii="Times New Roman" w:eastAsia="Times New Roman" w:hAnsi="Times New Roman"/>
      <w:sz w:val="12"/>
    </w:rPr>
  </w:style>
  <w:style w:type="character" w:customStyle="1" w:styleId="DDIUnderline">
    <w:name w:val="DDI Underline"/>
    <w:qFormat/>
    <w:rsid w:val="007210E4"/>
    <w:rPr>
      <w:rFonts w:ascii="Times New Roman" w:hAnsi="Times New Roman"/>
      <w:sz w:val="24"/>
      <w:u w:val="single"/>
    </w:rPr>
  </w:style>
  <w:style w:type="character" w:customStyle="1" w:styleId="Char1">
    <w:name w:val="Char1"/>
    <w:basedOn w:val="DefaultParagraphFont"/>
    <w:rsid w:val="007210E4"/>
    <w:rPr>
      <w:rFonts w:cs="Arial"/>
      <w:b/>
      <w:bCs/>
      <w:iCs/>
      <w:sz w:val="24"/>
      <w:szCs w:val="28"/>
      <w:lang w:val="en-US" w:eastAsia="en-US" w:bidi="ar-SA"/>
    </w:rPr>
  </w:style>
  <w:style w:type="paragraph" w:customStyle="1" w:styleId="ALLCAPS">
    <w:name w:val="ALL CAPS"/>
    <w:basedOn w:val="Normal"/>
    <w:link w:val="ALLCAPSChar"/>
    <w:rsid w:val="007210E4"/>
    <w:rPr>
      <w:rFonts w:ascii="Times New Roman" w:eastAsia="Times New Roman" w:hAnsi="Times New Roman"/>
      <w:b/>
      <w:caps/>
    </w:rPr>
  </w:style>
  <w:style w:type="character" w:customStyle="1" w:styleId="ALLCAPSChar">
    <w:name w:val="ALL CAPS Char"/>
    <w:basedOn w:val="DefaultParagraphFont"/>
    <w:link w:val="ALLCAPS"/>
    <w:rsid w:val="007210E4"/>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7210E4"/>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210E4"/>
    <w:rPr>
      <w:rFonts w:ascii="Times New Roman" w:eastAsia="Times New Roman" w:hAnsi="Times New Roman"/>
      <w:b/>
      <w:sz w:val="24"/>
    </w:rPr>
  </w:style>
  <w:style w:type="character" w:customStyle="1" w:styleId="10ptnotbold">
    <w:name w:val="10ptnotbold"/>
    <w:basedOn w:val="DefaultParagraphFont"/>
    <w:rsid w:val="007210E4"/>
    <w:rPr>
      <w:sz w:val="20"/>
    </w:rPr>
  </w:style>
  <w:style w:type="character" w:customStyle="1" w:styleId="Cites-AuthorDate">
    <w:name w:val="Cites-Author/Date"/>
    <w:rsid w:val="007210E4"/>
    <w:rPr>
      <w:rFonts w:ascii="Helvetica" w:hAnsi="Helvetica"/>
      <w:b/>
      <w:sz w:val="22"/>
      <w:szCs w:val="24"/>
      <w:u w:val="thick"/>
    </w:rPr>
  </w:style>
  <w:style w:type="paragraph" w:customStyle="1" w:styleId="CiteTag">
    <w:name w:val="Cite/Tag"/>
    <w:basedOn w:val="Normal"/>
    <w:uiPriority w:val="99"/>
    <w:qFormat/>
    <w:rsid w:val="007210E4"/>
    <w:rPr>
      <w:rFonts w:ascii="Times New Roman" w:eastAsia="Cambria" w:hAnsi="Times New Roman"/>
      <w:b/>
    </w:rPr>
  </w:style>
  <w:style w:type="character" w:customStyle="1" w:styleId="CardsFont6ptChar1">
    <w:name w:val="Cards + Font: 6 pt Char1"/>
    <w:basedOn w:val="CardsChar"/>
    <w:link w:val="CardsFont6pt"/>
    <w:rsid w:val="007210E4"/>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210E4"/>
  </w:style>
  <w:style w:type="character" w:customStyle="1" w:styleId="m489902567989944824gmail-styleunderline">
    <w:name w:val="m_489902567989944824gmail-styleunderline"/>
    <w:basedOn w:val="DefaultParagraphFont"/>
    <w:rsid w:val="007210E4"/>
  </w:style>
  <w:style w:type="character" w:customStyle="1" w:styleId="UnresolvedMention2">
    <w:name w:val="Unresolved Mention2"/>
    <w:basedOn w:val="DefaultParagraphFont"/>
    <w:uiPriority w:val="99"/>
    <w:semiHidden/>
    <w:rsid w:val="007210E4"/>
    <w:rPr>
      <w:color w:val="808080"/>
      <w:shd w:val="clear" w:color="auto" w:fill="E6E6E6"/>
    </w:rPr>
  </w:style>
  <w:style w:type="character" w:customStyle="1" w:styleId="swauthor">
    <w:name w:val="sw_author"/>
    <w:rsid w:val="007210E4"/>
  </w:style>
  <w:style w:type="character" w:customStyle="1" w:styleId="UnderlineCharChar3">
    <w:name w:val="Underline Char Char3"/>
    <w:rsid w:val="007210E4"/>
    <w:rPr>
      <w:szCs w:val="24"/>
      <w:u w:val="single"/>
      <w:lang w:val="en-US" w:eastAsia="en-US" w:bidi="ar-SA"/>
    </w:rPr>
  </w:style>
  <w:style w:type="character" w:customStyle="1" w:styleId="tl8wme">
    <w:name w:val="tl8wme"/>
    <w:basedOn w:val="DefaultParagraphFont"/>
    <w:rsid w:val="007210E4"/>
  </w:style>
  <w:style w:type="character" w:customStyle="1" w:styleId="Mention3">
    <w:name w:val="Mention3"/>
    <w:basedOn w:val="DefaultParagraphFont"/>
    <w:uiPriority w:val="99"/>
    <w:semiHidden/>
    <w:unhideWhenUsed/>
    <w:rsid w:val="007210E4"/>
    <w:rPr>
      <w:color w:val="2B579A"/>
      <w:shd w:val="clear" w:color="auto" w:fill="E6E6E6"/>
    </w:rPr>
  </w:style>
  <w:style w:type="character" w:customStyle="1" w:styleId="m-5251091010484660064gmail-style13ptbold">
    <w:name w:val="m_-5251091010484660064gmail-style13ptbold"/>
    <w:basedOn w:val="DefaultParagraphFont"/>
    <w:rsid w:val="007210E4"/>
  </w:style>
  <w:style w:type="character" w:customStyle="1" w:styleId="m-5251091010484660064gmail-styleunderline">
    <w:name w:val="m_-5251091010484660064gmail-styleunderline"/>
    <w:basedOn w:val="DefaultParagraphFont"/>
    <w:rsid w:val="007210E4"/>
  </w:style>
  <w:style w:type="character" w:customStyle="1" w:styleId="tablecaption">
    <w:name w:val="tablecaption"/>
    <w:basedOn w:val="DefaultParagraphFont"/>
    <w:rsid w:val="007210E4"/>
  </w:style>
  <w:style w:type="character" w:customStyle="1" w:styleId="StyleLatinHelvetica105ptBlack">
    <w:name w:val="Style (Latin) Helvetica 10.5 pt Black"/>
    <w:basedOn w:val="DefaultParagraphFont"/>
    <w:rsid w:val="007210E4"/>
    <w:rPr>
      <w:rFonts w:ascii="Times New Roman" w:hAnsi="Times New Roman"/>
      <w:color w:val="000000"/>
      <w:sz w:val="21"/>
    </w:rPr>
  </w:style>
  <w:style w:type="character" w:customStyle="1" w:styleId="m-413333960618644972gmail-style13ptbold">
    <w:name w:val="m_-413333960618644972gmail-style13ptbold"/>
    <w:basedOn w:val="DefaultParagraphFont"/>
    <w:rsid w:val="007210E4"/>
  </w:style>
  <w:style w:type="character" w:customStyle="1" w:styleId="m-413333960618644972gmail-styleunderline">
    <w:name w:val="m_-413333960618644972gmail-styleunderline"/>
    <w:basedOn w:val="DefaultParagraphFont"/>
    <w:rsid w:val="007210E4"/>
  </w:style>
  <w:style w:type="character" w:customStyle="1" w:styleId="m8314098763611656848gmail-stylestylebold12pt">
    <w:name w:val="m_8314098763611656848gmail-stylestylebold12pt"/>
    <w:basedOn w:val="DefaultParagraphFont"/>
    <w:rsid w:val="007210E4"/>
  </w:style>
  <w:style w:type="character" w:customStyle="1" w:styleId="m8314098763611656848gmail-styleboldunderline">
    <w:name w:val="m_8314098763611656848gmail-styleboldunderline"/>
    <w:basedOn w:val="DefaultParagraphFont"/>
    <w:rsid w:val="007210E4"/>
  </w:style>
  <w:style w:type="paragraph" w:customStyle="1" w:styleId="Spacer">
    <w:name w:val="Spacer"/>
    <w:basedOn w:val="Heading1"/>
    <w:link w:val="SpacerChar"/>
    <w:autoRedefine/>
    <w:uiPriority w:val="4"/>
    <w:qFormat/>
    <w:rsid w:val="007210E4"/>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7210E4"/>
    <w:rPr>
      <w:rFonts w:eastAsiaTheme="majorEastAsia" w:cstheme="majorBidi"/>
      <w:b/>
      <w:bCs/>
      <w:sz w:val="24"/>
      <w:szCs w:val="32"/>
    </w:rPr>
  </w:style>
  <w:style w:type="paragraph" w:customStyle="1" w:styleId="msonormal0">
    <w:name w:val="msonormal"/>
    <w:basedOn w:val="Normal"/>
    <w:rsid w:val="007210E4"/>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210E4"/>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210E4"/>
    <w:rPr>
      <w:rFonts w:ascii="Georgia" w:eastAsia="Times New Roman" w:hAnsi="Georgia" w:cs="Arial" w:hint="default"/>
      <w:b/>
      <w:bCs/>
      <w:kern w:val="32"/>
      <w:sz w:val="28"/>
      <w:szCs w:val="32"/>
    </w:rPr>
  </w:style>
  <w:style w:type="character" w:customStyle="1" w:styleId="SmallChar0">
    <w:name w:val="Small Char"/>
    <w:qFormat/>
    <w:rsid w:val="007210E4"/>
    <w:rPr>
      <w:rFonts w:ascii="Arial Narrow" w:hAnsi="Arial Narrow" w:cs="Times New Roman"/>
      <w:color w:val="000000"/>
      <w:sz w:val="16"/>
    </w:rPr>
  </w:style>
  <w:style w:type="character" w:customStyle="1" w:styleId="CiteReal0">
    <w:name w:val="CiteReal"/>
    <w:uiPriority w:val="1"/>
    <w:qFormat/>
    <w:rsid w:val="007210E4"/>
    <w:rPr>
      <w:rFonts w:ascii="Arial" w:hAnsi="Arial"/>
      <w:b/>
      <w:sz w:val="24"/>
      <w:u w:val="single"/>
    </w:rPr>
  </w:style>
  <w:style w:type="character" w:customStyle="1" w:styleId="dropcap1">
    <w:name w:val="dropcap1"/>
    <w:rsid w:val="007210E4"/>
  </w:style>
  <w:style w:type="paragraph" w:customStyle="1" w:styleId="Style31">
    <w:name w:val="Style31"/>
    <w:basedOn w:val="Normal"/>
    <w:uiPriority w:val="99"/>
    <w:rsid w:val="007210E4"/>
    <w:pPr>
      <w:spacing w:line="197" w:lineRule="exact"/>
      <w:jc w:val="both"/>
    </w:pPr>
    <w:rPr>
      <w:rFonts w:ascii="Palatino Linotype" w:hAnsi="Palatino Linotype" w:cs="Palatino Linotype"/>
    </w:rPr>
  </w:style>
  <w:style w:type="paragraph" w:customStyle="1" w:styleId="Style42">
    <w:name w:val="Style42"/>
    <w:basedOn w:val="Normal"/>
    <w:uiPriority w:val="99"/>
    <w:rsid w:val="007210E4"/>
    <w:pPr>
      <w:spacing w:line="202" w:lineRule="exact"/>
      <w:jc w:val="both"/>
    </w:pPr>
    <w:rPr>
      <w:rFonts w:ascii="Palatino Linotype" w:hAnsi="Palatino Linotype" w:cs="Palatino Linotype"/>
    </w:rPr>
  </w:style>
  <w:style w:type="paragraph" w:customStyle="1" w:styleId="Style51">
    <w:name w:val="Style51"/>
    <w:basedOn w:val="Normal"/>
    <w:uiPriority w:val="99"/>
    <w:rsid w:val="007210E4"/>
    <w:pPr>
      <w:spacing w:line="200" w:lineRule="exact"/>
      <w:jc w:val="both"/>
    </w:pPr>
    <w:rPr>
      <w:rFonts w:ascii="Palatino Linotype" w:hAnsi="Palatino Linotype" w:cs="Palatino Linotype"/>
    </w:rPr>
  </w:style>
  <w:style w:type="character" w:customStyle="1" w:styleId="FontStyle72">
    <w:name w:val="Font Style72"/>
    <w:uiPriority w:val="99"/>
    <w:rsid w:val="007210E4"/>
    <w:rPr>
      <w:rFonts w:ascii="Cambria" w:hAnsi="Cambria" w:cs="Cambria" w:hint="default"/>
      <w:sz w:val="16"/>
      <w:szCs w:val="16"/>
    </w:rPr>
  </w:style>
  <w:style w:type="character" w:customStyle="1" w:styleId="FontStyle73">
    <w:name w:val="Font Style73"/>
    <w:uiPriority w:val="99"/>
    <w:rsid w:val="007210E4"/>
    <w:rPr>
      <w:rFonts w:ascii="Cambria" w:hAnsi="Cambria" w:cs="Cambria" w:hint="default"/>
      <w:i/>
      <w:iCs/>
      <w:sz w:val="16"/>
      <w:szCs w:val="16"/>
    </w:rPr>
  </w:style>
  <w:style w:type="character" w:customStyle="1" w:styleId="UnderlinestyleChar2">
    <w:name w:val="Underline style Char2"/>
    <w:rsid w:val="007210E4"/>
    <w:rPr>
      <w:sz w:val="22"/>
      <w:szCs w:val="24"/>
      <w:u w:val="single"/>
      <w:lang w:val="en-US" w:eastAsia="en-US" w:bidi="ar-SA"/>
    </w:rPr>
  </w:style>
  <w:style w:type="paragraph" w:customStyle="1" w:styleId="CitationCharChar">
    <w:name w:val="Citation Char Char"/>
    <w:basedOn w:val="Normal"/>
    <w:uiPriority w:val="6"/>
    <w:qFormat/>
    <w:rsid w:val="007210E4"/>
    <w:pPr>
      <w:ind w:left="1440" w:right="1440"/>
    </w:pPr>
    <w:rPr>
      <w:rFonts w:ascii="Cambria" w:eastAsia="Verdana" w:hAnsi="Cambria" w:cs="Cambria"/>
      <w:szCs w:val="20"/>
      <w:u w:val="single"/>
    </w:rPr>
  </w:style>
  <w:style w:type="character" w:customStyle="1" w:styleId="FontStyle49">
    <w:name w:val="Font Style49"/>
    <w:uiPriority w:val="99"/>
    <w:rsid w:val="007210E4"/>
    <w:rPr>
      <w:rFonts w:ascii="Cambria" w:hAnsi="Cambria" w:cs="Cambria"/>
      <w:sz w:val="20"/>
      <w:szCs w:val="20"/>
    </w:rPr>
  </w:style>
  <w:style w:type="character" w:customStyle="1" w:styleId="FontStyle50">
    <w:name w:val="Font Style50"/>
    <w:uiPriority w:val="99"/>
    <w:rsid w:val="007210E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210E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210E4"/>
    <w:rPr>
      <w:rFonts w:ascii="Cambria" w:eastAsia="Cambria" w:hAnsi="Cambria" w:cs="Cambria"/>
      <w:spacing w:val="-3"/>
      <w:szCs w:val="20"/>
    </w:rPr>
  </w:style>
  <w:style w:type="character" w:customStyle="1" w:styleId="kn">
    <w:name w:val="kn"/>
    <w:basedOn w:val="DefaultParagraphFont"/>
    <w:rsid w:val="007210E4"/>
  </w:style>
  <w:style w:type="character" w:customStyle="1" w:styleId="StyleStyleUnderlineUnderlineStyleBoldUnderlineIntenseEmphas">
    <w:name w:val="Style Style UnderlineUnderlineStyle Bold UnderlineIntense Emphas..."/>
    <w:basedOn w:val="DefaultParagraphFont"/>
    <w:rsid w:val="007210E4"/>
    <w:rPr>
      <w:b/>
      <w:bCs/>
      <w:sz w:val="26"/>
      <w:u w:val="single"/>
    </w:rPr>
  </w:style>
  <w:style w:type="character" w:customStyle="1" w:styleId="articoloinside">
    <w:name w:val="articolo_inside"/>
    <w:rsid w:val="007210E4"/>
  </w:style>
  <w:style w:type="paragraph" w:customStyle="1" w:styleId="pagetools">
    <w:name w:val="pagetools"/>
    <w:basedOn w:val="Normal"/>
    <w:rsid w:val="007210E4"/>
    <w:pPr>
      <w:spacing w:before="100" w:beforeAutospacing="1" w:after="100" w:afterAutospacing="1"/>
    </w:pPr>
    <w:rPr>
      <w:rFonts w:ascii="Cambria" w:eastAsia="Cambria" w:hAnsi="Cambria"/>
      <w:sz w:val="24"/>
    </w:rPr>
  </w:style>
  <w:style w:type="character" w:customStyle="1" w:styleId="desc">
    <w:name w:val="desc"/>
    <w:basedOn w:val="DefaultParagraphFont"/>
    <w:rsid w:val="007210E4"/>
  </w:style>
  <w:style w:type="character" w:customStyle="1" w:styleId="job">
    <w:name w:val="job"/>
    <w:basedOn w:val="DefaultParagraphFont"/>
    <w:rsid w:val="007210E4"/>
  </w:style>
  <w:style w:type="character" w:customStyle="1" w:styleId="publisher">
    <w:name w:val="publisher"/>
    <w:basedOn w:val="DefaultParagraphFont"/>
    <w:rsid w:val="007210E4"/>
  </w:style>
  <w:style w:type="character" w:customStyle="1" w:styleId="pubyear">
    <w:name w:val="pubyear"/>
    <w:basedOn w:val="DefaultParagraphFont"/>
    <w:rsid w:val="007210E4"/>
  </w:style>
  <w:style w:type="character" w:customStyle="1" w:styleId="pubcity">
    <w:name w:val="pubcity"/>
    <w:basedOn w:val="DefaultParagraphFont"/>
    <w:rsid w:val="007210E4"/>
  </w:style>
  <w:style w:type="character" w:customStyle="1" w:styleId="bodycontentlink">
    <w:name w:val="bodycontentlink"/>
    <w:basedOn w:val="DefaultParagraphFont"/>
    <w:rsid w:val="007210E4"/>
  </w:style>
  <w:style w:type="paragraph" w:customStyle="1" w:styleId="C-Text">
    <w:name w:val="C-Text"/>
    <w:basedOn w:val="Normal"/>
    <w:rsid w:val="007210E4"/>
    <w:pPr>
      <w:tabs>
        <w:tab w:val="num" w:pos="720"/>
      </w:tabs>
      <w:ind w:left="720" w:hanging="360"/>
    </w:pPr>
    <w:rPr>
      <w:rFonts w:ascii="Book Antiqua" w:hAnsi="Book Antiqua"/>
      <w:sz w:val="24"/>
    </w:rPr>
  </w:style>
  <w:style w:type="character" w:customStyle="1" w:styleId="ecdate">
    <w:name w:val="ec_date"/>
    <w:basedOn w:val="DefaultParagraphFont"/>
    <w:rsid w:val="007210E4"/>
    <w:rPr>
      <w:rFonts w:ascii="Symbol" w:hAnsi="Symbol" w:hint="default"/>
      <w:sz w:val="20"/>
      <w:szCs w:val="20"/>
      <w:shd w:val="clear" w:color="auto" w:fill="FFFFFF"/>
    </w:rPr>
  </w:style>
  <w:style w:type="paragraph" w:customStyle="1" w:styleId="ecmsonormal">
    <w:name w:val="ec_msonormal"/>
    <w:basedOn w:val="Normal"/>
    <w:rsid w:val="007210E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210E4"/>
  </w:style>
  <w:style w:type="character" w:customStyle="1" w:styleId="articleheadline">
    <w:name w:val="articleheadline"/>
    <w:basedOn w:val="DefaultParagraphFont"/>
    <w:rsid w:val="007210E4"/>
  </w:style>
  <w:style w:type="paragraph" w:customStyle="1" w:styleId="u-intro">
    <w:name w:val="u-intro"/>
    <w:basedOn w:val="Normal"/>
    <w:rsid w:val="007210E4"/>
    <w:pPr>
      <w:spacing w:before="100" w:beforeAutospacing="1" w:after="100" w:afterAutospacing="1"/>
    </w:pPr>
    <w:rPr>
      <w:sz w:val="24"/>
    </w:rPr>
  </w:style>
  <w:style w:type="character" w:customStyle="1" w:styleId="u-byline">
    <w:name w:val="u-byline"/>
    <w:basedOn w:val="DefaultParagraphFont"/>
    <w:rsid w:val="007210E4"/>
  </w:style>
  <w:style w:type="character" w:customStyle="1" w:styleId="articlebya">
    <w:name w:val="articleby_a"/>
    <w:basedOn w:val="DefaultParagraphFont"/>
    <w:rsid w:val="007210E4"/>
  </w:style>
  <w:style w:type="character" w:customStyle="1" w:styleId="popupwinby">
    <w:name w:val="popupwinby"/>
    <w:basedOn w:val="DefaultParagraphFont"/>
    <w:rsid w:val="007210E4"/>
  </w:style>
  <w:style w:type="character" w:customStyle="1" w:styleId="storyheader">
    <w:name w:val="storyheader"/>
    <w:basedOn w:val="DefaultParagraphFont"/>
    <w:rsid w:val="007210E4"/>
  </w:style>
  <w:style w:type="character" w:customStyle="1" w:styleId="marron">
    <w:name w:val="marron"/>
    <w:basedOn w:val="DefaultParagraphFont"/>
    <w:rsid w:val="007210E4"/>
  </w:style>
  <w:style w:type="paragraph" w:customStyle="1" w:styleId="StyleNormalWeb10pt">
    <w:name w:val="Style Normal (Web) + 10 pt"/>
    <w:basedOn w:val="NormalWeb"/>
    <w:next w:val="Normal"/>
    <w:rsid w:val="007210E4"/>
    <w:rPr>
      <w:rFonts w:ascii="Bookman Old Style" w:eastAsiaTheme="minorHAnsi" w:hAnsi="Bookman Old Style"/>
      <w:sz w:val="20"/>
      <w:lang w:bidi="ar-SA"/>
    </w:rPr>
  </w:style>
  <w:style w:type="character" w:customStyle="1" w:styleId="StyleNormalWeb10ptChar">
    <w:name w:val="Style Normal (Web) + 10 pt Char"/>
    <w:basedOn w:val="DefaultParagraphFont"/>
    <w:rsid w:val="007210E4"/>
    <w:rPr>
      <w:szCs w:val="24"/>
      <w:lang w:val="en-US" w:eastAsia="en-US" w:bidi="ar-SA"/>
    </w:rPr>
  </w:style>
  <w:style w:type="paragraph" w:customStyle="1" w:styleId="TagCiteShells">
    <w:name w:val="Tag/Cite/Shells"/>
    <w:basedOn w:val="Normal"/>
    <w:rsid w:val="007210E4"/>
    <w:rPr>
      <w:b/>
    </w:rPr>
  </w:style>
  <w:style w:type="paragraph" w:customStyle="1" w:styleId="DefinitionTerm">
    <w:name w:val="Definition Term"/>
    <w:basedOn w:val="Normal"/>
    <w:next w:val="Normal"/>
    <w:rsid w:val="007210E4"/>
    <w:rPr>
      <w:snapToGrid w:val="0"/>
      <w:sz w:val="24"/>
    </w:rPr>
  </w:style>
  <w:style w:type="character" w:customStyle="1" w:styleId="Style3CharChar">
    <w:name w:val="Style3 Char Char"/>
    <w:basedOn w:val="DefaultParagraphFont"/>
    <w:rsid w:val="007210E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210E4"/>
    <w:pPr>
      <w:spacing w:after="60"/>
    </w:pPr>
    <w:rPr>
      <w:rFonts w:eastAsia="Segoe UI" w:cs="Cambria"/>
      <w:caps/>
      <w:sz w:val="20"/>
      <w:lang w:eastAsia="zh-CN"/>
    </w:rPr>
  </w:style>
  <w:style w:type="character" w:customStyle="1" w:styleId="NormalChar0">
    <w:name w:val="Normal Char"/>
    <w:basedOn w:val="DefaultParagraphFont"/>
    <w:rsid w:val="007210E4"/>
    <w:rPr>
      <w:lang w:eastAsia="en-US"/>
    </w:rPr>
  </w:style>
  <w:style w:type="character" w:customStyle="1" w:styleId="BoldUnderlineChar2">
    <w:name w:val="Bold + Underline Char"/>
    <w:basedOn w:val="DefaultParagraphFont"/>
    <w:rsid w:val="007210E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210E4"/>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7210E4"/>
  </w:style>
  <w:style w:type="character" w:customStyle="1" w:styleId="CharacterStyle7">
    <w:name w:val="Character Style 7"/>
    <w:rsid w:val="007210E4"/>
    <w:rPr>
      <w:rFonts w:ascii="Trebuchet MS" w:hAnsi="Trebuchet MS" w:cs="Trebuchet MS"/>
      <w:sz w:val="20"/>
      <w:szCs w:val="20"/>
      <w:u w:val="single"/>
    </w:rPr>
  </w:style>
  <w:style w:type="character" w:customStyle="1" w:styleId="StyleStyle4Char">
    <w:name w:val="Style Style4 + Char"/>
    <w:basedOn w:val="DefaultParagraphFont"/>
    <w:rsid w:val="007210E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210E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210E4"/>
    <w:rPr>
      <w:rFonts w:ascii="Symbol" w:hAnsi="Symbol"/>
      <w:sz w:val="21"/>
      <w:szCs w:val="21"/>
      <w:u w:val="thick"/>
    </w:rPr>
  </w:style>
  <w:style w:type="character" w:customStyle="1" w:styleId="UnderlinedEvidenceCharChar">
    <w:name w:val="Underlined Evidence Char Char"/>
    <w:basedOn w:val="DefaultParagraphFont"/>
    <w:rsid w:val="007210E4"/>
    <w:rPr>
      <w:rFonts w:ascii="Symbol" w:hAnsi="Symbol"/>
      <w:sz w:val="21"/>
      <w:szCs w:val="21"/>
      <w:u w:val="thick"/>
      <w:lang w:val="en-US" w:eastAsia="en-US" w:bidi="ar-SA"/>
    </w:rPr>
  </w:style>
  <w:style w:type="character" w:styleId="PlaceholderText">
    <w:name w:val="Placeholder Text"/>
    <w:basedOn w:val="DefaultParagraphFont"/>
    <w:uiPriority w:val="99"/>
    <w:rsid w:val="007210E4"/>
    <w:rPr>
      <w:color w:val="808080"/>
    </w:rPr>
  </w:style>
  <w:style w:type="paragraph" w:customStyle="1" w:styleId="Cite8">
    <w:name w:val="Cite8"/>
    <w:basedOn w:val="Normal"/>
    <w:autoRedefine/>
    <w:qFormat/>
    <w:rsid w:val="007210E4"/>
    <w:rPr>
      <w:rFonts w:ascii="Trebuchet MS" w:eastAsia="Verdana" w:hAnsi="Trebuchet MS" w:cs="Cambria"/>
    </w:rPr>
  </w:style>
  <w:style w:type="paragraph" w:customStyle="1" w:styleId="8font">
    <w:name w:val="8font"/>
    <w:basedOn w:val="Normal"/>
    <w:next w:val="Normal"/>
    <w:autoRedefine/>
    <w:rsid w:val="007210E4"/>
    <w:rPr>
      <w:rFonts w:eastAsia="Cambria Math" w:cs="Cambria"/>
      <w:szCs w:val="16"/>
    </w:rPr>
  </w:style>
  <w:style w:type="character" w:customStyle="1" w:styleId="NoterefInText">
    <w:name w:val="_NoterefInText"/>
    <w:uiPriority w:val="99"/>
    <w:rsid w:val="007210E4"/>
    <w:rPr>
      <w:rFonts w:cs="AKDPE C+ Utopia"/>
      <w:color w:val="000000"/>
    </w:rPr>
  </w:style>
  <w:style w:type="character" w:customStyle="1" w:styleId="postauthor">
    <w:name w:val="postauthor"/>
    <w:basedOn w:val="DefaultParagraphFont"/>
    <w:rsid w:val="007210E4"/>
  </w:style>
  <w:style w:type="paragraph" w:customStyle="1" w:styleId="notes-source-hasnotes">
    <w:name w:val="notes-source-hasnotes"/>
    <w:basedOn w:val="Normal"/>
    <w:rsid w:val="007210E4"/>
    <w:pPr>
      <w:spacing w:before="100" w:beforeAutospacing="1" w:after="100" w:afterAutospacing="1"/>
    </w:pPr>
    <w:rPr>
      <w:rFonts w:ascii="Tahoma" w:hAnsi="Tahoma"/>
      <w:szCs w:val="20"/>
    </w:rPr>
  </w:style>
  <w:style w:type="character" w:customStyle="1" w:styleId="span">
    <w:name w:val="span"/>
    <w:basedOn w:val="DefaultParagraphFont"/>
    <w:rsid w:val="007210E4"/>
  </w:style>
  <w:style w:type="character" w:customStyle="1" w:styleId="maintitle">
    <w:name w:val="maintitle"/>
    <w:basedOn w:val="DefaultParagraphFont"/>
    <w:rsid w:val="007210E4"/>
  </w:style>
  <w:style w:type="character" w:customStyle="1" w:styleId="thirdparty-logo">
    <w:name w:val="thirdparty-logo"/>
    <w:basedOn w:val="DefaultParagraphFont"/>
    <w:rsid w:val="007210E4"/>
  </w:style>
  <w:style w:type="character" w:customStyle="1" w:styleId="posted">
    <w:name w:val="posted"/>
    <w:basedOn w:val="DefaultParagraphFont"/>
    <w:rsid w:val="007210E4"/>
  </w:style>
  <w:style w:type="character" w:customStyle="1" w:styleId="ticker">
    <w:name w:val="ticker"/>
    <w:basedOn w:val="DefaultParagraphFont"/>
    <w:rsid w:val="007210E4"/>
  </w:style>
  <w:style w:type="paragraph" w:customStyle="1" w:styleId="articlemeta">
    <w:name w:val="articlemeta"/>
    <w:basedOn w:val="Normal"/>
    <w:rsid w:val="007210E4"/>
    <w:pPr>
      <w:spacing w:before="100" w:beforeAutospacing="1" w:after="100" w:afterAutospacing="1"/>
    </w:pPr>
    <w:rPr>
      <w:rFonts w:ascii="Tahoma" w:hAnsi="Tahoma"/>
      <w:szCs w:val="20"/>
    </w:rPr>
  </w:style>
  <w:style w:type="character" w:customStyle="1" w:styleId="vcard">
    <w:name w:val="vcard"/>
    <w:basedOn w:val="DefaultParagraphFont"/>
    <w:rsid w:val="007210E4"/>
  </w:style>
  <w:style w:type="character" w:customStyle="1" w:styleId="print-footnote">
    <w:name w:val="print-footnote"/>
    <w:basedOn w:val="DefaultParagraphFont"/>
    <w:rsid w:val="007210E4"/>
  </w:style>
  <w:style w:type="character" w:customStyle="1" w:styleId="datestring">
    <w:name w:val="datestring"/>
    <w:basedOn w:val="DefaultParagraphFont"/>
    <w:rsid w:val="007210E4"/>
  </w:style>
  <w:style w:type="paragraph" w:customStyle="1" w:styleId="noindent0">
    <w:name w:val="no_indent"/>
    <w:basedOn w:val="Normal"/>
    <w:rsid w:val="007210E4"/>
    <w:pPr>
      <w:spacing w:before="100" w:beforeAutospacing="1" w:after="100" w:afterAutospacing="1"/>
    </w:pPr>
    <w:rPr>
      <w:rFonts w:ascii="Tahoma" w:hAnsi="Tahoma"/>
      <w:szCs w:val="20"/>
    </w:rPr>
  </w:style>
  <w:style w:type="character" w:customStyle="1" w:styleId="email">
    <w:name w:val="email"/>
    <w:basedOn w:val="DefaultParagraphFont"/>
    <w:rsid w:val="007210E4"/>
  </w:style>
  <w:style w:type="paragraph" w:customStyle="1" w:styleId="left">
    <w:name w:val="left"/>
    <w:basedOn w:val="Normal"/>
    <w:rsid w:val="007210E4"/>
    <w:pPr>
      <w:spacing w:before="100" w:beforeAutospacing="1" w:after="100" w:afterAutospacing="1"/>
    </w:pPr>
    <w:rPr>
      <w:rFonts w:ascii="Tahoma" w:hAnsi="Tahoma"/>
      <w:szCs w:val="20"/>
    </w:rPr>
  </w:style>
  <w:style w:type="paragraph" w:customStyle="1" w:styleId="right">
    <w:name w:val="right"/>
    <w:basedOn w:val="Normal"/>
    <w:rsid w:val="007210E4"/>
    <w:pPr>
      <w:spacing w:before="100" w:beforeAutospacing="1" w:after="100" w:afterAutospacing="1"/>
    </w:pPr>
    <w:rPr>
      <w:rFonts w:ascii="Tahoma" w:hAnsi="Tahoma"/>
      <w:szCs w:val="20"/>
    </w:rPr>
  </w:style>
  <w:style w:type="character" w:customStyle="1" w:styleId="gptad">
    <w:name w:val="gptad"/>
    <w:basedOn w:val="DefaultParagraphFont"/>
    <w:rsid w:val="007210E4"/>
  </w:style>
  <w:style w:type="paragraph" w:customStyle="1" w:styleId="creditpostedmodified">
    <w:name w:val="credit_posted_modified"/>
    <w:basedOn w:val="Normal"/>
    <w:rsid w:val="007210E4"/>
    <w:pPr>
      <w:spacing w:before="100" w:beforeAutospacing="1" w:after="100" w:afterAutospacing="1"/>
    </w:pPr>
    <w:rPr>
      <w:rFonts w:ascii="Tahoma" w:hAnsi="Tahoma"/>
      <w:szCs w:val="20"/>
    </w:rPr>
  </w:style>
  <w:style w:type="character" w:customStyle="1" w:styleId="creditline">
    <w:name w:val="creditline"/>
    <w:basedOn w:val="DefaultParagraphFont"/>
    <w:rsid w:val="007210E4"/>
  </w:style>
  <w:style w:type="character" w:customStyle="1" w:styleId="grd">
    <w:name w:val="grd"/>
    <w:basedOn w:val="DefaultParagraphFont"/>
    <w:rsid w:val="007210E4"/>
  </w:style>
  <w:style w:type="paragraph" w:customStyle="1" w:styleId="hs-text-container">
    <w:name w:val="hs-text-container"/>
    <w:basedOn w:val="Normal"/>
    <w:rsid w:val="007210E4"/>
    <w:pPr>
      <w:spacing w:before="100" w:beforeAutospacing="1" w:after="100" w:afterAutospacing="1"/>
    </w:pPr>
    <w:rPr>
      <w:rFonts w:ascii="Tahoma" w:hAnsi="Tahoma"/>
      <w:szCs w:val="20"/>
    </w:rPr>
  </w:style>
  <w:style w:type="character" w:customStyle="1" w:styleId="created">
    <w:name w:val="created"/>
    <w:basedOn w:val="DefaultParagraphFont"/>
    <w:rsid w:val="007210E4"/>
  </w:style>
  <w:style w:type="character" w:customStyle="1" w:styleId="changed">
    <w:name w:val="changed"/>
    <w:basedOn w:val="DefaultParagraphFont"/>
    <w:rsid w:val="007210E4"/>
  </w:style>
  <w:style w:type="character" w:customStyle="1" w:styleId="article-author-name">
    <w:name w:val="article-author-name"/>
    <w:basedOn w:val="DefaultParagraphFont"/>
    <w:rsid w:val="007210E4"/>
  </w:style>
  <w:style w:type="character" w:customStyle="1" w:styleId="bioexcerpt">
    <w:name w:val="bio_excerpt"/>
    <w:basedOn w:val="DefaultParagraphFont"/>
    <w:rsid w:val="007210E4"/>
  </w:style>
  <w:style w:type="character" w:customStyle="1" w:styleId="commentcount">
    <w:name w:val="comment_count"/>
    <w:basedOn w:val="DefaultParagraphFont"/>
    <w:rsid w:val="007210E4"/>
  </w:style>
  <w:style w:type="character" w:customStyle="1" w:styleId="searchtermshighlighted">
    <w:name w:val="searchtermshighlighted"/>
    <w:basedOn w:val="DefaultParagraphFont"/>
    <w:rsid w:val="007210E4"/>
  </w:style>
  <w:style w:type="character" w:customStyle="1" w:styleId="contributornametrigger">
    <w:name w:val="contributornametrigger"/>
    <w:basedOn w:val="DefaultParagraphFont"/>
    <w:rsid w:val="007210E4"/>
  </w:style>
  <w:style w:type="character" w:customStyle="1" w:styleId="bylinepipe">
    <w:name w:val="bylinepipe"/>
    <w:basedOn w:val="DefaultParagraphFont"/>
    <w:rsid w:val="007210E4"/>
  </w:style>
  <w:style w:type="character" w:customStyle="1" w:styleId="lucenesearchresulturlb">
    <w:name w:val="lucene_search_result_url_b"/>
    <w:basedOn w:val="DefaultParagraphFont"/>
    <w:rsid w:val="007210E4"/>
  </w:style>
  <w:style w:type="character" w:customStyle="1" w:styleId="faculty-title">
    <w:name w:val="faculty-title"/>
    <w:basedOn w:val="DefaultParagraphFont"/>
    <w:rsid w:val="007210E4"/>
  </w:style>
  <w:style w:type="character" w:customStyle="1" w:styleId="count">
    <w:name w:val="count"/>
    <w:basedOn w:val="DefaultParagraphFont"/>
    <w:rsid w:val="007210E4"/>
  </w:style>
  <w:style w:type="character" w:customStyle="1" w:styleId="volume">
    <w:name w:val="volume"/>
    <w:basedOn w:val="DefaultParagraphFont"/>
    <w:rsid w:val="007210E4"/>
  </w:style>
  <w:style w:type="character" w:customStyle="1" w:styleId="issue">
    <w:name w:val="issue"/>
    <w:basedOn w:val="DefaultParagraphFont"/>
    <w:rsid w:val="007210E4"/>
  </w:style>
  <w:style w:type="character" w:customStyle="1" w:styleId="pages">
    <w:name w:val="pages"/>
    <w:basedOn w:val="DefaultParagraphFont"/>
    <w:rsid w:val="007210E4"/>
  </w:style>
  <w:style w:type="character" w:customStyle="1" w:styleId="field-content">
    <w:name w:val="field-content"/>
    <w:basedOn w:val="DefaultParagraphFont"/>
    <w:rsid w:val="007210E4"/>
  </w:style>
  <w:style w:type="character" w:customStyle="1" w:styleId="person">
    <w:name w:val="person"/>
    <w:basedOn w:val="DefaultParagraphFont"/>
    <w:rsid w:val="007210E4"/>
  </w:style>
  <w:style w:type="character" w:customStyle="1" w:styleId="corresponding">
    <w:name w:val="corresponding"/>
    <w:basedOn w:val="DefaultParagraphFont"/>
    <w:rsid w:val="007210E4"/>
  </w:style>
  <w:style w:type="character" w:customStyle="1" w:styleId="entry-date">
    <w:name w:val="entry-date"/>
    <w:basedOn w:val="DefaultParagraphFont"/>
    <w:rsid w:val="007210E4"/>
  </w:style>
  <w:style w:type="paragraph" w:customStyle="1" w:styleId="entry-meta">
    <w:name w:val="entry-meta"/>
    <w:basedOn w:val="Normal"/>
    <w:rsid w:val="007210E4"/>
    <w:pPr>
      <w:spacing w:before="100" w:beforeAutospacing="1" w:after="100" w:afterAutospacing="1"/>
    </w:pPr>
    <w:rPr>
      <w:rFonts w:ascii="Tahoma" w:hAnsi="Tahoma"/>
      <w:szCs w:val="20"/>
    </w:rPr>
  </w:style>
  <w:style w:type="character" w:customStyle="1" w:styleId="post-time">
    <w:name w:val="post-time"/>
    <w:basedOn w:val="DefaultParagraphFont"/>
    <w:rsid w:val="007210E4"/>
  </w:style>
  <w:style w:type="character" w:customStyle="1" w:styleId="post-category">
    <w:name w:val="post-category"/>
    <w:basedOn w:val="DefaultParagraphFont"/>
    <w:rsid w:val="007210E4"/>
  </w:style>
  <w:style w:type="character" w:customStyle="1" w:styleId="post-author">
    <w:name w:val="post-author"/>
    <w:basedOn w:val="DefaultParagraphFont"/>
    <w:rsid w:val="007210E4"/>
  </w:style>
  <w:style w:type="character" w:customStyle="1" w:styleId="A10">
    <w:name w:val="A10"/>
    <w:uiPriority w:val="99"/>
    <w:rsid w:val="007210E4"/>
    <w:rPr>
      <w:rFonts w:cs="MS Mincho"/>
      <w:color w:val="000000"/>
      <w:sz w:val="11"/>
      <w:szCs w:val="11"/>
    </w:rPr>
  </w:style>
  <w:style w:type="paragraph" w:customStyle="1" w:styleId="Pa10">
    <w:name w:val="Pa10"/>
    <w:basedOn w:val="Default"/>
    <w:next w:val="Default"/>
    <w:uiPriority w:val="99"/>
    <w:rsid w:val="007210E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210E4"/>
    <w:pPr>
      <w:widowControl w:val="0"/>
      <w:spacing w:line="241" w:lineRule="atLeast"/>
    </w:pPr>
    <w:rPr>
      <w:rFonts w:ascii="Verdana" w:eastAsiaTheme="minorEastAsia" w:hAnsi="Verdana" w:cs="Cambria"/>
      <w:color w:val="auto"/>
    </w:rPr>
  </w:style>
  <w:style w:type="character" w:customStyle="1" w:styleId="A9">
    <w:name w:val="A9"/>
    <w:uiPriority w:val="99"/>
    <w:rsid w:val="007210E4"/>
    <w:rPr>
      <w:rFonts w:cs="MS Mincho"/>
      <w:color w:val="000000"/>
      <w:sz w:val="14"/>
      <w:szCs w:val="14"/>
    </w:rPr>
  </w:style>
  <w:style w:type="paragraph" w:customStyle="1" w:styleId="articledetails">
    <w:name w:val="articledetails"/>
    <w:basedOn w:val="Normal"/>
    <w:rsid w:val="007210E4"/>
    <w:pPr>
      <w:spacing w:before="100" w:beforeAutospacing="1" w:after="100" w:afterAutospacing="1"/>
    </w:pPr>
    <w:rPr>
      <w:rFonts w:ascii="Tahoma" w:hAnsi="Tahoma"/>
      <w:szCs w:val="20"/>
    </w:rPr>
  </w:style>
  <w:style w:type="character" w:customStyle="1" w:styleId="posted-and-updated">
    <w:name w:val="posted-and-updated"/>
    <w:basedOn w:val="DefaultParagraphFont"/>
    <w:rsid w:val="007210E4"/>
  </w:style>
  <w:style w:type="paragraph" w:customStyle="1" w:styleId="aff">
    <w:name w:val="aff"/>
    <w:basedOn w:val="Normal"/>
    <w:rsid w:val="007210E4"/>
    <w:pPr>
      <w:spacing w:before="100" w:beforeAutospacing="1" w:after="100" w:afterAutospacing="1"/>
    </w:pPr>
    <w:rPr>
      <w:rFonts w:ascii="Tahoma" w:hAnsi="Tahoma"/>
      <w:szCs w:val="20"/>
    </w:rPr>
  </w:style>
  <w:style w:type="character" w:customStyle="1" w:styleId="entry-author">
    <w:name w:val="entry-author"/>
    <w:basedOn w:val="DefaultParagraphFont"/>
    <w:rsid w:val="007210E4"/>
  </w:style>
  <w:style w:type="character" w:customStyle="1" w:styleId="entry-author-name">
    <w:name w:val="entry-author-name"/>
    <w:basedOn w:val="DefaultParagraphFont"/>
    <w:rsid w:val="007210E4"/>
  </w:style>
  <w:style w:type="character" w:customStyle="1" w:styleId="arial11">
    <w:name w:val="arial_11"/>
    <w:basedOn w:val="DefaultParagraphFont"/>
    <w:rsid w:val="007210E4"/>
  </w:style>
  <w:style w:type="character" w:customStyle="1" w:styleId="contrib-degrees">
    <w:name w:val="contrib-degrees"/>
    <w:basedOn w:val="DefaultParagraphFont"/>
    <w:rsid w:val="007210E4"/>
  </w:style>
  <w:style w:type="character" w:customStyle="1" w:styleId="contrib-on-behalf-of">
    <w:name w:val="contrib-on-behalf-of"/>
    <w:basedOn w:val="DefaultParagraphFont"/>
    <w:rsid w:val="007210E4"/>
  </w:style>
  <w:style w:type="character" w:customStyle="1" w:styleId="pubtime">
    <w:name w:val="pubtime"/>
    <w:basedOn w:val="DefaultParagraphFont"/>
    <w:rsid w:val="007210E4"/>
  </w:style>
  <w:style w:type="character" w:customStyle="1" w:styleId="time">
    <w:name w:val="time"/>
    <w:basedOn w:val="DefaultParagraphFont"/>
    <w:rsid w:val="007210E4"/>
  </w:style>
  <w:style w:type="character" w:customStyle="1" w:styleId="fbcommentscount">
    <w:name w:val="fb_comments_count"/>
    <w:basedOn w:val="DefaultParagraphFont"/>
    <w:rsid w:val="007210E4"/>
  </w:style>
  <w:style w:type="character" w:customStyle="1" w:styleId="stsharethiscustom">
    <w:name w:val="st_sharethis_custom"/>
    <w:basedOn w:val="DefaultParagraphFont"/>
    <w:rsid w:val="007210E4"/>
  </w:style>
  <w:style w:type="paragraph" w:customStyle="1" w:styleId="permalinkable">
    <w:name w:val="permalinkable"/>
    <w:basedOn w:val="Normal"/>
    <w:rsid w:val="007210E4"/>
    <w:pPr>
      <w:spacing w:before="100" w:beforeAutospacing="1" w:after="100" w:afterAutospacing="1"/>
    </w:pPr>
    <w:rPr>
      <w:rFonts w:ascii="Tahoma" w:hAnsi="Tahoma"/>
      <w:szCs w:val="20"/>
    </w:rPr>
  </w:style>
  <w:style w:type="character" w:customStyle="1" w:styleId="post-date">
    <w:name w:val="post-date"/>
    <w:basedOn w:val="DefaultParagraphFont"/>
    <w:rsid w:val="007210E4"/>
  </w:style>
  <w:style w:type="character" w:customStyle="1" w:styleId="link-external">
    <w:name w:val="link-external"/>
    <w:basedOn w:val="DefaultParagraphFont"/>
    <w:rsid w:val="007210E4"/>
  </w:style>
  <w:style w:type="character" w:customStyle="1" w:styleId="articleauthor">
    <w:name w:val="article_author"/>
    <w:basedOn w:val="DefaultParagraphFont"/>
    <w:rsid w:val="007210E4"/>
  </w:style>
  <w:style w:type="character" w:customStyle="1" w:styleId="articleissue">
    <w:name w:val="article_issue"/>
    <w:basedOn w:val="DefaultParagraphFont"/>
    <w:rsid w:val="007210E4"/>
  </w:style>
  <w:style w:type="character" w:customStyle="1" w:styleId="a-size-large">
    <w:name w:val="a-size-large"/>
    <w:basedOn w:val="DefaultParagraphFont"/>
    <w:rsid w:val="007210E4"/>
  </w:style>
  <w:style w:type="character" w:customStyle="1" w:styleId="a-size-medium">
    <w:name w:val="a-size-medium"/>
    <w:basedOn w:val="DefaultParagraphFont"/>
    <w:rsid w:val="007210E4"/>
  </w:style>
  <w:style w:type="character" w:customStyle="1" w:styleId="contribution">
    <w:name w:val="contribution"/>
    <w:basedOn w:val="DefaultParagraphFont"/>
    <w:rsid w:val="007210E4"/>
  </w:style>
  <w:style w:type="character" w:customStyle="1" w:styleId="a-color-secondary">
    <w:name w:val="a-color-secondary"/>
    <w:basedOn w:val="DefaultParagraphFont"/>
    <w:rsid w:val="007210E4"/>
  </w:style>
  <w:style w:type="paragraph" w:customStyle="1" w:styleId="sbyline">
    <w:name w:val="sbyline"/>
    <w:basedOn w:val="Normal"/>
    <w:rsid w:val="007210E4"/>
    <w:pPr>
      <w:spacing w:before="100" w:beforeAutospacing="1" w:after="100" w:afterAutospacing="1"/>
    </w:pPr>
    <w:rPr>
      <w:rFonts w:ascii="Tahoma" w:hAnsi="Tahoma"/>
      <w:szCs w:val="20"/>
    </w:rPr>
  </w:style>
  <w:style w:type="character" w:customStyle="1" w:styleId="ui-author">
    <w:name w:val="ui-author"/>
    <w:basedOn w:val="DefaultParagraphFont"/>
    <w:rsid w:val="007210E4"/>
  </w:style>
  <w:style w:type="character" w:customStyle="1" w:styleId="ui-staffline">
    <w:name w:val="ui-staffline"/>
    <w:basedOn w:val="DefaultParagraphFont"/>
    <w:rsid w:val="007210E4"/>
  </w:style>
  <w:style w:type="paragraph" w:customStyle="1" w:styleId="promotion-tag-p">
    <w:name w:val="promotion-tag-p"/>
    <w:basedOn w:val="Normal"/>
    <w:rsid w:val="007210E4"/>
    <w:pPr>
      <w:spacing w:before="100" w:beforeAutospacing="1" w:after="100" w:afterAutospacing="1"/>
    </w:pPr>
    <w:rPr>
      <w:rFonts w:ascii="Tahoma" w:hAnsi="Tahoma"/>
      <w:szCs w:val="20"/>
    </w:rPr>
  </w:style>
  <w:style w:type="paragraph" w:customStyle="1" w:styleId="heading">
    <w:name w:val="heading"/>
    <w:basedOn w:val="Normal"/>
    <w:rsid w:val="007210E4"/>
    <w:pPr>
      <w:spacing w:before="100" w:beforeAutospacing="1" w:after="100" w:afterAutospacing="1"/>
    </w:pPr>
    <w:rPr>
      <w:rFonts w:ascii="Tahoma" w:hAnsi="Tahoma"/>
      <w:szCs w:val="20"/>
    </w:rPr>
  </w:style>
  <w:style w:type="character" w:customStyle="1" w:styleId="value">
    <w:name w:val="value"/>
    <w:basedOn w:val="DefaultParagraphFont"/>
    <w:rsid w:val="007210E4"/>
  </w:style>
  <w:style w:type="character" w:customStyle="1" w:styleId="specialissuelabel">
    <w:name w:val="specialissuelabel"/>
    <w:basedOn w:val="DefaultParagraphFont"/>
    <w:rsid w:val="007210E4"/>
  </w:style>
  <w:style w:type="character" w:customStyle="1" w:styleId="referencediv">
    <w:name w:val="referencediv"/>
    <w:basedOn w:val="DefaultParagraphFont"/>
    <w:rsid w:val="007210E4"/>
  </w:style>
  <w:style w:type="character" w:customStyle="1" w:styleId="wp-smiley">
    <w:name w:val="wp-smiley"/>
    <w:basedOn w:val="DefaultParagraphFont"/>
    <w:rsid w:val="007210E4"/>
  </w:style>
  <w:style w:type="character" w:customStyle="1" w:styleId="meta-prep">
    <w:name w:val="meta-prep"/>
    <w:basedOn w:val="DefaultParagraphFont"/>
    <w:rsid w:val="007210E4"/>
  </w:style>
  <w:style w:type="character" w:customStyle="1" w:styleId="artjournal">
    <w:name w:val="art_journal"/>
    <w:basedOn w:val="DefaultParagraphFont"/>
    <w:rsid w:val="007210E4"/>
  </w:style>
  <w:style w:type="character" w:customStyle="1" w:styleId="artdatevolumeissuepart">
    <w:name w:val="art_datevolumeissuepart"/>
    <w:basedOn w:val="DefaultParagraphFont"/>
    <w:rsid w:val="007210E4"/>
  </w:style>
  <w:style w:type="character" w:customStyle="1" w:styleId="artpages">
    <w:name w:val="art_pages"/>
    <w:basedOn w:val="DefaultParagraphFont"/>
    <w:rsid w:val="007210E4"/>
  </w:style>
  <w:style w:type="character" w:customStyle="1" w:styleId="singlehighlightclass">
    <w:name w:val="single_highlight_class"/>
    <w:basedOn w:val="DefaultParagraphFont"/>
    <w:rsid w:val="007210E4"/>
  </w:style>
  <w:style w:type="character" w:customStyle="1" w:styleId="degree">
    <w:name w:val="degree"/>
    <w:basedOn w:val="DefaultParagraphFont"/>
    <w:rsid w:val="007210E4"/>
  </w:style>
  <w:style w:type="character" w:customStyle="1" w:styleId="major">
    <w:name w:val="major"/>
    <w:basedOn w:val="DefaultParagraphFont"/>
    <w:rsid w:val="007210E4"/>
  </w:style>
  <w:style w:type="character" w:customStyle="1" w:styleId="authors">
    <w:name w:val="authors"/>
    <w:basedOn w:val="DefaultParagraphFont"/>
    <w:rsid w:val="007210E4"/>
  </w:style>
  <w:style w:type="character" w:customStyle="1" w:styleId="views">
    <w:name w:val="views"/>
    <w:basedOn w:val="DefaultParagraphFont"/>
    <w:rsid w:val="007210E4"/>
  </w:style>
  <w:style w:type="character" w:customStyle="1" w:styleId="stmainservices">
    <w:name w:val="stmainservices"/>
    <w:basedOn w:val="DefaultParagraphFont"/>
    <w:rsid w:val="007210E4"/>
  </w:style>
  <w:style w:type="character" w:customStyle="1" w:styleId="stbubblehcount">
    <w:name w:val="stbubble_hcount"/>
    <w:basedOn w:val="DefaultParagraphFont"/>
    <w:rsid w:val="007210E4"/>
  </w:style>
  <w:style w:type="paragraph" w:customStyle="1" w:styleId="Document">
    <w:name w:val="_Document"/>
    <w:basedOn w:val="Default"/>
    <w:next w:val="Default"/>
    <w:uiPriority w:val="99"/>
    <w:rsid w:val="007210E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210E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210E4"/>
    <w:pPr>
      <w:widowControl w:val="0"/>
    </w:pPr>
    <w:rPr>
      <w:rFonts w:ascii="AKDPE C+ Utopia" w:eastAsiaTheme="minorEastAsia" w:hAnsi="AKDPE C+ Utopia" w:cs="Cambria"/>
      <w:color w:val="auto"/>
    </w:rPr>
  </w:style>
  <w:style w:type="paragraph" w:customStyle="1" w:styleId="collapsed-hide">
    <w:name w:val="collapsed-hide"/>
    <w:basedOn w:val="Normal"/>
    <w:rsid w:val="007210E4"/>
    <w:pPr>
      <w:spacing w:before="100" w:beforeAutospacing="1" w:after="100" w:afterAutospacing="1"/>
    </w:pPr>
    <w:rPr>
      <w:rFonts w:ascii="Tahoma" w:hAnsi="Tahoma"/>
      <w:szCs w:val="20"/>
    </w:rPr>
  </w:style>
  <w:style w:type="paragraph" w:customStyle="1" w:styleId="Pa7">
    <w:name w:val="Pa7"/>
    <w:basedOn w:val="Default"/>
    <w:next w:val="Default"/>
    <w:uiPriority w:val="99"/>
    <w:rsid w:val="007210E4"/>
    <w:pPr>
      <w:widowControl w:val="0"/>
      <w:spacing w:line="211" w:lineRule="atLeast"/>
    </w:pPr>
    <w:rPr>
      <w:rFonts w:ascii="Courier New" w:eastAsiaTheme="minorEastAsia" w:hAnsi="Courier New" w:cs="Cambria"/>
      <w:color w:val="auto"/>
    </w:rPr>
  </w:style>
  <w:style w:type="paragraph" w:customStyle="1" w:styleId="odd">
    <w:name w:val="odd"/>
    <w:basedOn w:val="Normal"/>
    <w:rsid w:val="007210E4"/>
    <w:pPr>
      <w:spacing w:before="100" w:beforeAutospacing="1" w:after="100" w:afterAutospacing="1"/>
    </w:pPr>
    <w:rPr>
      <w:rFonts w:ascii="Tahoma" w:hAnsi="Tahoma"/>
      <w:szCs w:val="20"/>
    </w:rPr>
  </w:style>
  <w:style w:type="character" w:customStyle="1" w:styleId="article-date">
    <w:name w:val="article-date"/>
    <w:basedOn w:val="DefaultParagraphFont"/>
    <w:rsid w:val="007210E4"/>
  </w:style>
  <w:style w:type="character" w:customStyle="1" w:styleId="article-author">
    <w:name w:val="article-author"/>
    <w:basedOn w:val="DefaultParagraphFont"/>
    <w:rsid w:val="007210E4"/>
  </w:style>
  <w:style w:type="character" w:customStyle="1" w:styleId="tolocaltime">
    <w:name w:val="tolocaltime"/>
    <w:basedOn w:val="DefaultParagraphFont"/>
    <w:rsid w:val="007210E4"/>
  </w:style>
  <w:style w:type="character" w:customStyle="1" w:styleId="pb-byline">
    <w:name w:val="pb-byline"/>
    <w:basedOn w:val="DefaultParagraphFont"/>
    <w:rsid w:val="007210E4"/>
  </w:style>
  <w:style w:type="character" w:customStyle="1" w:styleId="pb-timestamp">
    <w:name w:val="pb-timestamp"/>
    <w:basedOn w:val="DefaultParagraphFont"/>
    <w:rsid w:val="007210E4"/>
  </w:style>
  <w:style w:type="paragraph" w:customStyle="1" w:styleId="Pa8">
    <w:name w:val="Pa8"/>
    <w:basedOn w:val="Default"/>
    <w:next w:val="Default"/>
    <w:uiPriority w:val="99"/>
    <w:rsid w:val="007210E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210E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210E4"/>
  </w:style>
  <w:style w:type="character" w:customStyle="1" w:styleId="even">
    <w:name w:val="even"/>
    <w:basedOn w:val="DefaultParagraphFont"/>
    <w:rsid w:val="007210E4"/>
  </w:style>
  <w:style w:type="paragraph" w:customStyle="1" w:styleId="volissue">
    <w:name w:val="volissue"/>
    <w:basedOn w:val="Normal"/>
    <w:rsid w:val="007210E4"/>
    <w:pPr>
      <w:spacing w:before="100" w:beforeAutospacing="1" w:after="100" w:afterAutospacing="1"/>
    </w:pPr>
    <w:rPr>
      <w:rFonts w:ascii="Tahoma" w:hAnsi="Tahoma"/>
      <w:szCs w:val="20"/>
    </w:rPr>
  </w:style>
  <w:style w:type="character" w:customStyle="1" w:styleId="view-count">
    <w:name w:val="view-count"/>
    <w:basedOn w:val="DefaultParagraphFont"/>
    <w:rsid w:val="007210E4"/>
  </w:style>
  <w:style w:type="character" w:customStyle="1" w:styleId="tChar">
    <w:name w:val="t Char"/>
    <w:rsid w:val="007210E4"/>
    <w:rPr>
      <w:rFonts w:ascii="Georgia" w:eastAsia="Times New Roman" w:hAnsi="Georgia" w:cs="Calibri"/>
      <w:b/>
      <w:lang w:val="x-none" w:eastAsia="x-none"/>
    </w:rPr>
  </w:style>
  <w:style w:type="paragraph" w:customStyle="1" w:styleId="BoldUnderlineChar20">
    <w:name w:val="BoldUnderline Char2"/>
    <w:link w:val="BoldUnderlineChar2Char"/>
    <w:rsid w:val="007210E4"/>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210E4"/>
    <w:rPr>
      <w:rFonts w:ascii="Times New Roman" w:eastAsia="Times New Roman" w:hAnsi="Times New Roman" w:cs="Times New Roman"/>
      <w:b/>
      <w:sz w:val="20"/>
      <w:szCs w:val="24"/>
      <w:u w:val="single"/>
    </w:rPr>
  </w:style>
  <w:style w:type="character" w:customStyle="1" w:styleId="UnderlineCharChar4">
    <w:name w:val="Underline Char Char4"/>
    <w:rsid w:val="007210E4"/>
    <w:rPr>
      <w:szCs w:val="24"/>
      <w:u w:val="single"/>
      <w:lang w:val="en-US" w:eastAsia="en-US" w:bidi="ar-SA"/>
    </w:rPr>
  </w:style>
  <w:style w:type="character" w:customStyle="1" w:styleId="BoldUnderlineCharChar3">
    <w:name w:val="BoldUnderline Char Char3"/>
    <w:rsid w:val="007210E4"/>
    <w:rPr>
      <w:b/>
      <w:szCs w:val="24"/>
      <w:u w:val="single"/>
      <w:lang w:val="en-US" w:eastAsia="en-US" w:bidi="ar-SA"/>
    </w:rPr>
  </w:style>
  <w:style w:type="character" w:customStyle="1" w:styleId="BoldUnderlineCharChar2">
    <w:name w:val="BoldUnderline Char Char2"/>
    <w:rsid w:val="007210E4"/>
    <w:rPr>
      <w:b/>
      <w:szCs w:val="24"/>
      <w:u w:val="single"/>
      <w:lang w:val="en-US" w:eastAsia="en-US" w:bidi="ar-SA"/>
    </w:rPr>
  </w:style>
  <w:style w:type="paragraph" w:customStyle="1" w:styleId="UnderlineCard0">
    <w:name w:val="UnderlineCard"/>
    <w:basedOn w:val="Heading3"/>
    <w:link w:val="UnderlineCardChar"/>
    <w:qFormat/>
    <w:rsid w:val="007210E4"/>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7210E4"/>
    <w:rPr>
      <w:rFonts w:eastAsia="Calibri" w:cs="Times New Roman"/>
      <w:sz w:val="20"/>
      <w:szCs w:val="20"/>
      <w:u w:val="single"/>
      <w:lang w:val="x-none" w:eastAsia="x-none"/>
    </w:rPr>
  </w:style>
  <w:style w:type="character" w:customStyle="1" w:styleId="5Notunderlined">
    <w:name w:val="5 Not underlined"/>
    <w:rsid w:val="007210E4"/>
    <w:rPr>
      <w:rFonts w:ascii="Times New Roman" w:hAnsi="Times New Roman"/>
      <w:sz w:val="16"/>
    </w:rPr>
  </w:style>
  <w:style w:type="character" w:customStyle="1" w:styleId="volume-issue">
    <w:name w:val="volume-issue"/>
    <w:rsid w:val="007210E4"/>
    <w:rPr>
      <w:rFonts w:cs="Times New Roman"/>
    </w:rPr>
  </w:style>
  <w:style w:type="character" w:customStyle="1" w:styleId="i">
    <w:name w:val="i"/>
    <w:basedOn w:val="DefaultParagraphFont"/>
    <w:uiPriority w:val="99"/>
    <w:rsid w:val="007210E4"/>
  </w:style>
  <w:style w:type="character" w:customStyle="1" w:styleId="storytext">
    <w:name w:val="storytext"/>
    <w:basedOn w:val="DefaultParagraphFont"/>
    <w:rsid w:val="007210E4"/>
  </w:style>
  <w:style w:type="character" w:customStyle="1" w:styleId="heading3char0">
    <w:name w:val="heading3char"/>
    <w:rsid w:val="007210E4"/>
  </w:style>
  <w:style w:type="character" w:customStyle="1" w:styleId="boldness1">
    <w:name w:val="boldness1"/>
    <w:rsid w:val="007210E4"/>
  </w:style>
  <w:style w:type="paragraph" w:customStyle="1" w:styleId="Cardd">
    <w:name w:val="Cardd"/>
    <w:basedOn w:val="Normal"/>
    <w:uiPriority w:val="4"/>
    <w:qFormat/>
    <w:rsid w:val="007210E4"/>
    <w:pPr>
      <w:ind w:left="288" w:right="288"/>
    </w:pPr>
  </w:style>
  <w:style w:type="paragraph" w:customStyle="1" w:styleId="document0">
    <w:name w:val="document"/>
    <w:basedOn w:val="Normal"/>
    <w:rsid w:val="007210E4"/>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210E4"/>
    <w:rPr>
      <w:rFonts w:cs="Arial"/>
      <w:bCs/>
      <w:szCs w:val="26"/>
      <w:u w:val="single"/>
      <w:lang w:val="en-US" w:eastAsia="en-US" w:bidi="ar-SA"/>
    </w:rPr>
  </w:style>
  <w:style w:type="character" w:customStyle="1" w:styleId="current-selection">
    <w:name w:val="current-selection"/>
    <w:basedOn w:val="DefaultParagraphFont"/>
    <w:rsid w:val="007210E4"/>
  </w:style>
  <w:style w:type="character" w:customStyle="1" w:styleId="a2">
    <w:name w:val="_"/>
    <w:basedOn w:val="DefaultParagraphFont"/>
    <w:rsid w:val="007210E4"/>
  </w:style>
  <w:style w:type="paragraph" w:customStyle="1" w:styleId="Shrink6">
    <w:name w:val="Shrink 6"/>
    <w:basedOn w:val="Normal"/>
    <w:qFormat/>
    <w:rsid w:val="007210E4"/>
    <w:rPr>
      <w:rFonts w:eastAsia="Calibri" w:cs="Times New Roman"/>
      <w:sz w:val="12"/>
    </w:rPr>
  </w:style>
  <w:style w:type="character" w:customStyle="1" w:styleId="messagecontent">
    <w:name w:val="message_content"/>
    <w:rsid w:val="007210E4"/>
  </w:style>
  <w:style w:type="character" w:customStyle="1" w:styleId="StyleUnderlineChar">
    <w:name w:val="Style Underline Char"/>
    <w:basedOn w:val="DefaultParagraphFont"/>
    <w:rsid w:val="007210E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210E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210E4"/>
    <w:rPr>
      <w:rFonts w:eastAsia="Times New Roman" w:cs="Arial"/>
      <w:b/>
      <w:bCs/>
      <w:kern w:val="32"/>
      <w:sz w:val="24"/>
      <w:szCs w:val="32"/>
      <w:u w:val="single"/>
    </w:rPr>
  </w:style>
  <w:style w:type="character" w:customStyle="1" w:styleId="twelptblackblack1">
    <w:name w:val="twelptblackblack1"/>
    <w:basedOn w:val="DefaultParagraphFont"/>
    <w:rsid w:val="007210E4"/>
    <w:rPr>
      <w:rFonts w:ascii="Verdana" w:hAnsi="Verdana" w:hint="default"/>
      <w:color w:val="000000"/>
      <w:sz w:val="16"/>
      <w:szCs w:val="16"/>
    </w:rPr>
  </w:style>
  <w:style w:type="character" w:customStyle="1" w:styleId="Heading3CharCharCharChar1">
    <w:name w:val="Heading 3 Char Char Char Char1"/>
    <w:rsid w:val="007210E4"/>
    <w:rPr>
      <w:rFonts w:cs="Arial"/>
      <w:bCs/>
      <w:szCs w:val="26"/>
      <w:u w:val="single"/>
      <w:lang w:val="en-US" w:eastAsia="en-US" w:bidi="ar-SA"/>
    </w:rPr>
  </w:style>
  <w:style w:type="paragraph" w:customStyle="1" w:styleId="conintrotext">
    <w:name w:val="conintrotext"/>
    <w:basedOn w:val="Normal"/>
    <w:uiPriority w:val="99"/>
    <w:rsid w:val="007210E4"/>
    <w:pPr>
      <w:spacing w:before="100" w:beforeAutospacing="1" w:after="100" w:afterAutospacing="1"/>
    </w:pPr>
    <w:rPr>
      <w:rFonts w:eastAsia="Times New Roman"/>
      <w:sz w:val="24"/>
    </w:rPr>
  </w:style>
  <w:style w:type="character" w:customStyle="1" w:styleId="comment-body">
    <w:name w:val="comment-body"/>
    <w:rsid w:val="007210E4"/>
  </w:style>
  <w:style w:type="character" w:customStyle="1" w:styleId="UnderlineCharCharChar1">
    <w:name w:val="Underline Char Char Char1"/>
    <w:rsid w:val="007210E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210E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210E4"/>
    <w:rPr>
      <w:rFonts w:eastAsia="MS Mincho"/>
      <w:b/>
      <w:u w:val="single"/>
    </w:rPr>
  </w:style>
  <w:style w:type="character" w:customStyle="1" w:styleId="mw-headline">
    <w:name w:val="mw-headline"/>
    <w:rsid w:val="007210E4"/>
  </w:style>
  <w:style w:type="character" w:customStyle="1" w:styleId="flagicon">
    <w:name w:val="flagicon"/>
    <w:rsid w:val="007210E4"/>
  </w:style>
  <w:style w:type="paragraph" w:customStyle="1" w:styleId="assert">
    <w:name w:val="assert"/>
    <w:basedOn w:val="Normal"/>
    <w:uiPriority w:val="99"/>
    <w:rsid w:val="007210E4"/>
    <w:pPr>
      <w:spacing w:before="100" w:beforeAutospacing="1" w:after="100" w:afterAutospacing="1"/>
    </w:pPr>
    <w:rPr>
      <w:rFonts w:eastAsia="Times New Roman"/>
      <w:sz w:val="24"/>
    </w:rPr>
  </w:style>
  <w:style w:type="character" w:customStyle="1" w:styleId="apturelink">
    <w:name w:val="apturelink"/>
    <w:rsid w:val="007210E4"/>
  </w:style>
  <w:style w:type="character" w:customStyle="1" w:styleId="apturelinkicon">
    <w:name w:val="apturelinkicon"/>
    <w:rsid w:val="007210E4"/>
  </w:style>
  <w:style w:type="paragraph" w:customStyle="1" w:styleId="Default1">
    <w:name w:val="Default1"/>
    <w:basedOn w:val="Default"/>
    <w:next w:val="Default"/>
    <w:uiPriority w:val="99"/>
    <w:rsid w:val="007210E4"/>
    <w:rPr>
      <w:color w:val="auto"/>
    </w:rPr>
  </w:style>
  <w:style w:type="paragraph" w:customStyle="1" w:styleId="center">
    <w:name w:val="center"/>
    <w:basedOn w:val="Normal"/>
    <w:uiPriority w:val="99"/>
    <w:rsid w:val="007210E4"/>
    <w:pPr>
      <w:spacing w:before="100" w:beforeAutospacing="1" w:after="100" w:afterAutospacing="1"/>
    </w:pPr>
    <w:rPr>
      <w:rFonts w:eastAsia="Times New Roman"/>
      <w:sz w:val="24"/>
    </w:rPr>
  </w:style>
  <w:style w:type="character" w:customStyle="1" w:styleId="LittleChar">
    <w:name w:val="Little Char"/>
    <w:link w:val="Little"/>
    <w:rsid w:val="007210E4"/>
    <w:rPr>
      <w:rFonts w:ascii="Garamond" w:eastAsia="Times New Roman" w:hAnsi="Garamond"/>
    </w:rPr>
  </w:style>
  <w:style w:type="character" w:customStyle="1" w:styleId="UnderlineChar1Char">
    <w:name w:val="Underline Char1 Char"/>
    <w:rsid w:val="007210E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210E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210E4"/>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210E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210E4"/>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210E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210E4"/>
    <w:rPr>
      <w:rFonts w:eastAsia="MS Mincho"/>
      <w:b/>
      <w:u w:val="single"/>
    </w:rPr>
  </w:style>
  <w:style w:type="paragraph" w:customStyle="1" w:styleId="CardBody">
    <w:name w:val="Card Body"/>
    <w:basedOn w:val="Normal"/>
    <w:link w:val="CardBodyChar"/>
    <w:rsid w:val="007210E4"/>
    <w:rPr>
      <w:rFonts w:eastAsia="Times New Roman"/>
    </w:rPr>
  </w:style>
  <w:style w:type="character" w:customStyle="1" w:styleId="CardBodyChar">
    <w:name w:val="Card Body Char"/>
    <w:link w:val="CardBody"/>
    <w:rsid w:val="007210E4"/>
    <w:rPr>
      <w:rFonts w:eastAsia="Times New Roman"/>
    </w:rPr>
  </w:style>
  <w:style w:type="character" w:customStyle="1" w:styleId="ptitleinside">
    <w:name w:val="p_title_inside"/>
    <w:rsid w:val="007210E4"/>
  </w:style>
  <w:style w:type="paragraph" w:customStyle="1" w:styleId="StyleBoldandUnderlineChar11ptBorderSinglesolidline">
    <w:name w:val="Style Bold and Underline Char + 11 pt Border: : (Single solid line..."/>
    <w:link w:val="StyleBoldandUnderlineChar11ptBorderSinglesolidlineChar"/>
    <w:rsid w:val="007210E4"/>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210E4"/>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7210E4"/>
    <w:rPr>
      <w:rFonts w:cs="Arial"/>
      <w:b/>
      <w:bCs/>
      <w:szCs w:val="32"/>
      <w:lang w:val="en-US" w:eastAsia="en-US" w:bidi="ar-SA"/>
    </w:rPr>
  </w:style>
  <w:style w:type="paragraph" w:customStyle="1" w:styleId="Indentation">
    <w:name w:val="Indentation"/>
    <w:basedOn w:val="Normal"/>
    <w:uiPriority w:val="99"/>
    <w:rsid w:val="007210E4"/>
    <w:pPr>
      <w:ind w:left="288" w:right="288"/>
    </w:pPr>
  </w:style>
  <w:style w:type="character" w:customStyle="1" w:styleId="StyleUnderlineCharChar9ptBold">
    <w:name w:val="Style Underline Char Char + 9 pt Bold"/>
    <w:rsid w:val="007210E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210E4"/>
    <w:rPr>
      <w:rFonts w:eastAsia="Times New Roman"/>
      <w:u w:val="single"/>
    </w:rPr>
  </w:style>
  <w:style w:type="character" w:customStyle="1" w:styleId="StyleStyle4ArialNarrow9ptChar">
    <w:name w:val="Style Style4 + Arial Narrow 9 pt Char"/>
    <w:link w:val="StyleStyle4ArialNarrow9pt"/>
    <w:rsid w:val="007210E4"/>
    <w:rPr>
      <w:rFonts w:eastAsia="Times New Roman"/>
      <w:u w:val="single"/>
    </w:rPr>
  </w:style>
  <w:style w:type="paragraph" w:customStyle="1" w:styleId="StyleStyle4ArialNarrow9ptBold">
    <w:name w:val="Style Style4 + Arial Narrow 9 pt Bold"/>
    <w:basedOn w:val="Normal"/>
    <w:link w:val="StyleStyle4ArialNarrow9ptBoldChar"/>
    <w:rsid w:val="007210E4"/>
    <w:rPr>
      <w:rFonts w:eastAsia="Times New Roman"/>
      <w:b/>
      <w:bCs/>
      <w:u w:val="single"/>
    </w:rPr>
  </w:style>
  <w:style w:type="character" w:customStyle="1" w:styleId="StyleStyle4ArialNarrow9ptBoldChar">
    <w:name w:val="Style Style4 + Arial Narrow 9 pt Bold Char"/>
    <w:link w:val="StyleStyle4ArialNarrow9ptBold"/>
    <w:rsid w:val="007210E4"/>
    <w:rPr>
      <w:rFonts w:eastAsia="Times New Roman"/>
      <w:b/>
      <w:bCs/>
      <w:u w:val="single"/>
    </w:rPr>
  </w:style>
  <w:style w:type="character" w:customStyle="1" w:styleId="StyleBoldandUnderlineCharChar29pt">
    <w:name w:val="Style Bold and Underline Char Char2 + 9 pt"/>
    <w:rsid w:val="007210E4"/>
    <w:rPr>
      <w:rFonts w:ascii="Times New Roman" w:hAnsi="Times New Roman"/>
      <w:b/>
      <w:bCs/>
      <w:noProof w:val="0"/>
      <w:sz w:val="20"/>
      <w:u w:val="single"/>
    </w:rPr>
  </w:style>
  <w:style w:type="character" w:customStyle="1" w:styleId="StyleUnderlineCharChar19pt">
    <w:name w:val="Style Underline Char Char1 + 9 pt"/>
    <w:rsid w:val="007210E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210E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210E4"/>
    <w:rPr>
      <w:rFonts w:ascii="Georgia" w:eastAsia="Times New Roman" w:hAnsi="Georgia"/>
      <w:b/>
      <w:smallCaps/>
      <w:sz w:val="24"/>
      <w:szCs w:val="24"/>
      <w:u w:val="single"/>
    </w:rPr>
  </w:style>
  <w:style w:type="character" w:customStyle="1" w:styleId="CardTextCharChar">
    <w:name w:val="Card Text Char Char"/>
    <w:rsid w:val="007210E4"/>
    <w:rPr>
      <w:rFonts w:ascii="Times New Roman" w:eastAsia="Times New Roman" w:hAnsi="Times New Roman" w:cs="Times New Roman"/>
      <w:sz w:val="20"/>
      <w:szCs w:val="20"/>
    </w:rPr>
  </w:style>
  <w:style w:type="character" w:customStyle="1" w:styleId="citeChar1">
    <w:name w:val="cite Char"/>
    <w:locked/>
    <w:rsid w:val="007210E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210E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210E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210E4"/>
    <w:rPr>
      <w:i/>
      <w:iCs/>
      <w:sz w:val="20"/>
      <w:u w:val="single"/>
    </w:rPr>
  </w:style>
  <w:style w:type="character" w:customStyle="1" w:styleId="HIGHLIGHT0">
    <w:name w:val="HIGHLIGHT"/>
    <w:uiPriority w:val="1"/>
    <w:rsid w:val="007210E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210E4"/>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210E4"/>
    <w:rPr>
      <w:rFonts w:ascii="Times New Roman" w:eastAsia="Times New Roman" w:hAnsi="Times New Roman" w:cs="Times New Roman"/>
      <w:b/>
      <w:sz w:val="28"/>
      <w:szCs w:val="24"/>
    </w:rPr>
  </w:style>
  <w:style w:type="character" w:customStyle="1" w:styleId="FifthChar">
    <w:name w:val="Fifth Char"/>
    <w:link w:val="Fifth"/>
    <w:rsid w:val="007210E4"/>
    <w:rPr>
      <w:rFonts w:eastAsia="Calibri"/>
    </w:rPr>
  </w:style>
  <w:style w:type="paragraph" w:customStyle="1" w:styleId="Third">
    <w:name w:val="Third"/>
    <w:basedOn w:val="Normal"/>
    <w:link w:val="ThirdChar"/>
    <w:rsid w:val="007210E4"/>
    <w:rPr>
      <w:rFonts w:eastAsia="Times New Roman"/>
      <w:b/>
      <w:u w:val="single"/>
      <w:lang w:val="x-none" w:eastAsia="x-none"/>
    </w:rPr>
  </w:style>
  <w:style w:type="character" w:customStyle="1" w:styleId="ThirdChar">
    <w:name w:val="Third Char"/>
    <w:link w:val="Third"/>
    <w:rsid w:val="007210E4"/>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7210E4"/>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7210E4"/>
    <w:rPr>
      <w:rFonts w:ascii="Times New Roman" w:eastAsia="Times New Roman" w:hAnsi="Times New Roman"/>
      <w:szCs w:val="24"/>
    </w:rPr>
  </w:style>
  <w:style w:type="character" w:customStyle="1" w:styleId="article-record-publication-volume-issue">
    <w:name w:val="article-record-publication-volume-issue"/>
    <w:rsid w:val="007210E4"/>
  </w:style>
  <w:style w:type="character" w:customStyle="1" w:styleId="NothingCharChar">
    <w:name w:val="Nothing Char Char"/>
    <w:link w:val="NothingCharCharChar"/>
    <w:rsid w:val="007210E4"/>
  </w:style>
  <w:style w:type="paragraph" w:customStyle="1" w:styleId="DebateUnderlineBoldChar">
    <w:name w:val="Debate Underline Bold Char"/>
    <w:basedOn w:val="Normal"/>
    <w:link w:val="DebateUnderlineBoldCharChar"/>
    <w:rsid w:val="007210E4"/>
    <w:pPr>
      <w:jc w:val="both"/>
    </w:pPr>
    <w:rPr>
      <w:rFonts w:eastAsia="Times New Roman"/>
      <w:b/>
      <w:u w:val="thick"/>
    </w:rPr>
  </w:style>
  <w:style w:type="character" w:customStyle="1" w:styleId="DebateUnderlineBoldCharChar">
    <w:name w:val="Debate Underline Bold Char Char"/>
    <w:link w:val="DebateUnderlineBoldChar"/>
    <w:rsid w:val="007210E4"/>
    <w:rPr>
      <w:rFonts w:eastAsia="Times New Roman"/>
      <w:b/>
      <w:u w:val="thick"/>
    </w:rPr>
  </w:style>
  <w:style w:type="character" w:customStyle="1" w:styleId="resultbodyblack">
    <w:name w:val="resultbodyblack"/>
    <w:rsid w:val="007210E4"/>
    <w:rPr>
      <w:rFonts w:cs="Times New Roman"/>
    </w:rPr>
  </w:style>
  <w:style w:type="paragraph" w:customStyle="1" w:styleId="bloctitles">
    <w:name w:val="bloc titles"/>
    <w:basedOn w:val="Heading1"/>
    <w:next w:val="Normal"/>
    <w:link w:val="bloctitlesChar"/>
    <w:autoRedefine/>
    <w:rsid w:val="007210E4"/>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7210E4"/>
    <w:rPr>
      <w:rFonts w:eastAsia="Malgun Gothic" w:cs="Arial"/>
      <w:b/>
      <w:bCs/>
      <w:sz w:val="28"/>
      <w:szCs w:val="32"/>
      <w:u w:val="single"/>
    </w:rPr>
  </w:style>
  <w:style w:type="paragraph" w:customStyle="1" w:styleId="CiteSmallText">
    <w:name w:val="Cite Small Text"/>
    <w:basedOn w:val="Normal"/>
    <w:uiPriority w:val="99"/>
    <w:rsid w:val="007210E4"/>
    <w:pPr>
      <w:widowControl w:val="0"/>
      <w:spacing w:after="200"/>
    </w:pPr>
    <w:rPr>
      <w:rFonts w:ascii="Helvetica Neue" w:hAnsi="Helvetica Neue"/>
      <w:b/>
      <w:sz w:val="18"/>
    </w:rPr>
  </w:style>
  <w:style w:type="character" w:customStyle="1" w:styleId="3TagCite">
    <w:name w:val="3 Tag/Cite"/>
    <w:rsid w:val="007210E4"/>
    <w:rPr>
      <w:rFonts w:ascii="Times New Roman" w:hAnsi="Times New Roman"/>
      <w:b/>
    </w:rPr>
  </w:style>
  <w:style w:type="character" w:customStyle="1" w:styleId="4Qualifications">
    <w:name w:val="4 Qualifications"/>
    <w:rsid w:val="007210E4"/>
    <w:rPr>
      <w:rFonts w:ascii="Times New Roman" w:hAnsi="Times New Roman"/>
      <w:sz w:val="19"/>
    </w:rPr>
  </w:style>
  <w:style w:type="character" w:customStyle="1" w:styleId="6Underlined">
    <w:name w:val="6 Underlined"/>
    <w:rsid w:val="007210E4"/>
    <w:rPr>
      <w:rFonts w:ascii="Times New Roman" w:hAnsi="Times New Roman"/>
      <w:b/>
      <w:sz w:val="21"/>
      <w:u w:val="single"/>
    </w:rPr>
  </w:style>
  <w:style w:type="paragraph" w:customStyle="1" w:styleId="Cards1CharChar">
    <w:name w:val="Cards1 Char Char"/>
    <w:basedOn w:val="Normal"/>
    <w:link w:val="Cards1CharCharChar"/>
    <w:rsid w:val="007210E4"/>
    <w:pPr>
      <w:autoSpaceDE w:val="0"/>
      <w:autoSpaceDN w:val="0"/>
      <w:adjustRightInd w:val="0"/>
      <w:ind w:left="432" w:right="432"/>
      <w:jc w:val="both"/>
    </w:pPr>
    <w:rPr>
      <w:lang w:val="x-none"/>
    </w:rPr>
  </w:style>
  <w:style w:type="character" w:customStyle="1" w:styleId="Cards1CharCharChar">
    <w:name w:val="Cards1 Char Char Char"/>
    <w:link w:val="Cards1CharChar"/>
    <w:rsid w:val="007210E4"/>
    <w:rPr>
      <w:lang w:val="x-none"/>
    </w:rPr>
  </w:style>
  <w:style w:type="character" w:customStyle="1" w:styleId="UnderlineCharCharCharCharCharCharCharChar">
    <w:name w:val="Underline Char Char Char Char Char Char Char Char"/>
    <w:link w:val="UnderlineCharCharCharCharCharCharChar"/>
    <w:rsid w:val="007210E4"/>
    <w:rPr>
      <w:u w:val="single"/>
    </w:rPr>
  </w:style>
  <w:style w:type="paragraph" w:customStyle="1" w:styleId="UnderlineCharCharCharCharCharCharChar">
    <w:name w:val="Underline Char Char Char Char Char Char Char"/>
    <w:basedOn w:val="Normal"/>
    <w:link w:val="UnderlineCharCharCharCharCharCharCharChar"/>
    <w:rsid w:val="007210E4"/>
    <w:rPr>
      <w:u w:val="single"/>
    </w:rPr>
  </w:style>
  <w:style w:type="paragraph" w:customStyle="1" w:styleId="CitesCharChar">
    <w:name w:val="Cites Char Char"/>
    <w:next w:val="Normal"/>
    <w:link w:val="CitesCharCharChar"/>
    <w:rsid w:val="007210E4"/>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210E4"/>
    <w:rPr>
      <w:rFonts w:ascii="Times New Roman" w:eastAsia="Times New Roman" w:hAnsi="Times New Roman" w:cs="Times New Roman"/>
      <w:sz w:val="20"/>
      <w:szCs w:val="24"/>
    </w:rPr>
  </w:style>
  <w:style w:type="character" w:customStyle="1" w:styleId="nohighlighting">
    <w:name w:val="no highlighting"/>
    <w:rsid w:val="007210E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210E4"/>
    <w:rPr>
      <w:rFonts w:ascii="Cambria" w:hAnsi="Cambria" w:hint="default"/>
      <w:sz w:val="21"/>
      <w:u w:val="single"/>
    </w:rPr>
  </w:style>
  <w:style w:type="paragraph" w:customStyle="1" w:styleId="Swag">
    <w:name w:val="Swag"/>
    <w:basedOn w:val="Normal"/>
    <w:link w:val="SwagChar"/>
    <w:qFormat/>
    <w:rsid w:val="007210E4"/>
    <w:rPr>
      <w:color w:val="0000FF"/>
      <w:sz w:val="12"/>
      <w:u w:val="single"/>
    </w:rPr>
  </w:style>
  <w:style w:type="character" w:customStyle="1" w:styleId="SwagChar">
    <w:name w:val="Swag Char"/>
    <w:link w:val="Swag"/>
    <w:rsid w:val="007210E4"/>
    <w:rPr>
      <w:color w:val="0000FF"/>
      <w:sz w:val="12"/>
      <w:u w:val="single"/>
    </w:rPr>
  </w:style>
  <w:style w:type="paragraph" w:customStyle="1" w:styleId="StyleUnderlineTimesNewRoman1">
    <w:name w:val="Style Underline + Times New Roman1"/>
    <w:link w:val="StyleUnderlineTimesNewRoman1Char"/>
    <w:rsid w:val="007210E4"/>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7210E4"/>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7210E4"/>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7210E4"/>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7210E4"/>
    <w:rPr>
      <w:rFonts w:ascii="Garamond" w:eastAsia="MS Mincho" w:hAnsi="Garamond"/>
    </w:rPr>
  </w:style>
  <w:style w:type="character" w:customStyle="1" w:styleId="StyleStyleCardTextLeft-075Right0Char">
    <w:name w:val="Style Style Card Text + Left:  -0.75&quot; + Right:  0&quot; Char"/>
    <w:link w:val="StyleStyleCardTextLeft-075Right0"/>
    <w:rsid w:val="007210E4"/>
    <w:rPr>
      <w:rFonts w:ascii="Garamond" w:eastAsia="MS Mincho" w:hAnsi="Garamond"/>
    </w:rPr>
  </w:style>
  <w:style w:type="character" w:customStyle="1" w:styleId="CharChar61">
    <w:name w:val="Char Char61"/>
    <w:rsid w:val="007210E4"/>
    <w:rPr>
      <w:rFonts w:cs="Arial"/>
      <w:bCs/>
      <w:sz w:val="16"/>
      <w:szCs w:val="26"/>
      <w:lang w:val="en-US" w:eastAsia="en-US" w:bidi="ar-SA"/>
    </w:rPr>
  </w:style>
  <w:style w:type="character" w:customStyle="1" w:styleId="ListBulletChar">
    <w:name w:val="List Bullet Char"/>
    <w:link w:val="ListBullet"/>
    <w:uiPriority w:val="99"/>
    <w:rsid w:val="007210E4"/>
    <w:rPr>
      <w:rFonts w:eastAsia="Calibri"/>
    </w:rPr>
  </w:style>
  <w:style w:type="paragraph" w:customStyle="1" w:styleId="subhead10">
    <w:name w:val="subhead1"/>
    <w:basedOn w:val="Normal"/>
    <w:uiPriority w:val="99"/>
    <w:rsid w:val="007210E4"/>
    <w:pPr>
      <w:spacing w:before="100" w:beforeAutospacing="1" w:after="100" w:afterAutospacing="1"/>
    </w:pPr>
    <w:rPr>
      <w:rFonts w:eastAsia="Times New Roman"/>
      <w:sz w:val="24"/>
    </w:rPr>
  </w:style>
  <w:style w:type="character" w:customStyle="1" w:styleId="styledate">
    <w:name w:val="styledate"/>
    <w:rsid w:val="007210E4"/>
  </w:style>
  <w:style w:type="character" w:customStyle="1" w:styleId="BoldandUnderlineChar1">
    <w:name w:val="Bold and Underline Char1"/>
    <w:rsid w:val="007210E4"/>
    <w:rPr>
      <w:b/>
      <w:szCs w:val="24"/>
      <w:u w:val="single"/>
      <w:lang w:val="en-US" w:eastAsia="en-US" w:bidi="ar-SA"/>
    </w:rPr>
  </w:style>
  <w:style w:type="character" w:customStyle="1" w:styleId="BoldandUnderlineChar1Char2">
    <w:name w:val="Bold and Underline Char1 Char2"/>
    <w:rsid w:val="007210E4"/>
    <w:rPr>
      <w:b/>
      <w:szCs w:val="24"/>
      <w:u w:val="single"/>
      <w:lang w:val="en-US" w:eastAsia="en-US" w:bidi="ar-SA"/>
    </w:rPr>
  </w:style>
  <w:style w:type="character" w:customStyle="1" w:styleId="BoldandUnderlineCharChar1">
    <w:name w:val="Bold and Underline Char Char1"/>
    <w:rsid w:val="007210E4"/>
    <w:rPr>
      <w:b/>
      <w:szCs w:val="24"/>
      <w:u w:val="single"/>
      <w:lang w:val="en-US" w:eastAsia="en-US" w:bidi="ar-SA"/>
    </w:rPr>
  </w:style>
  <w:style w:type="character" w:customStyle="1" w:styleId="BoldandUnderlineChar6">
    <w:name w:val="Bold and Underline Char6"/>
    <w:rsid w:val="007210E4"/>
    <w:rPr>
      <w:b/>
      <w:szCs w:val="24"/>
      <w:u w:val="single"/>
      <w:lang w:val="en-US" w:eastAsia="en-US" w:bidi="ar-SA"/>
    </w:rPr>
  </w:style>
  <w:style w:type="character" w:customStyle="1" w:styleId="title-link-wrapper">
    <w:name w:val="title-link-wrapper"/>
    <w:rsid w:val="007210E4"/>
  </w:style>
  <w:style w:type="character" w:customStyle="1" w:styleId="medium-font">
    <w:name w:val="medium-font"/>
    <w:rsid w:val="007210E4"/>
  </w:style>
  <w:style w:type="paragraph" w:customStyle="1" w:styleId="abstract">
    <w:name w:val="abstract"/>
    <w:basedOn w:val="Normal"/>
    <w:uiPriority w:val="99"/>
    <w:rsid w:val="007210E4"/>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7210E4"/>
    <w:rPr>
      <w:rFonts w:eastAsia="Times New Roman"/>
      <w:b/>
      <w:bCs/>
      <w:u w:val="single"/>
    </w:rPr>
  </w:style>
  <w:style w:type="character" w:customStyle="1" w:styleId="StyleUnderlineChar11ptBold2Char">
    <w:name w:val="Style Underline Char + 11 pt Bold2 Char"/>
    <w:link w:val="StyleUnderlineChar11ptBold2"/>
    <w:rsid w:val="007210E4"/>
    <w:rPr>
      <w:rFonts w:eastAsia="Times New Roman"/>
      <w:b/>
      <w:bCs/>
      <w:u w:val="single"/>
    </w:rPr>
  </w:style>
  <w:style w:type="character" w:customStyle="1" w:styleId="ReallySamllTextChar">
    <w:name w:val="ReallySamllText Char"/>
    <w:rsid w:val="007210E4"/>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210E4"/>
    <w:rPr>
      <w:rFonts w:eastAsia="Times New Roman"/>
      <w:u w:val="single"/>
    </w:rPr>
  </w:style>
  <w:style w:type="character" w:customStyle="1" w:styleId="StyleStyleUnderlineTimesNewRoman11ptChar">
    <w:name w:val="Style Style Underline + Times New Roman + 11 pt Char"/>
    <w:link w:val="StyleStyleUnderlineTimesNewRoman11pt"/>
    <w:rsid w:val="007210E4"/>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210E4"/>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210E4"/>
    <w:rPr>
      <w:rFonts w:eastAsia="Times New Roman"/>
      <w:u w:val="single"/>
    </w:rPr>
  </w:style>
  <w:style w:type="character" w:customStyle="1" w:styleId="style10">
    <w:name w:val="style1"/>
    <w:rsid w:val="007210E4"/>
  </w:style>
  <w:style w:type="character" w:customStyle="1" w:styleId="pmtermsel">
    <w:name w:val="pmtermsel"/>
    <w:rsid w:val="007210E4"/>
  </w:style>
  <w:style w:type="character" w:customStyle="1" w:styleId="showipapr">
    <w:name w:val="show_ipapr"/>
    <w:rsid w:val="007210E4"/>
  </w:style>
  <w:style w:type="character" w:customStyle="1" w:styleId="dnindex">
    <w:name w:val="dnindex"/>
    <w:rsid w:val="007210E4"/>
  </w:style>
  <w:style w:type="character" w:customStyle="1" w:styleId="23">
    <w:name w:val="23"/>
    <w:rsid w:val="007210E4"/>
    <w:rPr>
      <w:rFonts w:ascii="Times New Roman" w:hAnsi="Times New Roman" w:cs="Arial"/>
      <w:bCs/>
      <w:sz w:val="20"/>
      <w:u w:val="single"/>
      <w:lang w:val="en-US" w:eastAsia="en-US" w:bidi="ar-SA"/>
    </w:rPr>
  </w:style>
  <w:style w:type="character" w:customStyle="1" w:styleId="33">
    <w:name w:val="33"/>
    <w:rsid w:val="007210E4"/>
    <w:rPr>
      <w:rFonts w:ascii="Times New Roman" w:hAnsi="Times New Roman" w:cs="Arial"/>
      <w:b/>
      <w:bCs/>
      <w:sz w:val="20"/>
      <w:u w:val="single"/>
      <w:lang w:val="en-US" w:eastAsia="en-US" w:bidi="ar-SA"/>
    </w:rPr>
  </w:style>
  <w:style w:type="character" w:customStyle="1" w:styleId="55">
    <w:name w:val="55"/>
    <w:rsid w:val="007210E4"/>
    <w:rPr>
      <w:rFonts w:cs="Arial"/>
      <w:bCs/>
      <w:sz w:val="20"/>
      <w:u w:val="single"/>
      <w:lang w:val="en-US" w:eastAsia="en-US" w:bidi="ar-SA"/>
    </w:rPr>
  </w:style>
  <w:style w:type="character" w:customStyle="1" w:styleId="authoraffil">
    <w:name w:val="authoraffil"/>
    <w:rsid w:val="007210E4"/>
  </w:style>
  <w:style w:type="character" w:customStyle="1" w:styleId="CharChar8">
    <w:name w:val="Char Char8"/>
    <w:rsid w:val="007210E4"/>
    <w:rPr>
      <w:rFonts w:ascii="Georgia" w:eastAsia="Times New Roman" w:hAnsi="Georgia"/>
      <w:b/>
      <w:bCs/>
      <w:sz w:val="30"/>
      <w:szCs w:val="28"/>
      <w:u w:val="single"/>
    </w:rPr>
  </w:style>
  <w:style w:type="character" w:customStyle="1" w:styleId="FontStyle13">
    <w:name w:val="Font Style13"/>
    <w:uiPriority w:val="99"/>
    <w:rsid w:val="007210E4"/>
    <w:rPr>
      <w:rFonts w:ascii="Constantia" w:hAnsi="Constantia" w:cs="Constantia"/>
      <w:sz w:val="18"/>
      <w:szCs w:val="18"/>
    </w:rPr>
  </w:style>
  <w:style w:type="character" w:customStyle="1" w:styleId="TagsCharCharCharChar">
    <w:name w:val="Tags Char Char Char Char"/>
    <w:rsid w:val="007210E4"/>
    <w:rPr>
      <w:rFonts w:ascii="Times New Roman" w:eastAsia="Times New Roman" w:hAnsi="Times New Roman" w:cs="Times New Roman"/>
      <w:b/>
      <w:sz w:val="24"/>
      <w:szCs w:val="24"/>
    </w:rPr>
  </w:style>
  <w:style w:type="character" w:customStyle="1" w:styleId="Citation1Char">
    <w:name w:val="Citation1 Char"/>
    <w:link w:val="Citation10"/>
    <w:locked/>
    <w:rsid w:val="007210E4"/>
    <w:rPr>
      <w:rFonts w:ascii="Georgia" w:hAnsi="Georgia"/>
      <w:b/>
      <w:u w:val="single"/>
    </w:rPr>
  </w:style>
  <w:style w:type="paragraph" w:customStyle="1" w:styleId="Citation10">
    <w:name w:val="Citation1"/>
    <w:basedOn w:val="Normal"/>
    <w:link w:val="Citation1Char"/>
    <w:qFormat/>
    <w:rsid w:val="007210E4"/>
    <w:rPr>
      <w:rFonts w:ascii="Georgia" w:hAnsi="Georgia"/>
      <w:b/>
      <w:u w:val="single"/>
    </w:rPr>
  </w:style>
  <w:style w:type="character" w:customStyle="1" w:styleId="TaglineChar">
    <w:name w:val="Tagline Char"/>
    <w:link w:val="Tagline0"/>
    <w:locked/>
    <w:rsid w:val="007210E4"/>
    <w:rPr>
      <w:rFonts w:ascii="Georgia" w:hAnsi="Georgia"/>
      <w:b/>
    </w:rPr>
  </w:style>
  <w:style w:type="paragraph" w:customStyle="1" w:styleId="Tagline0">
    <w:name w:val="Tagline"/>
    <w:basedOn w:val="Normal"/>
    <w:link w:val="TaglineChar"/>
    <w:qFormat/>
    <w:rsid w:val="007210E4"/>
    <w:rPr>
      <w:rFonts w:ascii="Georgia" w:hAnsi="Georgia"/>
      <w:b/>
    </w:rPr>
  </w:style>
  <w:style w:type="paragraph" w:customStyle="1" w:styleId="NothingCharCharChar">
    <w:name w:val="Nothing Char Char Char"/>
    <w:link w:val="NothingCharChar"/>
    <w:rsid w:val="007210E4"/>
    <w:pPr>
      <w:jc w:val="both"/>
    </w:pPr>
  </w:style>
  <w:style w:type="paragraph" w:customStyle="1" w:styleId="StyleLeft021">
    <w:name w:val="Style Left:  0.2&quot;1"/>
    <w:basedOn w:val="Normal"/>
    <w:uiPriority w:val="99"/>
    <w:rsid w:val="007210E4"/>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210E4"/>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210E4"/>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210E4"/>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210E4"/>
    <w:rPr>
      <w:rFonts w:eastAsia="Times New Roman"/>
      <w:u w:val="single"/>
      <w:bdr w:val="single" w:sz="4" w:space="0" w:color="auto"/>
    </w:rPr>
  </w:style>
  <w:style w:type="character" w:customStyle="1" w:styleId="boldcitationChar">
    <w:name w:val="bold citation Char"/>
    <w:rsid w:val="007210E4"/>
    <w:rPr>
      <w:rFonts w:ascii="Arial" w:hAnsi="Arial"/>
      <w:b/>
      <w:sz w:val="28"/>
      <w:szCs w:val="24"/>
      <w:u w:val="thick"/>
      <w:lang w:val="en-US" w:eastAsia="en-US" w:bidi="ar-SA"/>
    </w:rPr>
  </w:style>
  <w:style w:type="paragraph" w:customStyle="1" w:styleId="BlockTitle20">
    <w:name w:val="Block Title #2"/>
    <w:basedOn w:val="Normal"/>
    <w:uiPriority w:val="99"/>
    <w:rsid w:val="007210E4"/>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7210E4"/>
    <w:rPr>
      <w:b/>
    </w:rPr>
  </w:style>
  <w:style w:type="character" w:customStyle="1" w:styleId="BoldunderlineChar3">
    <w:name w:val="Bold/underline Char"/>
    <w:rsid w:val="007210E4"/>
    <w:rPr>
      <w:rFonts w:eastAsia="SimSun"/>
      <w:b/>
      <w:noProof w:val="0"/>
      <w:sz w:val="24"/>
      <w:szCs w:val="24"/>
      <w:u w:val="single"/>
      <w:lang w:val="en-US" w:eastAsia="zh-CN" w:bidi="ar-SA"/>
    </w:rPr>
  </w:style>
  <w:style w:type="character" w:customStyle="1" w:styleId="underlinetextchar0">
    <w:name w:val="underlinetextchar"/>
    <w:rsid w:val="007210E4"/>
  </w:style>
  <w:style w:type="character" w:customStyle="1" w:styleId="boldciteChar1">
    <w:name w:val="bold cite Char1"/>
    <w:rsid w:val="007210E4"/>
    <w:rPr>
      <w:b/>
      <w:sz w:val="28"/>
      <w:u w:val="thick" w:color="000000"/>
    </w:rPr>
  </w:style>
  <w:style w:type="character" w:customStyle="1" w:styleId="tagCharCharChar1">
    <w:name w:val="tag Char Char Char1"/>
    <w:rsid w:val="007210E4"/>
    <w:rPr>
      <w:b/>
      <w:sz w:val="24"/>
      <w:lang w:val="en-US" w:eastAsia="en-US" w:bidi="ar-SA"/>
    </w:rPr>
  </w:style>
  <w:style w:type="character" w:customStyle="1" w:styleId="underlinecardChar0">
    <w:name w:val="underline card Char"/>
    <w:rsid w:val="007210E4"/>
    <w:rPr>
      <w:rFonts w:ascii="Arial" w:hAnsi="Arial"/>
      <w:sz w:val="18"/>
      <w:szCs w:val="24"/>
      <w:u w:val="single"/>
      <w:lang w:val="en-US" w:eastAsia="en-US" w:bidi="ar-SA"/>
    </w:rPr>
  </w:style>
  <w:style w:type="paragraph" w:customStyle="1" w:styleId="date-comments">
    <w:name w:val="date-comments"/>
    <w:basedOn w:val="Normal"/>
    <w:uiPriority w:val="99"/>
    <w:rsid w:val="007210E4"/>
    <w:pPr>
      <w:spacing w:before="100" w:beforeAutospacing="1" w:after="100" w:afterAutospacing="1"/>
    </w:pPr>
    <w:rPr>
      <w:rFonts w:ascii="Times" w:hAnsi="Times"/>
      <w:szCs w:val="20"/>
    </w:rPr>
  </w:style>
  <w:style w:type="character" w:customStyle="1" w:styleId="articleauthor0">
    <w:name w:val="articleauthor"/>
    <w:rsid w:val="007210E4"/>
  </w:style>
  <w:style w:type="character" w:customStyle="1" w:styleId="bodysubtoc">
    <w:name w:val="bodysubtoc"/>
    <w:rsid w:val="007210E4"/>
  </w:style>
  <w:style w:type="character" w:customStyle="1" w:styleId="lefttitlesmaller">
    <w:name w:val="lefttitlesmaller"/>
    <w:rsid w:val="007210E4"/>
  </w:style>
  <w:style w:type="character" w:customStyle="1" w:styleId="mb">
    <w:name w:val="mb"/>
    <w:rsid w:val="007210E4"/>
  </w:style>
  <w:style w:type="character" w:customStyle="1" w:styleId="submitted-date">
    <w:name w:val="submitted-date"/>
    <w:rsid w:val="007210E4"/>
  </w:style>
  <w:style w:type="character" w:customStyle="1" w:styleId="submitted-time">
    <w:name w:val="submitted-time"/>
    <w:rsid w:val="007210E4"/>
  </w:style>
  <w:style w:type="character" w:customStyle="1" w:styleId="A20">
    <w:name w:val="A2"/>
    <w:uiPriority w:val="99"/>
    <w:rsid w:val="007210E4"/>
    <w:rPr>
      <w:rFonts w:ascii="Sabon LT Std" w:hAnsi="Sabon LT Std" w:cs="Sabon LT Std" w:hint="default"/>
      <w:color w:val="000000"/>
      <w:sz w:val="15"/>
      <w:szCs w:val="15"/>
    </w:rPr>
  </w:style>
  <w:style w:type="character" w:customStyle="1" w:styleId="searchword">
    <w:name w:val="searchword"/>
    <w:rsid w:val="007210E4"/>
  </w:style>
  <w:style w:type="paragraph" w:customStyle="1" w:styleId="Heading2Char2CharChar12">
    <w:name w:val="Heading 2 Char2 Char Char12"/>
    <w:aliases w:val="Char Char Char Char Char Char1 Char Char Char Char Char1,Char Char22"/>
    <w:next w:val="Normal"/>
    <w:uiPriority w:val="99"/>
    <w:rsid w:val="007210E4"/>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210E4"/>
    <w:rPr>
      <w:rFonts w:ascii="Times New Roman" w:hAnsi="Times New Roman" w:cs="Times New Roman"/>
      <w:sz w:val="18"/>
      <w:szCs w:val="18"/>
    </w:rPr>
  </w:style>
  <w:style w:type="character" w:customStyle="1" w:styleId="bylines">
    <w:name w:val="bylines"/>
    <w:basedOn w:val="DefaultParagraphFont"/>
    <w:rsid w:val="007210E4"/>
  </w:style>
  <w:style w:type="character" w:customStyle="1" w:styleId="StyleStyleBoldUnderlineUnderlineIntenseEmphasis1apple-style-2">
    <w:name w:val="Style Style Bold UnderlineUnderlineIntense Emphasis1apple-style-...2"/>
    <w:basedOn w:val="DefaultParagraphFont"/>
    <w:rsid w:val="007210E4"/>
    <w:rPr>
      <w:b w:val="0"/>
      <w:bCs/>
      <w:sz w:val="22"/>
      <w:u w:val="single"/>
    </w:rPr>
  </w:style>
  <w:style w:type="character" w:customStyle="1" w:styleId="FontStyle57">
    <w:name w:val="Font Style57"/>
    <w:rsid w:val="007210E4"/>
    <w:rPr>
      <w:rFonts w:ascii="Georgia" w:hAnsi="Georgia" w:cs="Georgia"/>
      <w:b/>
      <w:bCs/>
      <w:sz w:val="14"/>
      <w:szCs w:val="14"/>
    </w:rPr>
  </w:style>
  <w:style w:type="character" w:customStyle="1" w:styleId="FontStyle89">
    <w:name w:val="Font Style89"/>
    <w:rsid w:val="007210E4"/>
    <w:rPr>
      <w:rFonts w:ascii="Times New Roman" w:hAnsi="Times New Roman" w:cs="Times New Roman"/>
      <w:b/>
      <w:bCs/>
      <w:smallCaps/>
      <w:spacing w:val="40"/>
      <w:sz w:val="16"/>
      <w:szCs w:val="16"/>
    </w:rPr>
  </w:style>
  <w:style w:type="character" w:customStyle="1" w:styleId="style3Char0">
    <w:name w:val="style 3 Char"/>
    <w:rsid w:val="007210E4"/>
    <w:rPr>
      <w:sz w:val="18"/>
      <w:szCs w:val="24"/>
      <w:lang w:val="en-US" w:eastAsia="en-US" w:bidi="ar-SA"/>
    </w:rPr>
  </w:style>
  <w:style w:type="paragraph" w:customStyle="1" w:styleId="003Cite">
    <w:name w:val="003Cite"/>
    <w:basedOn w:val="Normal"/>
    <w:rsid w:val="007210E4"/>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7210E4"/>
    <w:pPr>
      <w:jc w:val="both"/>
    </w:pPr>
    <w:rPr>
      <w:b/>
      <w:color w:val="000000"/>
      <w:u w:val="single"/>
    </w:rPr>
  </w:style>
  <w:style w:type="character" w:customStyle="1" w:styleId="NormalBoldChar">
    <w:name w:val="Normal + Bold Char"/>
    <w:aliases w:val="Double Underline Char"/>
    <w:basedOn w:val="DefaultParagraphFont"/>
    <w:link w:val="NormalBold"/>
    <w:rsid w:val="007210E4"/>
    <w:rPr>
      <w:b/>
      <w:color w:val="000000"/>
      <w:u w:val="single"/>
    </w:rPr>
  </w:style>
  <w:style w:type="paragraph" w:customStyle="1" w:styleId="StyleCards12ptThickunderline">
    <w:name w:val="Style Cards + 12 pt Thick underline"/>
    <w:basedOn w:val="Normal"/>
    <w:link w:val="StyleCards12ptThickunderlineChar2"/>
    <w:rsid w:val="007210E4"/>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210E4"/>
    <w:rPr>
      <w:rFonts w:ascii="Times New Roman" w:eastAsia="Times New Roman" w:hAnsi="Times New Roman" w:cs="Times New Roman"/>
      <w:sz w:val="24"/>
      <w:u w:val="thick"/>
      <w:lang w:val="x-none" w:eastAsia="x-none"/>
    </w:rPr>
  </w:style>
  <w:style w:type="character" w:customStyle="1" w:styleId="BlockHeadingsChar1">
    <w:name w:val="Block Headings Char1"/>
    <w:rsid w:val="007210E4"/>
    <w:rPr>
      <w:b/>
      <w:caps/>
    </w:rPr>
  </w:style>
  <w:style w:type="character" w:customStyle="1" w:styleId="Longcite">
    <w:name w:val="Longcite"/>
    <w:rsid w:val="007210E4"/>
    <w:rPr>
      <w:sz w:val="16"/>
    </w:rPr>
  </w:style>
  <w:style w:type="paragraph" w:customStyle="1" w:styleId="NormalUnderline0">
    <w:name w:val="Normal + Underline"/>
    <w:basedOn w:val="Normal"/>
    <w:link w:val="NormalUnderlineChar0"/>
    <w:rsid w:val="007210E4"/>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210E4"/>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210E4"/>
    <w:rPr>
      <w:rFonts w:ascii="Bookman Old Style" w:hAnsi="Bookman Old Style" w:cs="Bookman Old Style"/>
      <w:sz w:val="16"/>
      <w:szCs w:val="16"/>
    </w:rPr>
  </w:style>
  <w:style w:type="character" w:customStyle="1" w:styleId="FontStyle17">
    <w:name w:val="Font Style17"/>
    <w:uiPriority w:val="99"/>
    <w:rsid w:val="007210E4"/>
    <w:rPr>
      <w:rFonts w:ascii="Book Antiqua" w:hAnsi="Book Antiqua" w:cs="Book Antiqua"/>
      <w:i/>
      <w:iCs/>
      <w:spacing w:val="10"/>
      <w:sz w:val="22"/>
      <w:szCs w:val="22"/>
    </w:rPr>
  </w:style>
  <w:style w:type="character" w:customStyle="1" w:styleId="FontStyle329">
    <w:name w:val="Font Style329"/>
    <w:basedOn w:val="DefaultParagraphFont"/>
    <w:uiPriority w:val="99"/>
    <w:rsid w:val="007210E4"/>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210E4"/>
  </w:style>
  <w:style w:type="character" w:customStyle="1" w:styleId="DateTimeChar">
    <w:name w:val="DateTime Char"/>
    <w:basedOn w:val="DefaultParagraphFont"/>
    <w:link w:val="DateTime"/>
    <w:uiPriority w:val="4"/>
    <w:rsid w:val="007210E4"/>
  </w:style>
  <w:style w:type="paragraph" w:customStyle="1" w:styleId="Lecture">
    <w:name w:val="Lecture"/>
    <w:next w:val="BodyText"/>
    <w:link w:val="LectureChar"/>
    <w:autoRedefine/>
    <w:uiPriority w:val="4"/>
    <w:qFormat/>
    <w:rsid w:val="007210E4"/>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7210E4"/>
    <w:rPr>
      <w:rFonts w:ascii="Arial" w:eastAsiaTheme="minorHAnsi" w:hAnsi="Arial" w:cs="Arial"/>
      <w:spacing w:val="-10"/>
    </w:rPr>
  </w:style>
  <w:style w:type="character" w:customStyle="1" w:styleId="m3262662096238345512gmail-style13ptbold">
    <w:name w:val="m_3262662096238345512gmail-style13ptbold"/>
    <w:basedOn w:val="DefaultParagraphFont"/>
    <w:rsid w:val="007210E4"/>
  </w:style>
  <w:style w:type="character" w:customStyle="1" w:styleId="m-8559461887574130099gmail-styleunderline">
    <w:name w:val="m_-8559461887574130099gmail-styleunderline"/>
    <w:basedOn w:val="DefaultParagraphFont"/>
    <w:rsid w:val="007210E4"/>
  </w:style>
  <w:style w:type="paragraph" w:styleId="NoSpacing">
    <w:name w:val="No Spacing"/>
    <w:link w:val="NoSpacingChar"/>
    <w:uiPriority w:val="1"/>
    <w:qFormat/>
    <w:rsid w:val="007210E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image" Target="media/image2.png"/><Relationship Id="rId26"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9" Type="http://schemas.openxmlformats.org/officeDocument/2006/relationships/hyperlink" Target="https://ratical.org/radiation/NuclearExtinction/StarrNuclearWinterOct09.pdf" TargetMode="External"/><Relationship Id="rId21" Type="http://schemas.openxmlformats.org/officeDocument/2006/relationships/hyperlink" Target="https://www.baen.com/living_without_satellites" TargetMode="External"/><Relationship Id="rId34"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www.sciencealert.com/space-junk-accidents-could-trigger-armed-conflict-expert-warns" TargetMode="External"/><Relationship Id="rId29"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41"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24" Type="http://schemas.openxmlformats.org/officeDocument/2006/relationships/hyperlink" Target="https://www.theatlantic.com/science/archive/2017/12/why-we-should-be-worried-about-a-war-in-space/548507/" TargetMode="External"/><Relationship Id="rId32"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7" Type="http://schemas.openxmlformats.org/officeDocument/2006/relationships/hyperlink" Target="http://www.psr.org/" TargetMode="External"/><Relationship Id="rId40" Type="http://schemas.openxmlformats.org/officeDocument/2006/relationships/hyperlink" Target="http://climate.envsci.rutgers.edu/pdf/RobockToonSAD.pdf" TargetMode="External"/><Relationship Id="rId5" Type="http://schemas.openxmlformats.org/officeDocument/2006/relationships/numbering" Target="numbering.xml"/><Relationship Id="rId15" Type="http://schemas.openxmlformats.org/officeDocument/2006/relationships/hyperlink" Target="https://www.sciencedirect.com/science/article/pii/S246889671930045X?via%3Dihub" TargetMode="External"/><Relationship Id="rId23" Type="http://schemas.openxmlformats.org/officeDocument/2006/relationships/hyperlink" Target="https://www.moonstruckpodcast.com/" TargetMode="External"/><Relationship Id="rId28"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6" Type="http://schemas.openxmlformats.org/officeDocument/2006/relationships/hyperlink" Target="https://nsiteam.com/social/wp-content/uploads/2018/08/SMA-White-Paper_Chinese-Persepectives-on-Space_-Aug-2018.pdf" TargetMode="External"/><Relationship Id="rId10" Type="http://schemas.openxmlformats.org/officeDocument/2006/relationships/hyperlink" Target="https://www.sciencefocus.com/tag/the-moon/" TargetMode="External"/><Relationship Id="rId19" Type="http://schemas.openxmlformats.org/officeDocument/2006/relationships/hyperlink" Target="https://sci-hub.se/10.1016/j.actaastro.2016.03.034" TargetMode="External"/><Relationship Id="rId31"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 Id="rId22" Type="http://schemas.openxmlformats.org/officeDocument/2006/relationships/hyperlink" Target="http://thebulletin.org/space-weapons-and-risk-nuclear-exchanges8346" TargetMode="External"/><Relationship Id="rId27"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0"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5"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s://onezero.medium.com/get-ready-for-the-kessler-syndrome-to-wreck-outer-space-7f29cfe62c3e" TargetMode="External"/><Relationship Id="rId25"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3"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8"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12615</Words>
  <Characters>71907</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2022-01-15T18:40:00Z</dcterms:created>
  <dcterms:modified xsi:type="dcterms:W3CDTF">2022-01-15T18:51:00Z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