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FE996" w14:textId="04421C75" w:rsidR="002125FC" w:rsidRDefault="002125FC" w:rsidP="002125FC">
      <w:pPr>
        <w:pStyle w:val="Heading2"/>
      </w:pPr>
      <w:r>
        <w:t>1AC</w:t>
      </w:r>
    </w:p>
    <w:p w14:paraId="4052C241" w14:textId="2A97B585" w:rsidR="002125FC" w:rsidRDefault="002125FC" w:rsidP="002125FC">
      <w:pPr>
        <w:pStyle w:val="Heading3"/>
      </w:pPr>
      <w:r>
        <w:lastRenderedPageBreak/>
        <w:t>Disclosure</w:t>
      </w:r>
    </w:p>
    <w:p w14:paraId="562CCB4B" w14:textId="49212498" w:rsidR="002125FC" w:rsidRPr="009A0BAF" w:rsidRDefault="002125FC" w:rsidP="002125FC">
      <w:pPr>
        <w:pStyle w:val="Heading4"/>
        <w:rPr>
          <w:rFonts w:cs="Calibri"/>
        </w:rPr>
      </w:pPr>
      <w:r w:rsidRPr="009A0BAF">
        <w:rPr>
          <w:rFonts w:cs="Calibri"/>
        </w:rPr>
        <w:t xml:space="preserve">Interpretation: Debaters must disclose all constructive positions on open source with highlighting on the </w:t>
      </w:r>
      <w:r>
        <w:rPr>
          <w:rFonts w:cs="Calibri"/>
        </w:rPr>
        <w:t>202</w:t>
      </w:r>
      <w:r>
        <w:rPr>
          <w:rFonts w:cs="Calibri"/>
        </w:rPr>
        <w:t>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0F7FE05B" w14:textId="77777777" w:rsidR="002125FC" w:rsidRDefault="002125FC" w:rsidP="002125FC">
      <w:pPr>
        <w:pStyle w:val="Heading4"/>
        <w:rPr>
          <w:rFonts w:cs="Calibri"/>
        </w:rPr>
      </w:pPr>
      <w:r w:rsidRPr="009A0BAF">
        <w:rPr>
          <w:rFonts w:cs="Calibri"/>
        </w:rPr>
        <w:t xml:space="preserve">Violation – </w:t>
      </w:r>
      <w:r>
        <w:rPr>
          <w:rFonts w:cs="Calibri"/>
        </w:rPr>
        <w:t xml:space="preserve">screenshots in the doc prove they didn’t </w:t>
      </w:r>
      <w:proofErr w:type="spellStart"/>
      <w:r>
        <w:rPr>
          <w:rFonts w:cs="Calibri"/>
        </w:rPr>
        <w:t>osource</w:t>
      </w:r>
      <w:proofErr w:type="spellEnd"/>
      <w:r>
        <w:rPr>
          <w:rFonts w:cs="Calibri"/>
        </w:rPr>
        <w:t xml:space="preserve"> r4</w:t>
      </w:r>
    </w:p>
    <w:p w14:paraId="37CEA9F2" w14:textId="25B8338E" w:rsidR="002125FC" w:rsidRPr="008E1514" w:rsidRDefault="00B37077" w:rsidP="002125FC">
      <w:r w:rsidRPr="00B37077">
        <w:drawing>
          <wp:inline distT="0" distB="0" distL="0" distR="0" wp14:anchorId="269E9D6A" wp14:editId="09E0B430">
            <wp:extent cx="5486400" cy="2191385"/>
            <wp:effectExtent l="0" t="0" r="0" b="5715"/>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pic:nvPicPr>
                  <pic:blipFill>
                    <a:blip r:embed="rId11"/>
                    <a:stretch>
                      <a:fillRect/>
                    </a:stretch>
                  </pic:blipFill>
                  <pic:spPr>
                    <a:xfrm>
                      <a:off x="0" y="0"/>
                      <a:ext cx="5486400" cy="2191385"/>
                    </a:xfrm>
                    <a:prstGeom prst="rect">
                      <a:avLst/>
                    </a:prstGeom>
                  </pic:spPr>
                </pic:pic>
              </a:graphicData>
            </a:graphic>
          </wp:inline>
        </w:drawing>
      </w:r>
    </w:p>
    <w:p w14:paraId="0E5A8D2C" w14:textId="77777777" w:rsidR="002125FC" w:rsidRPr="009A0BAF" w:rsidRDefault="002125FC" w:rsidP="002125FC">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42E685CF" w14:textId="77777777" w:rsidR="002125FC" w:rsidRDefault="002125FC" w:rsidP="002125FC">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20A83237" w14:textId="77777777" w:rsidR="002125FC" w:rsidRPr="00D37464" w:rsidRDefault="002125FC" w:rsidP="002125FC">
      <w:pPr>
        <w:rPr>
          <w:szCs w:val="26"/>
        </w:rPr>
      </w:pPr>
      <w:r w:rsidRPr="00D37464">
        <w:rPr>
          <w:b/>
          <w:szCs w:val="26"/>
          <w:u w:val="single"/>
        </w:rPr>
        <w:t>Open source improves on usual disclosure practices</w:t>
      </w:r>
      <w:r w:rsidRPr="00D37464">
        <w:rPr>
          <w:szCs w:val="26"/>
        </w:rPr>
        <w:t xml:space="preserve"> in the obvious way – </w:t>
      </w:r>
      <w:r w:rsidRPr="00F95724">
        <w:rPr>
          <w:b/>
          <w:szCs w:val="26"/>
          <w:highlight w:val="green"/>
          <w:u w:val="single"/>
        </w:rPr>
        <w:t>you can read their ev</w:t>
      </w:r>
      <w:r w:rsidRPr="00D37464">
        <w:rPr>
          <w:b/>
          <w:szCs w:val="26"/>
          <w:u w:val="single"/>
        </w:rPr>
        <w:t xml:space="preserve">idence </w:t>
      </w:r>
      <w:r w:rsidRPr="00F95724">
        <w:rPr>
          <w:b/>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Cs w:val="26"/>
          <w:u w:val="single"/>
        </w:rPr>
        <w:t>It solves the analytics problem</w:t>
      </w:r>
      <w:r w:rsidRPr="00D37464">
        <w:rPr>
          <w:szCs w:val="26"/>
        </w:rPr>
        <w:t xml:space="preserve"> I discussed above, </w:t>
      </w:r>
      <w:r w:rsidRPr="00D37464">
        <w:rPr>
          <w:b/>
          <w:szCs w:val="26"/>
          <w:u w:val="single"/>
        </w:rPr>
        <w:t xml:space="preserve">so </w:t>
      </w:r>
      <w:r w:rsidRPr="00F95724">
        <w:rPr>
          <w:b/>
          <w:szCs w:val="26"/>
          <w:highlight w:val="green"/>
          <w:u w:val="single"/>
        </w:rPr>
        <w:t>round-altering uncarded arguments are available</w:t>
      </w:r>
      <w:r w:rsidRPr="00D37464">
        <w:rPr>
          <w:szCs w:val="26"/>
        </w:rPr>
        <w:t xml:space="preserve"> (though this doesn’t really apply to Harvard-Westlake), </w:t>
      </w:r>
      <w:r w:rsidRPr="00D37464">
        <w:rPr>
          <w:b/>
          <w:szCs w:val="26"/>
          <w:u w:val="single"/>
        </w:rPr>
        <w:t xml:space="preserve">and </w:t>
      </w:r>
      <w:r w:rsidRPr="00F95724">
        <w:rPr>
          <w:b/>
          <w:szCs w:val="26"/>
          <w:highlight w:val="green"/>
          <w:u w:val="single"/>
        </w:rPr>
        <w:t>it gives access to evidence from paywalled articles</w:t>
      </w:r>
      <w:r w:rsidRPr="00D37464">
        <w:rPr>
          <w:szCs w:val="26"/>
        </w:rPr>
        <w:t xml:space="preserve">. </w:t>
      </w:r>
      <w:r w:rsidRPr="00D37464">
        <w:rPr>
          <w:b/>
          <w:szCs w:val="26"/>
          <w:u w:val="single"/>
        </w:rPr>
        <w:t xml:space="preserve">Every season I coach debaters who lack access to major databases; </w:t>
      </w:r>
      <w:r w:rsidRPr="00F95724">
        <w:rPr>
          <w:b/>
          <w:szCs w:val="26"/>
          <w:highlight w:val="green"/>
          <w:u w:val="single"/>
        </w:rPr>
        <w:t>for schools without robust online library offerings or</w:t>
      </w:r>
      <w:r w:rsidRPr="00D37464">
        <w:rPr>
          <w:b/>
          <w:szCs w:val="26"/>
          <w:u w:val="single"/>
        </w:rPr>
        <w:t xml:space="preserve"> teams without </w:t>
      </w:r>
      <w:r w:rsidRPr="00F95724">
        <w:rPr>
          <w:b/>
          <w:szCs w:val="26"/>
          <w:highlight w:val="green"/>
          <w:u w:val="single"/>
        </w:rPr>
        <w:t>college coaches</w:t>
      </w:r>
      <w:r w:rsidRPr="00D37464">
        <w:rPr>
          <w:b/>
          <w:szCs w:val="26"/>
          <w:u w:val="single"/>
        </w:rPr>
        <w:t>, this matters a lot</w:t>
      </w:r>
      <w:r w:rsidRPr="00D37464">
        <w:rPr>
          <w:szCs w:val="26"/>
        </w:rPr>
        <w:t>.</w:t>
      </w:r>
    </w:p>
    <w:p w14:paraId="6F9B1D8D" w14:textId="77777777" w:rsidR="002125FC" w:rsidRPr="009A0BAF" w:rsidRDefault="002125FC" w:rsidP="002125FC">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2CC9A58E" w14:textId="77777777" w:rsidR="002125FC" w:rsidRDefault="002125FC" w:rsidP="002125FC">
      <w:pPr>
        <w:pStyle w:val="Heading4"/>
      </w:pPr>
      <w:r>
        <w:t xml:space="preserve">3] Tournament procedures mandate </w:t>
      </w:r>
      <w:proofErr w:type="spellStart"/>
      <w:r>
        <w:t>osource</w:t>
      </w:r>
      <w:proofErr w:type="spellEnd"/>
      <w:r>
        <w:t xml:space="preserve"> which o/w jurisdiction- the judge doesn’t have an obligation to do anything else but uphold tournament procedures- its written into their contract- violating rules o/w because it’s a pre-requisite to you debating in the first place- answers appeals to oh its only one round</w:t>
      </w:r>
    </w:p>
    <w:p w14:paraId="4EE111D3" w14:textId="77777777" w:rsidR="002125FC" w:rsidRDefault="002125FC" w:rsidP="002125FC">
      <w:r w:rsidRPr="00C71A3C">
        <w:rPr>
          <w:noProof/>
        </w:rPr>
        <w:drawing>
          <wp:inline distT="0" distB="0" distL="0" distR="0" wp14:anchorId="686C3E1B" wp14:editId="1B9779BD">
            <wp:extent cx="4025900" cy="1549400"/>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2"/>
                    <a:stretch>
                      <a:fillRect/>
                    </a:stretch>
                  </pic:blipFill>
                  <pic:spPr>
                    <a:xfrm>
                      <a:off x="0" y="0"/>
                      <a:ext cx="4025900" cy="1549400"/>
                    </a:xfrm>
                    <a:prstGeom prst="rect">
                      <a:avLst/>
                    </a:prstGeom>
                  </pic:spPr>
                </pic:pic>
              </a:graphicData>
            </a:graphic>
          </wp:inline>
        </w:drawing>
      </w:r>
    </w:p>
    <w:p w14:paraId="49EFACFA" w14:textId="7F994382" w:rsidR="002125FC" w:rsidRPr="00505583" w:rsidRDefault="002125FC" w:rsidP="002125FC">
      <w:pPr>
        <w:pStyle w:val="Heading4"/>
        <w:rPr>
          <w:rFonts w:cs="Calibri"/>
        </w:rPr>
      </w:pPr>
      <w:r w:rsidRPr="008D552A">
        <w:rPr>
          <w:rFonts w:cs="Calibri"/>
        </w:rPr>
        <w:t>No RVI on 1ac theory --they would have 7 minutes to answer a minute-long shell and the debate would end right there</w:t>
      </w:r>
    </w:p>
    <w:p w14:paraId="0ACBD355" w14:textId="388B3F37" w:rsidR="002125FC" w:rsidRDefault="002125FC" w:rsidP="002125FC">
      <w:pPr>
        <w:pStyle w:val="Heading4"/>
      </w:pPr>
      <w:r>
        <w:t>DTD—</w:t>
      </w:r>
      <w:r>
        <w:t xml:space="preserve">abuse already occurred and skewed my </w:t>
      </w:r>
      <w:proofErr w:type="spellStart"/>
      <w:r>
        <w:t>strat</w:t>
      </w:r>
      <w:proofErr w:type="spellEnd"/>
      <w:r>
        <w:t>, set better norms</w:t>
      </w:r>
    </w:p>
    <w:p w14:paraId="4877158E" w14:textId="2E503F18" w:rsidR="002125FC" w:rsidRDefault="002125FC" w:rsidP="002125FC">
      <w:pPr>
        <w:pStyle w:val="Heading4"/>
      </w:pPr>
      <w:r>
        <w:t xml:space="preserve">Competing </w:t>
      </w:r>
      <w:proofErr w:type="spellStart"/>
      <w:r>
        <w:t>interps</w:t>
      </w:r>
      <w:proofErr w:type="spellEnd"/>
      <w:r>
        <w:t xml:space="preserve"> on 1AC Theory- A] 7 minutes is more than enough time to robustly justify their counter </w:t>
      </w:r>
      <w:proofErr w:type="spellStart"/>
      <w:r>
        <w:t>interp</w:t>
      </w:r>
      <w:proofErr w:type="spellEnd"/>
      <w:r>
        <w:t xml:space="preserve"> </w:t>
      </w:r>
      <w:r>
        <w:t xml:space="preserve">B] </w:t>
      </w:r>
      <w:proofErr w:type="spellStart"/>
      <w:r>
        <w:t>rzn</w:t>
      </w:r>
      <w:proofErr w:type="spellEnd"/>
      <w:r>
        <w:t xml:space="preserve"> is arbitrary</w:t>
      </w:r>
    </w:p>
    <w:p w14:paraId="579134D0" w14:textId="11903791" w:rsidR="00C8214D" w:rsidRPr="00C8214D" w:rsidRDefault="00C8214D" w:rsidP="00C8214D">
      <w:pPr>
        <w:pStyle w:val="Heading4"/>
      </w:pPr>
      <w:r>
        <w:t>o/w 1NC theory- epistemic skew</w:t>
      </w:r>
    </w:p>
    <w:p w14:paraId="191B8410" w14:textId="77777777" w:rsidR="002125FC" w:rsidRPr="002125FC" w:rsidRDefault="002125FC" w:rsidP="002125FC"/>
    <w:p w14:paraId="6F911042" w14:textId="77777777" w:rsidR="002125FC" w:rsidRDefault="002125FC" w:rsidP="002125FC">
      <w:pPr>
        <w:pStyle w:val="Heading3"/>
      </w:pPr>
      <w:r>
        <w:lastRenderedPageBreak/>
        <w:t>Framing</w:t>
      </w:r>
    </w:p>
    <w:p w14:paraId="2B299C0E" w14:textId="77777777" w:rsidR="002125FC" w:rsidRPr="00673B39" w:rsidRDefault="002125FC" w:rsidP="002125FC">
      <w:pPr>
        <w:pStyle w:val="Heading4"/>
      </w:pPr>
      <w:r w:rsidRPr="00673B39">
        <w:t>The meta-ethic is procedural moral realism.</w:t>
      </w:r>
    </w:p>
    <w:p w14:paraId="76548419" w14:textId="77777777" w:rsidR="002125FC" w:rsidRPr="00673B39" w:rsidRDefault="002125FC" w:rsidP="002125FC">
      <w:pPr>
        <w:pStyle w:val="Heading4"/>
      </w:pPr>
      <w:r w:rsidRPr="00673B39">
        <w:t xml:space="preserve">This entails </w:t>
      </w:r>
      <w:proofErr w:type="gramStart"/>
      <w:r w:rsidRPr="00673B39">
        <w:t>that moral facts</w:t>
      </w:r>
      <w:proofErr w:type="gramEnd"/>
      <w:r w:rsidRPr="00673B39">
        <w:t xml:space="preserve"> stem from procedures while substantive realism holds that moral truths exist independently of that in the empirical world. Prefer procedural realism – </w:t>
      </w:r>
    </w:p>
    <w:p w14:paraId="235CAA12" w14:textId="77777777" w:rsidR="002125FC" w:rsidRPr="00673B39" w:rsidRDefault="002125FC" w:rsidP="002125FC">
      <w:pPr>
        <w:pStyle w:val="Heading4"/>
      </w:pPr>
      <w:r w:rsidRPr="00673B39">
        <w:t xml:space="preserve">[1] Collapses – the only way to verify whether something is a moral fact is by using procedures to warrant it. </w:t>
      </w:r>
    </w:p>
    <w:p w14:paraId="34F53919" w14:textId="77777777" w:rsidR="002125FC" w:rsidRPr="00673B39" w:rsidRDefault="002125FC" w:rsidP="002125FC">
      <w:pPr>
        <w:pStyle w:val="Heading4"/>
      </w:pPr>
      <w:r w:rsidRPr="00673B39">
        <w:t>[2] Uncertainty – our experiences are inaccessible to others which allows people to say they don’t experience the same, however a priori principles are universally applied to all agents.</w:t>
      </w:r>
    </w:p>
    <w:p w14:paraId="3E9C55A4" w14:textId="77777777" w:rsidR="002125FC" w:rsidRPr="00673B39" w:rsidRDefault="002125FC" w:rsidP="002125FC">
      <w:pPr>
        <w:pStyle w:val="Heading4"/>
      </w:pPr>
      <w:r w:rsidRPr="00673B39">
        <w:t>[3] Is/Ought Gap – we can only perceive what is, not what ought to be. It’s impossible to derive an ought statement from descriptive facts about the world, necessitating a priori premises.</w:t>
      </w:r>
    </w:p>
    <w:p w14:paraId="0E8E3B17" w14:textId="77777777" w:rsidR="002125FC" w:rsidRPr="00673B39" w:rsidRDefault="002125FC" w:rsidP="002125FC">
      <w:pPr>
        <w:pStyle w:val="Heading4"/>
      </w:pPr>
      <w:r>
        <w:t xml:space="preserve">[4] </w:t>
      </w:r>
      <w:r w:rsidRPr="00673B39">
        <w:t xml:space="preserve">Regress – I can keep asking “why should I follow this” which results in skep since obligations are predicated on ignorantly accepting rules.  Only reason solves since asking “why reason?” requires reason which is self-justified. </w:t>
      </w:r>
    </w:p>
    <w:p w14:paraId="017D91EA" w14:textId="77777777" w:rsidR="002125FC" w:rsidRPr="00673B39" w:rsidRDefault="002125FC" w:rsidP="002125FC">
      <w:pPr>
        <w:pStyle w:val="Heading4"/>
        <w:rPr>
          <w:rFonts w:asciiTheme="majorHAnsi" w:hAnsiTheme="majorHAnsi" w:cstheme="majorHAnsi"/>
        </w:rPr>
      </w:pPr>
      <w:r w:rsidRPr="00673B39">
        <w:rPr>
          <w:rFonts w:asciiTheme="majorHAnsi" w:hAnsiTheme="majorHAnsi" w:cstheme="majorHAnsi"/>
        </w:rPr>
        <w:t xml:space="preserve">That means we </w:t>
      </w:r>
      <w:proofErr w:type="gramStart"/>
      <w:r w:rsidRPr="00673B39">
        <w:rPr>
          <w:rFonts w:asciiTheme="majorHAnsi" w:hAnsiTheme="majorHAnsi" w:cstheme="majorHAnsi"/>
        </w:rPr>
        <w:t>must universally will</w:t>
      </w:r>
      <w:proofErr w:type="gramEnd"/>
      <w:r w:rsidRPr="00673B39">
        <w:rPr>
          <w:rFonts w:asciiTheme="majorHAnsi" w:hAnsiTheme="majorHAnsi" w:cstheme="majorHAnsi"/>
        </w:rPr>
        <w:t xml:space="preserve"> maxims— </w:t>
      </w:r>
      <w:r w:rsidRPr="00673B39">
        <w:rPr>
          <w:rFonts w:asciiTheme="majorHAnsi" w:hAnsiTheme="majorHAnsi" w:cstheme="majorHAnsi"/>
          <w:color w:val="000000" w:themeColor="text1"/>
        </w:rPr>
        <w:t>any non-universalizable norm justifies someone’s ability to impede on your ends.</w:t>
      </w:r>
      <w:r w:rsidRPr="00673B39">
        <w:rPr>
          <w:rFonts w:asciiTheme="majorHAnsi" w:hAnsiTheme="majorHAnsi" w:cstheme="majorHAnsi"/>
        </w:rPr>
        <w:t xml:space="preserve">  </w:t>
      </w:r>
    </w:p>
    <w:p w14:paraId="49536618" w14:textId="77777777" w:rsidR="002125FC" w:rsidRDefault="002125FC" w:rsidP="002125FC">
      <w:pPr>
        <w:pStyle w:val="Heading4"/>
        <w:rPr>
          <w:rFonts w:asciiTheme="majorHAnsi" w:hAnsiTheme="majorHAnsi" w:cstheme="majorHAnsi"/>
          <w:color w:val="000000" w:themeColor="text1"/>
        </w:rPr>
      </w:pPr>
      <w:r w:rsidRPr="00673B39">
        <w:rPr>
          <w:rFonts w:asciiTheme="majorHAnsi" w:hAnsiTheme="majorHAnsi" w:cstheme="majorHAnsi"/>
        </w:rPr>
        <w:t>Thus, the standard is consistency with the categorical imperative.</w:t>
      </w:r>
      <w:r w:rsidRPr="00673B39">
        <w:rPr>
          <w:rFonts w:asciiTheme="majorHAnsi" w:hAnsiTheme="majorHAnsi" w:cstheme="majorHAnsi"/>
          <w:color w:val="000000" w:themeColor="text1"/>
        </w:rPr>
        <w:t xml:space="preserve"> </w:t>
      </w:r>
    </w:p>
    <w:p w14:paraId="1F808761" w14:textId="77777777" w:rsidR="002125FC" w:rsidRDefault="002125FC" w:rsidP="002125FC">
      <w:pPr>
        <w:pStyle w:val="Heading4"/>
      </w:pPr>
      <w:r>
        <w:t>Prefer:</w:t>
      </w:r>
    </w:p>
    <w:p w14:paraId="20D65F52" w14:textId="77777777" w:rsidR="002125FC" w:rsidRPr="00CE11B7" w:rsidRDefault="002125FC" w:rsidP="002125FC">
      <w:pPr>
        <w:pStyle w:val="Heading4"/>
      </w:pPr>
      <w:r>
        <w:t>1]</w:t>
      </w:r>
      <w:r w:rsidRPr="00431DBB">
        <w:t xml:space="preserve"> </w:t>
      </w:r>
      <w:r w:rsidRPr="00CE11B7">
        <w:t>Only universalizable reason can effectively explain the perspectives of agents – that’s the best method for combatting oppression</w:t>
      </w:r>
      <w:r>
        <w:t>.</w:t>
      </w:r>
    </w:p>
    <w:p w14:paraId="5B13806A" w14:textId="77777777" w:rsidR="002125FC" w:rsidRPr="00426666" w:rsidRDefault="002125FC" w:rsidP="002125FC">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632421F" w14:textId="77777777" w:rsidR="002125FC" w:rsidRDefault="002125FC" w:rsidP="002125FC">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lastRenderedPageBreak/>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11F4A0C" w14:textId="77777777" w:rsidR="002125FC" w:rsidRPr="00305C79" w:rsidRDefault="002125FC" w:rsidP="002125FC">
      <w:pPr>
        <w:pStyle w:val="Heading4"/>
        <w:rPr>
          <w:rFonts w:cs="Calibri"/>
        </w:rPr>
      </w:pPr>
      <w:r>
        <w:rPr>
          <w:rFonts w:cs="Calibri"/>
        </w:rPr>
        <w:t xml:space="preserve">2] </w:t>
      </w:r>
      <w:r w:rsidRPr="00305C79">
        <w:rPr>
          <w:rFonts w:cs="Calibri"/>
        </w:rPr>
        <w:t>Practical identities – we find our lives worth living under practical identities such as student but that presupposes agency.</w:t>
      </w:r>
    </w:p>
    <w:p w14:paraId="48687D55" w14:textId="77777777" w:rsidR="002125FC" w:rsidRPr="00305C79" w:rsidRDefault="002125FC" w:rsidP="002125FC">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6B9D10F3" w14:textId="77777777" w:rsidR="002125FC" w:rsidRPr="00431DBB" w:rsidRDefault="002125FC" w:rsidP="002125FC">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w:t>
      </w:r>
      <w:r w:rsidRPr="00305C79">
        <w:rPr>
          <w:sz w:val="16"/>
        </w:rPr>
        <w:lastRenderedPageBreak/>
        <w:t xml:space="preserve">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p>
    <w:p w14:paraId="03A029C6" w14:textId="77777777" w:rsidR="002125FC" w:rsidRPr="00F62B66" w:rsidRDefault="002125FC" w:rsidP="002125FC">
      <w:pPr>
        <w:pStyle w:val="Heading4"/>
        <w:rPr>
          <w:rFonts w:cs="Calibri"/>
        </w:rPr>
      </w:pPr>
      <w:r>
        <w:rPr>
          <w:rFonts w:cs="Calibri"/>
        </w:rPr>
        <w:t xml:space="preserve">Impact calc </w:t>
      </w:r>
      <w:proofErr w:type="gramStart"/>
      <w:r>
        <w:rPr>
          <w:rFonts w:cs="Calibri"/>
        </w:rPr>
        <w:t>–  the</w:t>
      </w:r>
      <w:proofErr w:type="gramEnd"/>
      <w:r>
        <w:rPr>
          <w:rFonts w:cs="Calibri"/>
        </w:rPr>
        <w:t xml:space="preserve"> only relevant offense under my framework is that of libertarian ownership. T</w:t>
      </w:r>
      <w:r w:rsidRPr="00F62B66">
        <w:rPr>
          <w:rFonts w:cs="Calibri"/>
        </w:rPr>
        <w:t>he universality of freedom justifies a libertarian state which outweighs on actor specificity.</w:t>
      </w:r>
    </w:p>
    <w:p w14:paraId="326F4F32" w14:textId="77777777" w:rsidR="002125FC" w:rsidRPr="00F62B66" w:rsidRDefault="002125FC" w:rsidP="002125FC">
      <w:pPr>
        <w:spacing w:line="256" w:lineRule="auto"/>
        <w:rPr>
          <w:rFonts w:eastAsia="Calibri"/>
          <w:color w:val="000000" w:themeColor="text1"/>
          <w:sz w:val="16"/>
          <w:szCs w:val="16"/>
        </w:rPr>
      </w:pPr>
      <w:proofErr w:type="spellStart"/>
      <w:r w:rsidRPr="00F62B66">
        <w:rPr>
          <w:rFonts w:eastAsia="Calibri"/>
          <w:b/>
          <w:iCs/>
          <w:color w:val="000000" w:themeColor="text1"/>
          <w:sz w:val="26"/>
        </w:rPr>
        <w:t>Otteson</w:t>
      </w:r>
      <w:proofErr w:type="spellEnd"/>
      <w:r w:rsidRPr="00F62B66">
        <w:rPr>
          <w:rFonts w:eastAsia="Calibri"/>
          <w:b/>
          <w:iCs/>
          <w:color w:val="000000" w:themeColor="text1"/>
          <w:sz w:val="26"/>
        </w:rPr>
        <w:t xml:space="preserve"> 9 </w:t>
      </w:r>
      <w:r w:rsidRPr="00F62B66">
        <w:rPr>
          <w:sz w:val="16"/>
          <w:szCs w:val="16"/>
        </w:rPr>
        <w:t>**brackets in original**</w:t>
      </w:r>
      <w:r w:rsidRPr="00F62B66">
        <w:rPr>
          <w:rFonts w:eastAsia="Calibri"/>
          <w:iCs/>
          <w:color w:val="000000" w:themeColor="text1"/>
          <w:sz w:val="16"/>
          <w:szCs w:val="16"/>
        </w:rPr>
        <w:t xml:space="preserve"> </w:t>
      </w:r>
      <w:r w:rsidRPr="00F62B66">
        <w:rPr>
          <w:rFonts w:eastAsia="Calibri"/>
          <w:color w:val="000000" w:themeColor="text1"/>
          <w:sz w:val="16"/>
          <w:szCs w:val="16"/>
        </w:rPr>
        <w:t xml:space="preserve">James R. </w:t>
      </w:r>
      <w:proofErr w:type="spellStart"/>
      <w:r w:rsidRPr="00F62B66">
        <w:rPr>
          <w:rFonts w:eastAsia="Calibri"/>
          <w:color w:val="000000" w:themeColor="text1"/>
          <w:sz w:val="16"/>
          <w:szCs w:val="16"/>
        </w:rPr>
        <w:t>Otteson</w:t>
      </w:r>
      <w:proofErr w:type="spellEnd"/>
      <w:r w:rsidRPr="00F62B66">
        <w:rPr>
          <w:rFonts w:eastAsia="Calibri"/>
          <w:color w:val="000000" w:themeColor="text1"/>
          <w:sz w:val="16"/>
          <w:szCs w:val="16"/>
        </w:rPr>
        <w:t xml:space="preserve"> (professor of philosophy and economics at Yeshiva University) “Kantian Individualism and Political Libertarianism” The Independent Review, v. 13, n. 3, Winter 2009 </w:t>
      </w:r>
    </w:p>
    <w:p w14:paraId="733E08D4" w14:textId="77777777" w:rsidR="002125FC" w:rsidRDefault="002125FC" w:rsidP="002125FC">
      <w:pPr>
        <w:rPr>
          <w:sz w:val="16"/>
        </w:rPr>
      </w:pPr>
      <w:r w:rsidRPr="00F62B66">
        <w:rPr>
          <w:sz w:val="16"/>
        </w:rPr>
        <w:t>In a crucial passage in Metaphysics of Morals, Kant writes that the “Universal Principle of Right” is “‘[e]very</w:t>
      </w:r>
      <w:r w:rsidRPr="00F62B66">
        <w:rPr>
          <w:rStyle w:val="StyleUnderline"/>
        </w:rPr>
        <w:t xml:space="preserve"> </w:t>
      </w:r>
      <w:r w:rsidRPr="00AE727C">
        <w:rPr>
          <w:rStyle w:val="Emphasis"/>
          <w:highlight w:val="green"/>
        </w:rPr>
        <w:t>action which</w:t>
      </w:r>
      <w:r w:rsidRPr="00F62B66">
        <w:rPr>
          <w:rStyle w:val="StyleUnderline"/>
        </w:rPr>
        <w:t xml:space="preserve"> </w:t>
      </w:r>
      <w:r w:rsidRPr="00F62B66">
        <w:rPr>
          <w:sz w:val="16"/>
        </w:rPr>
        <w:t>by itself or by its maxim</w:t>
      </w:r>
      <w:r w:rsidRPr="00F62B66">
        <w:rPr>
          <w:rStyle w:val="StyleUnderline"/>
        </w:rPr>
        <w:t xml:space="preserve"> </w:t>
      </w:r>
      <w:r w:rsidRPr="00AE727C">
        <w:rPr>
          <w:rStyle w:val="Emphasis"/>
          <w:highlight w:val="green"/>
        </w:rPr>
        <w:t xml:space="preserve">enables the freedom of </w:t>
      </w:r>
      <w:proofErr w:type="gramStart"/>
      <w:r w:rsidRPr="00AE727C">
        <w:rPr>
          <w:rStyle w:val="Emphasis"/>
          <w:highlight w:val="green"/>
        </w:rPr>
        <w:t>each individual’s</w:t>
      </w:r>
      <w:proofErr w:type="gramEnd"/>
      <w:r w:rsidRPr="00AE727C">
        <w:rPr>
          <w:rStyle w:val="Emphasis"/>
          <w:highlight w:val="green"/>
        </w:rPr>
        <w:t xml:space="preserve"> will to co-exist with the freedom of everyone</w:t>
      </w:r>
      <w:r w:rsidRPr="00F62B66">
        <w:rPr>
          <w:rStyle w:val="StyleUnderline"/>
        </w:rPr>
        <w:t xml:space="preserve"> </w:t>
      </w:r>
      <w:r w:rsidRPr="00F62B66">
        <w:rPr>
          <w:sz w:val="16"/>
        </w:rPr>
        <w:t>else in accordance with a universal law is right.’” He concludes, “Thus the universal law of right is as follows: let your</w:t>
      </w:r>
      <w:r w:rsidRPr="00F62B66">
        <w:rPr>
          <w:rStyle w:val="StyleUnderline"/>
        </w:rPr>
        <w:t xml:space="preserve"> external </w:t>
      </w:r>
      <w:r w:rsidRPr="00AE727C">
        <w:rPr>
          <w:rStyle w:val="Emphasis"/>
          <w:highlight w:val="green"/>
        </w:rPr>
        <w:t>act</w:t>
      </w:r>
      <w:r w:rsidRPr="00F62B66">
        <w:rPr>
          <w:rStyle w:val="StyleUnderline"/>
        </w:rPr>
        <w:t xml:space="preserve">ions be </w:t>
      </w:r>
      <w:r w:rsidRPr="00AE727C">
        <w:rPr>
          <w:rStyle w:val="Emphasis"/>
          <w:highlight w:val="green"/>
        </w:rPr>
        <w:t>such that the free application of your will can co-exist with the freedom of everyone</w:t>
      </w:r>
      <w:r w:rsidRPr="00F62B66">
        <w:rPr>
          <w:rStyle w:val="StyleUnderline"/>
        </w:rPr>
        <w:t xml:space="preserve"> in </w:t>
      </w:r>
      <w:r w:rsidRPr="00F62B66">
        <w:rPr>
          <w:sz w:val="16"/>
        </w:rPr>
        <w:t xml:space="preserve">accordance with a universal law” (1991, 133, emphasis in original).5 This stipulation becomes for Kant the grounding 5. Other statements of this law of equal freedom appear in the Critique of Pure Reason (Kant [1781] 1965, 312; see also 1991, 191, “Universal History,” 45 and 50, and “Theory and Practice,” 73 and 80). 394 </w:t>
      </w:r>
      <w:r w:rsidRPr="00F62B66">
        <w:rPr>
          <w:rFonts w:ascii="Segoe UI Symbol" w:eastAsia="MS Mincho" w:hAnsi="Segoe UI Symbol" w:cs="Segoe UI Symbol"/>
          <w:sz w:val="16"/>
        </w:rPr>
        <w:t>✦</w:t>
      </w:r>
      <w:r w:rsidRPr="00F62B66">
        <w:rPr>
          <w:sz w:val="16"/>
        </w:rPr>
        <w:t xml:space="preserve"> JAMES R. OTTESON THE INDEPENDENT REVIEW justification for the existence of a state, its raison d’être, and the reason</w:t>
      </w:r>
      <w:r w:rsidRPr="00F62B66">
        <w:rPr>
          <w:rStyle w:val="StyleUnderline"/>
        </w:rPr>
        <w:t xml:space="preserve"> </w:t>
      </w:r>
      <w:r w:rsidRPr="00AE727C">
        <w:rPr>
          <w:rStyle w:val="Emphasis"/>
          <w:highlight w:val="green"/>
        </w:rPr>
        <w:t>we leave the state of nature is to secure this</w:t>
      </w:r>
      <w:r w:rsidRPr="00F62B66">
        <w:rPr>
          <w:rStyle w:val="StyleUnderline"/>
        </w:rPr>
        <w:t xml:space="preserve"> sphere of maximum </w:t>
      </w:r>
      <w:r w:rsidRPr="00AE727C">
        <w:rPr>
          <w:rStyle w:val="Emphasis"/>
          <w:highlight w:val="green"/>
        </w:rPr>
        <w:t>freedom</w:t>
      </w:r>
      <w:r w:rsidRPr="00F62B66">
        <w:rPr>
          <w:rStyle w:val="StyleUnderline"/>
        </w:rPr>
        <w:t xml:space="preserve"> </w:t>
      </w:r>
      <w:r w:rsidRPr="00F62B66">
        <w:rPr>
          <w:sz w:val="16"/>
        </w:rPr>
        <w:t>compatible with the same freedom of all others. Because this freedom must be complete, in the sense of being as full as</w:t>
      </w:r>
      <w:r w:rsidRPr="00F62B66">
        <w:rPr>
          <w:rStyle w:val="StyleUnderline"/>
        </w:rPr>
        <w:t xml:space="preserve"> possible </w:t>
      </w:r>
      <w:r w:rsidRPr="00AE727C">
        <w:rPr>
          <w:rStyle w:val="Emphasis"/>
          <w:highlight w:val="green"/>
        </w:rPr>
        <w:t>given the existence of other persons who demand</w:t>
      </w:r>
      <w:r w:rsidRPr="00F62B66">
        <w:rPr>
          <w:rStyle w:val="StyleUnderline"/>
        </w:rPr>
        <w:t xml:space="preserve"> similar </w:t>
      </w:r>
      <w:r w:rsidRPr="00AE727C">
        <w:rPr>
          <w:rStyle w:val="Emphasis"/>
          <w:highlight w:val="green"/>
        </w:rPr>
        <w:t>freedom</w:t>
      </w:r>
      <w:r w:rsidRPr="00F62B66">
        <w:rPr>
          <w:sz w:val="16"/>
        </w:rPr>
        <w:t xml:space="preserve">, it entails that the state may—indeed, must—secure this condition of freedom, but undertake to do nothing else because any other state activities would compromise the very autonomy the state seeks to defend. </w:t>
      </w:r>
      <w:r w:rsidRPr="00F62B66">
        <w:rPr>
          <w:rStyle w:val="StyleUnderline"/>
        </w:rPr>
        <w:t xml:space="preserve">Kant’s position </w:t>
      </w:r>
      <w:r w:rsidRPr="00AE727C">
        <w:rPr>
          <w:rStyle w:val="Emphasis"/>
          <w:highlight w:val="green"/>
        </w:rPr>
        <w:t>thus</w:t>
      </w:r>
      <w:r w:rsidRPr="00F62B66">
        <w:rPr>
          <w:rStyle w:val="StyleUnderline"/>
        </w:rPr>
        <w:t xml:space="preserve"> </w:t>
      </w:r>
      <w:r w:rsidRPr="00F62B66">
        <w:rPr>
          <w:sz w:val="16"/>
        </w:rPr>
        <w:t>outlines and implies a political philosophy that is broadly libertarian; that is, it endorses</w:t>
      </w:r>
      <w:r w:rsidRPr="00F62B66">
        <w:rPr>
          <w:rStyle w:val="StyleUnderline"/>
        </w:rPr>
        <w:t xml:space="preserve"> </w:t>
      </w:r>
      <w:r w:rsidRPr="00AE727C">
        <w:rPr>
          <w:rStyle w:val="Emphasis"/>
          <w:highlight w:val="green"/>
        </w:rPr>
        <w:t>a state</w:t>
      </w:r>
      <w:r w:rsidRPr="00F62B66">
        <w:rPr>
          <w:rStyle w:val="StyleUnderline"/>
        </w:rPr>
        <w:t xml:space="preserve"> constructed with the sole aim of </w:t>
      </w:r>
      <w:r w:rsidRPr="00AE727C">
        <w:rPr>
          <w:rStyle w:val="Emphasis"/>
          <w:highlight w:val="green"/>
        </w:rPr>
        <w:t>protect</w:t>
      </w:r>
      <w:r w:rsidRPr="00F62B66">
        <w:rPr>
          <w:rStyle w:val="StyleUnderline"/>
        </w:rPr>
        <w:t xml:space="preserve">ing its </w:t>
      </w:r>
      <w:r w:rsidRPr="00AE727C">
        <w:rPr>
          <w:rStyle w:val="Emphasis"/>
          <w:highlight w:val="green"/>
        </w:rPr>
        <w:t>citizens against invasions of their liberty</w:t>
      </w:r>
      <w:r w:rsidRPr="00F62B66">
        <w:rPr>
          <w:sz w:val="16"/>
        </w:rPr>
        <w:t>.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w:t>
      </w:r>
      <w:r w:rsidRPr="00F62B66">
        <w:rPr>
          <w:rStyle w:val="StyleUnderline"/>
        </w:rPr>
        <w:t xml:space="preserve"> </w:t>
      </w:r>
      <w:r w:rsidRPr="00AE727C">
        <w:rPr>
          <w:rStyle w:val="Emphasis"/>
          <w:highlight w:val="green"/>
        </w:rPr>
        <w:t>rights</w:t>
      </w:r>
      <w:r w:rsidRPr="00F62B66">
        <w:rPr>
          <w:rStyle w:val="StyleUnderline"/>
        </w:rPr>
        <w:t xml:space="preserve"> </w:t>
      </w:r>
      <w:r w:rsidRPr="00F62B66">
        <w:rPr>
          <w:sz w:val="16"/>
        </w:rPr>
        <w:t>of man</w:t>
      </w:r>
      <w:r w:rsidRPr="00F62B66">
        <w:rPr>
          <w:rStyle w:val="StyleUnderline"/>
        </w:rPr>
        <w:t xml:space="preserve"> </w:t>
      </w:r>
      <w:r w:rsidRPr="00AE727C">
        <w:rPr>
          <w:rStyle w:val="Emphasis"/>
          <w:highlight w:val="green"/>
        </w:rPr>
        <w:t>must be held sacred</w:t>
      </w:r>
      <w:r w:rsidRPr="00F62B66">
        <w:rPr>
          <w:sz w:val="16"/>
        </w:rPr>
        <w:t>,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w:t>
      </w:r>
      <w:r w:rsidRPr="00F62B66">
        <w:rPr>
          <w:rStyle w:val="StyleUnderline"/>
        </w:rPr>
        <w:t xml:space="preserve"> that </w:t>
      </w:r>
      <w:r w:rsidRPr="00AE727C">
        <w:rPr>
          <w:rStyle w:val="Emphasis"/>
          <w:highlight w:val="green"/>
        </w:rPr>
        <w:t>a</w:t>
      </w:r>
      <w:r w:rsidRPr="00F62B66">
        <w:rPr>
          <w:rStyle w:val="StyleUnderline"/>
        </w:rPr>
        <w:t xml:space="preserve"> Kantian </w:t>
      </w:r>
      <w:r w:rsidRPr="00AE727C">
        <w:rPr>
          <w:rStyle w:val="Emphasis"/>
          <w:highlight w:val="green"/>
        </w:rPr>
        <w:t>state protects against invasions of freedom and does nothing else</w:t>
      </w:r>
      <w:r w:rsidRPr="00F62B66">
        <w:rPr>
          <w:sz w:val="16"/>
        </w:rPr>
        <w:t>; in the absence of invasions or threats of invasions, it is inactive</w:t>
      </w:r>
    </w:p>
    <w:p w14:paraId="2DE59AC9" w14:textId="77777777" w:rsidR="002125FC" w:rsidRDefault="002125FC" w:rsidP="002125FC">
      <w:pPr>
        <w:pStyle w:val="Heading3"/>
      </w:pPr>
      <w:r>
        <w:lastRenderedPageBreak/>
        <w:t>Offense</w:t>
      </w:r>
    </w:p>
    <w:p w14:paraId="5C6FEEE7" w14:textId="77777777" w:rsidR="002125FC" w:rsidRDefault="002125FC" w:rsidP="002125FC">
      <w:pPr>
        <w:pStyle w:val="Heading4"/>
      </w:pPr>
      <w:r>
        <w:t>[1] Privatization is bad</w:t>
      </w:r>
    </w:p>
    <w:p w14:paraId="4D2D049C" w14:textId="77777777" w:rsidR="002125FC" w:rsidRPr="002B55F1" w:rsidRDefault="002125FC" w:rsidP="002125FC">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5316B5B4" w14:textId="77777777" w:rsidR="002125FC" w:rsidRPr="002B55F1" w:rsidRDefault="002125FC" w:rsidP="002125FC">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13" w:history="1">
        <w:r w:rsidRPr="002B55F1">
          <w:rPr>
            <w:rStyle w:val="Hyperlink"/>
          </w:rPr>
          <w:t>https://www.sciencefocus.com/space/the-unintended-consequences-of-privatising-space/</w:t>
        </w:r>
      </w:hyperlink>
      <w:r w:rsidRPr="002B55F1">
        <w:t xml:space="preserve"> </w:t>
      </w:r>
      <w:r>
        <w:t>SJMS</w:t>
      </w:r>
    </w:p>
    <w:p w14:paraId="29459CD9" w14:textId="77777777" w:rsidR="002125FC" w:rsidRPr="00386368" w:rsidRDefault="002125FC" w:rsidP="002125FC">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4" w:history="1">
        <w:r w:rsidRPr="002B55F1">
          <w:rPr>
            <w:rStyle w:val="Emphasis"/>
          </w:rPr>
          <w:t>the Moon</w:t>
        </w:r>
      </w:hyperlink>
      <w:r w:rsidRPr="00386368">
        <w:rPr>
          <w:sz w:val="16"/>
        </w:rPr>
        <w:t xml:space="preserve"> or </w:t>
      </w:r>
      <w:hyperlink r:id="rId15"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6"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7"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6E9EFE3B" w14:textId="77777777" w:rsidR="002125FC" w:rsidRDefault="002125FC" w:rsidP="002125FC">
      <w:pPr>
        <w:rPr>
          <w:rFonts w:ascii="Times New Roman" w:hAnsi="Times New Roman" w:cs="Times New Roman"/>
          <w:sz w:val="24"/>
          <w:szCs w:val="24"/>
        </w:rPr>
      </w:pPr>
    </w:p>
    <w:p w14:paraId="648C0F9F" w14:textId="77777777" w:rsidR="002125FC" w:rsidRPr="002B55F1" w:rsidRDefault="002125FC" w:rsidP="002125FC">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6C404011" w14:textId="77777777" w:rsidR="002125FC" w:rsidRPr="00CC51B8" w:rsidRDefault="002125FC" w:rsidP="002125FC">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w:t>
      </w:r>
      <w:r w:rsidRPr="00CC51B8">
        <w:lastRenderedPageBreak/>
        <w:t xml:space="preserve">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8"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77E6CF4C" w14:textId="77777777" w:rsidR="002125FC" w:rsidRPr="00E402E3" w:rsidRDefault="002125FC" w:rsidP="002125FC">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w:t>
      </w:r>
      <w:r w:rsidRPr="002B55F1">
        <w:rPr>
          <w:rStyle w:val="Emphasis"/>
          <w:highlight w:val="green"/>
        </w:rPr>
        <w:lastRenderedPageBreak/>
        <w:t>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CAB9204" w14:textId="77777777" w:rsidR="002125FC" w:rsidRPr="008D6FE6" w:rsidRDefault="002125FC" w:rsidP="002125FC"/>
    <w:p w14:paraId="0D0D8397" w14:textId="77777777" w:rsidR="002125FC" w:rsidRDefault="002125FC" w:rsidP="002125FC">
      <w:pPr>
        <w:pStyle w:val="Heading4"/>
      </w:pPr>
      <w:r>
        <w:t xml:space="preserve">[2] Extending neoliberal polices in space violate universal law through continued injustice. </w:t>
      </w:r>
    </w:p>
    <w:p w14:paraId="5A7DED21" w14:textId="77777777" w:rsidR="002125FC" w:rsidRDefault="002125FC" w:rsidP="002125FC">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2BFEEA73" w14:textId="77777777" w:rsidR="002125FC" w:rsidRDefault="002125FC" w:rsidP="002125FC">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xml:space="preserve">] (1978). In this publication, Kant hinted that the highest concept of the Alien species may be that of a </w:t>
      </w:r>
      <w:r w:rsidRPr="00B842DD">
        <w:rPr>
          <w:sz w:val="16"/>
        </w:rPr>
        <w:lastRenderedPageBreak/>
        <w:t>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6D7500FC" w14:textId="77777777" w:rsidR="002125FC" w:rsidRDefault="002125FC" w:rsidP="002125FC"/>
    <w:p w14:paraId="3CB3C121" w14:textId="77777777" w:rsidR="002125FC" w:rsidRDefault="002125FC" w:rsidP="002125FC">
      <w:pPr>
        <w:pStyle w:val="Heading4"/>
      </w:pPr>
      <w:r>
        <w:t xml:space="preserve">[3] The categorical imperative rejects states and companies desires to profit </w:t>
      </w:r>
      <w:proofErr w:type="gramStart"/>
      <w:r>
        <w:t>off of</w:t>
      </w:r>
      <w:proofErr w:type="gramEnd"/>
      <w:r>
        <w:t xml:space="preserve"> space for themselves. </w:t>
      </w:r>
    </w:p>
    <w:p w14:paraId="5704D2F2" w14:textId="77777777" w:rsidR="002125FC" w:rsidRDefault="002125FC" w:rsidP="002125FC">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6F1D8473" w14:textId="77777777" w:rsidR="002125FC" w:rsidRDefault="002125FC" w:rsidP="002125FC">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5A6F1741" w14:textId="77777777" w:rsidR="002125FC" w:rsidRDefault="002125FC" w:rsidP="002125FC">
      <w:pPr>
        <w:pStyle w:val="Heading3"/>
        <w:rPr>
          <w:rStyle w:val="Emphasis"/>
          <w:b/>
          <w:iCs w:val="0"/>
          <w:sz w:val="32"/>
        </w:rPr>
      </w:pPr>
      <w:r w:rsidRPr="00431DBB">
        <w:rPr>
          <w:rStyle w:val="Emphasis"/>
          <w:b/>
          <w:iCs w:val="0"/>
          <w:sz w:val="32"/>
        </w:rPr>
        <w:lastRenderedPageBreak/>
        <w:t>Plan</w:t>
      </w:r>
    </w:p>
    <w:p w14:paraId="72DBEC9B" w14:textId="77777777" w:rsidR="002125FC" w:rsidRDefault="002125FC" w:rsidP="002125FC">
      <w:pPr>
        <w:rPr>
          <w:rStyle w:val="Heading4Char"/>
          <w:rFonts w:cs="Calibri"/>
          <w:lang w:eastAsia="zh-CN"/>
        </w:rPr>
      </w:pPr>
      <w:r w:rsidRPr="00305C79">
        <w:rPr>
          <w:rStyle w:val="Heading4Char"/>
          <w:rFonts w:cs="Calibri"/>
        </w:rPr>
        <w:t xml:space="preserve">Thus, the plan – </w:t>
      </w:r>
      <w:r w:rsidRPr="000E46BB">
        <w:rPr>
          <w:rStyle w:val="Heading4Char"/>
          <w:rFonts w:cs="Calibri"/>
          <w:lang w:eastAsia="zh-CN"/>
        </w:rPr>
        <w:t>Resolved: The appropriation of outer space by private entities is unjust.</w:t>
      </w:r>
      <w:r>
        <w:rPr>
          <w:rStyle w:val="Heading4Char"/>
          <w:rFonts w:cs="Calibri"/>
          <w:lang w:eastAsia="zh-CN"/>
        </w:rPr>
        <w:t xml:space="preserve"> Definitions and enforcement in the doc and I’ll clarify in cross.</w:t>
      </w:r>
    </w:p>
    <w:p w14:paraId="7A10E7E6" w14:textId="77777777" w:rsidR="002125FC" w:rsidRDefault="002125FC" w:rsidP="002125FC">
      <w:r w:rsidRPr="00837244">
        <w:t>To</w:t>
      </w:r>
      <w:r>
        <w:t xml:space="preserve"> clarify we’ll defend implementation and a revision to the Outer Space Treaty that explicitly bans appropriation of outer space by private entities</w:t>
      </w:r>
    </w:p>
    <w:p w14:paraId="759D4A7A" w14:textId="77777777" w:rsidR="002125FC" w:rsidRDefault="002125FC" w:rsidP="002125FC">
      <w:pPr>
        <w:pStyle w:val="Heading3"/>
      </w:pPr>
      <w:r>
        <w:lastRenderedPageBreak/>
        <w:t>UV</w:t>
      </w:r>
    </w:p>
    <w:p w14:paraId="2E3F2820" w14:textId="77777777" w:rsidR="002125FC" w:rsidRDefault="002125FC" w:rsidP="002125FC">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47F32C91" w14:textId="77777777" w:rsidR="002125FC" w:rsidRPr="00A8218A" w:rsidRDefault="002125FC" w:rsidP="002125FC">
      <w:pPr>
        <w:pStyle w:val="Heading4"/>
      </w:pPr>
      <w:r>
        <w:t xml:space="preserve">The advantage is </w:t>
      </w:r>
      <w:r w:rsidRPr="00A8218A">
        <w:rPr>
          <w:u w:val="single"/>
        </w:rPr>
        <w:t>Debris</w:t>
      </w:r>
      <w:r>
        <w:t xml:space="preserve"> –</w:t>
      </w:r>
    </w:p>
    <w:p w14:paraId="57018174" w14:textId="77777777" w:rsidR="002125FC" w:rsidRDefault="002125FC" w:rsidP="002125FC">
      <w:pPr>
        <w:pStyle w:val="Heading4"/>
      </w:pPr>
      <w:r>
        <w:t xml:space="preserve">Privatization of space leads to </w:t>
      </w:r>
      <w:r w:rsidRPr="00A73303">
        <w:rPr>
          <w:u w:val="single"/>
        </w:rPr>
        <w:t>unchecked debris</w:t>
      </w:r>
      <w:r>
        <w:t>.</w:t>
      </w:r>
    </w:p>
    <w:p w14:paraId="6FD0239E" w14:textId="77777777" w:rsidR="002125FC" w:rsidRPr="00367C57" w:rsidRDefault="002125FC" w:rsidP="002125FC">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9" w:history="1">
        <w:r w:rsidRPr="008E3DAC">
          <w:rPr>
            <w:rStyle w:val="Hyperlink"/>
          </w:rPr>
          <w:t>https://www.sciencedirect.com/science/article/pii/S246889671930045X?via%3Dihub</w:t>
        </w:r>
      </w:hyperlink>
      <w:r>
        <w:t>] Justin</w:t>
      </w:r>
    </w:p>
    <w:p w14:paraId="1EF3547E" w14:textId="77777777" w:rsidR="002125FC" w:rsidRPr="00A73303" w:rsidRDefault="002125FC" w:rsidP="002125FC">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w:t>
      </w:r>
      <w:r w:rsidRPr="00A73303">
        <w:rPr>
          <w:sz w:val="16"/>
        </w:rPr>
        <w:lastRenderedPageBreak/>
        <w:t xml:space="preserve">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7FD356B" w14:textId="77777777" w:rsidR="002125FC" w:rsidRPr="00367C57" w:rsidRDefault="002125FC" w:rsidP="002125FC">
      <w:pPr>
        <w:rPr>
          <w:sz w:val="16"/>
        </w:rPr>
      </w:pPr>
      <w:r w:rsidRPr="00367C57">
        <w:rPr>
          <w:noProof/>
          <w:sz w:val="16"/>
        </w:rPr>
        <w:drawing>
          <wp:inline distT="0" distB="0" distL="0" distR="0" wp14:anchorId="66397E72" wp14:editId="46B4D818">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47F74D4C" w14:textId="77777777" w:rsidR="002125FC" w:rsidRDefault="002125FC" w:rsidP="002125FC">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lastRenderedPageBreak/>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w:t>
      </w:r>
      <w:r w:rsidRPr="00A73303">
        <w:rPr>
          <w:sz w:val="16"/>
        </w:rPr>
        <w:lastRenderedPageBreak/>
        <w:t xml:space="preserve">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755D2729" w14:textId="77777777" w:rsidR="002125FC" w:rsidRDefault="002125FC" w:rsidP="002125FC">
      <w:pPr>
        <w:rPr>
          <w:u w:val="single"/>
        </w:rPr>
      </w:pPr>
    </w:p>
    <w:p w14:paraId="11B445D6" w14:textId="77777777" w:rsidR="002125FC" w:rsidRDefault="002125FC" w:rsidP="002125FC">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4BE7D29F" w14:textId="77777777" w:rsidR="002125FC" w:rsidRPr="00667B14" w:rsidRDefault="002125FC" w:rsidP="002125FC">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1787FA3A" w14:textId="77777777" w:rsidR="002125FC" w:rsidRPr="009228A1" w:rsidRDefault="002125FC" w:rsidP="002125FC">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lastRenderedPageBreak/>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56973C17" w14:textId="77777777" w:rsidR="002125FC" w:rsidRDefault="002125FC" w:rsidP="002125FC">
      <w:pPr>
        <w:rPr>
          <w:u w:val="single"/>
        </w:rPr>
      </w:pPr>
    </w:p>
    <w:p w14:paraId="02E920F7" w14:textId="77777777" w:rsidR="002125FC" w:rsidRPr="00A73303" w:rsidRDefault="002125FC" w:rsidP="002125FC">
      <w:pPr>
        <w:pStyle w:val="Heading4"/>
        <w:jc w:val="both"/>
      </w:pPr>
      <w:r>
        <w:t xml:space="preserve">Invisible tipping points trigger the </w:t>
      </w:r>
      <w:r w:rsidRPr="00A73303">
        <w:rPr>
          <w:u w:val="single"/>
        </w:rPr>
        <w:t>Kessler Syndrome</w:t>
      </w:r>
      <w:r>
        <w:t>.</w:t>
      </w:r>
    </w:p>
    <w:p w14:paraId="44A258B4" w14:textId="77777777" w:rsidR="002125FC" w:rsidRPr="008F7C7F" w:rsidRDefault="002125FC" w:rsidP="002125FC">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21" w:history="1">
        <w:r w:rsidRPr="008E3DAC">
          <w:rPr>
            <w:rStyle w:val="Hyperlink"/>
          </w:rPr>
          <w:t>https://onezero.medium.com/get-ready-for-the-kessler-syndrome-to-wreck-outer-space-7f29cfe62c3e</w:t>
        </w:r>
      </w:hyperlink>
      <w:r>
        <w:t>] Justin</w:t>
      </w:r>
    </w:p>
    <w:p w14:paraId="2331DB58" w14:textId="77777777" w:rsidR="002125FC" w:rsidRPr="00C7654E" w:rsidRDefault="002125FC" w:rsidP="002125FC">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w:t>
      </w:r>
      <w:r w:rsidRPr="008B5709">
        <w:rPr>
          <w:u w:val="single"/>
        </w:rPr>
        <w:lastRenderedPageBreak/>
        <w:t xml:space="preserve">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AB8834E" w14:textId="77777777" w:rsidR="002125FC" w:rsidRPr="00A05D9C" w:rsidRDefault="002125FC" w:rsidP="002125FC"/>
    <w:p w14:paraId="239213FD" w14:textId="77777777" w:rsidR="002125FC" w:rsidRDefault="002125FC" w:rsidP="002125FC">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3615A3C8" w14:textId="77777777" w:rsidR="002125FC" w:rsidRPr="00667B14" w:rsidRDefault="002125FC" w:rsidP="002125FC">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77390572" w14:textId="77777777" w:rsidR="002125FC" w:rsidRPr="00BE0EC1" w:rsidRDefault="002125FC" w:rsidP="002125F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6192E5CA" w14:textId="77777777" w:rsidR="002125FC" w:rsidRDefault="002125FC" w:rsidP="002125FC">
      <w:r w:rsidRPr="00A44E95">
        <w:rPr>
          <w:noProof/>
        </w:rPr>
        <w:lastRenderedPageBreak/>
        <w:drawing>
          <wp:inline distT="0" distB="0" distL="0" distR="0" wp14:anchorId="22D2F427" wp14:editId="11ED3112">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2"/>
                    <a:stretch>
                      <a:fillRect/>
                    </a:stretch>
                  </pic:blipFill>
                  <pic:spPr>
                    <a:xfrm>
                      <a:off x="0" y="0"/>
                      <a:ext cx="3882535" cy="2813578"/>
                    </a:xfrm>
                    <a:prstGeom prst="rect">
                      <a:avLst/>
                    </a:prstGeom>
                  </pic:spPr>
                </pic:pic>
              </a:graphicData>
            </a:graphic>
          </wp:inline>
        </w:drawing>
      </w:r>
    </w:p>
    <w:p w14:paraId="5B866E7E" w14:textId="77777777" w:rsidR="002125FC" w:rsidRPr="00FF4115" w:rsidRDefault="002125FC" w:rsidP="002125FC">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F49B821" w14:textId="77777777" w:rsidR="002125FC" w:rsidRDefault="002125FC" w:rsidP="002125FC"/>
    <w:p w14:paraId="5A29BA74" w14:textId="77777777" w:rsidR="002125FC" w:rsidRPr="00FF4115" w:rsidRDefault="002125FC" w:rsidP="002125FC">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0DE2E6A2" w14:textId="77777777" w:rsidR="002125FC" w:rsidRDefault="002125FC" w:rsidP="002125FC">
      <w:r>
        <w:t>---To clarify this is the methodology for above chart.</w:t>
      </w:r>
    </w:p>
    <w:p w14:paraId="54B69D4E" w14:textId="77777777" w:rsidR="002125FC" w:rsidRDefault="002125FC" w:rsidP="002125FC">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23" w:history="1">
        <w:r w:rsidRPr="008E3DAC">
          <w:rPr>
            <w:rStyle w:val="Hyperlink"/>
          </w:rPr>
          <w:t>https://sci-hub.se/10.1016/j.actaastro.2016.03.034</w:t>
        </w:r>
      </w:hyperlink>
      <w:r w:rsidRPr="00FF4115">
        <w:t>.</w:t>
      </w:r>
      <w:r>
        <w:t>] Justin</w:t>
      </w:r>
    </w:p>
    <w:p w14:paraId="7CBDABF9" w14:textId="77777777" w:rsidR="002125FC" w:rsidRDefault="002125FC" w:rsidP="002125FC">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lastRenderedPageBreak/>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137B6C37" w14:textId="77777777" w:rsidR="002125FC" w:rsidRDefault="002125FC" w:rsidP="002125FC"/>
    <w:p w14:paraId="00F33E18" w14:textId="77777777" w:rsidR="002125FC" w:rsidRPr="0036263B" w:rsidRDefault="002125FC" w:rsidP="002125FC">
      <w:pPr>
        <w:pStyle w:val="Heading4"/>
      </w:pPr>
      <w:r>
        <w:t xml:space="preserve">Debris triggers </w:t>
      </w:r>
      <w:r w:rsidRPr="0020445B">
        <w:rPr>
          <w:u w:val="single"/>
        </w:rPr>
        <w:t>miscalculated war</w:t>
      </w:r>
      <w:r>
        <w:t>.</w:t>
      </w:r>
    </w:p>
    <w:p w14:paraId="0EA1D678" w14:textId="77777777" w:rsidR="002125FC" w:rsidRPr="000F20C1" w:rsidRDefault="002125FC" w:rsidP="002125FC">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24" w:history="1">
        <w:r w:rsidRPr="005773F3">
          <w:rPr>
            <w:rStyle w:val="Hyperlink"/>
          </w:rPr>
          <w:t>https://www.sciencealert.com/space-junk-accidents-could-trigger-armed-conflict-expert-warns</w:t>
        </w:r>
      </w:hyperlink>
      <w:r>
        <w:t xml:space="preserve">. </w:t>
      </w:r>
    </w:p>
    <w:p w14:paraId="71AD7276" w14:textId="77777777" w:rsidR="002125FC" w:rsidRDefault="002125FC" w:rsidP="002125FC">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lastRenderedPageBreak/>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260D1F67" w14:textId="77777777" w:rsidR="002125FC" w:rsidRDefault="002125FC" w:rsidP="002125FC">
      <w:pPr>
        <w:rPr>
          <w:rStyle w:val="StyleUnderline"/>
        </w:rPr>
      </w:pPr>
    </w:p>
    <w:p w14:paraId="607A7E52" w14:textId="77777777" w:rsidR="002125FC" w:rsidRPr="00A87F24" w:rsidRDefault="002125FC" w:rsidP="002125FC">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564CE9B4" w14:textId="77777777" w:rsidR="002125FC" w:rsidRPr="002F7FDF" w:rsidRDefault="002125FC" w:rsidP="002125FC">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25" w:history="1">
        <w:r w:rsidRPr="005773F3">
          <w:rPr>
            <w:rStyle w:val="Hyperlink"/>
          </w:rPr>
          <w:t>https://www.baen.com/living_without_satellites</w:t>
        </w:r>
      </w:hyperlink>
      <w:r>
        <w:t xml:space="preserve">. </w:t>
      </w:r>
    </w:p>
    <w:p w14:paraId="5FAE7707" w14:textId="77777777" w:rsidR="002125FC" w:rsidRPr="007216D2" w:rsidRDefault="002125FC" w:rsidP="002125FC">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2C31CFB3" w14:textId="77777777" w:rsidR="002125FC" w:rsidRDefault="002125FC" w:rsidP="002125FC">
      <w:pPr>
        <w:rPr>
          <w:sz w:val="16"/>
        </w:rPr>
      </w:pPr>
    </w:p>
    <w:p w14:paraId="0DF9D322" w14:textId="77777777" w:rsidR="002125FC" w:rsidRPr="00635356" w:rsidRDefault="002125FC" w:rsidP="002125F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44256F4E" w14:textId="77777777" w:rsidR="002125FC" w:rsidRPr="00131706" w:rsidRDefault="002125FC" w:rsidP="002125FC">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2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7" w:history="1">
        <w:r w:rsidRPr="00131706">
          <w:rPr>
            <w:rStyle w:val="Hyperlink"/>
          </w:rPr>
          <w:t>https://ratical.org/radiation/NuclearExtinction/StevenStarr022815.html</w:t>
        </w:r>
      </w:hyperlink>
      <w:r w:rsidRPr="00131706">
        <w:rPr>
          <w:rStyle w:val="Hyperlink"/>
        </w:rPr>
        <w:t>]</w:t>
      </w:r>
      <w:r w:rsidRPr="00131706">
        <w:t xml:space="preserve"> TG </w:t>
      </w:r>
    </w:p>
    <w:p w14:paraId="6B2BE6C3" w14:textId="77777777" w:rsidR="002125FC" w:rsidRPr="001E0213" w:rsidRDefault="002125FC" w:rsidP="002125FC">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w:t>
      </w:r>
      <w:r w:rsidRPr="00FA2CA7">
        <w:rPr>
          <w:u w:val="single"/>
        </w:rPr>
        <w:lastRenderedPageBreak/>
        <w:t xml:space="preserve">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29"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0E40C878" w14:textId="77777777" w:rsidR="002125FC" w:rsidRDefault="002125FC" w:rsidP="002125FC">
      <w:pPr>
        <w:rPr>
          <w:sz w:val="16"/>
        </w:rPr>
      </w:pPr>
    </w:p>
    <w:p w14:paraId="6657605C" w14:textId="77777777" w:rsidR="002125FC" w:rsidRPr="00431DBB" w:rsidRDefault="002125FC" w:rsidP="002125FC"/>
    <w:p w14:paraId="41188F2D" w14:textId="77777777" w:rsidR="002125FC" w:rsidRPr="00431DBB" w:rsidRDefault="002125FC" w:rsidP="002125FC"/>
    <w:p w14:paraId="793DD8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9B846" w14:textId="77777777" w:rsidR="009570AB" w:rsidRDefault="009570AB" w:rsidP="00DE4316">
      <w:pPr>
        <w:spacing w:after="0" w:line="240" w:lineRule="auto"/>
      </w:pPr>
      <w:r>
        <w:separator/>
      </w:r>
    </w:p>
  </w:endnote>
  <w:endnote w:type="continuationSeparator" w:id="0">
    <w:p w14:paraId="06A20F41" w14:textId="77777777" w:rsidR="009570AB" w:rsidRDefault="009570AB" w:rsidP="00DE4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5A587" w14:textId="77777777" w:rsidR="009570AB" w:rsidRDefault="009570AB" w:rsidP="00DE4316">
      <w:pPr>
        <w:spacing w:after="0" w:line="240" w:lineRule="auto"/>
      </w:pPr>
      <w:r>
        <w:separator/>
      </w:r>
    </w:p>
  </w:footnote>
  <w:footnote w:type="continuationSeparator" w:id="0">
    <w:p w14:paraId="075C48AF" w14:textId="77777777" w:rsidR="009570AB" w:rsidRDefault="009570AB" w:rsidP="00DE43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6FEF31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1"/>
  </w:num>
  <w:num w:numId="14">
    <w:abstractNumId w:val="18"/>
  </w:num>
  <w:num w:numId="15">
    <w:abstractNumId w:val="14"/>
  </w:num>
  <w:num w:numId="16">
    <w:abstractNumId w:val="16"/>
  </w:num>
  <w:num w:numId="17">
    <w:abstractNumId w:val="19"/>
  </w:num>
  <w:num w:numId="18">
    <w:abstractNumId w:val="15"/>
  </w:num>
  <w:num w:numId="19">
    <w:abstractNumId w:val="12"/>
  </w:num>
  <w:num w:numId="20">
    <w:abstractNumId w:val="17"/>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125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204"/>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5FC"/>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9FB"/>
    <w:rsid w:val="008C77B6"/>
    <w:rsid w:val="008D1B91"/>
    <w:rsid w:val="008D724A"/>
    <w:rsid w:val="008E7A3E"/>
    <w:rsid w:val="008F41FD"/>
    <w:rsid w:val="008F4479"/>
    <w:rsid w:val="008F4BA0"/>
    <w:rsid w:val="00901726"/>
    <w:rsid w:val="00920E6A"/>
    <w:rsid w:val="00931816"/>
    <w:rsid w:val="00932C71"/>
    <w:rsid w:val="009509D5"/>
    <w:rsid w:val="009538F5"/>
    <w:rsid w:val="009570AB"/>
    <w:rsid w:val="00957187"/>
    <w:rsid w:val="00960255"/>
    <w:rsid w:val="009603E1"/>
    <w:rsid w:val="00961C9D"/>
    <w:rsid w:val="00963065"/>
    <w:rsid w:val="0097151F"/>
    <w:rsid w:val="00973777"/>
    <w:rsid w:val="00975766"/>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668"/>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077"/>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214D"/>
    <w:rsid w:val="00CA013C"/>
    <w:rsid w:val="00CA6D6D"/>
    <w:rsid w:val="00CC7A4E"/>
    <w:rsid w:val="00CD1359"/>
    <w:rsid w:val="00CD4C83"/>
    <w:rsid w:val="00CE36D1"/>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E431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499"/>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1B9"/>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5D5CF"/>
  <w14:defaultImageDpi w14:val="300"/>
  <w15:docId w15:val="{1D8BA26A-05B5-EC44-A618-A430E585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125FC"/>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2125F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2125F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2125F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125FC"/>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2125F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125F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125F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125F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125F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212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5F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2125FC"/>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2125FC"/>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2125F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125FC"/>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2125F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2125FC"/>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20"/>
    <w:qFormat/>
    <w:rsid w:val="002125F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2125FC"/>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2125FC"/>
    <w:rPr>
      <w:color w:val="auto"/>
      <w:u w:val="none"/>
    </w:rPr>
  </w:style>
  <w:style w:type="paragraph" w:styleId="DocumentMap">
    <w:name w:val="Document Map"/>
    <w:basedOn w:val="Normal"/>
    <w:link w:val="DocumentMapChar"/>
    <w:uiPriority w:val="99"/>
    <w:unhideWhenUsed/>
    <w:rsid w:val="002125FC"/>
    <w:rPr>
      <w:rFonts w:ascii="Lucida Grande" w:hAnsi="Lucida Grande" w:cs="Lucida Grande"/>
    </w:rPr>
  </w:style>
  <w:style w:type="character" w:customStyle="1" w:styleId="DocumentMapChar">
    <w:name w:val="Document Map Char"/>
    <w:basedOn w:val="DefaultParagraphFont"/>
    <w:link w:val="DocumentMap"/>
    <w:uiPriority w:val="99"/>
    <w:rsid w:val="002125FC"/>
    <w:rPr>
      <w:rFonts w:ascii="Lucida Grande" w:hAnsi="Lucida Grande" w:cs="Lucida Grande"/>
    </w:rPr>
  </w:style>
  <w:style w:type="character" w:customStyle="1" w:styleId="Heading5Char">
    <w:name w:val="Heading 5 Char"/>
    <w:aliases w:val="Text Char"/>
    <w:basedOn w:val="DefaultParagraphFont"/>
    <w:link w:val="Heading5"/>
    <w:rsid w:val="002125FC"/>
    <w:rPr>
      <w:rFonts w:ascii="Cambria" w:eastAsia="Times New Roman" w:hAnsi="Cambria"/>
      <w:b/>
      <w:bCs/>
      <w:i/>
      <w:iCs/>
      <w:sz w:val="20"/>
      <w:lang w:bidi="en-US"/>
    </w:rPr>
  </w:style>
  <w:style w:type="character" w:customStyle="1" w:styleId="Heading6Char">
    <w:name w:val="Heading 6 Char"/>
    <w:basedOn w:val="DefaultParagraphFont"/>
    <w:link w:val="Heading6"/>
    <w:rsid w:val="002125FC"/>
    <w:rPr>
      <w:rFonts w:ascii="Cambria" w:eastAsia="Times New Roman" w:hAnsi="Cambria"/>
      <w:b/>
      <w:bCs/>
      <w:i/>
      <w:iCs/>
      <w:sz w:val="20"/>
      <w:lang w:bidi="en-US"/>
    </w:rPr>
  </w:style>
  <w:style w:type="character" w:customStyle="1" w:styleId="Heading7Char">
    <w:name w:val="Heading 7 Char"/>
    <w:basedOn w:val="DefaultParagraphFont"/>
    <w:link w:val="Heading7"/>
    <w:rsid w:val="002125F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125F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125FC"/>
    <w:rPr>
      <w:rFonts w:ascii="Cambria" w:eastAsia="Times New Roman" w:hAnsi="Cambria"/>
      <w:i/>
      <w:iCs/>
      <w:sz w:val="18"/>
      <w:szCs w:val="18"/>
      <w:lang w:bidi="en-US"/>
    </w:rPr>
  </w:style>
  <w:style w:type="paragraph" w:customStyle="1" w:styleId="textbold">
    <w:name w:val="text bold"/>
    <w:basedOn w:val="Normal"/>
    <w:link w:val="Emphasis"/>
    <w:uiPriority w:val="20"/>
    <w:qFormat/>
    <w:rsid w:val="002125FC"/>
    <w:pPr>
      <w:ind w:left="720"/>
      <w:jc w:val="both"/>
    </w:pPr>
    <w:rPr>
      <w:b/>
      <w:iCs/>
      <w:u w:val="single"/>
    </w:rPr>
  </w:style>
  <w:style w:type="character" w:customStyle="1" w:styleId="apple-converted-space">
    <w:name w:val="apple-converted-space"/>
    <w:basedOn w:val="DefaultParagraphFont"/>
    <w:rsid w:val="002125FC"/>
  </w:style>
  <w:style w:type="character" w:styleId="UnresolvedMention">
    <w:name w:val="Unresolved Mention"/>
    <w:basedOn w:val="DefaultParagraphFont"/>
    <w:uiPriority w:val="99"/>
    <w:semiHidden/>
    <w:unhideWhenUsed/>
    <w:rsid w:val="002125FC"/>
    <w:rPr>
      <w:color w:val="605E5C"/>
      <w:shd w:val="clear" w:color="auto" w:fill="E1DFDD"/>
    </w:rPr>
  </w:style>
  <w:style w:type="paragraph" w:styleId="ListParagraph">
    <w:name w:val="List Paragraph"/>
    <w:aliases w:val="6 font"/>
    <w:basedOn w:val="Normal"/>
    <w:uiPriority w:val="34"/>
    <w:unhideWhenUsed/>
    <w:qFormat/>
    <w:rsid w:val="002125FC"/>
    <w:pPr>
      <w:ind w:left="720"/>
      <w:contextualSpacing/>
    </w:pPr>
  </w:style>
  <w:style w:type="paragraph" w:customStyle="1" w:styleId="Emphasis1">
    <w:name w:val="Emphasis1"/>
    <w:basedOn w:val="Normal"/>
    <w:autoRedefine/>
    <w:uiPriority w:val="20"/>
    <w:qFormat/>
    <w:rsid w:val="002125FC"/>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125F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underline">
    <w:name w:val="underline"/>
    <w:basedOn w:val="DefaultParagraphFont"/>
    <w:qFormat/>
    <w:rsid w:val="002125FC"/>
    <w:rPr>
      <w:u w:val="single"/>
    </w:rPr>
  </w:style>
  <w:style w:type="paragraph" w:styleId="Title">
    <w:name w:val="Title"/>
    <w:aliases w:val="Cites and Cards,UNDERLINE,Bold Underlined,title,Block Heading,Read This"/>
    <w:basedOn w:val="Normal"/>
    <w:next w:val="Normal"/>
    <w:link w:val="TitleChar"/>
    <w:uiPriority w:val="6"/>
    <w:qFormat/>
    <w:rsid w:val="002125FC"/>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125FC"/>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125FC"/>
  </w:style>
  <w:style w:type="character" w:styleId="IntenseEmphasis">
    <w:name w:val="Intense Emphasis"/>
    <w:aliases w:val="cites Char Ch,Intense Emphasis4,9.5 pt,Intense Emphasi,Box Out,Intense Emphasis5,Char Char Char1,Sty,Style Underli,Minimized Char,Underlined Text Char,Title Char1,Block Heading Char1,title Char1"/>
    <w:uiPriority w:val="5"/>
    <w:qFormat/>
    <w:rsid w:val="002125FC"/>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125FC"/>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125FC"/>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125FC"/>
    <w:rPr>
      <w:rFonts w:ascii="Tahoma" w:hAnsi="Tahoma" w:cs="Tahoma"/>
      <w:szCs w:val="16"/>
    </w:rPr>
  </w:style>
  <w:style w:type="character" w:customStyle="1" w:styleId="BalloonTextChar">
    <w:name w:val="Balloon Text Char"/>
    <w:basedOn w:val="DefaultParagraphFont"/>
    <w:link w:val="BalloonText"/>
    <w:uiPriority w:val="99"/>
    <w:rsid w:val="002125FC"/>
    <w:rPr>
      <w:rFonts w:ascii="Tahoma" w:hAnsi="Tahoma" w:cs="Tahoma"/>
      <w:szCs w:val="16"/>
    </w:rPr>
  </w:style>
  <w:style w:type="paragraph" w:styleId="Header">
    <w:name w:val="header"/>
    <w:basedOn w:val="Normal"/>
    <w:link w:val="HeaderChar"/>
    <w:uiPriority w:val="99"/>
    <w:unhideWhenUsed/>
    <w:qFormat/>
    <w:rsid w:val="002125FC"/>
    <w:pPr>
      <w:tabs>
        <w:tab w:val="center" w:pos="4680"/>
        <w:tab w:val="right" w:pos="9360"/>
      </w:tabs>
    </w:pPr>
  </w:style>
  <w:style w:type="character" w:customStyle="1" w:styleId="HeaderChar">
    <w:name w:val="Header Char"/>
    <w:basedOn w:val="DefaultParagraphFont"/>
    <w:link w:val="Header"/>
    <w:uiPriority w:val="99"/>
    <w:rsid w:val="002125FC"/>
  </w:style>
  <w:style w:type="paragraph" w:styleId="Footer">
    <w:name w:val="footer"/>
    <w:basedOn w:val="Normal"/>
    <w:link w:val="FooterChar"/>
    <w:uiPriority w:val="99"/>
    <w:unhideWhenUsed/>
    <w:rsid w:val="002125FC"/>
    <w:pPr>
      <w:tabs>
        <w:tab w:val="center" w:pos="4680"/>
        <w:tab w:val="right" w:pos="9360"/>
      </w:tabs>
    </w:pPr>
  </w:style>
  <w:style w:type="character" w:customStyle="1" w:styleId="FooterChar">
    <w:name w:val="Footer Char"/>
    <w:basedOn w:val="DefaultParagraphFont"/>
    <w:link w:val="Footer"/>
    <w:uiPriority w:val="99"/>
    <w:rsid w:val="002125FC"/>
  </w:style>
  <w:style w:type="character" w:customStyle="1" w:styleId="m4841727538114946087gmail-styleunderline">
    <w:name w:val="m_4841727538114946087gmail-styleunderline"/>
    <w:basedOn w:val="DefaultParagraphFont"/>
    <w:rsid w:val="002125FC"/>
  </w:style>
  <w:style w:type="paragraph" w:customStyle="1" w:styleId="Analytic">
    <w:name w:val="Analytic"/>
    <w:basedOn w:val="Normal"/>
    <w:link w:val="AnalyticChar"/>
    <w:autoRedefine/>
    <w:rsid w:val="002125FC"/>
    <w:rPr>
      <w:b/>
      <w:sz w:val="24"/>
    </w:rPr>
  </w:style>
  <w:style w:type="paragraph" w:customStyle="1" w:styleId="BreakTag">
    <w:name w:val="Break Tag"/>
    <w:basedOn w:val="Normal"/>
    <w:autoRedefine/>
    <w:uiPriority w:val="4"/>
    <w:qFormat/>
    <w:rsid w:val="002125FC"/>
    <w:pPr>
      <w:spacing w:before="240"/>
    </w:pPr>
    <w:rPr>
      <w:b/>
      <w:sz w:val="26"/>
    </w:rPr>
  </w:style>
  <w:style w:type="paragraph" w:customStyle="1" w:styleId="BreakBlock">
    <w:name w:val="Break Block"/>
    <w:basedOn w:val="Normal"/>
    <w:link w:val="BreakBlockChar"/>
    <w:autoRedefine/>
    <w:qFormat/>
    <w:rsid w:val="002125F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125FC"/>
    <w:rPr>
      <w:rFonts w:ascii="Arial Bold" w:hAnsi="Arial Bold"/>
      <w:b/>
      <w:caps/>
      <w:sz w:val="32"/>
      <w:u w:val="single"/>
    </w:rPr>
  </w:style>
  <w:style w:type="character" w:customStyle="1" w:styleId="Mention1">
    <w:name w:val="Mention1"/>
    <w:basedOn w:val="DefaultParagraphFont"/>
    <w:uiPriority w:val="99"/>
    <w:semiHidden/>
    <w:unhideWhenUsed/>
    <w:rsid w:val="002125FC"/>
    <w:rPr>
      <w:color w:val="2B579A"/>
      <w:shd w:val="clear" w:color="auto" w:fill="E6E6E6"/>
    </w:rPr>
  </w:style>
  <w:style w:type="character" w:customStyle="1" w:styleId="UnresolvedMention1">
    <w:name w:val="Unresolved Mention1"/>
    <w:basedOn w:val="DefaultParagraphFont"/>
    <w:uiPriority w:val="99"/>
    <w:unhideWhenUsed/>
    <w:rsid w:val="002125FC"/>
    <w:rPr>
      <w:color w:val="808080"/>
      <w:shd w:val="clear" w:color="auto" w:fill="E6E6E6"/>
    </w:rPr>
  </w:style>
  <w:style w:type="paragraph" w:customStyle="1" w:styleId="evidencetext">
    <w:name w:val="evidence text"/>
    <w:basedOn w:val="Normal"/>
    <w:link w:val="evidencetextChar1"/>
    <w:qFormat/>
    <w:rsid w:val="002125FC"/>
    <w:pPr>
      <w:ind w:left="432" w:right="432"/>
    </w:pPr>
    <w:rPr>
      <w:color w:val="000000"/>
      <w:lang w:val="x-none" w:eastAsia="x-none"/>
    </w:rPr>
  </w:style>
  <w:style w:type="character" w:customStyle="1" w:styleId="evidencetextChar1">
    <w:name w:val="evidence text Char1"/>
    <w:link w:val="evidencetext"/>
    <w:rsid w:val="002125FC"/>
    <w:rPr>
      <w:color w:val="000000"/>
      <w:lang w:val="x-none" w:eastAsia="x-none"/>
    </w:rPr>
  </w:style>
  <w:style w:type="character" w:customStyle="1" w:styleId="Author-Date">
    <w:name w:val="Author-Date"/>
    <w:qFormat/>
    <w:rsid w:val="002125FC"/>
    <w:rPr>
      <w:b/>
      <w:sz w:val="24"/>
    </w:rPr>
  </w:style>
  <w:style w:type="paragraph" w:customStyle="1" w:styleId="Nothing">
    <w:name w:val="Nothing"/>
    <w:link w:val="NothingChar"/>
    <w:qFormat/>
    <w:rsid w:val="002125FC"/>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125FC"/>
    <w:rPr>
      <w:rFonts w:eastAsia="Times New Roman"/>
      <w:u w:val="single"/>
    </w:rPr>
  </w:style>
  <w:style w:type="character" w:customStyle="1" w:styleId="Style4Char">
    <w:name w:val="Style4 Char"/>
    <w:link w:val="Style4"/>
    <w:rsid w:val="002125FC"/>
    <w:rPr>
      <w:rFonts w:eastAsia="Times New Roman"/>
      <w:u w:val="single"/>
    </w:rPr>
  </w:style>
  <w:style w:type="character" w:customStyle="1" w:styleId="cardChar">
    <w:name w:val="card Char"/>
    <w:aliases w:val="Bold Cite Char Char,Speed Cite Char"/>
    <w:basedOn w:val="DefaultParagraphFont"/>
    <w:rsid w:val="002125FC"/>
    <w:rPr>
      <w:rFonts w:ascii="Calibri" w:hAnsi="Calibri" w:cs="Calibri"/>
      <w:u w:val="single"/>
    </w:rPr>
  </w:style>
  <w:style w:type="character" w:customStyle="1" w:styleId="term">
    <w:name w:val="term"/>
    <w:basedOn w:val="DefaultParagraphFont"/>
    <w:rsid w:val="002125FC"/>
  </w:style>
  <w:style w:type="character" w:customStyle="1" w:styleId="Style1Char">
    <w:name w:val="Style1 Char"/>
    <w:rsid w:val="002125FC"/>
    <w:rPr>
      <w:rFonts w:ascii="Times New Roman" w:eastAsia="SimSun" w:hAnsi="Times New Roman" w:cs="Times New Roman"/>
      <w:sz w:val="20"/>
      <w:szCs w:val="24"/>
      <w:u w:val="single"/>
      <w:lang w:eastAsia="zh-CN"/>
    </w:rPr>
  </w:style>
  <w:style w:type="character" w:customStyle="1" w:styleId="Styleunderline11pt">
    <w:name w:val="Style underline + 11 pt"/>
    <w:rsid w:val="002125FC"/>
    <w:rPr>
      <w:rFonts w:ascii="Times New Roman" w:hAnsi="Times New Roman"/>
      <w:sz w:val="20"/>
      <w:u w:val="single"/>
    </w:rPr>
  </w:style>
  <w:style w:type="paragraph" w:customStyle="1" w:styleId="Stylecard11pt">
    <w:name w:val="Style card + 11 pt"/>
    <w:basedOn w:val="Normal"/>
    <w:link w:val="Stylecard11ptChar"/>
    <w:qFormat/>
    <w:rsid w:val="002125FC"/>
    <w:pPr>
      <w:ind w:left="288" w:right="288"/>
    </w:pPr>
    <w:rPr>
      <w:rFonts w:eastAsia="SimSun"/>
      <w:lang w:eastAsia="zh-CN"/>
    </w:rPr>
  </w:style>
  <w:style w:type="character" w:customStyle="1" w:styleId="Stylecard11ptChar">
    <w:name w:val="Style card + 11 pt Char"/>
    <w:link w:val="Stylecard11pt"/>
    <w:rsid w:val="002125FC"/>
    <w:rPr>
      <w:rFonts w:eastAsia="SimSun"/>
      <w:lang w:eastAsia="zh-CN"/>
    </w:rPr>
  </w:style>
  <w:style w:type="paragraph" w:customStyle="1" w:styleId="Minimize">
    <w:name w:val="Minimize"/>
    <w:basedOn w:val="Normal"/>
    <w:next w:val="Normal"/>
    <w:link w:val="MinimizeChar"/>
    <w:qFormat/>
    <w:rsid w:val="002125FC"/>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125FC"/>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125FC"/>
    <w:rPr>
      <w:rFonts w:ascii="Arial" w:eastAsiaTheme="minorHAnsi" w:hAnsi="Arial" w:cs="Arial"/>
      <w:u w:val="single"/>
    </w:rPr>
  </w:style>
  <w:style w:type="paragraph" w:customStyle="1" w:styleId="cardtext">
    <w:name w:val="card text"/>
    <w:basedOn w:val="Normal"/>
    <w:link w:val="cardtextChar"/>
    <w:qFormat/>
    <w:rsid w:val="002125FC"/>
    <w:pPr>
      <w:ind w:left="288" w:right="288"/>
    </w:pPr>
  </w:style>
  <w:style w:type="character" w:customStyle="1" w:styleId="cardtextChar">
    <w:name w:val="card text Char"/>
    <w:basedOn w:val="DefaultParagraphFont"/>
    <w:link w:val="cardtext"/>
    <w:rsid w:val="002125FC"/>
  </w:style>
  <w:style w:type="character" w:customStyle="1" w:styleId="byline">
    <w:name w:val="byline"/>
    <w:basedOn w:val="DefaultParagraphFont"/>
    <w:rsid w:val="002125F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125FC"/>
    <w:rPr>
      <w:rFonts w:ascii="Arial" w:hAnsi="Arial"/>
      <w:b/>
      <w:sz w:val="24"/>
      <w:szCs w:val="22"/>
      <w:u w:val="single"/>
    </w:rPr>
  </w:style>
  <w:style w:type="paragraph" w:customStyle="1" w:styleId="StyleStyle411pt">
    <w:name w:val="Style Style4 + 11 pt"/>
    <w:basedOn w:val="Normal"/>
    <w:link w:val="StyleStyle411ptChar"/>
    <w:qFormat/>
    <w:rsid w:val="002125F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125FC"/>
    <w:rPr>
      <w:rFonts w:eastAsia="Times New Roman"/>
      <w:u w:val="single"/>
    </w:rPr>
  </w:style>
  <w:style w:type="character" w:customStyle="1" w:styleId="Style11ptUnderline">
    <w:name w:val="Style 11 pt Underline"/>
    <w:rsid w:val="002125FC"/>
    <w:rPr>
      <w:sz w:val="20"/>
      <w:u w:val="single"/>
    </w:rPr>
  </w:style>
  <w:style w:type="character" w:customStyle="1" w:styleId="Style11ptBoldUnderline">
    <w:name w:val="Style 11 pt Bold Underline"/>
    <w:rsid w:val="002125FC"/>
    <w:rPr>
      <w:b/>
      <w:bCs/>
      <w:sz w:val="20"/>
      <w:u w:val="single"/>
    </w:rPr>
  </w:style>
  <w:style w:type="character" w:customStyle="1" w:styleId="Style11pt">
    <w:name w:val="Style 11 pt"/>
    <w:rsid w:val="002125FC"/>
    <w:rPr>
      <w:sz w:val="20"/>
    </w:rPr>
  </w:style>
  <w:style w:type="paragraph" w:customStyle="1" w:styleId="StyleStyle411ptBold">
    <w:name w:val="Style Style4 + 11 pt Bold"/>
    <w:basedOn w:val="Normal"/>
    <w:link w:val="StyleStyle411ptBoldChar"/>
    <w:qFormat/>
    <w:rsid w:val="002125FC"/>
    <w:rPr>
      <w:rFonts w:eastAsia="Times New Roman"/>
      <w:b/>
      <w:bCs/>
      <w:u w:val="single"/>
    </w:rPr>
  </w:style>
  <w:style w:type="character" w:customStyle="1" w:styleId="StyleStyle411ptBoldChar">
    <w:name w:val="Style Style4 + 11 pt Bold Char"/>
    <w:basedOn w:val="DefaultParagraphFont"/>
    <w:link w:val="StyleStyle411ptBold"/>
    <w:rsid w:val="002125FC"/>
    <w:rPr>
      <w:rFonts w:eastAsia="Times New Roman"/>
      <w:b/>
      <w:bCs/>
      <w:u w:val="single"/>
    </w:rPr>
  </w:style>
  <w:style w:type="paragraph" w:customStyle="1" w:styleId="BlockTitle">
    <w:name w:val="Block Title"/>
    <w:basedOn w:val="Normal"/>
    <w:next w:val="Normal"/>
    <w:qFormat/>
    <w:rsid w:val="002125FC"/>
    <w:pPr>
      <w:spacing w:after="120"/>
      <w:jc w:val="center"/>
      <w:outlineLvl w:val="0"/>
    </w:pPr>
    <w:rPr>
      <w:rFonts w:eastAsia="Times New Roman"/>
      <w:b/>
      <w:sz w:val="32"/>
      <w:szCs w:val="20"/>
      <w:u w:val="single"/>
    </w:rPr>
  </w:style>
  <w:style w:type="character" w:customStyle="1" w:styleId="Emphasis2">
    <w:name w:val="Emphasis2"/>
    <w:basedOn w:val="DefaultParagraphFont"/>
    <w:rsid w:val="002125FC"/>
    <w:rPr>
      <w:rFonts w:ascii="Franklin Gothic Heavy" w:hAnsi="Franklin Gothic Heavy"/>
      <w:iCs/>
      <w:u w:val="single"/>
    </w:rPr>
  </w:style>
  <w:style w:type="paragraph" w:customStyle="1" w:styleId="Cards">
    <w:name w:val="Cards"/>
    <w:basedOn w:val="Normal"/>
    <w:link w:val="CardsChar1"/>
    <w:qFormat/>
    <w:rsid w:val="002125F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125FC"/>
    <w:rPr>
      <w:rFonts w:ascii="Times New Roman" w:eastAsia="Times New Roman" w:hAnsi="Times New Roman" w:cs="Times New Roman"/>
      <w:sz w:val="20"/>
      <w:szCs w:val="24"/>
    </w:rPr>
  </w:style>
  <w:style w:type="character" w:customStyle="1" w:styleId="pmterms1">
    <w:name w:val="pmterms1"/>
    <w:basedOn w:val="DefaultParagraphFont"/>
    <w:rsid w:val="002125FC"/>
  </w:style>
  <w:style w:type="character" w:customStyle="1" w:styleId="hilite1">
    <w:name w:val="hilite1"/>
    <w:basedOn w:val="DefaultParagraphFont"/>
    <w:rsid w:val="002125F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125FC"/>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125FC"/>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125FC"/>
    <w:rPr>
      <w:rFonts w:eastAsia="Times New Roman"/>
      <w:b/>
      <w:szCs w:val="20"/>
    </w:rPr>
  </w:style>
  <w:style w:type="character" w:customStyle="1" w:styleId="NormaltagChar">
    <w:name w:val="Normal tag Char"/>
    <w:basedOn w:val="DefaultParagraphFont"/>
    <w:link w:val="Normaltag"/>
    <w:uiPriority w:val="99"/>
    <w:locked/>
    <w:rsid w:val="002125FC"/>
    <w:rPr>
      <w:rFonts w:eastAsia="Times New Roman"/>
      <w:b/>
      <w:szCs w:val="20"/>
    </w:rPr>
  </w:style>
  <w:style w:type="character" w:customStyle="1" w:styleId="DebateUnderline">
    <w:name w:val="Debate Underline"/>
    <w:qFormat/>
    <w:rsid w:val="002125FC"/>
    <w:rPr>
      <w:rFonts w:ascii="Times New Roman" w:hAnsi="Times New Roman"/>
      <w:sz w:val="20"/>
      <w:szCs w:val="24"/>
      <w:u w:val="thick"/>
    </w:rPr>
  </w:style>
  <w:style w:type="character" w:customStyle="1" w:styleId="blue">
    <w:name w:val="blue"/>
    <w:basedOn w:val="DefaultParagraphFont"/>
    <w:rsid w:val="002125FC"/>
    <w:rPr>
      <w:rFonts w:cs="Times New Roman"/>
    </w:rPr>
  </w:style>
  <w:style w:type="paragraph" w:customStyle="1" w:styleId="cites">
    <w:name w:val="cites"/>
    <w:link w:val="Heading1Char3"/>
    <w:autoRedefine/>
    <w:qFormat/>
    <w:rsid w:val="002125FC"/>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125FC"/>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125FC"/>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125FC"/>
    <w:rPr>
      <w:rFonts w:ascii="Times New Roman" w:eastAsia="Malgun Gothic" w:hAnsi="Times New Roman" w:cs="Times New Roman"/>
      <w:sz w:val="12"/>
      <w:szCs w:val="24"/>
    </w:rPr>
  </w:style>
  <w:style w:type="character" w:customStyle="1" w:styleId="CitesChar2">
    <w:name w:val="Cites Char2"/>
    <w:link w:val="Cites0"/>
    <w:rsid w:val="002125FC"/>
    <w:rPr>
      <w:rFonts w:eastAsia="Times New Roman" w:cs="Times New Roman"/>
      <w:b/>
      <w:bCs/>
      <w:sz w:val="20"/>
      <w:szCs w:val="20"/>
    </w:rPr>
  </w:style>
  <w:style w:type="paragraph" w:customStyle="1" w:styleId="BlockTitle2">
    <w:name w:val="Block Title2"/>
    <w:basedOn w:val="Normal"/>
    <w:next w:val="Normal"/>
    <w:qFormat/>
    <w:rsid w:val="002125FC"/>
    <w:pPr>
      <w:spacing w:after="240"/>
      <w:jc w:val="center"/>
    </w:pPr>
    <w:rPr>
      <w:rFonts w:eastAsia="Times New Roman"/>
      <w:b/>
      <w:sz w:val="32"/>
      <w:u w:val="single"/>
      <w:lang w:bidi="en-US"/>
    </w:rPr>
  </w:style>
  <w:style w:type="paragraph" w:styleId="TOC1">
    <w:name w:val="toc 1"/>
    <w:basedOn w:val="Normal"/>
    <w:next w:val="Normal"/>
    <w:autoRedefine/>
    <w:uiPriority w:val="39"/>
    <w:rsid w:val="002125FC"/>
    <w:pPr>
      <w:spacing w:before="120" w:after="120"/>
    </w:pPr>
    <w:rPr>
      <w:rFonts w:eastAsia="Times New Roman"/>
      <w:b/>
      <w:u w:val="single"/>
      <w:lang w:bidi="en-US"/>
    </w:rPr>
  </w:style>
  <w:style w:type="paragraph" w:styleId="TOC9">
    <w:name w:val="toc 9"/>
    <w:basedOn w:val="Normal"/>
    <w:next w:val="Normal"/>
    <w:autoRedefine/>
    <w:rsid w:val="002125FC"/>
    <w:pPr>
      <w:ind w:left="1600"/>
    </w:pPr>
    <w:rPr>
      <w:rFonts w:eastAsia="Times New Roman"/>
      <w:sz w:val="20"/>
      <w:lang w:bidi="en-US"/>
    </w:rPr>
  </w:style>
  <w:style w:type="paragraph" w:customStyle="1" w:styleId="TxBrp1">
    <w:name w:val="TxBr_p1"/>
    <w:basedOn w:val="Normal"/>
    <w:qFormat/>
    <w:rsid w:val="002125FC"/>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125FC"/>
    <w:pPr>
      <w:spacing w:before="100" w:beforeAutospacing="1" w:after="100" w:afterAutospacing="1"/>
    </w:pPr>
    <w:rPr>
      <w:rFonts w:eastAsia="Times New Roman"/>
      <w:lang w:bidi="en-US"/>
    </w:rPr>
  </w:style>
  <w:style w:type="paragraph" w:customStyle="1" w:styleId="fullstory">
    <w:name w:val="fullstory"/>
    <w:basedOn w:val="Normal"/>
    <w:qFormat/>
    <w:rsid w:val="002125FC"/>
    <w:pPr>
      <w:spacing w:before="100" w:beforeAutospacing="1" w:after="100" w:afterAutospacing="1"/>
    </w:pPr>
    <w:rPr>
      <w:rFonts w:eastAsia="Times New Roman"/>
      <w:lang w:bidi="en-US"/>
    </w:rPr>
  </w:style>
  <w:style w:type="character" w:customStyle="1" w:styleId="standardcontent">
    <w:name w:val="standardcontent"/>
    <w:basedOn w:val="DefaultParagraphFont"/>
    <w:rsid w:val="002125FC"/>
  </w:style>
  <w:style w:type="paragraph" w:customStyle="1" w:styleId="hat">
    <w:name w:val="hat"/>
    <w:basedOn w:val="Normal"/>
    <w:next w:val="Normal"/>
    <w:link w:val="hatChar"/>
    <w:qFormat/>
    <w:rsid w:val="002125F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125FC"/>
  </w:style>
  <w:style w:type="paragraph" w:customStyle="1" w:styleId="HotRouteChar">
    <w:name w:val="Hot Route! Char"/>
    <w:basedOn w:val="Normal"/>
    <w:qFormat/>
    <w:rsid w:val="002125FC"/>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125FC"/>
    <w:rPr>
      <w:rFonts w:cs="Times New Roman"/>
      <w:b/>
      <w:bCs/>
    </w:rPr>
  </w:style>
  <w:style w:type="paragraph" w:customStyle="1" w:styleId="Default">
    <w:name w:val="Default"/>
    <w:qFormat/>
    <w:rsid w:val="002125FC"/>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125FC"/>
    <w:rPr>
      <w:rFonts w:ascii="Cambria" w:hAnsi="Cambria" w:cs="Times New Roman"/>
      <w:b/>
      <w:bCs/>
      <w:sz w:val="26"/>
      <w:szCs w:val="26"/>
    </w:rPr>
  </w:style>
  <w:style w:type="character" w:customStyle="1" w:styleId="UnderliningChar">
    <w:name w:val="Underlining Char"/>
    <w:basedOn w:val="DefaultParagraphFont"/>
    <w:link w:val="Underlining"/>
    <w:rsid w:val="002125FC"/>
    <w:rPr>
      <w:rFonts w:ascii="Arial Narrow" w:hAnsi="Arial Narrow" w:cs="Times New Roman"/>
      <w:u w:val="single"/>
    </w:rPr>
  </w:style>
  <w:style w:type="character" w:customStyle="1" w:styleId="CardCharChar1">
    <w:name w:val="Card Char Char1"/>
    <w:basedOn w:val="DefaultParagraphFont"/>
    <w:rsid w:val="002125FC"/>
    <w:rPr>
      <w:rFonts w:cs="Times New Roman"/>
      <w:b/>
      <w:bCs/>
      <w:sz w:val="28"/>
      <w:szCs w:val="28"/>
    </w:rPr>
  </w:style>
  <w:style w:type="paragraph" w:customStyle="1" w:styleId="Cites0">
    <w:name w:val="Cites"/>
    <w:basedOn w:val="Normal"/>
    <w:link w:val="CitesChar2"/>
    <w:qFormat/>
    <w:rsid w:val="002125FC"/>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2125FC"/>
    <w:rPr>
      <w:rFonts w:ascii="Times New Roman" w:eastAsia="Calibri" w:hAnsi="Times New Roman" w:cs="Times New Roman"/>
      <w:sz w:val="24"/>
      <w:szCs w:val="24"/>
    </w:rPr>
  </w:style>
  <w:style w:type="character" w:customStyle="1" w:styleId="hit">
    <w:name w:val="hit"/>
    <w:basedOn w:val="DefaultParagraphFont"/>
    <w:rsid w:val="002125FC"/>
    <w:rPr>
      <w:rFonts w:cs="Times New Roman"/>
    </w:rPr>
  </w:style>
  <w:style w:type="paragraph" w:customStyle="1" w:styleId="SmallFont">
    <w:name w:val="Small Font"/>
    <w:basedOn w:val="Normal"/>
    <w:link w:val="SmallFontChar"/>
    <w:qFormat/>
    <w:rsid w:val="002125FC"/>
    <w:pPr>
      <w:spacing w:after="200"/>
      <w:jc w:val="both"/>
    </w:pPr>
    <w:rPr>
      <w:rFonts w:eastAsia="Calibri"/>
      <w:szCs w:val="18"/>
    </w:rPr>
  </w:style>
  <w:style w:type="character" w:customStyle="1" w:styleId="SmallFontChar">
    <w:name w:val="Small Font Char"/>
    <w:basedOn w:val="DefaultParagraphFont"/>
    <w:link w:val="SmallFont"/>
    <w:locked/>
    <w:rsid w:val="002125FC"/>
    <w:rPr>
      <w:rFonts w:eastAsia="Calibri"/>
      <w:szCs w:val="18"/>
    </w:rPr>
  </w:style>
  <w:style w:type="character" w:customStyle="1" w:styleId="CircleChar1">
    <w:name w:val="Circle Char1"/>
    <w:basedOn w:val="DefaultParagraphFont"/>
    <w:rsid w:val="002125FC"/>
    <w:rPr>
      <w:rFonts w:cs="Times New Roman"/>
      <w:b/>
      <w:i/>
      <w:sz w:val="18"/>
      <w:szCs w:val="18"/>
      <w:u w:val="single"/>
      <w:lang w:val="en-US" w:eastAsia="en-US" w:bidi="ar-SA"/>
    </w:rPr>
  </w:style>
  <w:style w:type="paragraph" w:styleId="BodyText">
    <w:name w:val="Body Text"/>
    <w:basedOn w:val="Normal"/>
    <w:link w:val="BodyTextChar"/>
    <w:uiPriority w:val="99"/>
    <w:unhideWhenUsed/>
    <w:rsid w:val="002125FC"/>
    <w:pPr>
      <w:spacing w:after="120"/>
    </w:pPr>
  </w:style>
  <w:style w:type="character" w:customStyle="1" w:styleId="BodyTextChar">
    <w:name w:val="Body Text Char"/>
    <w:basedOn w:val="DefaultParagraphFont"/>
    <w:link w:val="BodyText"/>
    <w:uiPriority w:val="99"/>
    <w:rsid w:val="002125FC"/>
  </w:style>
  <w:style w:type="character" w:customStyle="1" w:styleId="verdana">
    <w:name w:val="verdana"/>
    <w:basedOn w:val="DefaultParagraphFont"/>
    <w:rsid w:val="002125FC"/>
  </w:style>
  <w:style w:type="character" w:customStyle="1" w:styleId="CardsChar1">
    <w:name w:val="Cards Char1"/>
    <w:link w:val="Cards"/>
    <w:rsid w:val="002125FC"/>
    <w:rPr>
      <w:rFonts w:eastAsia="Times New Roman" w:cs="Times New Roman"/>
      <w:sz w:val="20"/>
      <w:szCs w:val="20"/>
    </w:rPr>
  </w:style>
  <w:style w:type="paragraph" w:customStyle="1" w:styleId="BlockHeadings">
    <w:name w:val="Block Headings"/>
    <w:basedOn w:val="Normal"/>
    <w:link w:val="BlockHeadingsChar"/>
    <w:qFormat/>
    <w:rsid w:val="002125F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125FC"/>
    <w:rPr>
      <w:rFonts w:eastAsia="Times New Roman" w:cs="Times New Roman"/>
      <w:b/>
      <w:sz w:val="20"/>
      <w:szCs w:val="20"/>
    </w:rPr>
  </w:style>
  <w:style w:type="paragraph" w:customStyle="1" w:styleId="loose">
    <w:name w:val="loose"/>
    <w:basedOn w:val="Normal"/>
    <w:qFormat/>
    <w:rsid w:val="002125FC"/>
    <w:pPr>
      <w:spacing w:before="210"/>
    </w:pPr>
    <w:rPr>
      <w:rFonts w:eastAsia="Times New Roman"/>
      <w:lang w:eastAsia="zh-CN" w:bidi="he-IL"/>
    </w:rPr>
  </w:style>
  <w:style w:type="character" w:customStyle="1" w:styleId="hit1">
    <w:name w:val="hit1"/>
    <w:basedOn w:val="DefaultParagraphFont"/>
    <w:rsid w:val="002125FC"/>
    <w:rPr>
      <w:b/>
      <w:bCs/>
      <w:color w:val="CC0033"/>
    </w:rPr>
  </w:style>
  <w:style w:type="character" w:customStyle="1" w:styleId="upper">
    <w:name w:val="upper"/>
    <w:basedOn w:val="DefaultParagraphFont"/>
    <w:rsid w:val="002125FC"/>
  </w:style>
  <w:style w:type="character" w:customStyle="1" w:styleId="Author">
    <w:name w:val="Author"/>
    <w:aliases w:val="Style Date"/>
    <w:basedOn w:val="DefaultParagraphFont"/>
    <w:qFormat/>
    <w:rsid w:val="002125FC"/>
    <w:rPr>
      <w:b/>
      <w:sz w:val="24"/>
    </w:rPr>
  </w:style>
  <w:style w:type="character" w:customStyle="1" w:styleId="SmallFont7pt">
    <w:name w:val="Small Font (7 pt)"/>
    <w:basedOn w:val="DefaultParagraphFont"/>
    <w:rsid w:val="002125FC"/>
    <w:rPr>
      <w:sz w:val="14"/>
    </w:rPr>
  </w:style>
  <w:style w:type="paragraph" w:customStyle="1" w:styleId="UnderlinedText">
    <w:name w:val="Underlined Text"/>
    <w:basedOn w:val="Normal"/>
    <w:qFormat/>
    <w:rsid w:val="002125FC"/>
    <w:rPr>
      <w:rFonts w:eastAsia="Times New Roman"/>
      <w:b/>
      <w:szCs w:val="20"/>
    </w:rPr>
  </w:style>
  <w:style w:type="character" w:customStyle="1" w:styleId="SmallText-New">
    <w:name w:val="Small Text - New"/>
    <w:basedOn w:val="DefaultParagraphFont"/>
    <w:rsid w:val="002125FC"/>
    <w:rPr>
      <w:rFonts w:ascii="Arial Narrow" w:hAnsi="Arial Narrow"/>
      <w:sz w:val="14"/>
    </w:rPr>
  </w:style>
  <w:style w:type="paragraph" w:customStyle="1" w:styleId="Smalltext">
    <w:name w:val="Small text"/>
    <w:aliases w:val="Quote1,Quote11"/>
    <w:basedOn w:val="Normal"/>
    <w:link w:val="SmalltextChar"/>
    <w:qFormat/>
    <w:rsid w:val="002125FC"/>
    <w:rPr>
      <w:rFonts w:ascii="Arial Narrow" w:eastAsia="Times New Roman" w:hAnsi="Arial Narrow"/>
    </w:rPr>
  </w:style>
  <w:style w:type="character" w:customStyle="1" w:styleId="Underlined-New">
    <w:name w:val="Underlined - New"/>
    <w:basedOn w:val="DefaultParagraphFont"/>
    <w:rsid w:val="002125FC"/>
    <w:rPr>
      <w:rFonts w:ascii="Arial Narrow" w:hAnsi="Arial Narrow"/>
      <w:sz w:val="16"/>
      <w:u w:val="single"/>
    </w:rPr>
  </w:style>
  <w:style w:type="paragraph" w:styleId="TOC2">
    <w:name w:val="toc 2"/>
    <w:basedOn w:val="Normal"/>
    <w:next w:val="Normal"/>
    <w:autoRedefine/>
    <w:uiPriority w:val="39"/>
    <w:rsid w:val="002125FC"/>
    <w:pPr>
      <w:ind w:left="200"/>
    </w:pPr>
    <w:rPr>
      <w:rFonts w:eastAsia="Times New Roman"/>
      <w:sz w:val="20"/>
      <w:lang w:bidi="en-US"/>
    </w:rPr>
  </w:style>
  <w:style w:type="paragraph" w:styleId="Caption">
    <w:name w:val="caption"/>
    <w:basedOn w:val="Normal"/>
    <w:next w:val="Normal"/>
    <w:qFormat/>
    <w:rsid w:val="002125FC"/>
    <w:rPr>
      <w:rFonts w:eastAsia="Times New Roman"/>
      <w:b/>
      <w:bCs/>
      <w:sz w:val="18"/>
      <w:szCs w:val="18"/>
      <w:lang w:bidi="en-US"/>
    </w:rPr>
  </w:style>
  <w:style w:type="paragraph" w:styleId="TOCHeading">
    <w:name w:val="TOC Heading"/>
    <w:basedOn w:val="Heading1"/>
    <w:next w:val="Normal"/>
    <w:uiPriority w:val="39"/>
    <w:qFormat/>
    <w:rsid w:val="002125F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125FC"/>
    <w:rPr>
      <w:rFonts w:ascii="Arial Narrow" w:hAnsi="Arial Narrow"/>
      <w:dstrike w:val="0"/>
      <w:sz w:val="20"/>
      <w:bdr w:val="single" w:sz="2" w:space="0" w:color="auto"/>
      <w:vertAlign w:val="baseline"/>
    </w:rPr>
  </w:style>
  <w:style w:type="character" w:customStyle="1" w:styleId="style65">
    <w:name w:val="style65"/>
    <w:basedOn w:val="DefaultParagraphFont"/>
    <w:rsid w:val="002125F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125FC"/>
    <w:rPr>
      <w:rFonts w:cs="Arial"/>
      <w:bCs/>
      <w:szCs w:val="26"/>
      <w:u w:val="single"/>
      <w:lang w:val="en-US" w:eastAsia="en-US" w:bidi="ar-SA"/>
    </w:rPr>
  </w:style>
  <w:style w:type="character" w:customStyle="1" w:styleId="qlabel">
    <w:name w:val="q_label"/>
    <w:basedOn w:val="DefaultParagraphFont"/>
    <w:rsid w:val="002125FC"/>
  </w:style>
  <w:style w:type="character" w:customStyle="1" w:styleId="alabel">
    <w:name w:val="a_label"/>
    <w:basedOn w:val="DefaultParagraphFont"/>
    <w:rsid w:val="002125FC"/>
  </w:style>
  <w:style w:type="character" w:customStyle="1" w:styleId="Style1Char1">
    <w:name w:val="Style1 Char1"/>
    <w:basedOn w:val="DefaultParagraphFont"/>
    <w:rsid w:val="002125FC"/>
    <w:rPr>
      <w:rFonts w:eastAsia="SimSun"/>
      <w:sz w:val="20"/>
      <w:szCs w:val="24"/>
      <w:u w:val="single"/>
      <w:lang w:val="en-US" w:eastAsia="zh-CN" w:bidi="ar-SA"/>
    </w:rPr>
  </w:style>
  <w:style w:type="character" w:customStyle="1" w:styleId="UnderlineCharChar">
    <w:name w:val="Underline Char Char"/>
    <w:basedOn w:val="DefaultParagraphFont"/>
    <w:rsid w:val="002125F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125FC"/>
    <w:rPr>
      <w:rFonts w:eastAsia="MS Mincho"/>
      <w:b/>
      <w:u w:val="single"/>
      <w:lang w:val="en-US" w:eastAsia="en-US" w:bidi="ar-SA"/>
    </w:rPr>
  </w:style>
  <w:style w:type="character" w:customStyle="1" w:styleId="CardTextChar0">
    <w:name w:val="Card Text Char"/>
    <w:basedOn w:val="DefaultParagraphFont"/>
    <w:rsid w:val="002125FC"/>
    <w:rPr>
      <w:rFonts w:ascii="Times New Roman" w:eastAsia="Times New Roman" w:hAnsi="Times New Roman" w:cs="Times New Roman"/>
      <w:szCs w:val="24"/>
    </w:rPr>
  </w:style>
  <w:style w:type="character" w:customStyle="1" w:styleId="reduce2">
    <w:name w:val="reduce2"/>
    <w:basedOn w:val="DefaultParagraphFont"/>
    <w:rsid w:val="002125FC"/>
    <w:rPr>
      <w:rFonts w:ascii="Arial" w:hAnsi="Arial" w:cs="Arial"/>
      <w:color w:val="000000"/>
      <w:sz w:val="10"/>
      <w:szCs w:val="22"/>
    </w:rPr>
  </w:style>
  <w:style w:type="paragraph" w:customStyle="1" w:styleId="BoldUnderline">
    <w:name w:val="BoldUnderline"/>
    <w:link w:val="BoldUnderlineChar"/>
    <w:uiPriority w:val="99"/>
    <w:qFormat/>
    <w:rsid w:val="002125FC"/>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125FC"/>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125FC"/>
    <w:rPr>
      <w:rFonts w:cs="Arial"/>
      <w:bCs/>
      <w:szCs w:val="26"/>
      <w:u w:val="single"/>
      <w:lang w:val="en-US" w:eastAsia="en-US" w:bidi="ar-SA"/>
    </w:rPr>
  </w:style>
  <w:style w:type="paragraph" w:customStyle="1" w:styleId="evidencetextChar">
    <w:name w:val="evidence text Char"/>
    <w:basedOn w:val="Normal"/>
    <w:qFormat/>
    <w:rsid w:val="002125FC"/>
    <w:pPr>
      <w:ind w:left="1728" w:right="1008"/>
    </w:pPr>
    <w:rPr>
      <w:rFonts w:eastAsia="Times New Roman"/>
      <w:color w:val="000000"/>
      <w:sz w:val="18"/>
    </w:rPr>
  </w:style>
  <w:style w:type="character" w:customStyle="1" w:styleId="underline2">
    <w:name w:val="underline2"/>
    <w:basedOn w:val="DefaultParagraphFont"/>
    <w:rsid w:val="002125FC"/>
    <w:rPr>
      <w:u w:val="single"/>
    </w:rPr>
  </w:style>
  <w:style w:type="character" w:customStyle="1" w:styleId="Style11ptUnderlineBorderSinglesolidlineAuto05pt">
    <w:name w:val="Style 11 pt Underline Border: : (Single solid line Auto  0.5 pt..."/>
    <w:rsid w:val="002125F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125F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125FC"/>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2125FC"/>
    <w:rPr>
      <w:u w:val="single"/>
    </w:rPr>
  </w:style>
  <w:style w:type="paragraph" w:customStyle="1" w:styleId="UnderlineChar4">
    <w:name w:val="Underline Char4"/>
    <w:basedOn w:val="Normal"/>
    <w:link w:val="UnderlineChar4Char"/>
    <w:qFormat/>
    <w:rsid w:val="002125FC"/>
    <w:rPr>
      <w:u w:val="single"/>
    </w:rPr>
  </w:style>
  <w:style w:type="character" w:customStyle="1" w:styleId="BoldandUnderlineChar3Char2">
    <w:name w:val="Bold and Underline Char3 Char2"/>
    <w:basedOn w:val="DefaultParagraphFont"/>
    <w:link w:val="BoldandUnderlineChar3"/>
    <w:rsid w:val="002125FC"/>
    <w:rPr>
      <w:b/>
      <w:u w:val="single"/>
    </w:rPr>
  </w:style>
  <w:style w:type="paragraph" w:customStyle="1" w:styleId="BoldandUnderlineChar3">
    <w:name w:val="Bold and Underline Char3"/>
    <w:basedOn w:val="Normal"/>
    <w:link w:val="BoldandUnderlineChar3Char2"/>
    <w:qFormat/>
    <w:rsid w:val="002125FC"/>
    <w:rPr>
      <w:b/>
      <w:u w:val="single"/>
    </w:rPr>
  </w:style>
  <w:style w:type="paragraph" w:customStyle="1" w:styleId="StyleUnderlineChar11pt">
    <w:name w:val="Style Underline Char + 11 pt"/>
    <w:basedOn w:val="Normal"/>
    <w:link w:val="StyleUnderlineChar11ptChar"/>
    <w:qFormat/>
    <w:rsid w:val="002125FC"/>
    <w:rPr>
      <w:rFonts w:eastAsia="Times New Roman"/>
      <w:u w:val="single"/>
    </w:rPr>
  </w:style>
  <w:style w:type="character" w:customStyle="1" w:styleId="StyleUnderlineChar11ptChar">
    <w:name w:val="Style Underline Char + 11 pt Char"/>
    <w:basedOn w:val="DefaultParagraphFont"/>
    <w:link w:val="StyleUnderlineChar11pt"/>
    <w:rsid w:val="002125FC"/>
    <w:rPr>
      <w:rFonts w:eastAsia="Times New Roman"/>
      <w:u w:val="single"/>
    </w:rPr>
  </w:style>
  <w:style w:type="paragraph" w:customStyle="1" w:styleId="StyleUnderlineChar11ptBold">
    <w:name w:val="Style Underline Char + 11 pt Bold"/>
    <w:basedOn w:val="Normal"/>
    <w:link w:val="StyleUnderlineChar11ptBoldChar"/>
    <w:qFormat/>
    <w:rsid w:val="002125F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125FC"/>
    <w:rPr>
      <w:rFonts w:eastAsia="Times New Roman"/>
      <w:b/>
      <w:bCs/>
      <w:u w:val="single"/>
    </w:rPr>
  </w:style>
  <w:style w:type="character" w:customStyle="1" w:styleId="inside-head">
    <w:name w:val="inside-head"/>
    <w:basedOn w:val="DefaultParagraphFont"/>
    <w:rsid w:val="002125FC"/>
  </w:style>
  <w:style w:type="paragraph" w:customStyle="1" w:styleId="Style3">
    <w:name w:val="Style3"/>
    <w:basedOn w:val="Normal"/>
    <w:link w:val="Style3Char"/>
    <w:qFormat/>
    <w:rsid w:val="002125FC"/>
    <w:rPr>
      <w:rFonts w:ascii="Arial Narrow" w:eastAsia="Times New Roman" w:hAnsi="Arial Narrow"/>
      <w:b/>
    </w:rPr>
  </w:style>
  <w:style w:type="character" w:customStyle="1" w:styleId="Style3Char">
    <w:name w:val="Style3 Char"/>
    <w:basedOn w:val="DefaultParagraphFont"/>
    <w:link w:val="Style3"/>
    <w:rsid w:val="002125FC"/>
    <w:rPr>
      <w:rFonts w:ascii="Arial Narrow" w:eastAsia="Times New Roman" w:hAnsi="Arial Narrow"/>
      <w:b/>
    </w:rPr>
  </w:style>
  <w:style w:type="character" w:customStyle="1" w:styleId="7TimesNewRoman">
    <w:name w:val="7 Times New Roman"/>
    <w:rsid w:val="002125F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125FC"/>
  </w:style>
  <w:style w:type="character" w:customStyle="1" w:styleId="officialsbureau">
    <w:name w:val="official_s_bureau"/>
    <w:basedOn w:val="DefaultParagraphFont"/>
    <w:rsid w:val="002125FC"/>
  </w:style>
  <w:style w:type="paragraph" w:customStyle="1" w:styleId="Stylecard11ptUnderline">
    <w:name w:val="Style card + 11 pt Underline"/>
    <w:basedOn w:val="Normal"/>
    <w:link w:val="Stylecard11ptUnderlineChar"/>
    <w:qFormat/>
    <w:rsid w:val="002125FC"/>
    <w:pPr>
      <w:ind w:left="288" w:right="288"/>
    </w:pPr>
    <w:rPr>
      <w:rFonts w:eastAsia="SimSun"/>
      <w:u w:val="single"/>
      <w:lang w:eastAsia="zh-CN"/>
    </w:rPr>
  </w:style>
  <w:style w:type="character" w:customStyle="1" w:styleId="Stylecard11ptUnderlineChar">
    <w:name w:val="Style card + 11 pt Underline Char"/>
    <w:link w:val="Stylecard11ptUnderline"/>
    <w:rsid w:val="002125FC"/>
    <w:rPr>
      <w:rFonts w:eastAsia="SimSun"/>
      <w:u w:val="single"/>
      <w:lang w:eastAsia="zh-CN"/>
    </w:rPr>
  </w:style>
  <w:style w:type="paragraph" w:customStyle="1" w:styleId="Stylecard11ptBoldUnderline">
    <w:name w:val="Style card + 11 pt Bold Underline"/>
    <w:basedOn w:val="Normal"/>
    <w:link w:val="Stylecard11ptBoldUnderlineChar"/>
    <w:qFormat/>
    <w:rsid w:val="002125FC"/>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125FC"/>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2125F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125FC"/>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125FC"/>
    <w:rPr>
      <w:rFonts w:ascii="Calibri" w:eastAsia="SimSun" w:hAnsi="Calibri" w:cs="Calibri"/>
      <w:u w:val="single"/>
      <w:lang w:eastAsia="zh-CN"/>
    </w:rPr>
  </w:style>
  <w:style w:type="paragraph" w:styleId="HTMLPreformatted">
    <w:name w:val="HTML Preformatted"/>
    <w:basedOn w:val="Normal"/>
    <w:link w:val="HTMLPreformattedChar"/>
    <w:rsid w:val="00212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125FC"/>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125FC"/>
    <w:rPr>
      <w:u w:val="single"/>
    </w:rPr>
  </w:style>
  <w:style w:type="character" w:customStyle="1" w:styleId="StyleUnderlining11ptChar">
    <w:name w:val="Style Underlining + 11 pt Char"/>
    <w:basedOn w:val="DefaultParagraphFont"/>
    <w:link w:val="StyleUnderlining11pt"/>
    <w:rsid w:val="002125FC"/>
    <w:rPr>
      <w:u w:val="single"/>
    </w:rPr>
  </w:style>
  <w:style w:type="paragraph" w:customStyle="1" w:styleId="StyleCardText9pt">
    <w:name w:val="Style Card Text + 9 pt"/>
    <w:basedOn w:val="Normal"/>
    <w:link w:val="StyleCardText9ptChar"/>
    <w:qFormat/>
    <w:rsid w:val="002125FC"/>
    <w:pPr>
      <w:spacing w:after="200"/>
      <w:contextualSpacing/>
    </w:pPr>
    <w:rPr>
      <w:rFonts w:eastAsia="Calibri"/>
    </w:rPr>
  </w:style>
  <w:style w:type="character" w:customStyle="1" w:styleId="StyleCardText9ptChar">
    <w:name w:val="Style Card Text + 9 pt Char"/>
    <w:basedOn w:val="DefaultParagraphFont"/>
    <w:link w:val="StyleCardText9pt"/>
    <w:rsid w:val="002125FC"/>
    <w:rPr>
      <w:rFonts w:eastAsia="Calibri"/>
    </w:rPr>
  </w:style>
  <w:style w:type="paragraph" w:styleId="Quote">
    <w:name w:val="Quote"/>
    <w:basedOn w:val="Normal"/>
    <w:next w:val="Normal"/>
    <w:link w:val="QuoteChar"/>
    <w:uiPriority w:val="29"/>
    <w:qFormat/>
    <w:rsid w:val="002125FC"/>
    <w:pPr>
      <w:widowControl w:val="0"/>
    </w:pPr>
    <w:rPr>
      <w:rFonts w:eastAsia="Times New Roman"/>
      <w:iCs/>
      <w:color w:val="000000"/>
      <w:lang w:bidi="en-US"/>
    </w:rPr>
  </w:style>
  <w:style w:type="character" w:customStyle="1" w:styleId="QuoteChar">
    <w:name w:val="Quote Char"/>
    <w:basedOn w:val="DefaultParagraphFont"/>
    <w:link w:val="Quote"/>
    <w:uiPriority w:val="29"/>
    <w:rsid w:val="002125FC"/>
    <w:rPr>
      <w:rFonts w:eastAsia="Times New Roman"/>
      <w:iCs/>
      <w:color w:val="000000"/>
      <w:lang w:bidi="en-US"/>
    </w:rPr>
  </w:style>
  <w:style w:type="paragraph" w:customStyle="1" w:styleId="Underlining">
    <w:name w:val="Underlining"/>
    <w:basedOn w:val="Normal"/>
    <w:link w:val="UnderliningChar"/>
    <w:qFormat/>
    <w:rsid w:val="002125FC"/>
    <w:rPr>
      <w:rFonts w:ascii="Arial Narrow" w:hAnsi="Arial Narrow" w:cs="Times New Roman"/>
      <w:u w:val="single"/>
    </w:rPr>
  </w:style>
  <w:style w:type="character" w:customStyle="1" w:styleId="ital-inline">
    <w:name w:val="ital-inline"/>
    <w:basedOn w:val="DefaultParagraphFont"/>
    <w:rsid w:val="002125FC"/>
  </w:style>
  <w:style w:type="character" w:customStyle="1" w:styleId="underlineChar">
    <w:name w:val="underline Char"/>
    <w:basedOn w:val="DefaultParagraphFont"/>
    <w:rsid w:val="002125F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125F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125FC"/>
    <w:rPr>
      <w:sz w:val="20"/>
      <w:u w:val="single"/>
    </w:rPr>
  </w:style>
  <w:style w:type="paragraph" w:styleId="BodyTextIndent2">
    <w:name w:val="Body Text Indent 2"/>
    <w:basedOn w:val="Normal"/>
    <w:link w:val="BodyTextIndent2Char"/>
    <w:unhideWhenUsed/>
    <w:rsid w:val="002125FC"/>
    <w:pPr>
      <w:spacing w:after="120" w:line="480" w:lineRule="auto"/>
      <w:ind w:left="360"/>
    </w:pPr>
  </w:style>
  <w:style w:type="character" w:customStyle="1" w:styleId="BodyTextIndent2Char">
    <w:name w:val="Body Text Indent 2 Char"/>
    <w:basedOn w:val="DefaultParagraphFont"/>
    <w:link w:val="BodyTextIndent2"/>
    <w:rsid w:val="002125FC"/>
  </w:style>
  <w:style w:type="paragraph" w:styleId="BodyTextIndent3">
    <w:name w:val="Body Text Indent 3"/>
    <w:basedOn w:val="Normal"/>
    <w:link w:val="BodyTextIndent3Char"/>
    <w:uiPriority w:val="99"/>
    <w:semiHidden/>
    <w:unhideWhenUsed/>
    <w:rsid w:val="002125FC"/>
    <w:pPr>
      <w:spacing w:after="120"/>
      <w:ind w:left="360"/>
    </w:pPr>
    <w:rPr>
      <w:szCs w:val="16"/>
    </w:rPr>
  </w:style>
  <w:style w:type="character" w:customStyle="1" w:styleId="BodyTextIndent3Char">
    <w:name w:val="Body Text Indent 3 Char"/>
    <w:basedOn w:val="DefaultParagraphFont"/>
    <w:link w:val="BodyTextIndent3"/>
    <w:uiPriority w:val="99"/>
    <w:semiHidden/>
    <w:rsid w:val="002125FC"/>
    <w:rPr>
      <w:szCs w:val="16"/>
    </w:rPr>
  </w:style>
  <w:style w:type="paragraph" w:styleId="BodyText2">
    <w:name w:val="Body Text 2"/>
    <w:basedOn w:val="Normal"/>
    <w:link w:val="BodyText2Char"/>
    <w:unhideWhenUsed/>
    <w:rsid w:val="002125FC"/>
    <w:pPr>
      <w:spacing w:after="120" w:line="480" w:lineRule="auto"/>
    </w:pPr>
  </w:style>
  <w:style w:type="character" w:customStyle="1" w:styleId="BodyText2Char">
    <w:name w:val="Body Text 2 Char"/>
    <w:basedOn w:val="DefaultParagraphFont"/>
    <w:link w:val="BodyText2"/>
    <w:rsid w:val="002125FC"/>
  </w:style>
  <w:style w:type="paragraph" w:styleId="BodyTextIndent">
    <w:name w:val="Body Text Indent"/>
    <w:basedOn w:val="Normal"/>
    <w:link w:val="BodyTextIndentChar"/>
    <w:uiPriority w:val="99"/>
    <w:unhideWhenUsed/>
    <w:rsid w:val="002125FC"/>
    <w:pPr>
      <w:spacing w:after="120"/>
      <w:ind w:left="360"/>
    </w:pPr>
  </w:style>
  <w:style w:type="character" w:customStyle="1" w:styleId="BodyTextIndentChar">
    <w:name w:val="Body Text Indent Char"/>
    <w:basedOn w:val="DefaultParagraphFont"/>
    <w:link w:val="BodyTextIndent"/>
    <w:uiPriority w:val="99"/>
    <w:rsid w:val="002125FC"/>
  </w:style>
  <w:style w:type="paragraph" w:styleId="BodyText3">
    <w:name w:val="Body Text 3"/>
    <w:basedOn w:val="Normal"/>
    <w:link w:val="BodyText3Char"/>
    <w:unhideWhenUsed/>
    <w:rsid w:val="002125FC"/>
    <w:pPr>
      <w:spacing w:after="120"/>
    </w:pPr>
    <w:rPr>
      <w:szCs w:val="16"/>
    </w:rPr>
  </w:style>
  <w:style w:type="character" w:customStyle="1" w:styleId="BodyText3Char">
    <w:name w:val="Body Text 3 Char"/>
    <w:basedOn w:val="DefaultParagraphFont"/>
    <w:link w:val="BodyText3"/>
    <w:rsid w:val="002125FC"/>
    <w:rPr>
      <w:szCs w:val="16"/>
    </w:rPr>
  </w:style>
  <w:style w:type="character" w:customStyle="1" w:styleId="StyleBold">
    <w:name w:val="Style Bold"/>
    <w:basedOn w:val="DefaultParagraphFont"/>
    <w:uiPriority w:val="9"/>
    <w:semiHidden/>
    <w:rsid w:val="002125FC"/>
    <w:rPr>
      <w:b/>
      <w:bCs/>
    </w:rPr>
  </w:style>
  <w:style w:type="character" w:customStyle="1" w:styleId="body-text">
    <w:name w:val="body-text"/>
    <w:basedOn w:val="DefaultParagraphFont"/>
    <w:rsid w:val="002125FC"/>
  </w:style>
  <w:style w:type="paragraph" w:customStyle="1" w:styleId="StyleStyle411ptBoldBorderSinglesolidlineAuto0">
    <w:name w:val="Style Style4 + 11 pt Bold Border: : (Single solid line Auto  0...."/>
    <w:basedOn w:val="Normal"/>
    <w:link w:val="StyleStyle411ptBoldBorderSinglesolidlineAuto0Char"/>
    <w:qFormat/>
    <w:rsid w:val="002125F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125FC"/>
    <w:rPr>
      <w:rFonts w:eastAsia="Times New Roman"/>
      <w:b/>
      <w:bCs/>
      <w:u w:val="single"/>
      <w:bdr w:val="single" w:sz="4" w:space="0" w:color="auto"/>
    </w:rPr>
  </w:style>
  <w:style w:type="character" w:customStyle="1" w:styleId="BalloonTextChar1">
    <w:name w:val="Balloon Text Char1"/>
    <w:basedOn w:val="DefaultParagraphFont"/>
    <w:uiPriority w:val="99"/>
    <w:rsid w:val="002125FC"/>
    <w:rPr>
      <w:rFonts w:ascii="Tahoma" w:hAnsi="Tahoma" w:cs="Tahoma"/>
      <w:sz w:val="16"/>
      <w:szCs w:val="16"/>
    </w:rPr>
  </w:style>
  <w:style w:type="character" w:customStyle="1" w:styleId="globalcontentbody">
    <w:name w:val="globalcontentbody"/>
    <w:basedOn w:val="DefaultParagraphFont"/>
    <w:rsid w:val="002125FC"/>
  </w:style>
  <w:style w:type="paragraph" w:customStyle="1" w:styleId="StyleStyle112pt">
    <w:name w:val="Style Style1 + 12 pt"/>
    <w:basedOn w:val="Normal"/>
    <w:link w:val="StyleStyle112ptChar"/>
    <w:qFormat/>
    <w:rsid w:val="002125FC"/>
    <w:rPr>
      <w:rFonts w:eastAsia="SimSun"/>
      <w:u w:val="single"/>
      <w:lang w:eastAsia="zh-CN"/>
    </w:rPr>
  </w:style>
  <w:style w:type="character" w:customStyle="1" w:styleId="StyleStyle112ptChar">
    <w:name w:val="Style Style1 + 12 pt Char"/>
    <w:basedOn w:val="DefaultParagraphFont"/>
    <w:link w:val="StyleStyle112pt"/>
    <w:rsid w:val="002125FC"/>
    <w:rPr>
      <w:rFonts w:eastAsia="SimSun"/>
      <w:u w:val="single"/>
      <w:lang w:eastAsia="zh-CN"/>
    </w:rPr>
  </w:style>
  <w:style w:type="paragraph" w:customStyle="1" w:styleId="MinimizedText">
    <w:name w:val="Minimized Text"/>
    <w:basedOn w:val="Normal"/>
    <w:link w:val="MinimizedTextChar"/>
    <w:qFormat/>
    <w:rsid w:val="002125FC"/>
    <w:rPr>
      <w:rFonts w:eastAsia="Times New Roman"/>
    </w:rPr>
  </w:style>
  <w:style w:type="character" w:customStyle="1" w:styleId="MinimizedTextChar">
    <w:name w:val="Minimized Text Char"/>
    <w:basedOn w:val="DefaultParagraphFont"/>
    <w:link w:val="MinimizedText"/>
    <w:rsid w:val="002125FC"/>
    <w:rPr>
      <w:rFonts w:eastAsia="Times New Roman"/>
    </w:rPr>
  </w:style>
  <w:style w:type="character" w:customStyle="1" w:styleId="term1">
    <w:name w:val="term1"/>
    <w:basedOn w:val="DefaultParagraphFont"/>
    <w:rsid w:val="002125FC"/>
    <w:rPr>
      <w:b/>
      <w:bCs/>
    </w:rPr>
  </w:style>
  <w:style w:type="character" w:customStyle="1" w:styleId="Styleterm111ptUnderline">
    <w:name w:val="Style term1 + 11 pt Underline"/>
    <w:basedOn w:val="term1"/>
    <w:rsid w:val="002125FC"/>
    <w:rPr>
      <w:b/>
      <w:bCs/>
      <w:sz w:val="20"/>
      <w:u w:val="single"/>
    </w:rPr>
  </w:style>
  <w:style w:type="paragraph" w:customStyle="1" w:styleId="StyleMinimizedTextArialNarrow10pt">
    <w:name w:val="Style Minimized Text + Arial Narrow 10 pt"/>
    <w:basedOn w:val="MinimizedText"/>
    <w:link w:val="StyleMinimizedTextArialNarrow10ptChar"/>
    <w:qFormat/>
    <w:rsid w:val="002125FC"/>
    <w:rPr>
      <w:sz w:val="20"/>
    </w:rPr>
  </w:style>
  <w:style w:type="character" w:customStyle="1" w:styleId="StyleMinimizedTextArialNarrow10ptChar">
    <w:name w:val="Style Minimized Text + Arial Narrow 10 pt Char"/>
    <w:basedOn w:val="MinimizedTextChar"/>
    <w:link w:val="StyleMinimizedTextArialNarrow10pt"/>
    <w:rsid w:val="002125FC"/>
    <w:rPr>
      <w:rFonts w:eastAsia="Times New Roman"/>
      <w:sz w:val="20"/>
    </w:rPr>
  </w:style>
  <w:style w:type="character" w:customStyle="1" w:styleId="Styleunderline11ptBold">
    <w:name w:val="Style underline + 11 pt Bold"/>
    <w:basedOn w:val="underline"/>
    <w:rsid w:val="002125F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125F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125FC"/>
    <w:rPr>
      <w:rFonts w:eastAsia="Times New Roman"/>
      <w:u w:val="single"/>
      <w:bdr w:val="single" w:sz="4" w:space="0" w:color="auto"/>
    </w:rPr>
  </w:style>
  <w:style w:type="character" w:customStyle="1" w:styleId="Style9pt">
    <w:name w:val="Style 9 pt"/>
    <w:basedOn w:val="DefaultParagraphFont"/>
    <w:rsid w:val="002125FC"/>
    <w:rPr>
      <w:rFonts w:ascii="Times New Roman" w:hAnsi="Times New Roman"/>
      <w:sz w:val="20"/>
    </w:rPr>
  </w:style>
  <w:style w:type="paragraph" w:customStyle="1" w:styleId="StyleStyle49pt3">
    <w:name w:val="Style Style4 + 9 pt3"/>
    <w:basedOn w:val="Style4"/>
    <w:link w:val="StyleStyle49pt3Char"/>
    <w:qFormat/>
    <w:rsid w:val="002125FC"/>
    <w:rPr>
      <w:rFonts w:cs="Times New Roman"/>
    </w:rPr>
  </w:style>
  <w:style w:type="character" w:customStyle="1" w:styleId="StyleStyle49pt3Char">
    <w:name w:val="Style Style4 + 9 pt3 Char"/>
    <w:basedOn w:val="Style4Char"/>
    <w:link w:val="StyleStyle49pt3"/>
    <w:rsid w:val="002125FC"/>
    <w:rPr>
      <w:rFonts w:eastAsia="Times New Roman" w:cs="Times New Roman"/>
      <w:u w:val="single"/>
    </w:rPr>
  </w:style>
  <w:style w:type="paragraph" w:customStyle="1" w:styleId="StyleStyle4Bold">
    <w:name w:val="Style Style4 + Bold"/>
    <w:basedOn w:val="Style4"/>
    <w:link w:val="StyleStyle4BoldChar"/>
    <w:qFormat/>
    <w:rsid w:val="002125FC"/>
    <w:rPr>
      <w:rFonts w:cs="Times New Roman"/>
      <w:b/>
      <w:bCs/>
    </w:rPr>
  </w:style>
  <w:style w:type="character" w:customStyle="1" w:styleId="StyleStyle4BoldChar">
    <w:name w:val="Style Style4 + Bold Char"/>
    <w:basedOn w:val="Style4Char"/>
    <w:link w:val="StyleStyle4Bold"/>
    <w:rsid w:val="002125FC"/>
    <w:rPr>
      <w:rFonts w:eastAsia="Times New Roman" w:cs="Times New Roman"/>
      <w:b/>
      <w:bCs/>
      <w:u w:val="single"/>
    </w:rPr>
  </w:style>
  <w:style w:type="character" w:customStyle="1" w:styleId="CharChar11">
    <w:name w:val="Char Char11"/>
    <w:basedOn w:val="DefaultParagraphFont"/>
    <w:rsid w:val="002125FC"/>
    <w:rPr>
      <w:rFonts w:cs="Arial"/>
      <w:bCs/>
      <w:szCs w:val="26"/>
      <w:u w:val="single"/>
      <w:lang w:val="en-US" w:eastAsia="en-US" w:bidi="ar-SA"/>
    </w:rPr>
  </w:style>
  <w:style w:type="character" w:customStyle="1" w:styleId="authorbio">
    <w:name w:val="authorbio"/>
    <w:basedOn w:val="DefaultParagraphFont"/>
    <w:rsid w:val="002125FC"/>
  </w:style>
  <w:style w:type="character" w:customStyle="1" w:styleId="a">
    <w:name w:val="a"/>
    <w:basedOn w:val="DefaultParagraphFont"/>
    <w:rsid w:val="002125FC"/>
  </w:style>
  <w:style w:type="character" w:customStyle="1" w:styleId="StyleStyleUnderline411pt">
    <w:name w:val="Style Style Underline4 + 11 pt"/>
    <w:basedOn w:val="DefaultParagraphFont"/>
    <w:rsid w:val="002125FC"/>
    <w:rPr>
      <w:sz w:val="20"/>
      <w:u w:val="single"/>
    </w:rPr>
  </w:style>
  <w:style w:type="character" w:customStyle="1" w:styleId="StyleStyleUnderline411ptBold">
    <w:name w:val="Style Style Underline4 + 11 pt Bold"/>
    <w:basedOn w:val="DefaultParagraphFont"/>
    <w:rsid w:val="002125FC"/>
    <w:rPr>
      <w:b/>
      <w:bCs/>
      <w:sz w:val="20"/>
      <w:u w:val="single"/>
    </w:rPr>
  </w:style>
  <w:style w:type="character" w:customStyle="1" w:styleId="StyleStyleUnderline311pt">
    <w:name w:val="Style Style Underline3 + 11 pt"/>
    <w:basedOn w:val="DefaultParagraphFont"/>
    <w:rsid w:val="002125FC"/>
    <w:rPr>
      <w:sz w:val="20"/>
      <w:u w:val="single"/>
    </w:rPr>
  </w:style>
  <w:style w:type="character" w:customStyle="1" w:styleId="StyleStyleUnderline311ptBold">
    <w:name w:val="Style Style Underline3 + 11 pt Bold"/>
    <w:basedOn w:val="DefaultParagraphFont"/>
    <w:rsid w:val="002125FC"/>
    <w:rPr>
      <w:b/>
      <w:bCs/>
      <w:sz w:val="20"/>
      <w:u w:val="single"/>
    </w:rPr>
  </w:style>
  <w:style w:type="character" w:customStyle="1" w:styleId="StyleUnderline3">
    <w:name w:val="Style Underline3"/>
    <w:basedOn w:val="DefaultParagraphFont"/>
    <w:rsid w:val="002125FC"/>
    <w:rPr>
      <w:u w:val="single"/>
    </w:rPr>
  </w:style>
  <w:style w:type="paragraph" w:customStyle="1" w:styleId="StyleStyle111ptBorderSinglesolidlineAuto05ptL">
    <w:name w:val="Style Style1 + 11 pt Border: : (Single solid line Auto  0.5 pt L..."/>
    <w:link w:val="StyleStyle111ptBorderSinglesolidlineAuto05ptLChar"/>
    <w:qFormat/>
    <w:rsid w:val="002125FC"/>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125F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125FC"/>
    <w:rPr>
      <w:u w:val="single"/>
    </w:rPr>
  </w:style>
  <w:style w:type="character" w:customStyle="1" w:styleId="NothingChar">
    <w:name w:val="Nothing Char"/>
    <w:basedOn w:val="DefaultParagraphFont"/>
    <w:link w:val="Nothing"/>
    <w:rsid w:val="002125FC"/>
    <w:rPr>
      <w:rFonts w:ascii="Times New Roman" w:eastAsia="Times New Roman" w:hAnsi="Times New Roman" w:cs="Times New Roman"/>
      <w:sz w:val="20"/>
      <w:szCs w:val="24"/>
    </w:rPr>
  </w:style>
  <w:style w:type="character" w:customStyle="1" w:styleId="CardsFont12pt0">
    <w:name w:val="Cards + Font 12pt"/>
    <w:basedOn w:val="DefaultParagraphFont"/>
    <w:rsid w:val="002125FC"/>
    <w:rPr>
      <w:rFonts w:ascii="Times New Roman" w:eastAsia="Calibri" w:hAnsi="Times New Roman" w:cs="Times New Roman"/>
      <w:sz w:val="24"/>
      <w:szCs w:val="20"/>
      <w:u w:val="single"/>
    </w:rPr>
  </w:style>
  <w:style w:type="character" w:customStyle="1" w:styleId="SmallTextChar0">
    <w:name w:val="Small Text Char"/>
    <w:basedOn w:val="CardTextChar0"/>
    <w:rsid w:val="002125FC"/>
    <w:rPr>
      <w:rFonts w:ascii="Times New Roman" w:eastAsia="MS Mincho" w:hAnsi="Times New Roman" w:cs="Times New Roman"/>
      <w:sz w:val="15"/>
      <w:szCs w:val="24"/>
      <w:lang w:eastAsia="ja-JP"/>
    </w:rPr>
  </w:style>
  <w:style w:type="paragraph" w:customStyle="1" w:styleId="Circled">
    <w:name w:val="Circled"/>
    <w:link w:val="CircledChar"/>
    <w:qFormat/>
    <w:rsid w:val="002125FC"/>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125FC"/>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125F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125FC"/>
  </w:style>
  <w:style w:type="character" w:customStyle="1" w:styleId="part-of-speech">
    <w:name w:val="part-of-speech"/>
    <w:basedOn w:val="DefaultParagraphFont"/>
    <w:rsid w:val="002125FC"/>
  </w:style>
  <w:style w:type="character" w:customStyle="1" w:styleId="sep">
    <w:name w:val="sep"/>
    <w:basedOn w:val="DefaultParagraphFont"/>
    <w:rsid w:val="002125FC"/>
  </w:style>
  <w:style w:type="character" w:customStyle="1" w:styleId="pron">
    <w:name w:val="pron"/>
    <w:basedOn w:val="DefaultParagraphFont"/>
    <w:rsid w:val="002125FC"/>
  </w:style>
  <w:style w:type="paragraph" w:customStyle="1" w:styleId="StyleStyle4LatinTimesNewRomanAsianSimSun">
    <w:name w:val="Style Style4 + (Latin) Times New Roman (Asian) SimSun"/>
    <w:basedOn w:val="Normal"/>
    <w:link w:val="StyleStyle4LatinTimesNewRomanAsianSimSunChar"/>
    <w:qFormat/>
    <w:rsid w:val="002125F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125FC"/>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125F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125FC"/>
    <w:rPr>
      <w:rFonts w:eastAsia="SimSun"/>
      <w:b/>
      <w:bCs/>
      <w:u w:val="single"/>
    </w:rPr>
  </w:style>
  <w:style w:type="character" w:customStyle="1" w:styleId="CharChar3">
    <w:name w:val="Char Char3"/>
    <w:basedOn w:val="DefaultParagraphFont"/>
    <w:rsid w:val="002125F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125FC"/>
    <w:rPr>
      <w:bCs/>
      <w:szCs w:val="26"/>
      <w:u w:val="single"/>
    </w:rPr>
  </w:style>
  <w:style w:type="paragraph" w:styleId="Subtitle">
    <w:name w:val="Subtitle"/>
    <w:aliases w:val="Underlined card text"/>
    <w:basedOn w:val="Normal"/>
    <w:next w:val="Normal"/>
    <w:link w:val="SubtitleChar"/>
    <w:uiPriority w:val="99"/>
    <w:qFormat/>
    <w:rsid w:val="002125FC"/>
    <w:pPr>
      <w:spacing w:after="60"/>
      <w:outlineLvl w:val="1"/>
    </w:pPr>
    <w:rPr>
      <w:bCs/>
      <w:szCs w:val="26"/>
      <w:u w:val="single"/>
    </w:rPr>
  </w:style>
  <w:style w:type="character" w:customStyle="1" w:styleId="SubtitleChar1">
    <w:name w:val="Subtitle Char1"/>
    <w:aliases w:val="Underlined card text Char1"/>
    <w:basedOn w:val="DefaultParagraphFont"/>
    <w:rsid w:val="002125FC"/>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2125FC"/>
    <w:rPr>
      <w:rFonts w:cs="Times New Roman"/>
    </w:rPr>
  </w:style>
  <w:style w:type="character" w:customStyle="1" w:styleId="StyleStyle411pt1Char">
    <w:name w:val="Style Style4 + 11 pt1 Char"/>
    <w:basedOn w:val="Style4Char"/>
    <w:link w:val="StyleStyle411pt1"/>
    <w:rsid w:val="002125FC"/>
    <w:rPr>
      <w:rFonts w:eastAsia="Times New Roman" w:cs="Times New Roman"/>
      <w:u w:val="single"/>
    </w:rPr>
  </w:style>
  <w:style w:type="character" w:customStyle="1" w:styleId="BoldandUnderlineCharChar2">
    <w:name w:val="Bold and Underline Char Char2"/>
    <w:basedOn w:val="DefaultParagraphFont"/>
    <w:rsid w:val="002125FC"/>
    <w:rPr>
      <w:b/>
      <w:u w:val="single"/>
      <w:lang w:val="en-US" w:eastAsia="en-US" w:bidi="ar-SA"/>
    </w:rPr>
  </w:style>
  <w:style w:type="character" w:customStyle="1" w:styleId="StyleUnderlineCharChar111pt">
    <w:name w:val="Style Underline Char Char1 + 11 pt"/>
    <w:basedOn w:val="DefaultParagraphFont"/>
    <w:rsid w:val="002125F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125FC"/>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125FC"/>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125FC"/>
    <w:rPr>
      <w:sz w:val="22"/>
      <w:u w:val="single"/>
    </w:rPr>
  </w:style>
  <w:style w:type="paragraph" w:customStyle="1" w:styleId="StyleMinimizedTextArialNarrow9pt">
    <w:name w:val="Style Minimized Text + Arial Narrow 9 pt"/>
    <w:basedOn w:val="Normal"/>
    <w:link w:val="StyleMinimizedTextArialNarrow9ptChar"/>
    <w:qFormat/>
    <w:rsid w:val="002125FC"/>
    <w:rPr>
      <w:rFonts w:eastAsia="Times New Roman"/>
    </w:rPr>
  </w:style>
  <w:style w:type="character" w:customStyle="1" w:styleId="StyleMinimizedTextArialNarrow9ptChar">
    <w:name w:val="Style Minimized Text + Arial Narrow 9 pt Char"/>
    <w:basedOn w:val="DefaultParagraphFont"/>
    <w:link w:val="StyleMinimizedTextArialNarrow9pt"/>
    <w:rsid w:val="002125FC"/>
    <w:rPr>
      <w:rFonts w:eastAsia="Times New Roman"/>
    </w:rPr>
  </w:style>
  <w:style w:type="paragraph" w:customStyle="1" w:styleId="StyleBoldandUnderlineChar11ptNotBold">
    <w:name w:val="Style Bold and Underline Char + 11 pt Not Bold"/>
    <w:link w:val="StyleBoldandUnderlineChar11ptNotBoldChar"/>
    <w:qFormat/>
    <w:rsid w:val="002125FC"/>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125FC"/>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125F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125FC"/>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125F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125FC"/>
    <w:rPr>
      <w:b w:val="0"/>
      <w:bCs/>
      <w:sz w:val="20"/>
      <w:u w:val="single"/>
      <w:lang w:val="en-US" w:eastAsia="en-US" w:bidi="ar-SA"/>
    </w:rPr>
  </w:style>
  <w:style w:type="character" w:customStyle="1" w:styleId="Styleunderline9pt">
    <w:name w:val="Style underline + 9 pt"/>
    <w:basedOn w:val="underline"/>
    <w:rsid w:val="002125FC"/>
    <w:rPr>
      <w:rFonts w:ascii="Times New Roman" w:hAnsi="Times New Roman" w:cs="Times New Roman"/>
      <w:b/>
      <w:sz w:val="20"/>
      <w:u w:val="single"/>
    </w:rPr>
  </w:style>
  <w:style w:type="character" w:customStyle="1" w:styleId="StyleTimesNewRoman9pt">
    <w:name w:val="Style Times New Roman 9 pt"/>
    <w:basedOn w:val="DefaultParagraphFont"/>
    <w:rsid w:val="002125FC"/>
    <w:rPr>
      <w:rFonts w:ascii="Times New Roman" w:hAnsi="Times New Roman"/>
      <w:sz w:val="20"/>
    </w:rPr>
  </w:style>
  <w:style w:type="character" w:customStyle="1" w:styleId="Styleunderline9pt1">
    <w:name w:val="Style underline + 9 pt1"/>
    <w:basedOn w:val="underline"/>
    <w:rsid w:val="002125F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125F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125F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125FC"/>
    <w:rPr>
      <w:b/>
      <w:bCs/>
      <w:noProof w:val="0"/>
      <w:sz w:val="20"/>
      <w:u w:val="single"/>
      <w:lang w:val="en-US" w:eastAsia="en-US" w:bidi="ar-SA"/>
    </w:rPr>
  </w:style>
  <w:style w:type="character" w:customStyle="1" w:styleId="Hyperlink23">
    <w:name w:val="Hyperlink23"/>
    <w:basedOn w:val="DefaultParagraphFont"/>
    <w:rsid w:val="002125FC"/>
    <w:rPr>
      <w:color w:val="3300CC"/>
      <w:u w:val="single"/>
    </w:rPr>
  </w:style>
  <w:style w:type="paragraph" w:customStyle="1" w:styleId="cardCharChar">
    <w:name w:val="card Char Char"/>
    <w:basedOn w:val="Normal"/>
    <w:link w:val="cardCharCharChar"/>
    <w:qFormat/>
    <w:rsid w:val="002125FC"/>
    <w:pPr>
      <w:ind w:left="288" w:right="288"/>
    </w:pPr>
    <w:rPr>
      <w:rFonts w:eastAsia="Times New Roman"/>
      <w:szCs w:val="20"/>
    </w:rPr>
  </w:style>
  <w:style w:type="character" w:customStyle="1" w:styleId="cardCharCharChar">
    <w:name w:val="card Char Char Char"/>
    <w:basedOn w:val="DefaultParagraphFont"/>
    <w:link w:val="cardCharChar"/>
    <w:rsid w:val="002125FC"/>
    <w:rPr>
      <w:rFonts w:eastAsia="Times New Roman"/>
      <w:szCs w:val="20"/>
    </w:rPr>
  </w:style>
  <w:style w:type="character" w:customStyle="1" w:styleId="StyleunderlineArialNarrow9ptBold">
    <w:name w:val="Style underline + Arial Narrow 9 pt Bold"/>
    <w:basedOn w:val="underline"/>
    <w:rsid w:val="002125F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125FC"/>
  </w:style>
  <w:style w:type="character" w:customStyle="1" w:styleId="StylecardCharCharArialNarrow9ptChar">
    <w:name w:val="Style card Char Char + Arial Narrow 9 pt Char"/>
    <w:basedOn w:val="cardCharCharChar"/>
    <w:link w:val="StylecardCharCharArialNarrow9pt"/>
    <w:rsid w:val="002125FC"/>
    <w:rPr>
      <w:rFonts w:eastAsia="Times New Roman"/>
      <w:szCs w:val="20"/>
    </w:rPr>
  </w:style>
  <w:style w:type="character" w:customStyle="1" w:styleId="UnderlineCharCharChar">
    <w:name w:val="Underline Char Char Char"/>
    <w:basedOn w:val="DefaultParagraphFont"/>
    <w:rsid w:val="002125FC"/>
    <w:rPr>
      <w:noProof w:val="0"/>
      <w:u w:val="single"/>
      <w:lang w:val="en-US" w:eastAsia="en-US" w:bidi="ar-SA"/>
    </w:rPr>
  </w:style>
  <w:style w:type="character" w:customStyle="1" w:styleId="CardTextChar1">
    <w:name w:val="Card Text Char1"/>
    <w:basedOn w:val="DefaultParagraphFont"/>
    <w:rsid w:val="002125F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125FC"/>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125F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125F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125F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125F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125F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125F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125FC"/>
    <w:rPr>
      <w:rFonts w:eastAsia="Times New Roman"/>
    </w:rPr>
  </w:style>
  <w:style w:type="character" w:customStyle="1" w:styleId="TextsmallChar">
    <w:name w:val="Textsmall Char"/>
    <w:basedOn w:val="DefaultParagraphFont"/>
    <w:link w:val="Textsmall"/>
    <w:rsid w:val="002125FC"/>
    <w:rPr>
      <w:rFonts w:eastAsia="Times New Roman"/>
    </w:rPr>
  </w:style>
  <w:style w:type="character" w:customStyle="1" w:styleId="CharChar111">
    <w:name w:val="Char Char111"/>
    <w:basedOn w:val="DefaultParagraphFont"/>
    <w:rsid w:val="002125FC"/>
    <w:rPr>
      <w:rFonts w:cs="Arial"/>
      <w:bCs/>
      <w:szCs w:val="26"/>
      <w:u w:val="single"/>
      <w:lang w:val="en-US" w:eastAsia="en-US" w:bidi="ar-SA"/>
    </w:rPr>
  </w:style>
  <w:style w:type="character" w:customStyle="1" w:styleId="UnderlineBold">
    <w:name w:val="Underline + Bold"/>
    <w:uiPriority w:val="1"/>
    <w:qFormat/>
    <w:rsid w:val="002125FC"/>
    <w:rPr>
      <w:b/>
      <w:sz w:val="20"/>
      <w:u w:val="single"/>
    </w:rPr>
  </w:style>
  <w:style w:type="paragraph" w:customStyle="1" w:styleId="cardtextsmall">
    <w:name w:val="card text small"/>
    <w:basedOn w:val="Normal"/>
    <w:qFormat/>
    <w:rsid w:val="002125FC"/>
    <w:rPr>
      <w:rFonts w:ascii="Arial Narrow" w:eastAsia="Times New Roman" w:hAnsi="Arial Narrow"/>
    </w:rPr>
  </w:style>
  <w:style w:type="character" w:customStyle="1" w:styleId="AUnterdline">
    <w:name w:val="AUnterdline"/>
    <w:rsid w:val="002125F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125FC"/>
    <w:rPr>
      <w:rFonts w:ascii="Times New Roman" w:hAnsi="Times New Roman"/>
      <w:b/>
      <w:bCs/>
      <w:sz w:val="20"/>
      <w:u w:val="single"/>
      <w:bdr w:val="single" w:sz="4" w:space="0" w:color="auto"/>
    </w:rPr>
  </w:style>
  <w:style w:type="character" w:customStyle="1" w:styleId="highlightedsearchterm">
    <w:name w:val="highlightedsearchterm"/>
    <w:rsid w:val="002125FC"/>
  </w:style>
  <w:style w:type="character" w:customStyle="1" w:styleId="StyleUnderline1">
    <w:name w:val="Style Underline1"/>
    <w:basedOn w:val="DefaultParagraphFont"/>
    <w:rsid w:val="002125FC"/>
    <w:rPr>
      <w:rFonts w:ascii="Times New Roman" w:hAnsi="Times New Roman"/>
      <w:sz w:val="20"/>
      <w:u w:val="single"/>
    </w:rPr>
  </w:style>
  <w:style w:type="paragraph" w:customStyle="1" w:styleId="CardIndented">
    <w:name w:val="Card (Indented)"/>
    <w:basedOn w:val="Normal"/>
    <w:link w:val="CardIndentedChar"/>
    <w:qFormat/>
    <w:rsid w:val="002125FC"/>
    <w:pPr>
      <w:ind w:left="288"/>
    </w:pPr>
  </w:style>
  <w:style w:type="paragraph" w:customStyle="1" w:styleId="StyleStyle49pt10">
    <w:name w:val="Style Style4 + 9 pt10"/>
    <w:basedOn w:val="Style4"/>
    <w:link w:val="StyleStyle49pt10Char"/>
    <w:qFormat/>
    <w:rsid w:val="002125FC"/>
    <w:rPr>
      <w:rFonts w:cs="Times New Roman"/>
    </w:rPr>
  </w:style>
  <w:style w:type="character" w:customStyle="1" w:styleId="StyleStyle49pt10Char">
    <w:name w:val="Style Style4 + 9 pt10 Char"/>
    <w:basedOn w:val="Style4Char"/>
    <w:link w:val="StyleStyle49pt10"/>
    <w:rsid w:val="002125FC"/>
    <w:rPr>
      <w:rFonts w:eastAsia="Times New Roman" w:cs="Times New Roman"/>
      <w:u w:val="single"/>
    </w:rPr>
  </w:style>
  <w:style w:type="paragraph" w:customStyle="1" w:styleId="StyleStyle49ptBold7">
    <w:name w:val="Style Style4 + 9 pt Bold7"/>
    <w:basedOn w:val="Style4"/>
    <w:link w:val="StyleStyle49ptBold7Char"/>
    <w:qFormat/>
    <w:rsid w:val="002125FC"/>
    <w:rPr>
      <w:rFonts w:cs="Times New Roman"/>
      <w:b/>
      <w:bCs/>
    </w:rPr>
  </w:style>
  <w:style w:type="character" w:customStyle="1" w:styleId="StyleStyle49ptBold7Char">
    <w:name w:val="Style Style4 + 9 pt Bold7 Char"/>
    <w:link w:val="StyleStyle49ptBold7"/>
    <w:rsid w:val="002125FC"/>
    <w:rPr>
      <w:rFonts w:eastAsia="Times New Roman" w:cs="Times New Roman"/>
      <w:b/>
      <w:bCs/>
      <w:u w:val="single"/>
    </w:rPr>
  </w:style>
  <w:style w:type="paragraph" w:customStyle="1" w:styleId="NormalUnderline">
    <w:name w:val="Normal Underline"/>
    <w:basedOn w:val="Normal"/>
    <w:link w:val="NormalUnderlineChar"/>
    <w:qFormat/>
    <w:rsid w:val="002125FC"/>
    <w:pPr>
      <w:ind w:left="288"/>
    </w:pPr>
    <w:rPr>
      <w:rFonts w:eastAsia="Times New Roman"/>
      <w:u w:val="single"/>
    </w:rPr>
  </w:style>
  <w:style w:type="character" w:customStyle="1" w:styleId="NormalUnderlineChar">
    <w:name w:val="Normal Underline Char"/>
    <w:link w:val="NormalUnderline"/>
    <w:rsid w:val="002125FC"/>
    <w:rPr>
      <w:rFonts w:eastAsia="Times New Roman"/>
      <w:u w:val="single"/>
    </w:rPr>
  </w:style>
  <w:style w:type="character" w:customStyle="1" w:styleId="DontRead">
    <w:name w:val="Don't Read"/>
    <w:qFormat/>
    <w:rsid w:val="002125FC"/>
    <w:rPr>
      <w:rFonts w:ascii="Times New Roman" w:hAnsi="Times New Roman"/>
      <w:sz w:val="16"/>
    </w:rPr>
  </w:style>
  <w:style w:type="paragraph" w:customStyle="1" w:styleId="Underlinestyle">
    <w:name w:val="Underline style"/>
    <w:basedOn w:val="Normal"/>
    <w:qFormat/>
    <w:rsid w:val="002125FC"/>
    <w:rPr>
      <w:rFonts w:eastAsia="Times New Roman"/>
      <w:u w:val="single"/>
    </w:rPr>
  </w:style>
  <w:style w:type="character" w:customStyle="1" w:styleId="Style11ptUnderline3">
    <w:name w:val="Style 11 pt Underline3"/>
    <w:rsid w:val="002125FC"/>
    <w:rPr>
      <w:sz w:val="20"/>
      <w:u w:val="single"/>
    </w:rPr>
  </w:style>
  <w:style w:type="character" w:customStyle="1" w:styleId="27">
    <w:name w:val="27"/>
    <w:rsid w:val="002125FC"/>
    <w:rPr>
      <w:rFonts w:cs="Arial"/>
      <w:bCs/>
      <w:sz w:val="20"/>
      <w:u w:val="single"/>
      <w:lang w:val="en-US" w:eastAsia="en-US" w:bidi="ar-SA"/>
    </w:rPr>
  </w:style>
  <w:style w:type="character" w:customStyle="1" w:styleId="2">
    <w:name w:val="2"/>
    <w:rsid w:val="002125FC"/>
    <w:rPr>
      <w:rFonts w:cs="Arial"/>
      <w:bCs/>
      <w:sz w:val="20"/>
      <w:u w:val="single"/>
      <w:lang w:val="en-US" w:eastAsia="en-US" w:bidi="ar-SA"/>
    </w:rPr>
  </w:style>
  <w:style w:type="character" w:customStyle="1" w:styleId="Style9ptUnderline11">
    <w:name w:val="Style 9 pt Underline11"/>
    <w:basedOn w:val="DefaultParagraphFont"/>
    <w:rsid w:val="002125FC"/>
    <w:rPr>
      <w:sz w:val="20"/>
      <w:u w:val="single"/>
    </w:rPr>
  </w:style>
  <w:style w:type="character" w:customStyle="1" w:styleId="Style9ptBoldUnderline5">
    <w:name w:val="Style 9 pt Bold Underline5"/>
    <w:basedOn w:val="DefaultParagraphFont"/>
    <w:rsid w:val="002125FC"/>
    <w:rPr>
      <w:b/>
      <w:bCs/>
      <w:sz w:val="20"/>
      <w:u w:val="single"/>
    </w:rPr>
  </w:style>
  <w:style w:type="character" w:customStyle="1" w:styleId="CharChar114">
    <w:name w:val="Char Char114"/>
    <w:basedOn w:val="DefaultParagraphFont"/>
    <w:rsid w:val="002125FC"/>
    <w:rPr>
      <w:rFonts w:cs="Arial"/>
      <w:bCs/>
      <w:szCs w:val="26"/>
      <w:u w:val="single"/>
      <w:lang w:val="en-US" w:eastAsia="en-US" w:bidi="ar-SA"/>
    </w:rPr>
  </w:style>
  <w:style w:type="character" w:customStyle="1" w:styleId="CharChar113">
    <w:name w:val="Char Char113"/>
    <w:basedOn w:val="DefaultParagraphFont"/>
    <w:rsid w:val="002125FC"/>
    <w:rPr>
      <w:rFonts w:cs="Arial"/>
      <w:bCs/>
      <w:szCs w:val="26"/>
      <w:u w:val="single"/>
      <w:lang w:val="en-US" w:eastAsia="en-US" w:bidi="ar-SA"/>
    </w:rPr>
  </w:style>
  <w:style w:type="character" w:customStyle="1" w:styleId="CharChar112">
    <w:name w:val="Char Char112"/>
    <w:basedOn w:val="DefaultParagraphFont"/>
    <w:rsid w:val="002125FC"/>
    <w:rPr>
      <w:rFonts w:cs="Arial"/>
      <w:bCs/>
      <w:szCs w:val="26"/>
      <w:u w:val="single"/>
      <w:lang w:val="en-US" w:eastAsia="en-US" w:bidi="ar-SA"/>
    </w:rPr>
  </w:style>
  <w:style w:type="character" w:customStyle="1" w:styleId="ssl0">
    <w:name w:val="ss_l0"/>
    <w:basedOn w:val="DefaultParagraphFont"/>
    <w:rsid w:val="002125FC"/>
  </w:style>
  <w:style w:type="paragraph" w:styleId="CommentText">
    <w:name w:val="annotation text"/>
    <w:basedOn w:val="Normal"/>
    <w:link w:val="CommentTextChar"/>
    <w:uiPriority w:val="99"/>
    <w:rsid w:val="002125FC"/>
    <w:rPr>
      <w:szCs w:val="20"/>
    </w:rPr>
  </w:style>
  <w:style w:type="character" w:customStyle="1" w:styleId="CommentTextChar">
    <w:name w:val="Comment Text Char"/>
    <w:basedOn w:val="DefaultParagraphFont"/>
    <w:link w:val="CommentText"/>
    <w:uiPriority w:val="99"/>
    <w:rsid w:val="002125FC"/>
    <w:rPr>
      <w:szCs w:val="20"/>
    </w:rPr>
  </w:style>
  <w:style w:type="character" w:customStyle="1" w:styleId="CommentSubjectChar">
    <w:name w:val="Comment Subject Char"/>
    <w:basedOn w:val="CommentTextChar"/>
    <w:link w:val="CommentSubject"/>
    <w:rsid w:val="002125FC"/>
    <w:rPr>
      <w:rFonts w:ascii="Times New Roman" w:hAnsi="Times New Roman" w:cs="Times New Roman"/>
      <w:b/>
      <w:bCs/>
      <w:szCs w:val="20"/>
    </w:rPr>
  </w:style>
  <w:style w:type="paragraph" w:styleId="CommentSubject">
    <w:name w:val="annotation subject"/>
    <w:basedOn w:val="CommentText"/>
    <w:next w:val="CommentText"/>
    <w:link w:val="CommentSubjectChar"/>
    <w:rsid w:val="002125FC"/>
    <w:rPr>
      <w:rFonts w:ascii="Times New Roman" w:hAnsi="Times New Roman" w:cs="Times New Roman"/>
      <w:b/>
      <w:bCs/>
    </w:rPr>
  </w:style>
  <w:style w:type="character" w:customStyle="1" w:styleId="CommentSubjectChar1">
    <w:name w:val="Comment Subject Char1"/>
    <w:basedOn w:val="CommentTextChar"/>
    <w:uiPriority w:val="99"/>
    <w:semiHidden/>
    <w:rsid w:val="002125FC"/>
    <w:rPr>
      <w:b/>
      <w:bCs/>
      <w:szCs w:val="20"/>
    </w:rPr>
  </w:style>
  <w:style w:type="paragraph" w:customStyle="1" w:styleId="WW-Default1">
    <w:name w:val="WW-Default1"/>
    <w:basedOn w:val="Normal"/>
    <w:qFormat/>
    <w:rsid w:val="002125FC"/>
    <w:pPr>
      <w:suppressAutoHyphens/>
    </w:pPr>
    <w:rPr>
      <w:rFonts w:eastAsia="Times New Roman"/>
      <w:b/>
      <w:bCs/>
      <w:szCs w:val="20"/>
      <w:lang w:eastAsia="ar-SA"/>
    </w:rPr>
  </w:style>
  <w:style w:type="paragraph" w:customStyle="1" w:styleId="Normal1">
    <w:name w:val="Normal1"/>
    <w:basedOn w:val="BodyText"/>
    <w:qFormat/>
    <w:rsid w:val="002125FC"/>
  </w:style>
  <w:style w:type="character" w:customStyle="1" w:styleId="zoomme">
    <w:name w:val="zoomme"/>
    <w:basedOn w:val="DefaultParagraphFont"/>
    <w:rsid w:val="002125FC"/>
  </w:style>
  <w:style w:type="character" w:customStyle="1" w:styleId="Date1">
    <w:name w:val="Date1"/>
    <w:basedOn w:val="DefaultParagraphFont"/>
    <w:rsid w:val="002125FC"/>
  </w:style>
  <w:style w:type="character" w:customStyle="1" w:styleId="classauthor">
    <w:name w:val="class=&quot;author&quot;"/>
    <w:basedOn w:val="DefaultParagraphFont"/>
    <w:rsid w:val="002125FC"/>
  </w:style>
  <w:style w:type="paragraph" w:customStyle="1" w:styleId="CardStyle">
    <w:name w:val="Card Style"/>
    <w:basedOn w:val="Normal"/>
    <w:link w:val="CardStyleChar"/>
    <w:qFormat/>
    <w:rsid w:val="002125FC"/>
    <w:rPr>
      <w:rFonts w:eastAsia="Times New Roman"/>
    </w:rPr>
  </w:style>
  <w:style w:type="character" w:customStyle="1" w:styleId="CharCharChar">
    <w:name w:val="Char Char Char"/>
    <w:basedOn w:val="DefaultParagraphFont"/>
    <w:rsid w:val="002125FC"/>
    <w:rPr>
      <w:rFonts w:cs="Arial"/>
      <w:bCs/>
      <w:szCs w:val="26"/>
      <w:u w:val="single"/>
      <w:lang w:val="en-US" w:eastAsia="en-US" w:bidi="ar-SA"/>
    </w:rPr>
  </w:style>
  <w:style w:type="character" w:customStyle="1" w:styleId="BoldUnderlineChar0">
    <w:name w:val="Bold Underline Char"/>
    <w:rsid w:val="002125FC"/>
    <w:rPr>
      <w:rFonts w:ascii="Times New Roman" w:eastAsia="Times New Roman" w:hAnsi="Times New Roman"/>
      <w:b/>
      <w:bCs/>
      <w:szCs w:val="24"/>
      <w:u w:val="single"/>
    </w:rPr>
  </w:style>
  <w:style w:type="character" w:customStyle="1" w:styleId="texto1">
    <w:name w:val="texto1"/>
    <w:rsid w:val="002125FC"/>
  </w:style>
  <w:style w:type="character" w:customStyle="1" w:styleId="apple-style-span">
    <w:name w:val="apple-style-span"/>
    <w:rsid w:val="002125FC"/>
  </w:style>
  <w:style w:type="paragraph" w:customStyle="1" w:styleId="citenon-bold">
    <w:name w:val="cite non-bold"/>
    <w:basedOn w:val="Normal"/>
    <w:link w:val="citenon-boldChar"/>
    <w:qFormat/>
    <w:rsid w:val="002125F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125F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125FC"/>
    <w:rPr>
      <w:rFonts w:eastAsia="Times New Roman" w:cs="Arial"/>
      <w:b/>
      <w:sz w:val="24"/>
      <w:szCs w:val="28"/>
    </w:rPr>
  </w:style>
  <w:style w:type="paragraph" w:customStyle="1" w:styleId="Style23">
    <w:name w:val="Style23"/>
    <w:basedOn w:val="Normal"/>
    <w:uiPriority w:val="99"/>
    <w:qFormat/>
    <w:rsid w:val="002125FC"/>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125FC"/>
    <w:rPr>
      <w:rFonts w:eastAsia="Times New Roman"/>
      <w:lang w:bidi="en-US"/>
    </w:rPr>
  </w:style>
  <w:style w:type="character" w:customStyle="1" w:styleId="gray">
    <w:name w:val="gray"/>
    <w:basedOn w:val="DefaultParagraphFont"/>
    <w:rsid w:val="002125FC"/>
  </w:style>
  <w:style w:type="paragraph" w:customStyle="1" w:styleId="Tagtemplate">
    <w:name w:val="Tagtemplate"/>
    <w:basedOn w:val="Normal"/>
    <w:link w:val="TagtemplateChar"/>
    <w:autoRedefine/>
    <w:qFormat/>
    <w:rsid w:val="002125FC"/>
    <w:pPr>
      <w:keepNext/>
      <w:keepLines/>
    </w:pPr>
    <w:rPr>
      <w:rFonts w:eastAsia="Calibri"/>
      <w:b/>
    </w:rPr>
  </w:style>
  <w:style w:type="character" w:customStyle="1" w:styleId="TagtemplateChar">
    <w:name w:val="Tagtemplate Char"/>
    <w:basedOn w:val="DefaultParagraphFont"/>
    <w:link w:val="Tagtemplate"/>
    <w:rsid w:val="002125FC"/>
    <w:rPr>
      <w:rFonts w:eastAsia="Calibri"/>
      <w:b/>
    </w:rPr>
  </w:style>
  <w:style w:type="character" w:customStyle="1" w:styleId="Styleunderline11ptBorderSinglesolidlineAuto05p">
    <w:name w:val="Style underline + 11 pt Border: : (Single solid line Auto  0.5 p..."/>
    <w:rsid w:val="002125FC"/>
    <w:rPr>
      <w:sz w:val="20"/>
      <w:u w:val="single"/>
      <w:bdr w:val="single" w:sz="4" w:space="0" w:color="auto"/>
    </w:rPr>
  </w:style>
  <w:style w:type="paragraph" w:customStyle="1" w:styleId="Citation-FirstLine">
    <w:name w:val="Citation - First Line"/>
    <w:basedOn w:val="Normal"/>
    <w:next w:val="Normal"/>
    <w:autoRedefine/>
    <w:qFormat/>
    <w:rsid w:val="002125FC"/>
    <w:pPr>
      <w:spacing w:line="240" w:lineRule="atLeast"/>
      <w:jc w:val="both"/>
    </w:pPr>
    <w:rPr>
      <w:rFonts w:ascii="Book Antiqua" w:eastAsia="Times New Roman" w:hAnsi="Book Antiqua"/>
    </w:rPr>
  </w:style>
  <w:style w:type="character" w:customStyle="1" w:styleId="CardText-Underlined">
    <w:name w:val="Card Text - Underlined"/>
    <w:rsid w:val="002125FC"/>
    <w:rPr>
      <w:b/>
      <w:sz w:val="20"/>
      <w:u w:val="single"/>
    </w:rPr>
  </w:style>
  <w:style w:type="paragraph" w:customStyle="1" w:styleId="Citation-Complete">
    <w:name w:val="Citation - Complete"/>
    <w:basedOn w:val="Normal"/>
    <w:next w:val="Normal"/>
    <w:link w:val="Citation-CompleteChar"/>
    <w:autoRedefine/>
    <w:qFormat/>
    <w:rsid w:val="002125F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125FC"/>
    <w:rPr>
      <w:rFonts w:ascii="Book Antiqua" w:eastAsia="Times New Roman" w:hAnsi="Book Antiqua"/>
    </w:rPr>
  </w:style>
  <w:style w:type="character" w:customStyle="1" w:styleId="MicroTextChar">
    <w:name w:val="MicroText Char"/>
    <w:link w:val="MicroText"/>
    <w:rsid w:val="002125FC"/>
    <w:rPr>
      <w:rFonts w:ascii="Arial Narrow" w:hAnsi="Arial Narrow"/>
      <w:sz w:val="12"/>
    </w:rPr>
  </w:style>
  <w:style w:type="paragraph" w:customStyle="1" w:styleId="TagCite">
    <w:name w:val="Tag/Cite"/>
    <w:basedOn w:val="Normal"/>
    <w:qFormat/>
    <w:rsid w:val="002125FC"/>
    <w:rPr>
      <w:rFonts w:eastAsia="Times New Roman"/>
      <w:b/>
    </w:rPr>
  </w:style>
  <w:style w:type="character" w:customStyle="1" w:styleId="Style11ptItalicUnderline">
    <w:name w:val="Style 11 pt Italic Underline"/>
    <w:basedOn w:val="DefaultParagraphFont"/>
    <w:rsid w:val="002125FC"/>
    <w:rPr>
      <w:i/>
      <w:iCs/>
      <w:sz w:val="20"/>
      <w:u w:val="single"/>
    </w:rPr>
  </w:style>
  <w:style w:type="character" w:customStyle="1" w:styleId="Style11ptItalic">
    <w:name w:val="Style 11 pt Italic"/>
    <w:basedOn w:val="DefaultParagraphFont"/>
    <w:rsid w:val="002125FC"/>
    <w:rPr>
      <w:rFonts w:ascii="Times New Roman" w:hAnsi="Times New Roman"/>
      <w:i/>
      <w:iCs/>
      <w:sz w:val="20"/>
    </w:rPr>
  </w:style>
  <w:style w:type="character" w:customStyle="1" w:styleId="BoldandUnderlineChar">
    <w:name w:val="Bold and Underline Char"/>
    <w:basedOn w:val="DefaultParagraphFont"/>
    <w:link w:val="BoldandUnderline"/>
    <w:locked/>
    <w:rsid w:val="002125FC"/>
    <w:rPr>
      <w:b/>
      <w:u w:val="single"/>
    </w:rPr>
  </w:style>
  <w:style w:type="paragraph" w:customStyle="1" w:styleId="BoldandUnderline">
    <w:name w:val="Bold and Underline"/>
    <w:basedOn w:val="Normal"/>
    <w:link w:val="BoldandUnderlineChar"/>
    <w:qFormat/>
    <w:rsid w:val="002125FC"/>
    <w:rPr>
      <w:b/>
      <w:u w:val="single"/>
    </w:rPr>
  </w:style>
  <w:style w:type="character" w:customStyle="1" w:styleId="hdr">
    <w:name w:val="hdr"/>
    <w:basedOn w:val="DefaultParagraphFont"/>
    <w:rsid w:val="002125FC"/>
  </w:style>
  <w:style w:type="paragraph" w:customStyle="1" w:styleId="StyleStyle49ptBold3">
    <w:name w:val="Style Style4 + 9 pt Bold3"/>
    <w:basedOn w:val="Style4"/>
    <w:link w:val="StyleStyle49ptBold3Char"/>
    <w:qFormat/>
    <w:rsid w:val="002125FC"/>
    <w:rPr>
      <w:rFonts w:cs="Times New Roman"/>
      <w:b/>
      <w:bCs/>
    </w:rPr>
  </w:style>
  <w:style w:type="character" w:customStyle="1" w:styleId="StyleStyle49ptBold3Char">
    <w:name w:val="Style Style4 + 9 pt Bold3 Char"/>
    <w:basedOn w:val="Style4Char"/>
    <w:link w:val="StyleStyle49ptBold3"/>
    <w:rsid w:val="002125FC"/>
    <w:rPr>
      <w:rFonts w:eastAsia="Times New Roman" w:cs="Times New Roman"/>
      <w:b/>
      <w:bCs/>
      <w:u w:val="single"/>
    </w:rPr>
  </w:style>
  <w:style w:type="character" w:customStyle="1" w:styleId="Style9ptUnderline6">
    <w:name w:val="Style 9 pt Underline6"/>
    <w:basedOn w:val="DefaultParagraphFont"/>
    <w:rsid w:val="002125FC"/>
    <w:rPr>
      <w:sz w:val="20"/>
      <w:u w:val="single"/>
    </w:rPr>
  </w:style>
  <w:style w:type="character" w:customStyle="1" w:styleId="ct-with-fmlt">
    <w:name w:val="ct-with-fmlt"/>
    <w:basedOn w:val="DefaultParagraphFont"/>
    <w:rsid w:val="002125FC"/>
  </w:style>
  <w:style w:type="paragraph" w:customStyle="1" w:styleId="TagText">
    <w:name w:val="TagText"/>
    <w:basedOn w:val="Normal"/>
    <w:uiPriority w:val="99"/>
    <w:qFormat/>
    <w:rsid w:val="002125FC"/>
    <w:rPr>
      <w:b/>
    </w:rPr>
  </w:style>
  <w:style w:type="paragraph" w:customStyle="1" w:styleId="StyleStyle49pt">
    <w:name w:val="Style Style4 + 9 pt"/>
    <w:basedOn w:val="Normal"/>
    <w:link w:val="StyleStyle49ptChar"/>
    <w:qFormat/>
    <w:rsid w:val="002125FC"/>
    <w:rPr>
      <w:rFonts w:eastAsia="Times New Roman"/>
      <w:u w:val="single"/>
    </w:rPr>
  </w:style>
  <w:style w:type="character" w:customStyle="1" w:styleId="StyleStyle49ptChar">
    <w:name w:val="Style Style4 + 9 pt Char"/>
    <w:basedOn w:val="DefaultParagraphFont"/>
    <w:link w:val="StyleStyle49pt"/>
    <w:rsid w:val="002125FC"/>
    <w:rPr>
      <w:rFonts w:eastAsia="Times New Roman"/>
      <w:u w:val="single"/>
    </w:rPr>
  </w:style>
  <w:style w:type="paragraph" w:customStyle="1" w:styleId="StyleStyle49ptBold">
    <w:name w:val="Style Style4 + 9 pt Bold"/>
    <w:basedOn w:val="Normal"/>
    <w:link w:val="StyleStyle49ptBoldChar"/>
    <w:qFormat/>
    <w:rsid w:val="002125FC"/>
    <w:rPr>
      <w:rFonts w:eastAsia="Times New Roman"/>
      <w:b/>
      <w:bCs/>
      <w:u w:val="single"/>
    </w:rPr>
  </w:style>
  <w:style w:type="character" w:customStyle="1" w:styleId="StyleStyle49ptBoldChar">
    <w:name w:val="Style Style4 + 9 pt Bold Char"/>
    <w:basedOn w:val="DefaultParagraphFont"/>
    <w:link w:val="StyleStyle49ptBold"/>
    <w:rsid w:val="002125FC"/>
    <w:rPr>
      <w:rFonts w:eastAsia="Times New Roman"/>
      <w:b/>
      <w:bCs/>
      <w:u w:val="single"/>
    </w:rPr>
  </w:style>
  <w:style w:type="paragraph" w:customStyle="1" w:styleId="StyleStyle49ptBoldItalic">
    <w:name w:val="Style Style4 + 9 pt Bold Italic"/>
    <w:basedOn w:val="Normal"/>
    <w:link w:val="StyleStyle49ptBoldItalicChar"/>
    <w:qFormat/>
    <w:rsid w:val="002125F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125FC"/>
    <w:rPr>
      <w:rFonts w:eastAsia="Times New Roman"/>
      <w:b/>
      <w:bCs/>
      <w:i/>
      <w:iCs/>
      <w:u w:val="single"/>
    </w:rPr>
  </w:style>
  <w:style w:type="paragraph" w:customStyle="1" w:styleId="StyleUnderlined11ptBold">
    <w:name w:val="Style Underlined + 11 pt Bold"/>
    <w:link w:val="StyleUnderlined11ptBoldChar"/>
    <w:qFormat/>
    <w:rsid w:val="002125FC"/>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125FC"/>
    <w:rPr>
      <w:rFonts w:ascii="Arial" w:eastAsia="Times New Roman" w:hAnsi="Arial" w:cs="Arial"/>
      <w:b/>
      <w:bCs/>
      <w:szCs w:val="24"/>
      <w:u w:val="single"/>
    </w:rPr>
  </w:style>
  <w:style w:type="paragraph" w:customStyle="1" w:styleId="StyleUnderlined11pt">
    <w:name w:val="Style Underlined + 11 pt"/>
    <w:link w:val="StyleUnderlined11ptChar"/>
    <w:qFormat/>
    <w:rsid w:val="002125FC"/>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125FC"/>
    <w:rPr>
      <w:rFonts w:ascii="Arial" w:eastAsia="Times New Roman" w:hAnsi="Arial" w:cs="Arial"/>
      <w:szCs w:val="24"/>
      <w:u w:val="single"/>
    </w:rPr>
  </w:style>
  <w:style w:type="character" w:customStyle="1" w:styleId="newscontent">
    <w:name w:val="newscontent"/>
    <w:rsid w:val="002125FC"/>
  </w:style>
  <w:style w:type="character" w:customStyle="1" w:styleId="StyleUnderlinePatternClearYellow">
    <w:name w:val="Style Underline Pattern: Clear (Yellow)"/>
    <w:basedOn w:val="DefaultParagraphFont"/>
    <w:rsid w:val="002125FC"/>
    <w:rPr>
      <w:u w:val="single"/>
      <w:shd w:val="clear" w:color="auto" w:fill="00FF00"/>
    </w:rPr>
  </w:style>
  <w:style w:type="paragraph" w:customStyle="1" w:styleId="StyleUnderlineChar11pt3">
    <w:name w:val="Style Underline Char + 11 pt3"/>
    <w:link w:val="StyleUnderlineChar11pt3Char"/>
    <w:qFormat/>
    <w:rsid w:val="002125FC"/>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125FC"/>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125FC"/>
    <w:rPr>
      <w:b w:val="0"/>
      <w:bCs/>
      <w:u w:val="single"/>
    </w:rPr>
  </w:style>
  <w:style w:type="character" w:customStyle="1" w:styleId="date-display-single">
    <w:name w:val="date-display-single"/>
    <w:basedOn w:val="DefaultParagraphFont"/>
    <w:rsid w:val="002125FC"/>
  </w:style>
  <w:style w:type="character" w:customStyle="1" w:styleId="CommentTextChar1">
    <w:name w:val="Comment Text Char1"/>
    <w:basedOn w:val="DefaultParagraphFont"/>
    <w:uiPriority w:val="99"/>
    <w:rsid w:val="002125F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125FC"/>
    <w:rPr>
      <w:rFonts w:ascii="Times New Roman" w:hAnsi="Times New Roman" w:cs="Times New Roman"/>
      <w:sz w:val="20"/>
    </w:rPr>
  </w:style>
  <w:style w:type="paragraph" w:customStyle="1" w:styleId="Cite2">
    <w:name w:val="Cite 2"/>
    <w:basedOn w:val="Normal"/>
    <w:qFormat/>
    <w:rsid w:val="002125FC"/>
    <w:rPr>
      <w:rFonts w:eastAsia="MS Mincho"/>
      <w:b/>
      <w:u w:val="single"/>
    </w:rPr>
  </w:style>
  <w:style w:type="character" w:customStyle="1" w:styleId="StyleunderlineBold">
    <w:name w:val="Style underline + Bold"/>
    <w:basedOn w:val="underline"/>
    <w:rsid w:val="002125FC"/>
    <w:rPr>
      <w:rFonts w:ascii="Times New Roman" w:hAnsi="Times New Roman" w:cs="Times New Roman"/>
      <w:bCs/>
      <w:sz w:val="20"/>
      <w:u w:val="single"/>
    </w:rPr>
  </w:style>
  <w:style w:type="paragraph" w:customStyle="1" w:styleId="cards0">
    <w:name w:val="cards"/>
    <w:basedOn w:val="Cites0"/>
    <w:qFormat/>
    <w:rsid w:val="002125FC"/>
    <w:pPr>
      <w:widowControl/>
      <w:jc w:val="left"/>
    </w:pPr>
    <w:rPr>
      <w:szCs w:val="22"/>
    </w:rPr>
  </w:style>
  <w:style w:type="character" w:customStyle="1" w:styleId="Style10ptUnderline">
    <w:name w:val="Style 10 pt Underline"/>
    <w:basedOn w:val="DefaultParagraphFont"/>
    <w:rsid w:val="002125FC"/>
    <w:rPr>
      <w:sz w:val="20"/>
      <w:u w:val="single"/>
    </w:rPr>
  </w:style>
  <w:style w:type="character" w:styleId="HTMLCite">
    <w:name w:val="HTML Cite"/>
    <w:uiPriority w:val="99"/>
    <w:rsid w:val="002125FC"/>
    <w:rPr>
      <w:i/>
      <w:iCs/>
    </w:rPr>
  </w:style>
  <w:style w:type="character" w:customStyle="1" w:styleId="slug-pub-date">
    <w:name w:val="slug-pub-date"/>
    <w:basedOn w:val="DefaultParagraphFont"/>
    <w:rsid w:val="002125FC"/>
  </w:style>
  <w:style w:type="character" w:customStyle="1" w:styleId="slug-vol">
    <w:name w:val="slug-vol"/>
    <w:basedOn w:val="DefaultParagraphFont"/>
    <w:rsid w:val="002125FC"/>
  </w:style>
  <w:style w:type="character" w:customStyle="1" w:styleId="slug-issue">
    <w:name w:val="slug-issue"/>
    <w:basedOn w:val="DefaultParagraphFont"/>
    <w:rsid w:val="002125FC"/>
  </w:style>
  <w:style w:type="character" w:customStyle="1" w:styleId="slug-pages">
    <w:name w:val="slug-pages"/>
    <w:basedOn w:val="DefaultParagraphFont"/>
    <w:rsid w:val="002125F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125FC"/>
    <w:rPr>
      <w:b/>
      <w:bCs/>
      <w:strike w:val="0"/>
      <w:dstrike w:val="0"/>
      <w:sz w:val="24"/>
      <w:u w:val="none"/>
      <w:effect w:val="none"/>
    </w:rPr>
  </w:style>
  <w:style w:type="paragraph" w:customStyle="1" w:styleId="Tag2">
    <w:name w:val="Tag2"/>
    <w:basedOn w:val="Normal"/>
    <w:autoRedefine/>
    <w:qFormat/>
    <w:rsid w:val="002125FC"/>
    <w:pPr>
      <w:spacing w:before="120"/>
    </w:pPr>
    <w:rPr>
      <w:b/>
      <w:sz w:val="26"/>
    </w:rPr>
  </w:style>
  <w:style w:type="character" w:customStyle="1" w:styleId="tagchar">
    <w:name w:val="tagchar"/>
    <w:basedOn w:val="DefaultParagraphFont"/>
    <w:rsid w:val="002125FC"/>
  </w:style>
  <w:style w:type="paragraph" w:customStyle="1" w:styleId="NormalText">
    <w:name w:val="Normal Text"/>
    <w:basedOn w:val="Normal"/>
    <w:link w:val="NormalTextChar"/>
    <w:autoRedefine/>
    <w:qFormat/>
    <w:rsid w:val="002125FC"/>
    <w:pPr>
      <w:jc w:val="both"/>
    </w:pPr>
    <w:rPr>
      <w:rFonts w:eastAsia="Times New Roman"/>
      <w:szCs w:val="26"/>
    </w:rPr>
  </w:style>
  <w:style w:type="character" w:customStyle="1" w:styleId="pmterms11">
    <w:name w:val="pmterms11"/>
    <w:basedOn w:val="DefaultParagraphFont"/>
    <w:rsid w:val="002125FC"/>
    <w:rPr>
      <w:b/>
      <w:bCs/>
      <w:i w:val="0"/>
      <w:iCs w:val="0"/>
      <w:color w:val="000000"/>
    </w:rPr>
  </w:style>
  <w:style w:type="character" w:customStyle="1" w:styleId="StyleUnderlineChar9ptBold">
    <w:name w:val="Style Underline Char + 9 pt Bold"/>
    <w:basedOn w:val="DefaultParagraphFont"/>
    <w:rsid w:val="002125FC"/>
    <w:rPr>
      <w:rFonts w:ascii="Times New Roman" w:hAnsi="Times New Roman"/>
      <w:b/>
      <w:bCs/>
      <w:sz w:val="20"/>
      <w:u w:val="single"/>
      <w:lang w:val="en-US" w:eastAsia="en-US" w:bidi="ar-SA"/>
    </w:rPr>
  </w:style>
  <w:style w:type="character" w:customStyle="1" w:styleId="Style8pt">
    <w:name w:val="Style 8 pt"/>
    <w:basedOn w:val="DefaultParagraphFont"/>
    <w:rsid w:val="002125FC"/>
    <w:rPr>
      <w:sz w:val="20"/>
    </w:rPr>
  </w:style>
  <w:style w:type="character" w:customStyle="1" w:styleId="UnderlineChar5Char">
    <w:name w:val="Underline Char5 Char"/>
    <w:basedOn w:val="DefaultParagraphFont"/>
    <w:rsid w:val="002125FC"/>
    <w:rPr>
      <w:szCs w:val="24"/>
      <w:u w:val="single"/>
      <w:lang w:val="en-US" w:eastAsia="en-US" w:bidi="ar-SA"/>
    </w:rPr>
  </w:style>
  <w:style w:type="character" w:customStyle="1" w:styleId="BoldandUnderlineChar2Char1">
    <w:name w:val="Bold and Underline Char2 Char1"/>
    <w:basedOn w:val="DefaultParagraphFont"/>
    <w:rsid w:val="002125F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125F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125FC"/>
    <w:rPr>
      <w:szCs w:val="24"/>
      <w:u w:val="single"/>
      <w:lang w:val="en-US" w:eastAsia="en-US" w:bidi="ar-SA"/>
    </w:rPr>
  </w:style>
  <w:style w:type="paragraph" w:customStyle="1" w:styleId="Language">
    <w:name w:val="Language"/>
    <w:basedOn w:val="Normal"/>
    <w:link w:val="LanguageChar"/>
    <w:qFormat/>
    <w:rsid w:val="002125FC"/>
    <w:rPr>
      <w:rFonts w:eastAsia="Times New Roman"/>
      <w:strike/>
      <w:szCs w:val="20"/>
    </w:rPr>
  </w:style>
  <w:style w:type="character" w:customStyle="1" w:styleId="LanguageChar">
    <w:name w:val="Language Char"/>
    <w:basedOn w:val="DefaultParagraphFont"/>
    <w:link w:val="Language"/>
    <w:rsid w:val="002125FC"/>
    <w:rPr>
      <w:rFonts w:eastAsia="Times New Roman"/>
      <w:strike/>
      <w:szCs w:val="20"/>
    </w:rPr>
  </w:style>
  <w:style w:type="paragraph" w:customStyle="1" w:styleId="UnderlineChar3">
    <w:name w:val="Underline Char3"/>
    <w:basedOn w:val="Normal"/>
    <w:link w:val="UnderlineChar3Char"/>
    <w:qFormat/>
    <w:rsid w:val="002125FC"/>
    <w:rPr>
      <w:rFonts w:eastAsia="Times New Roman"/>
      <w:u w:val="single"/>
    </w:rPr>
  </w:style>
  <w:style w:type="character" w:customStyle="1" w:styleId="UnderlineChar3Char">
    <w:name w:val="Underline Char3 Char"/>
    <w:basedOn w:val="DefaultParagraphFont"/>
    <w:link w:val="UnderlineChar3"/>
    <w:rsid w:val="002125FC"/>
    <w:rPr>
      <w:rFonts w:eastAsia="Times New Roman"/>
      <w:u w:val="single"/>
    </w:rPr>
  </w:style>
  <w:style w:type="paragraph" w:customStyle="1" w:styleId="BoldandUnderlineChar3Char">
    <w:name w:val="Bold and Underline Char3 Char"/>
    <w:basedOn w:val="Normal"/>
    <w:link w:val="BoldandUnderlineChar3CharChar"/>
    <w:qFormat/>
    <w:rsid w:val="002125FC"/>
    <w:rPr>
      <w:rFonts w:eastAsia="Times New Roman"/>
      <w:b/>
      <w:u w:val="single"/>
    </w:rPr>
  </w:style>
  <w:style w:type="character" w:customStyle="1" w:styleId="BoldandUnderlineChar3CharChar">
    <w:name w:val="Bold and Underline Char3 Char Char"/>
    <w:basedOn w:val="DefaultParagraphFont"/>
    <w:link w:val="BoldandUnderlineChar3Char"/>
    <w:rsid w:val="002125FC"/>
    <w:rPr>
      <w:rFonts w:eastAsia="Times New Roman"/>
      <w:b/>
      <w:u w:val="single"/>
    </w:rPr>
  </w:style>
  <w:style w:type="character" w:customStyle="1" w:styleId="UnderlineChar1">
    <w:name w:val="Underline Char1"/>
    <w:basedOn w:val="DefaultParagraphFont"/>
    <w:rsid w:val="002125FC"/>
    <w:rPr>
      <w:szCs w:val="24"/>
      <w:u w:val="single"/>
      <w:lang w:val="en-US" w:eastAsia="en-US" w:bidi="ar-SA"/>
    </w:rPr>
  </w:style>
  <w:style w:type="character" w:customStyle="1" w:styleId="BoldandUnderlineChar1Char2Char">
    <w:name w:val="Bold and Underline Char1 Char2 Char"/>
    <w:basedOn w:val="DefaultParagraphFont"/>
    <w:rsid w:val="002125FC"/>
    <w:rPr>
      <w:b/>
      <w:szCs w:val="24"/>
      <w:u w:val="single"/>
      <w:lang w:val="en-US" w:eastAsia="en-US" w:bidi="ar-SA"/>
    </w:rPr>
  </w:style>
  <w:style w:type="character" w:customStyle="1" w:styleId="SmalltextChar">
    <w:name w:val="Small text Char"/>
    <w:aliases w:val="Quote1 Char1"/>
    <w:link w:val="Smalltext"/>
    <w:rsid w:val="002125FC"/>
    <w:rPr>
      <w:rFonts w:ascii="Arial Narrow" w:eastAsia="Times New Roman" w:hAnsi="Arial Narrow"/>
    </w:rPr>
  </w:style>
  <w:style w:type="paragraph" w:customStyle="1" w:styleId="HotRoute">
    <w:name w:val="Hot Route"/>
    <w:basedOn w:val="Normal"/>
    <w:link w:val="HotRouteChar0"/>
    <w:qFormat/>
    <w:rsid w:val="002125FC"/>
    <w:pPr>
      <w:ind w:left="144"/>
    </w:pPr>
    <w:rPr>
      <w:rFonts w:eastAsia="Times New Roman"/>
    </w:rPr>
  </w:style>
  <w:style w:type="paragraph" w:customStyle="1" w:styleId="Cardstyle0">
    <w:name w:val="Cardstyle"/>
    <w:basedOn w:val="Normal"/>
    <w:next w:val="Normal"/>
    <w:qFormat/>
    <w:rsid w:val="002125FC"/>
    <w:rPr>
      <w:rFonts w:eastAsia="Times New Roman"/>
    </w:rPr>
  </w:style>
  <w:style w:type="character" w:customStyle="1" w:styleId="Style12ptBoldUnderline1">
    <w:name w:val="Style 12 pt Bold Underline1"/>
    <w:basedOn w:val="DefaultParagraphFont"/>
    <w:rsid w:val="002125FC"/>
    <w:rPr>
      <w:b/>
      <w:bCs/>
      <w:sz w:val="24"/>
      <w:u w:val="single"/>
    </w:rPr>
  </w:style>
  <w:style w:type="character" w:customStyle="1" w:styleId="StyleEmphasisArial12ptBoldNotItalic">
    <w:name w:val="Style Emphasis + Arial 12 pt Bold Not Italic"/>
    <w:basedOn w:val="Emphasis"/>
    <w:rsid w:val="002125FC"/>
    <w:rPr>
      <w:rFonts w:ascii="Arial" w:hAnsi="Arial" w:cs="Times New Roman"/>
      <w:b w:val="0"/>
      <w:bCs/>
      <w:i/>
      <w:iCs/>
      <w:sz w:val="24"/>
      <w:u w:val="single"/>
      <w:bdr w:val="single" w:sz="8" w:space="0" w:color="auto"/>
    </w:rPr>
  </w:style>
  <w:style w:type="character" w:customStyle="1" w:styleId="DebateHighlighted">
    <w:name w:val="Debate Highlighted"/>
    <w:qFormat/>
    <w:rsid w:val="002125F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125FC"/>
    <w:rPr>
      <w:rFonts w:ascii="SimSun" w:eastAsia="SimSun" w:hAnsi="SimSun"/>
      <w:sz w:val="15"/>
      <w:lang w:eastAsia="zh-CN"/>
    </w:rPr>
  </w:style>
  <w:style w:type="paragraph" w:customStyle="1" w:styleId="UnreadText">
    <w:name w:val="Unread Text"/>
    <w:basedOn w:val="Normal"/>
    <w:next w:val="Normal"/>
    <w:link w:val="UnreadTextChar"/>
    <w:autoRedefine/>
    <w:qFormat/>
    <w:rsid w:val="002125FC"/>
    <w:pPr>
      <w:ind w:left="360"/>
    </w:pPr>
    <w:rPr>
      <w:rFonts w:ascii="SimSun" w:eastAsia="SimSun" w:hAnsi="SimSun"/>
      <w:sz w:val="15"/>
      <w:lang w:eastAsia="zh-CN"/>
    </w:rPr>
  </w:style>
  <w:style w:type="paragraph" w:customStyle="1" w:styleId="AuthorDate">
    <w:name w:val="AuthorDate"/>
    <w:next w:val="Normal"/>
    <w:link w:val="AuthorDateChar"/>
    <w:qFormat/>
    <w:rsid w:val="002125FC"/>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125FC"/>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125F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125FC"/>
    <w:rPr>
      <w:rFonts w:ascii="Times New Roman" w:hAnsi="Times New Roman"/>
      <w:sz w:val="20"/>
      <w:u w:val="single"/>
      <w:bdr w:val="none" w:sz="0" w:space="0" w:color="auto"/>
      <w:shd w:val="clear" w:color="auto" w:fill="C0C0C0"/>
    </w:rPr>
  </w:style>
  <w:style w:type="character" w:customStyle="1" w:styleId="smallChar">
    <w:name w:val="small Char"/>
    <w:rsid w:val="002125FC"/>
    <w:rPr>
      <w:rFonts w:ascii="Calibri" w:eastAsia="Calibri" w:hAnsi="Calibri" w:cs="Calibri"/>
      <w:sz w:val="16"/>
      <w:szCs w:val="20"/>
      <w:lang w:val="x-none" w:eastAsia="x-none"/>
    </w:rPr>
  </w:style>
  <w:style w:type="paragraph" w:customStyle="1" w:styleId="HotRoute0">
    <w:name w:val="Hot Route!"/>
    <w:basedOn w:val="Normal"/>
    <w:qFormat/>
    <w:rsid w:val="002125F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125FC"/>
    <w:rPr>
      <w:rFonts w:ascii="Times New Roman" w:hAnsi="Times New Roman" w:cs="Times New Roman"/>
      <w:sz w:val="16"/>
      <w:szCs w:val="16"/>
    </w:rPr>
  </w:style>
  <w:style w:type="character" w:customStyle="1" w:styleId="BodyText2Char1">
    <w:name w:val="Body Text 2 Char1"/>
    <w:basedOn w:val="DefaultParagraphFont"/>
    <w:semiHidden/>
    <w:rsid w:val="002125FC"/>
    <w:rPr>
      <w:rFonts w:ascii="Times New Roman" w:hAnsi="Times New Roman" w:cs="Times New Roman"/>
      <w:sz w:val="20"/>
    </w:rPr>
  </w:style>
  <w:style w:type="character" w:customStyle="1" w:styleId="Heading2Char1CharCharCharCharCharC">
    <w:name w:val="Heading 2 Char1 Char Char Char Char Char C"/>
    <w:rsid w:val="002125FC"/>
    <w:rPr>
      <w:rFonts w:cs="Arial"/>
      <w:b/>
      <w:bCs/>
      <w:iCs/>
      <w:sz w:val="24"/>
      <w:szCs w:val="28"/>
      <w:lang w:val="en-US" w:eastAsia="en-US" w:bidi="ar-SA"/>
    </w:rPr>
  </w:style>
  <w:style w:type="character" w:customStyle="1" w:styleId="underline1">
    <w:name w:val="underline1"/>
    <w:basedOn w:val="DefaultParagraphFont"/>
    <w:rsid w:val="002125FC"/>
    <w:rPr>
      <w:u w:val="single"/>
    </w:rPr>
  </w:style>
  <w:style w:type="character" w:customStyle="1" w:styleId="author0">
    <w:name w:val="author"/>
    <w:basedOn w:val="DefaultParagraphFont"/>
    <w:rsid w:val="002125FC"/>
    <w:rPr>
      <w:rFonts w:ascii="Times New Roman" w:hAnsi="Times New Roman"/>
      <w:b/>
      <w:sz w:val="24"/>
    </w:rPr>
  </w:style>
  <w:style w:type="character" w:customStyle="1" w:styleId="FontStyle291">
    <w:name w:val="Font Style291"/>
    <w:basedOn w:val="DefaultParagraphFont"/>
    <w:uiPriority w:val="99"/>
    <w:rsid w:val="002125F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125F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125F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125FC"/>
    <w:rPr>
      <w:rFonts w:eastAsia="Times New Roman"/>
    </w:rPr>
  </w:style>
  <w:style w:type="paragraph" w:customStyle="1" w:styleId="Cards1">
    <w:name w:val="Cards1"/>
    <w:basedOn w:val="Normal"/>
    <w:link w:val="Cards1Char"/>
    <w:qFormat/>
    <w:rsid w:val="002125FC"/>
    <w:pPr>
      <w:ind w:left="288"/>
    </w:pPr>
    <w:rPr>
      <w:rFonts w:eastAsia="Times New Roman"/>
      <w:u w:val="single"/>
    </w:rPr>
  </w:style>
  <w:style w:type="character" w:customStyle="1" w:styleId="Cards1Char">
    <w:name w:val="Cards1 Char"/>
    <w:basedOn w:val="DefaultParagraphFont"/>
    <w:link w:val="Cards1"/>
    <w:rsid w:val="002125FC"/>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2125FC"/>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125FC"/>
    <w:rPr>
      <w:rFonts w:ascii="Arial" w:eastAsia="Calibri" w:hAnsi="Arial" w:cs="Arial"/>
      <w:u w:val="single"/>
    </w:rPr>
  </w:style>
  <w:style w:type="character" w:customStyle="1" w:styleId="EmphasizeThis">
    <w:name w:val="EmphasizeThis"/>
    <w:rsid w:val="002125FC"/>
    <w:rPr>
      <w:rFonts w:ascii="Georgia" w:hAnsi="Georgia"/>
      <w:b/>
      <w:iCs/>
      <w:sz w:val="24"/>
      <w:u w:val="thick"/>
    </w:rPr>
  </w:style>
  <w:style w:type="paragraph" w:customStyle="1" w:styleId="Stylecard8pt">
    <w:name w:val="Style card + 8 pt"/>
    <w:basedOn w:val="Normal"/>
    <w:link w:val="Stylecard8ptChar"/>
    <w:qFormat/>
    <w:rsid w:val="002125FC"/>
    <w:pPr>
      <w:ind w:left="288" w:right="288"/>
    </w:pPr>
    <w:rPr>
      <w:rFonts w:cs="Calibri"/>
      <w:color w:val="000000"/>
      <w:u w:val="single"/>
      <w:lang w:eastAsia="ar-SA"/>
    </w:rPr>
  </w:style>
  <w:style w:type="character" w:customStyle="1" w:styleId="Stylecard8ptChar">
    <w:name w:val="Style card + 8 pt Char"/>
    <w:basedOn w:val="cardChar"/>
    <w:link w:val="Stylecard8pt"/>
    <w:rsid w:val="002125FC"/>
    <w:rPr>
      <w:rFonts w:ascii="Calibri" w:hAnsi="Calibri" w:cs="Calibri"/>
      <w:color w:val="000000"/>
      <w:u w:val="single"/>
      <w:lang w:eastAsia="ar-SA"/>
    </w:rPr>
  </w:style>
  <w:style w:type="character" w:customStyle="1" w:styleId="bhl">
    <w:name w:val="bhl"/>
    <w:basedOn w:val="DefaultParagraphFont"/>
    <w:rsid w:val="002125FC"/>
  </w:style>
  <w:style w:type="paragraph" w:customStyle="1" w:styleId="TagGA11">
    <w:name w:val="Tag GA 11"/>
    <w:basedOn w:val="TOC1"/>
    <w:qFormat/>
    <w:rsid w:val="002125FC"/>
    <w:pPr>
      <w:spacing w:before="0" w:after="160"/>
    </w:pPr>
    <w:rPr>
      <w:rFonts w:eastAsia="Calibri"/>
      <w:u w:val="none"/>
      <w:lang w:bidi="ar-SA"/>
    </w:rPr>
  </w:style>
  <w:style w:type="paragraph" w:customStyle="1" w:styleId="CiteCard">
    <w:name w:val="Cite/Card"/>
    <w:basedOn w:val="TOC2"/>
    <w:qFormat/>
    <w:rsid w:val="002125FC"/>
    <w:pPr>
      <w:tabs>
        <w:tab w:val="left" w:pos="4360"/>
      </w:tabs>
      <w:ind w:left="220"/>
    </w:pPr>
    <w:rPr>
      <w:rFonts w:eastAsia="Calibri"/>
      <w:sz w:val="22"/>
      <w:lang w:bidi="ar-SA"/>
    </w:rPr>
  </w:style>
  <w:style w:type="character" w:customStyle="1" w:styleId="CardTextUnderlinedChar">
    <w:name w:val="Card Text Underlined Char"/>
    <w:basedOn w:val="DefaultParagraphFont"/>
    <w:rsid w:val="002125F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125FC"/>
    <w:rPr>
      <w:sz w:val="16"/>
      <w:szCs w:val="16"/>
    </w:rPr>
  </w:style>
  <w:style w:type="character" w:customStyle="1" w:styleId="DocumentMapChar1">
    <w:name w:val="Document Map Char1"/>
    <w:basedOn w:val="DefaultParagraphFont"/>
    <w:uiPriority w:val="99"/>
    <w:rsid w:val="002125FC"/>
    <w:rPr>
      <w:rFonts w:ascii="Tahoma" w:hAnsi="Tahoma" w:cs="Tahoma"/>
      <w:sz w:val="16"/>
      <w:szCs w:val="16"/>
    </w:rPr>
  </w:style>
  <w:style w:type="character" w:customStyle="1" w:styleId="addmd">
    <w:name w:val="addmd"/>
    <w:basedOn w:val="DefaultParagraphFont"/>
    <w:rsid w:val="002125F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125FC"/>
    <w:rPr>
      <w:rFonts w:ascii="Arial" w:hAnsi="Arial"/>
      <w:b/>
      <w:sz w:val="26"/>
    </w:rPr>
  </w:style>
  <w:style w:type="paragraph" w:styleId="FootnoteText">
    <w:name w:val="footnote text"/>
    <w:basedOn w:val="Normal"/>
    <w:link w:val="FootnoteTextChar"/>
    <w:unhideWhenUsed/>
    <w:rsid w:val="002125FC"/>
    <w:rPr>
      <w:rFonts w:eastAsia="Calibri"/>
      <w:szCs w:val="20"/>
      <w:lang w:eastAsia="zh-CN"/>
    </w:rPr>
  </w:style>
  <w:style w:type="character" w:customStyle="1" w:styleId="FootnoteTextChar">
    <w:name w:val="Footnote Text Char"/>
    <w:basedOn w:val="DefaultParagraphFont"/>
    <w:link w:val="FootnoteText"/>
    <w:rsid w:val="002125FC"/>
    <w:rPr>
      <w:rFonts w:eastAsia="Calibri"/>
      <w:szCs w:val="20"/>
      <w:lang w:eastAsia="zh-CN"/>
    </w:rPr>
  </w:style>
  <w:style w:type="character" w:customStyle="1" w:styleId="UnderlinedTextCharChar">
    <w:name w:val="Underlined Text Char Char"/>
    <w:basedOn w:val="DefaultParagraphFont"/>
    <w:rsid w:val="002125FC"/>
    <w:rPr>
      <w:rFonts w:cs="Arial"/>
      <w:bCs/>
      <w:noProof w:val="0"/>
      <w:szCs w:val="26"/>
      <w:u w:val="single"/>
      <w:lang w:val="en-US" w:eastAsia="en-US" w:bidi="ar-SA"/>
    </w:rPr>
  </w:style>
  <w:style w:type="character" w:customStyle="1" w:styleId="StyleTimesNewRoman12ptBold">
    <w:name w:val="Style Times New Roman 12 pt Bold"/>
    <w:rsid w:val="002125FC"/>
    <w:rPr>
      <w:b/>
      <w:bCs/>
      <w:sz w:val="24"/>
    </w:rPr>
  </w:style>
  <w:style w:type="character" w:customStyle="1" w:styleId="CardText1Char">
    <w:name w:val="Card Text 1 Char"/>
    <w:rsid w:val="002125FC"/>
    <w:rPr>
      <w:rFonts w:ascii="Georgia" w:hAnsi="Georgia"/>
      <w:color w:val="000000"/>
      <w:sz w:val="22"/>
      <w:szCs w:val="22"/>
      <w:u w:val="single"/>
    </w:rPr>
  </w:style>
  <w:style w:type="character" w:customStyle="1" w:styleId="BoldUnderlining">
    <w:name w:val="Bold Underlining"/>
    <w:rsid w:val="002125FC"/>
    <w:rPr>
      <w:u w:val="single"/>
    </w:rPr>
  </w:style>
  <w:style w:type="character" w:customStyle="1" w:styleId="Intemphasis">
    <w:name w:val="Intemphasis"/>
    <w:uiPriority w:val="1"/>
    <w:qFormat/>
    <w:rsid w:val="002125F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125FC"/>
    <w:pPr>
      <w:ind w:left="288" w:right="288"/>
    </w:pPr>
    <w:rPr>
      <w:szCs w:val="16"/>
    </w:rPr>
  </w:style>
  <w:style w:type="character" w:customStyle="1" w:styleId="cardtextChar2">
    <w:name w:val="cardtext Char"/>
    <w:basedOn w:val="DefaultParagraphFont"/>
    <w:link w:val="cardtext0"/>
    <w:rsid w:val="002125FC"/>
    <w:rPr>
      <w:szCs w:val="16"/>
    </w:rPr>
  </w:style>
  <w:style w:type="character" w:customStyle="1" w:styleId="BoldUnderlineChar1">
    <w:name w:val="BoldUnderline Char1"/>
    <w:rsid w:val="002125F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125FC"/>
    <w:pPr>
      <w:spacing w:after="200"/>
      <w:contextualSpacing/>
    </w:pPr>
    <w:rPr>
      <w:rFonts w:eastAsia="Calibri"/>
      <w:u w:val="single"/>
    </w:rPr>
  </w:style>
  <w:style w:type="character" w:customStyle="1" w:styleId="UnderlinedCardTextChar">
    <w:name w:val="Underlined Card Text Char"/>
    <w:link w:val="UnderlinedCardText"/>
    <w:rsid w:val="002125FC"/>
    <w:rPr>
      <w:rFonts w:eastAsia="Calibri"/>
      <w:u w:val="single"/>
    </w:rPr>
  </w:style>
  <w:style w:type="character" w:customStyle="1" w:styleId="Hyperlink6">
    <w:name w:val="Hyperlink6"/>
    <w:basedOn w:val="DefaultParagraphFont"/>
    <w:rsid w:val="002125FC"/>
    <w:rPr>
      <w:color w:val="3300CC"/>
      <w:u w:val="single"/>
    </w:rPr>
  </w:style>
  <w:style w:type="paragraph" w:customStyle="1" w:styleId="Tag12">
    <w:name w:val="Tag12"/>
    <w:basedOn w:val="Normal"/>
    <w:qFormat/>
    <w:rsid w:val="002125FC"/>
    <w:pPr>
      <w:contextualSpacing/>
    </w:pPr>
    <w:rPr>
      <w:rFonts w:eastAsia="Cambria"/>
      <w:b/>
    </w:rPr>
  </w:style>
  <w:style w:type="paragraph" w:customStyle="1" w:styleId="Shrink8">
    <w:name w:val="Shrink8"/>
    <w:basedOn w:val="Normal"/>
    <w:qFormat/>
    <w:rsid w:val="002125FC"/>
    <w:rPr>
      <w:rFonts w:eastAsia="Cambria"/>
    </w:rPr>
  </w:style>
  <w:style w:type="character" w:customStyle="1" w:styleId="highlight2">
    <w:name w:val="highlight2"/>
    <w:rsid w:val="002125FC"/>
    <w:rPr>
      <w:rFonts w:ascii="Arial" w:hAnsi="Arial"/>
      <w:b/>
      <w:sz w:val="19"/>
      <w:u w:val="thick"/>
      <w:bdr w:val="none" w:sz="0" w:space="0" w:color="auto"/>
      <w:shd w:val="clear" w:color="auto" w:fill="auto"/>
    </w:rPr>
  </w:style>
  <w:style w:type="character" w:customStyle="1" w:styleId="citation">
    <w:name w:val="citation"/>
    <w:basedOn w:val="DefaultParagraphFont"/>
    <w:rsid w:val="002125FC"/>
  </w:style>
  <w:style w:type="paragraph" w:customStyle="1" w:styleId="UnderlineText">
    <w:name w:val="Underline Text"/>
    <w:basedOn w:val="Normal"/>
    <w:link w:val="UnderlineTextChar"/>
    <w:qFormat/>
    <w:rsid w:val="002125FC"/>
    <w:pPr>
      <w:ind w:left="288"/>
    </w:pPr>
    <w:rPr>
      <w:rFonts w:eastAsia="Times New Roman"/>
      <w:u w:val="single"/>
    </w:rPr>
  </w:style>
  <w:style w:type="character" w:customStyle="1" w:styleId="UnderlineTextChar">
    <w:name w:val="Underline Text Char"/>
    <w:basedOn w:val="DefaultParagraphFont"/>
    <w:link w:val="UnderlineText"/>
    <w:rsid w:val="002125FC"/>
    <w:rPr>
      <w:rFonts w:eastAsia="Times New Roman"/>
      <w:u w:val="single"/>
    </w:rPr>
  </w:style>
  <w:style w:type="character" w:customStyle="1" w:styleId="il">
    <w:name w:val="il"/>
    <w:basedOn w:val="DefaultParagraphFont"/>
    <w:rsid w:val="002125FC"/>
  </w:style>
  <w:style w:type="character" w:customStyle="1" w:styleId="commentstext">
    <w:name w:val="comments_text"/>
    <w:uiPriority w:val="99"/>
    <w:rsid w:val="002125FC"/>
    <w:rPr>
      <w:rFonts w:cs="Times New Roman"/>
    </w:rPr>
  </w:style>
  <w:style w:type="paragraph" w:customStyle="1" w:styleId="Heading42">
    <w:name w:val="Heading 42"/>
    <w:basedOn w:val="Normal"/>
    <w:qFormat/>
    <w:rsid w:val="002125FC"/>
    <w:rPr>
      <w:rFonts w:eastAsia="Times New Roman"/>
    </w:rPr>
  </w:style>
  <w:style w:type="paragraph" w:customStyle="1" w:styleId="DebateNormal">
    <w:name w:val="DebateNormal"/>
    <w:basedOn w:val="Normal"/>
    <w:link w:val="DebateNormalChar"/>
    <w:qFormat/>
    <w:rsid w:val="002125FC"/>
    <w:pPr>
      <w:spacing w:line="276" w:lineRule="auto"/>
    </w:pPr>
    <w:rPr>
      <w:rFonts w:eastAsia="Calibri"/>
      <w:szCs w:val="20"/>
    </w:rPr>
  </w:style>
  <w:style w:type="character" w:customStyle="1" w:styleId="DebateNormalChar">
    <w:name w:val="DebateNormal Char"/>
    <w:basedOn w:val="DefaultParagraphFont"/>
    <w:link w:val="DebateNormal"/>
    <w:rsid w:val="002125FC"/>
    <w:rPr>
      <w:rFonts w:eastAsia="Calibri"/>
      <w:szCs w:val="20"/>
    </w:rPr>
  </w:style>
  <w:style w:type="paragraph" w:customStyle="1" w:styleId="DebateEmphasis">
    <w:name w:val="DebateEmphasis"/>
    <w:basedOn w:val="Normal"/>
    <w:link w:val="DebateEmphasisChar"/>
    <w:qFormat/>
    <w:rsid w:val="002125F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125FC"/>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125FC"/>
    <w:rPr>
      <w:rFonts w:ascii="Times New Roman" w:eastAsia="Cambria" w:hAnsi="Times New Roman" w:cs="Times New Roman"/>
      <w:sz w:val="20"/>
      <w:szCs w:val="22"/>
    </w:rPr>
  </w:style>
  <w:style w:type="paragraph" w:customStyle="1" w:styleId="NormalCite">
    <w:name w:val="NormalCite"/>
    <w:link w:val="NormalCiteChar"/>
    <w:qFormat/>
    <w:rsid w:val="002125FC"/>
    <w:rPr>
      <w:rFonts w:ascii="Times New Roman" w:eastAsiaTheme="minorHAnsi" w:hAnsi="Times New Roman" w:cs="Times New Roman"/>
      <w:sz w:val="18"/>
    </w:rPr>
  </w:style>
  <w:style w:type="character" w:customStyle="1" w:styleId="NormalCiteChar">
    <w:name w:val="NormalCite Char"/>
    <w:basedOn w:val="DefaultParagraphFont"/>
    <w:link w:val="NormalCite"/>
    <w:rsid w:val="002125FC"/>
    <w:rPr>
      <w:rFonts w:ascii="Times New Roman" w:eastAsiaTheme="minorHAnsi" w:hAnsi="Times New Roman" w:cs="Times New Roman"/>
      <w:sz w:val="18"/>
    </w:rPr>
  </w:style>
  <w:style w:type="character" w:customStyle="1" w:styleId="articletext">
    <w:name w:val="articletext"/>
    <w:basedOn w:val="DefaultParagraphFont"/>
    <w:rsid w:val="002125FC"/>
  </w:style>
  <w:style w:type="character" w:customStyle="1" w:styleId="grey10">
    <w:name w:val="grey10"/>
    <w:basedOn w:val="DefaultParagraphFont"/>
    <w:rsid w:val="002125FC"/>
  </w:style>
  <w:style w:type="character" w:customStyle="1" w:styleId="navy13bd">
    <w:name w:val="navy13bd"/>
    <w:basedOn w:val="DefaultParagraphFont"/>
    <w:rsid w:val="002125FC"/>
  </w:style>
  <w:style w:type="character" w:customStyle="1" w:styleId="Style9ptUnderline2">
    <w:name w:val="Style 9 pt Underline2"/>
    <w:basedOn w:val="DefaultParagraphFont"/>
    <w:rsid w:val="002125FC"/>
    <w:rPr>
      <w:sz w:val="20"/>
      <w:u w:val="single"/>
    </w:rPr>
  </w:style>
  <w:style w:type="character" w:customStyle="1" w:styleId="Style9ptBoldUnderline1">
    <w:name w:val="Style 9 pt Bold Underline1"/>
    <w:basedOn w:val="DefaultParagraphFont"/>
    <w:rsid w:val="002125FC"/>
    <w:rPr>
      <w:b/>
      <w:bCs/>
      <w:sz w:val="20"/>
      <w:u w:val="single"/>
    </w:rPr>
  </w:style>
  <w:style w:type="character" w:customStyle="1" w:styleId="TagsCharChar">
    <w:name w:val="Tags Char Char"/>
    <w:basedOn w:val="DefaultParagraphFont"/>
    <w:rsid w:val="002125FC"/>
    <w:rPr>
      <w:rFonts w:eastAsia="SimSun"/>
      <w:b/>
      <w:sz w:val="24"/>
      <w:lang w:val="en-US" w:eastAsia="zh-CN" w:bidi="ar-SA"/>
    </w:rPr>
  </w:style>
  <w:style w:type="paragraph" w:customStyle="1" w:styleId="cardCharCharCharChar">
    <w:name w:val="card Char Char Char Char"/>
    <w:basedOn w:val="Normal"/>
    <w:qFormat/>
    <w:rsid w:val="002125F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125FC"/>
    <w:rPr>
      <w:rFonts w:ascii="Times" w:eastAsia="Times New Roman" w:hAnsi="Times"/>
    </w:rPr>
  </w:style>
  <w:style w:type="paragraph" w:customStyle="1" w:styleId="CARD0">
    <w:name w:val="CARD"/>
    <w:basedOn w:val="Normal"/>
    <w:link w:val="CARDChar1"/>
    <w:qFormat/>
    <w:rsid w:val="002125FC"/>
    <w:rPr>
      <w:rFonts w:eastAsia="Times New Roman"/>
      <w:u w:val="single"/>
    </w:rPr>
  </w:style>
  <w:style w:type="character" w:customStyle="1" w:styleId="CARDChar1">
    <w:name w:val="CARD Char"/>
    <w:basedOn w:val="DefaultParagraphFont"/>
    <w:link w:val="CARD0"/>
    <w:rsid w:val="002125FC"/>
    <w:rPr>
      <w:rFonts w:eastAsia="Times New Roman"/>
      <w:u w:val="single"/>
    </w:rPr>
  </w:style>
  <w:style w:type="paragraph" w:customStyle="1" w:styleId="Normal2">
    <w:name w:val="Normal2"/>
    <w:basedOn w:val="Normal"/>
    <w:qFormat/>
    <w:rsid w:val="002125FC"/>
    <w:rPr>
      <w:rFonts w:eastAsia="Times New Roman"/>
    </w:rPr>
  </w:style>
  <w:style w:type="character" w:customStyle="1" w:styleId="Style11ptThickunderline">
    <w:name w:val="Style 11 pt Thick underline"/>
    <w:rsid w:val="002125FC"/>
    <w:rPr>
      <w:rFonts w:ascii="Times New Roman" w:hAnsi="Times New Roman"/>
      <w:sz w:val="20"/>
      <w:u w:val="single"/>
    </w:rPr>
  </w:style>
  <w:style w:type="character" w:customStyle="1" w:styleId="Style11ptBoldThickunderline">
    <w:name w:val="Style 11 pt Bold Thick underline"/>
    <w:rsid w:val="002125FC"/>
    <w:rPr>
      <w:rFonts w:ascii="Times New Roman" w:hAnsi="Times New Roman"/>
      <w:b/>
      <w:bCs/>
      <w:sz w:val="20"/>
      <w:u w:val="single"/>
    </w:rPr>
  </w:style>
  <w:style w:type="character" w:styleId="FootnoteReference">
    <w:name w:val="footnote reference"/>
    <w:unhideWhenUsed/>
    <w:rsid w:val="002125FC"/>
    <w:rPr>
      <w:vertAlign w:val="superscript"/>
    </w:rPr>
  </w:style>
  <w:style w:type="character" w:customStyle="1" w:styleId="CharChar5">
    <w:name w:val="Char Char5"/>
    <w:rsid w:val="002125F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125F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125FC"/>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2125FC"/>
    <w:rPr>
      <w:u w:val="single"/>
    </w:rPr>
  </w:style>
  <w:style w:type="character" w:customStyle="1" w:styleId="StyleUnderlineBoldIndent11ptChar">
    <w:name w:val="Style Underline + Bold Indent + 11 pt Char"/>
    <w:link w:val="StyleUnderlineBoldIndent11pt"/>
    <w:rsid w:val="002125FC"/>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2125FC"/>
    <w:rPr>
      <w:b/>
      <w:bCs/>
      <w:u w:val="single"/>
    </w:rPr>
  </w:style>
  <w:style w:type="character" w:customStyle="1" w:styleId="StyleUnderlineBoldIndent11ptBoldChar">
    <w:name w:val="Style Underline + Bold Indent + 11 pt Bold Char"/>
    <w:link w:val="StyleUnderlineBoldIndent11ptBold"/>
    <w:rsid w:val="002125FC"/>
    <w:rPr>
      <w:rFonts w:eastAsia="Times New Roman"/>
      <w:b/>
      <w:bCs/>
      <w:szCs w:val="20"/>
      <w:u w:val="single"/>
    </w:rPr>
  </w:style>
  <w:style w:type="paragraph" w:customStyle="1" w:styleId="Normal20pt">
    <w:name w:val="Normal  + 20 pt"/>
    <w:basedOn w:val="Normal"/>
    <w:uiPriority w:val="6"/>
    <w:qFormat/>
    <w:rsid w:val="002125FC"/>
    <w:rPr>
      <w:bCs/>
      <w:u w:val="single"/>
    </w:rPr>
  </w:style>
  <w:style w:type="character" w:customStyle="1" w:styleId="StyleStyle4CharTimesNewRoman11pt">
    <w:name w:val="Style Style4 Char + Times New Roman 11 pt"/>
    <w:basedOn w:val="DefaultParagraphFont"/>
    <w:rsid w:val="002125FC"/>
    <w:rPr>
      <w:rFonts w:ascii="Times New Roman" w:hAnsi="Times New Roman"/>
      <w:sz w:val="20"/>
      <w:szCs w:val="24"/>
      <w:u w:val="single"/>
      <w:lang w:val="en-US" w:eastAsia="en-US" w:bidi="ar-SA"/>
    </w:rPr>
  </w:style>
  <w:style w:type="paragraph" w:customStyle="1" w:styleId="author-name">
    <w:name w:val="author-name"/>
    <w:basedOn w:val="Normal"/>
    <w:qFormat/>
    <w:rsid w:val="002125FC"/>
    <w:pPr>
      <w:spacing w:before="100" w:beforeAutospacing="1" w:after="100" w:afterAutospacing="1"/>
    </w:pPr>
    <w:rPr>
      <w:rFonts w:eastAsia="Times New Roman"/>
    </w:rPr>
  </w:style>
  <w:style w:type="paragraph" w:customStyle="1" w:styleId="author-credentials">
    <w:name w:val="author-credentials"/>
    <w:basedOn w:val="Normal"/>
    <w:rsid w:val="002125F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125FC"/>
    <w:rPr>
      <w:rFonts w:ascii="Consolas" w:hAnsi="Consolas" w:cs="Consolas"/>
      <w:sz w:val="20"/>
      <w:szCs w:val="20"/>
    </w:rPr>
  </w:style>
  <w:style w:type="character" w:customStyle="1" w:styleId="StyleStyle4CharTimesNewRoman11ptBold">
    <w:name w:val="Style Style4 Char + Times New Roman 11 pt Bold"/>
    <w:basedOn w:val="DefaultParagraphFont"/>
    <w:rsid w:val="002125F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125FC"/>
    <w:rPr>
      <w:rFonts w:ascii="Times New Roman" w:hAnsi="Times New Roman"/>
      <w:i/>
      <w:iCs/>
      <w:sz w:val="20"/>
      <w:szCs w:val="24"/>
      <w:u w:val="single"/>
      <w:lang w:val="en-US" w:eastAsia="en-US" w:bidi="ar-SA"/>
    </w:rPr>
  </w:style>
  <w:style w:type="character" w:customStyle="1" w:styleId="headline">
    <w:name w:val="headline"/>
    <w:basedOn w:val="DefaultParagraphFont"/>
    <w:rsid w:val="002125FC"/>
  </w:style>
  <w:style w:type="character" w:customStyle="1" w:styleId="CharChar4">
    <w:name w:val="Char Char4"/>
    <w:basedOn w:val="DefaultParagraphFont"/>
    <w:rsid w:val="002125FC"/>
    <w:rPr>
      <w:rFonts w:cs="Arial"/>
      <w:b/>
      <w:bCs/>
      <w:iCs/>
      <w:szCs w:val="28"/>
      <w:lang w:val="en-US" w:eastAsia="en-US" w:bidi="ar-SA"/>
    </w:rPr>
  </w:style>
  <w:style w:type="character" w:customStyle="1" w:styleId="yshortcuts">
    <w:name w:val="yshortcuts"/>
    <w:basedOn w:val="DefaultParagraphFont"/>
    <w:rsid w:val="002125FC"/>
  </w:style>
  <w:style w:type="character" w:customStyle="1" w:styleId="HotRouteChar0">
    <w:name w:val="Hot Route Char"/>
    <w:link w:val="HotRoute"/>
    <w:rsid w:val="002125FC"/>
    <w:rPr>
      <w:rFonts w:eastAsia="Times New Roman"/>
    </w:rPr>
  </w:style>
  <w:style w:type="paragraph" w:styleId="PlainText">
    <w:name w:val="Plain Text"/>
    <w:basedOn w:val="Normal"/>
    <w:link w:val="PlainTextChar"/>
    <w:rsid w:val="002125FC"/>
    <w:rPr>
      <w:rFonts w:ascii="Courier New" w:eastAsia="Times New Roman" w:hAnsi="Courier New" w:cs="Courier New"/>
      <w:szCs w:val="20"/>
    </w:rPr>
  </w:style>
  <w:style w:type="character" w:customStyle="1" w:styleId="PlainTextChar">
    <w:name w:val="Plain Text Char"/>
    <w:basedOn w:val="DefaultParagraphFont"/>
    <w:link w:val="PlainText"/>
    <w:rsid w:val="002125FC"/>
    <w:rPr>
      <w:rFonts w:ascii="Courier New" w:eastAsia="Times New Roman" w:hAnsi="Courier New" w:cs="Courier New"/>
      <w:szCs w:val="20"/>
    </w:rPr>
  </w:style>
  <w:style w:type="character" w:customStyle="1" w:styleId="senselabelstart">
    <w:name w:val="sense_label start"/>
    <w:basedOn w:val="DefaultParagraphFont"/>
    <w:rsid w:val="002125FC"/>
  </w:style>
  <w:style w:type="character" w:customStyle="1" w:styleId="sensecontent">
    <w:name w:val="sense_content"/>
    <w:basedOn w:val="DefaultParagraphFont"/>
    <w:rsid w:val="002125FC"/>
  </w:style>
  <w:style w:type="character" w:customStyle="1" w:styleId="vi">
    <w:name w:val="vi"/>
    <w:basedOn w:val="DefaultParagraphFont"/>
    <w:rsid w:val="002125FC"/>
  </w:style>
  <w:style w:type="character" w:customStyle="1" w:styleId="italic">
    <w:name w:val="italic"/>
    <w:basedOn w:val="DefaultParagraphFont"/>
    <w:rsid w:val="002125FC"/>
  </w:style>
  <w:style w:type="paragraph" w:customStyle="1" w:styleId="Microtext0">
    <w:name w:val="Microtext"/>
    <w:basedOn w:val="Normal"/>
    <w:next w:val="Normal"/>
    <w:link w:val="MicrotextChar0"/>
    <w:qFormat/>
    <w:rsid w:val="002125FC"/>
    <w:rPr>
      <w:sz w:val="12"/>
    </w:rPr>
  </w:style>
  <w:style w:type="character" w:customStyle="1" w:styleId="MicrotextChar0">
    <w:name w:val="Microtext Char"/>
    <w:link w:val="Microtext0"/>
    <w:rsid w:val="002125FC"/>
    <w:rPr>
      <w:sz w:val="12"/>
    </w:rPr>
  </w:style>
  <w:style w:type="character" w:customStyle="1" w:styleId="st">
    <w:name w:val="st"/>
    <w:basedOn w:val="DefaultParagraphFont"/>
    <w:rsid w:val="002125FC"/>
  </w:style>
  <w:style w:type="paragraph" w:customStyle="1" w:styleId="Style6">
    <w:name w:val="Style6"/>
    <w:basedOn w:val="Normal"/>
    <w:link w:val="Style6Char"/>
    <w:autoRedefine/>
    <w:qFormat/>
    <w:rsid w:val="002125FC"/>
    <w:rPr>
      <w:b/>
    </w:rPr>
  </w:style>
  <w:style w:type="character" w:customStyle="1" w:styleId="Style6Char">
    <w:name w:val="Style6 Char"/>
    <w:basedOn w:val="DefaultParagraphFont"/>
    <w:link w:val="Style6"/>
    <w:rsid w:val="002125FC"/>
    <w:rPr>
      <w:b/>
    </w:rPr>
  </w:style>
  <w:style w:type="paragraph" w:customStyle="1" w:styleId="Style11">
    <w:name w:val="Style11"/>
    <w:basedOn w:val="Normal"/>
    <w:link w:val="Style11Char"/>
    <w:qFormat/>
    <w:rsid w:val="002125FC"/>
    <w:rPr>
      <w:rFonts w:eastAsia="Times New Roman"/>
      <w:b/>
      <w:szCs w:val="20"/>
      <w:u w:val="thick"/>
    </w:rPr>
  </w:style>
  <w:style w:type="paragraph" w:customStyle="1" w:styleId="Style12">
    <w:name w:val="Style12"/>
    <w:basedOn w:val="Normal"/>
    <w:link w:val="Style12Char"/>
    <w:qFormat/>
    <w:rsid w:val="002125FC"/>
    <w:rPr>
      <w:rFonts w:eastAsia="Times New Roman"/>
      <w:b/>
      <w:u w:val="thick"/>
    </w:rPr>
  </w:style>
  <w:style w:type="character" w:customStyle="1" w:styleId="Style11Char">
    <w:name w:val="Style11 Char"/>
    <w:basedOn w:val="DefaultParagraphFont"/>
    <w:link w:val="Style11"/>
    <w:rsid w:val="002125FC"/>
    <w:rPr>
      <w:rFonts w:eastAsia="Times New Roman"/>
      <w:b/>
      <w:szCs w:val="20"/>
      <w:u w:val="thick"/>
    </w:rPr>
  </w:style>
  <w:style w:type="character" w:customStyle="1" w:styleId="Style12Char">
    <w:name w:val="Style12 Char"/>
    <w:basedOn w:val="DefaultParagraphFont"/>
    <w:link w:val="Style12"/>
    <w:rsid w:val="002125FC"/>
    <w:rPr>
      <w:rFonts w:eastAsia="Times New Roman"/>
      <w:b/>
      <w:u w:val="thick"/>
    </w:rPr>
  </w:style>
  <w:style w:type="character" w:customStyle="1" w:styleId="caps-label">
    <w:name w:val="caps-label"/>
    <w:basedOn w:val="DefaultParagraphFont"/>
    <w:rsid w:val="002125FC"/>
  </w:style>
  <w:style w:type="character" w:customStyle="1" w:styleId="wikiexternallink">
    <w:name w:val="wikiexternallink"/>
    <w:basedOn w:val="DefaultParagraphFont"/>
    <w:rsid w:val="002125FC"/>
  </w:style>
  <w:style w:type="character" w:customStyle="1" w:styleId="wikigeneratedlinkcontent">
    <w:name w:val="wikigeneratedlinkcontent"/>
    <w:basedOn w:val="DefaultParagraphFont"/>
    <w:rsid w:val="002125FC"/>
  </w:style>
  <w:style w:type="character" w:customStyle="1" w:styleId="ShrinkChar">
    <w:name w:val="Shrink Char"/>
    <w:link w:val="Shrink"/>
    <w:locked/>
    <w:rsid w:val="002125FC"/>
    <w:rPr>
      <w:rFonts w:ascii="Garamond" w:eastAsia="Times New Roman" w:hAnsi="Garamond"/>
      <w:sz w:val="12"/>
    </w:rPr>
  </w:style>
  <w:style w:type="paragraph" w:customStyle="1" w:styleId="Shrink">
    <w:name w:val="Shrink"/>
    <w:link w:val="ShrinkChar"/>
    <w:qFormat/>
    <w:rsid w:val="002125FC"/>
    <w:pPr>
      <w:ind w:left="288" w:right="288"/>
    </w:pPr>
    <w:rPr>
      <w:rFonts w:ascii="Garamond" w:eastAsia="Times New Roman" w:hAnsi="Garamond"/>
      <w:sz w:val="12"/>
    </w:rPr>
  </w:style>
  <w:style w:type="character" w:customStyle="1" w:styleId="aqj">
    <w:name w:val="aqj"/>
    <w:basedOn w:val="DefaultParagraphFont"/>
    <w:rsid w:val="002125FC"/>
  </w:style>
  <w:style w:type="character" w:customStyle="1" w:styleId="StyleStyleBoldUnderlineIntenseEmphasisUnderlineapple-style-s">
    <w:name w:val="Style Style Bold UnderlineIntense EmphasisUnderlineapple-style-s..."/>
    <w:basedOn w:val="DefaultParagraphFont"/>
    <w:rsid w:val="002125FC"/>
    <w:rPr>
      <w:b w:val="0"/>
      <w:bCs w:val="0"/>
      <w:sz w:val="22"/>
      <w:u w:val="single"/>
      <w:bdr w:val="none" w:sz="0" w:space="0" w:color="auto"/>
    </w:rPr>
  </w:style>
  <w:style w:type="paragraph" w:customStyle="1" w:styleId="blocktitle0">
    <w:name w:val="block title"/>
    <w:basedOn w:val="Normal"/>
    <w:link w:val="blocktitleChar"/>
    <w:autoRedefine/>
    <w:qFormat/>
    <w:rsid w:val="002125FC"/>
    <w:pPr>
      <w:spacing w:after="240"/>
      <w:jc w:val="center"/>
      <w:outlineLvl w:val="0"/>
    </w:pPr>
    <w:rPr>
      <w:rFonts w:eastAsia="Calibri"/>
      <w:b/>
      <w:caps/>
      <w:sz w:val="28"/>
      <w:szCs w:val="28"/>
      <w:lang w:val="es-ES"/>
    </w:rPr>
  </w:style>
  <w:style w:type="character" w:customStyle="1" w:styleId="Boxed">
    <w:name w:val="Boxed"/>
    <w:qFormat/>
    <w:rsid w:val="002125FC"/>
    <w:rPr>
      <w:rFonts w:ascii="Times New Roman" w:hAnsi="Times New Roman"/>
      <w:sz w:val="20"/>
      <w:bdr w:val="single" w:sz="6" w:space="0" w:color="auto"/>
    </w:rPr>
  </w:style>
  <w:style w:type="character" w:customStyle="1" w:styleId="UnderlineCard">
    <w:name w:val="Underline Card"/>
    <w:uiPriority w:val="6"/>
    <w:qFormat/>
    <w:rsid w:val="002125FC"/>
    <w:rPr>
      <w:rFonts w:ascii="Arial" w:hAnsi="Arial"/>
      <w:b w:val="0"/>
      <w:bCs/>
      <w:sz w:val="20"/>
      <w:u w:val="single"/>
    </w:rPr>
  </w:style>
  <w:style w:type="character" w:customStyle="1" w:styleId="story-author">
    <w:name w:val="story-author"/>
    <w:basedOn w:val="DefaultParagraphFont"/>
    <w:rsid w:val="002125FC"/>
  </w:style>
  <w:style w:type="paragraph" w:customStyle="1" w:styleId="type">
    <w:name w:val="type"/>
    <w:basedOn w:val="Normal"/>
    <w:qFormat/>
    <w:rsid w:val="002125FC"/>
    <w:pPr>
      <w:spacing w:before="100" w:beforeAutospacing="1" w:after="100" w:afterAutospacing="1"/>
    </w:pPr>
    <w:rPr>
      <w:rFonts w:eastAsia="Times New Roman"/>
    </w:rPr>
  </w:style>
  <w:style w:type="character" w:customStyle="1" w:styleId="institution">
    <w:name w:val="institution"/>
    <w:basedOn w:val="DefaultParagraphFont"/>
    <w:rsid w:val="002125FC"/>
  </w:style>
  <w:style w:type="character" w:customStyle="1" w:styleId="abodyblack3">
    <w:name w:val="abodyblack3"/>
    <w:basedOn w:val="DefaultParagraphFont"/>
    <w:rsid w:val="002125FC"/>
  </w:style>
  <w:style w:type="paragraph" w:customStyle="1" w:styleId="UnderlineChar2CharChar">
    <w:name w:val="Underline Char2 Char Char"/>
    <w:basedOn w:val="Normal"/>
    <w:link w:val="UnderlineChar2CharCharChar"/>
    <w:qFormat/>
    <w:rsid w:val="002125FC"/>
    <w:rPr>
      <w:rFonts w:eastAsia="MS Mincho"/>
      <w:szCs w:val="20"/>
      <w:u w:val="single"/>
    </w:rPr>
  </w:style>
  <w:style w:type="character" w:customStyle="1" w:styleId="UnderlineChar2CharCharChar">
    <w:name w:val="Underline Char2 Char Char Char"/>
    <w:link w:val="UnderlineChar2CharChar"/>
    <w:rsid w:val="002125FC"/>
    <w:rPr>
      <w:rFonts w:eastAsia="MS Mincho"/>
      <w:szCs w:val="20"/>
      <w:u w:val="single"/>
    </w:rPr>
  </w:style>
  <w:style w:type="character" w:customStyle="1" w:styleId="CharacterStyle1">
    <w:name w:val="Character Style 1"/>
    <w:rsid w:val="002125FC"/>
    <w:rPr>
      <w:sz w:val="20"/>
      <w:szCs w:val="20"/>
    </w:rPr>
  </w:style>
  <w:style w:type="character" w:customStyle="1" w:styleId="FontStyle177">
    <w:name w:val="Font Style177"/>
    <w:basedOn w:val="DefaultParagraphFont"/>
    <w:uiPriority w:val="99"/>
    <w:rsid w:val="002125FC"/>
    <w:rPr>
      <w:rFonts w:ascii="Times New Roman" w:hAnsi="Times New Roman" w:cs="Times New Roman"/>
      <w:sz w:val="20"/>
      <w:szCs w:val="20"/>
    </w:rPr>
  </w:style>
  <w:style w:type="character" w:customStyle="1" w:styleId="FontStyle173">
    <w:name w:val="Font Style173"/>
    <w:basedOn w:val="DefaultParagraphFont"/>
    <w:uiPriority w:val="99"/>
    <w:rsid w:val="002125FC"/>
    <w:rPr>
      <w:rFonts w:ascii="Times New Roman" w:hAnsi="Times New Roman" w:cs="Times New Roman"/>
      <w:sz w:val="14"/>
      <w:szCs w:val="14"/>
    </w:rPr>
  </w:style>
  <w:style w:type="character" w:customStyle="1" w:styleId="FontStyle151">
    <w:name w:val="Font Style151"/>
    <w:basedOn w:val="DefaultParagraphFont"/>
    <w:uiPriority w:val="99"/>
    <w:rsid w:val="002125FC"/>
    <w:rPr>
      <w:rFonts w:ascii="Arial Narrow" w:hAnsi="Arial Narrow" w:cs="Arial Narrow"/>
      <w:b/>
      <w:bCs/>
      <w:sz w:val="12"/>
      <w:szCs w:val="12"/>
    </w:rPr>
  </w:style>
  <w:style w:type="character" w:customStyle="1" w:styleId="FontStyle156">
    <w:name w:val="Font Style156"/>
    <w:basedOn w:val="DefaultParagraphFont"/>
    <w:uiPriority w:val="99"/>
    <w:rsid w:val="002125FC"/>
    <w:rPr>
      <w:rFonts w:ascii="Arial Narrow" w:hAnsi="Arial Narrow" w:cs="Arial Narrow"/>
      <w:sz w:val="8"/>
      <w:szCs w:val="8"/>
    </w:rPr>
  </w:style>
  <w:style w:type="character" w:customStyle="1" w:styleId="FontStyle160">
    <w:name w:val="Font Style160"/>
    <w:basedOn w:val="DefaultParagraphFont"/>
    <w:uiPriority w:val="99"/>
    <w:rsid w:val="002125FC"/>
    <w:rPr>
      <w:rFonts w:ascii="Times New Roman" w:hAnsi="Times New Roman" w:cs="Times New Roman"/>
      <w:b/>
      <w:bCs/>
      <w:sz w:val="20"/>
      <w:szCs w:val="20"/>
    </w:rPr>
  </w:style>
  <w:style w:type="character" w:customStyle="1" w:styleId="FontStyle178">
    <w:name w:val="Font Style178"/>
    <w:basedOn w:val="DefaultParagraphFont"/>
    <w:uiPriority w:val="99"/>
    <w:rsid w:val="002125FC"/>
    <w:rPr>
      <w:rFonts w:ascii="Times New Roman" w:hAnsi="Times New Roman" w:cs="Times New Roman"/>
      <w:sz w:val="18"/>
      <w:szCs w:val="18"/>
    </w:rPr>
  </w:style>
  <w:style w:type="paragraph" w:customStyle="1" w:styleId="Style14">
    <w:name w:val="Style14"/>
    <w:basedOn w:val="Normal"/>
    <w:uiPriority w:val="99"/>
    <w:qFormat/>
    <w:rsid w:val="002125F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125F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125FC"/>
    <w:rPr>
      <w:rFonts w:ascii="Times New Roman" w:hAnsi="Times New Roman" w:cs="Times New Roman"/>
      <w:sz w:val="12"/>
      <w:szCs w:val="12"/>
    </w:rPr>
  </w:style>
  <w:style w:type="paragraph" w:customStyle="1" w:styleId="Style9">
    <w:name w:val="Style9"/>
    <w:basedOn w:val="Normal"/>
    <w:uiPriority w:val="99"/>
    <w:qFormat/>
    <w:rsid w:val="002125F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125F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125F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125FC"/>
    <w:rPr>
      <w:rFonts w:ascii="Times New Roman" w:hAnsi="Times New Roman" w:cs="Times New Roman"/>
      <w:sz w:val="16"/>
      <w:szCs w:val="16"/>
    </w:rPr>
  </w:style>
  <w:style w:type="character" w:customStyle="1" w:styleId="f">
    <w:name w:val="f"/>
    <w:basedOn w:val="DefaultParagraphFont"/>
    <w:rsid w:val="002125FC"/>
  </w:style>
  <w:style w:type="character" w:customStyle="1" w:styleId="TagsChar2">
    <w:name w:val="Tags Char2"/>
    <w:rsid w:val="002125FC"/>
    <w:rPr>
      <w:b/>
      <w:sz w:val="24"/>
    </w:rPr>
  </w:style>
  <w:style w:type="paragraph" w:customStyle="1" w:styleId="CardsFont6ptChar">
    <w:name w:val="Cards + Font: 6 pt Char"/>
    <w:basedOn w:val="Normal"/>
    <w:link w:val="CardsFont6ptCharChar"/>
    <w:qFormat/>
    <w:rsid w:val="002125F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125FC"/>
    <w:rPr>
      <w:rFonts w:eastAsia="Times New Roman"/>
      <w:sz w:val="12"/>
    </w:rPr>
  </w:style>
  <w:style w:type="character" w:customStyle="1" w:styleId="FontStyle172">
    <w:name w:val="Font Style172"/>
    <w:basedOn w:val="DefaultParagraphFont"/>
    <w:uiPriority w:val="99"/>
    <w:rsid w:val="002125FC"/>
    <w:rPr>
      <w:rFonts w:ascii="Times New Roman" w:hAnsi="Times New Roman" w:cs="Times New Roman"/>
      <w:b/>
      <w:bCs/>
      <w:sz w:val="16"/>
      <w:szCs w:val="16"/>
    </w:rPr>
  </w:style>
  <w:style w:type="paragraph" w:customStyle="1" w:styleId="Style18">
    <w:name w:val="Style18"/>
    <w:basedOn w:val="Normal"/>
    <w:uiPriority w:val="99"/>
    <w:qFormat/>
    <w:rsid w:val="002125F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125FC"/>
    <w:rPr>
      <w:rFonts w:ascii="Times New Roman" w:hAnsi="Times New Roman" w:cs="Times New Roman"/>
      <w:i/>
      <w:iCs/>
      <w:sz w:val="16"/>
      <w:szCs w:val="16"/>
    </w:rPr>
  </w:style>
  <w:style w:type="character" w:customStyle="1" w:styleId="FontStyle162">
    <w:name w:val="Font Style162"/>
    <w:basedOn w:val="DefaultParagraphFont"/>
    <w:uiPriority w:val="99"/>
    <w:rsid w:val="002125FC"/>
    <w:rPr>
      <w:rFonts w:ascii="Times New Roman" w:hAnsi="Times New Roman" w:cs="Times New Roman"/>
      <w:b/>
      <w:bCs/>
      <w:sz w:val="18"/>
      <w:szCs w:val="18"/>
    </w:rPr>
  </w:style>
  <w:style w:type="character" w:customStyle="1" w:styleId="FontStyle167">
    <w:name w:val="Font Style167"/>
    <w:basedOn w:val="DefaultParagraphFont"/>
    <w:uiPriority w:val="99"/>
    <w:rsid w:val="002125FC"/>
    <w:rPr>
      <w:rFonts w:ascii="Times New Roman" w:hAnsi="Times New Roman" w:cs="Times New Roman"/>
      <w:sz w:val="10"/>
      <w:szCs w:val="10"/>
    </w:rPr>
  </w:style>
  <w:style w:type="character" w:customStyle="1" w:styleId="FontStyle174">
    <w:name w:val="Font Style174"/>
    <w:basedOn w:val="DefaultParagraphFont"/>
    <w:uiPriority w:val="99"/>
    <w:rsid w:val="002125FC"/>
    <w:rPr>
      <w:rFonts w:ascii="Arial Narrow" w:hAnsi="Arial Narrow" w:cs="Arial Narrow"/>
      <w:b/>
      <w:bCs/>
      <w:sz w:val="18"/>
      <w:szCs w:val="18"/>
    </w:rPr>
  </w:style>
  <w:style w:type="paragraph" w:customStyle="1" w:styleId="Style47">
    <w:name w:val="Style47"/>
    <w:basedOn w:val="Normal"/>
    <w:uiPriority w:val="99"/>
    <w:qFormat/>
    <w:rsid w:val="002125F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125FC"/>
    <w:rPr>
      <w:rFonts w:ascii="Times New Roman" w:hAnsi="Times New Roman" w:cs="Times New Roman"/>
      <w:sz w:val="12"/>
      <w:szCs w:val="12"/>
    </w:rPr>
  </w:style>
  <w:style w:type="paragraph" w:customStyle="1" w:styleId="Style24">
    <w:name w:val="Style24"/>
    <w:basedOn w:val="Normal"/>
    <w:uiPriority w:val="99"/>
    <w:qFormat/>
    <w:rsid w:val="002125F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125F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125F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125FC"/>
    <w:rPr>
      <w:rFonts w:ascii="Times New Roman" w:hAnsi="Times New Roman" w:cs="Times New Roman"/>
      <w:b/>
      <w:bCs/>
      <w:sz w:val="18"/>
      <w:szCs w:val="18"/>
    </w:rPr>
  </w:style>
  <w:style w:type="paragraph" w:customStyle="1" w:styleId="Style21">
    <w:name w:val="Style21"/>
    <w:basedOn w:val="Normal"/>
    <w:uiPriority w:val="99"/>
    <w:qFormat/>
    <w:rsid w:val="002125F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125F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125FC"/>
    <w:rPr>
      <w:rFonts w:ascii="Calibri" w:hAnsi="Calibri"/>
      <w:sz w:val="20"/>
      <w:szCs w:val="20"/>
    </w:rPr>
  </w:style>
  <w:style w:type="paragraph" w:customStyle="1" w:styleId="Standard">
    <w:name w:val="Standard"/>
    <w:qFormat/>
    <w:rsid w:val="002125FC"/>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125FC"/>
    <w:rPr>
      <w:color w:val="000000"/>
      <w:sz w:val="32"/>
      <w:szCs w:val="32"/>
    </w:rPr>
  </w:style>
  <w:style w:type="paragraph" w:customStyle="1" w:styleId="Cardnon-underlined">
    <w:name w:val="Card non-underlined"/>
    <w:basedOn w:val="Normal"/>
    <w:link w:val="Cardnon-underlinedChar"/>
    <w:autoRedefine/>
    <w:uiPriority w:val="99"/>
    <w:qFormat/>
    <w:rsid w:val="002125FC"/>
    <w:rPr>
      <w:rFonts w:eastAsia="Times New Roman"/>
      <w:szCs w:val="20"/>
    </w:rPr>
  </w:style>
  <w:style w:type="character" w:customStyle="1" w:styleId="Cardnon-underlinedChar">
    <w:name w:val="Card non-underlined Char"/>
    <w:basedOn w:val="DefaultParagraphFont"/>
    <w:link w:val="Cardnon-underlined"/>
    <w:uiPriority w:val="99"/>
    <w:rsid w:val="002125FC"/>
    <w:rPr>
      <w:rFonts w:eastAsia="Times New Roman"/>
      <w:szCs w:val="20"/>
    </w:rPr>
  </w:style>
  <w:style w:type="numbering" w:customStyle="1" w:styleId="NoList1">
    <w:name w:val="No List1"/>
    <w:next w:val="NoList"/>
    <w:semiHidden/>
    <w:unhideWhenUsed/>
    <w:rsid w:val="002125FC"/>
  </w:style>
  <w:style w:type="character" w:customStyle="1" w:styleId="TitleChar2">
    <w:name w:val="Title Char2"/>
    <w:basedOn w:val="DefaultParagraphFont"/>
    <w:uiPriority w:val="10"/>
    <w:qFormat/>
    <w:locked/>
    <w:rsid w:val="002125FC"/>
    <w:rPr>
      <w:b/>
      <w:bCs/>
      <w:u w:val="single"/>
    </w:rPr>
  </w:style>
  <w:style w:type="paragraph" w:styleId="TOC3">
    <w:name w:val="toc 3"/>
    <w:basedOn w:val="Normal"/>
    <w:next w:val="Normal"/>
    <w:autoRedefine/>
    <w:rsid w:val="002125FC"/>
    <w:pPr>
      <w:ind w:left="400"/>
    </w:pPr>
    <w:rPr>
      <w:rFonts w:eastAsia="Times New Roman"/>
      <w:szCs w:val="20"/>
    </w:rPr>
  </w:style>
  <w:style w:type="paragraph" w:styleId="TOC4">
    <w:name w:val="toc 4"/>
    <w:basedOn w:val="Normal"/>
    <w:next w:val="Normal"/>
    <w:autoRedefine/>
    <w:rsid w:val="002125FC"/>
    <w:pPr>
      <w:ind w:left="600"/>
    </w:pPr>
    <w:rPr>
      <w:rFonts w:eastAsia="Times New Roman"/>
      <w:szCs w:val="20"/>
    </w:rPr>
  </w:style>
  <w:style w:type="paragraph" w:styleId="TOC5">
    <w:name w:val="toc 5"/>
    <w:basedOn w:val="Normal"/>
    <w:next w:val="Normal"/>
    <w:autoRedefine/>
    <w:rsid w:val="002125FC"/>
    <w:pPr>
      <w:ind w:left="800"/>
    </w:pPr>
    <w:rPr>
      <w:rFonts w:eastAsia="Times New Roman"/>
      <w:szCs w:val="20"/>
    </w:rPr>
  </w:style>
  <w:style w:type="paragraph" w:styleId="TOC6">
    <w:name w:val="toc 6"/>
    <w:basedOn w:val="Normal"/>
    <w:next w:val="Normal"/>
    <w:autoRedefine/>
    <w:rsid w:val="002125FC"/>
    <w:pPr>
      <w:ind w:left="1000"/>
    </w:pPr>
    <w:rPr>
      <w:rFonts w:eastAsia="Times New Roman"/>
      <w:szCs w:val="20"/>
    </w:rPr>
  </w:style>
  <w:style w:type="paragraph" w:styleId="TOC7">
    <w:name w:val="toc 7"/>
    <w:basedOn w:val="Normal"/>
    <w:next w:val="Normal"/>
    <w:autoRedefine/>
    <w:rsid w:val="002125FC"/>
    <w:pPr>
      <w:ind w:left="1200"/>
    </w:pPr>
    <w:rPr>
      <w:rFonts w:eastAsia="Times New Roman"/>
      <w:szCs w:val="20"/>
    </w:rPr>
  </w:style>
  <w:style w:type="paragraph" w:styleId="TOC8">
    <w:name w:val="toc 8"/>
    <w:basedOn w:val="Normal"/>
    <w:next w:val="Normal"/>
    <w:autoRedefine/>
    <w:rsid w:val="002125FC"/>
    <w:pPr>
      <w:ind w:left="1400"/>
    </w:pPr>
    <w:rPr>
      <w:rFonts w:eastAsia="Times New Roman"/>
      <w:szCs w:val="20"/>
    </w:rPr>
  </w:style>
  <w:style w:type="character" w:customStyle="1" w:styleId="allocatoragentsleft">
    <w:name w:val="al_locatoragentsleft"/>
    <w:basedOn w:val="DefaultParagraphFont"/>
    <w:rsid w:val="002125FC"/>
  </w:style>
  <w:style w:type="character" w:styleId="HTMLTypewriter">
    <w:name w:val="HTML Typewriter"/>
    <w:basedOn w:val="DefaultParagraphFont"/>
    <w:unhideWhenUsed/>
    <w:rsid w:val="002125FC"/>
    <w:rPr>
      <w:rFonts w:ascii="Courier New" w:eastAsia="Times New Roman" w:hAnsi="Courier New" w:cs="Courier New"/>
      <w:sz w:val="20"/>
      <w:szCs w:val="20"/>
    </w:rPr>
  </w:style>
  <w:style w:type="character" w:customStyle="1" w:styleId="caps">
    <w:name w:val="caps"/>
    <w:basedOn w:val="DefaultParagraphFont"/>
    <w:rsid w:val="002125FC"/>
  </w:style>
  <w:style w:type="character" w:customStyle="1" w:styleId="UnderlinesCharChar">
    <w:name w:val="Underlines Char Char"/>
    <w:basedOn w:val="DefaultParagraphFont"/>
    <w:rsid w:val="002125FC"/>
    <w:rPr>
      <w:rFonts w:cs="Arial"/>
      <w:b/>
      <w:bCs/>
      <w:noProof w:val="0"/>
      <w:sz w:val="22"/>
      <w:szCs w:val="26"/>
      <w:u w:val="single"/>
      <w:lang w:val="en-US" w:eastAsia="en-US" w:bidi="ar-SA"/>
    </w:rPr>
  </w:style>
  <w:style w:type="paragraph" w:customStyle="1" w:styleId="Carding">
    <w:name w:val="Carding"/>
    <w:basedOn w:val="Normal"/>
    <w:uiPriority w:val="99"/>
    <w:qFormat/>
    <w:rsid w:val="002125FC"/>
    <w:rPr>
      <w:rFonts w:eastAsia="Times New Roman"/>
      <w:sz w:val="18"/>
    </w:rPr>
  </w:style>
  <w:style w:type="character" w:customStyle="1" w:styleId="aunderline">
    <w:name w:val="aunderline"/>
    <w:basedOn w:val="DefaultParagraphFont"/>
    <w:rsid w:val="002125FC"/>
    <w:rPr>
      <w:rFonts w:ascii="Times New Roman" w:hAnsi="Times New Roman"/>
      <w:sz w:val="20"/>
      <w:szCs w:val="24"/>
      <w:u w:val="thick"/>
    </w:rPr>
  </w:style>
  <w:style w:type="character" w:customStyle="1" w:styleId="tagChar1">
    <w:name w:val="tag Char1"/>
    <w:basedOn w:val="DefaultParagraphFont"/>
    <w:rsid w:val="002125FC"/>
    <w:rPr>
      <w:b/>
      <w:noProof w:val="0"/>
      <w:sz w:val="24"/>
      <w:lang w:val="en-US" w:eastAsia="en-US" w:bidi="ar-SA"/>
    </w:rPr>
  </w:style>
  <w:style w:type="character" w:customStyle="1" w:styleId="tagChar2">
    <w:name w:val="tag Char2"/>
    <w:basedOn w:val="DefaultParagraphFont"/>
    <w:qFormat/>
    <w:rsid w:val="002125FC"/>
    <w:rPr>
      <w:b/>
      <w:noProof w:val="0"/>
      <w:sz w:val="24"/>
      <w:lang w:val="en-US" w:eastAsia="en-US" w:bidi="ar-SA"/>
    </w:rPr>
  </w:style>
  <w:style w:type="character" w:customStyle="1" w:styleId="Taggin-New">
    <w:name w:val="Taggin - New"/>
    <w:basedOn w:val="DefaultParagraphFont"/>
    <w:rsid w:val="002125FC"/>
    <w:rPr>
      <w:rFonts w:ascii="Arial Narrow" w:hAnsi="Arial Narrow"/>
      <w:b/>
      <w:sz w:val="22"/>
    </w:rPr>
  </w:style>
  <w:style w:type="character" w:customStyle="1" w:styleId="Boxing-New">
    <w:name w:val="Boxing - New"/>
    <w:basedOn w:val="DefaultParagraphFont"/>
    <w:rsid w:val="002125FC"/>
    <w:rPr>
      <w:rFonts w:ascii="Arial Narrow" w:hAnsi="Arial Narrow"/>
      <w:sz w:val="16"/>
      <w:u w:val="none"/>
      <w:bdr w:val="single" w:sz="4" w:space="0" w:color="auto"/>
    </w:rPr>
  </w:style>
  <w:style w:type="character" w:customStyle="1" w:styleId="ilad">
    <w:name w:val="il_ad"/>
    <w:rsid w:val="002125FC"/>
  </w:style>
  <w:style w:type="paragraph" w:customStyle="1" w:styleId="CardsHighlighted">
    <w:name w:val="Cards Highlighted"/>
    <w:next w:val="Normal"/>
    <w:link w:val="CardsHighlightedChar"/>
    <w:qFormat/>
    <w:rsid w:val="002125FC"/>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125FC"/>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125FC"/>
    <w:rPr>
      <w:rFonts w:ascii="Garamond" w:hAnsi="Garamond"/>
      <w:sz w:val="22"/>
      <w:szCs w:val="24"/>
      <w:u w:val="single"/>
      <w:lang w:val="en-US" w:eastAsia="en-US" w:bidi="ar-SA"/>
    </w:rPr>
  </w:style>
  <w:style w:type="paragraph" w:customStyle="1" w:styleId="Style2">
    <w:name w:val="Style2"/>
    <w:basedOn w:val="Heading4"/>
    <w:qFormat/>
    <w:rsid w:val="002125FC"/>
    <w:pPr>
      <w:spacing w:before="0"/>
    </w:pPr>
    <w:rPr>
      <w:rFonts w:eastAsia="Times New Roman" w:cs="Times New Roman"/>
      <w:iCs/>
      <w:caps/>
      <w:szCs w:val="20"/>
    </w:rPr>
  </w:style>
  <w:style w:type="character" w:customStyle="1" w:styleId="pagetitle">
    <w:name w:val="pagetitle"/>
    <w:basedOn w:val="DefaultParagraphFont"/>
    <w:rsid w:val="002125FC"/>
  </w:style>
  <w:style w:type="paragraph" w:customStyle="1" w:styleId="text">
    <w:name w:val="text"/>
    <w:basedOn w:val="Normal"/>
    <w:uiPriority w:val="99"/>
    <w:qFormat/>
    <w:rsid w:val="002125FC"/>
    <w:pPr>
      <w:spacing w:before="100" w:beforeAutospacing="1" w:after="100" w:afterAutospacing="1"/>
    </w:pPr>
    <w:rPr>
      <w:rFonts w:eastAsia="Times New Roman"/>
    </w:rPr>
  </w:style>
  <w:style w:type="character" w:customStyle="1" w:styleId="StyleUnderlineCharChar9ptBold1">
    <w:name w:val="Style Underline Char Char + 9 pt Bold1"/>
    <w:rsid w:val="002125F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125FC"/>
    <w:rPr>
      <w:rFonts w:ascii="Times New Roman" w:hAnsi="Times New Roman"/>
      <w:sz w:val="20"/>
      <w:szCs w:val="24"/>
      <w:u w:val="single"/>
      <w:lang w:val="en-US" w:eastAsia="en-US" w:bidi="ar-SA"/>
    </w:rPr>
  </w:style>
  <w:style w:type="character" w:customStyle="1" w:styleId="Style9ptBoldUnderline">
    <w:name w:val="Style 9 pt Bold Underline"/>
    <w:rsid w:val="002125FC"/>
    <w:rPr>
      <w:b/>
      <w:bCs/>
      <w:sz w:val="20"/>
      <w:u w:val="single"/>
    </w:rPr>
  </w:style>
  <w:style w:type="paragraph" w:customStyle="1" w:styleId="StyleUnderline9pt0">
    <w:name w:val="Style Underline + 9 pt"/>
    <w:link w:val="StyleUnderline9ptChar"/>
    <w:qFormat/>
    <w:rsid w:val="002125FC"/>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125FC"/>
    <w:rPr>
      <w:rFonts w:ascii="Arial" w:eastAsia="Times New Roman" w:hAnsi="Arial" w:cs="Times New Roman"/>
      <w:szCs w:val="20"/>
      <w:u w:val="single"/>
    </w:rPr>
  </w:style>
  <w:style w:type="character" w:customStyle="1" w:styleId="StyleUnderlineChar1Bold">
    <w:name w:val="Style Underline Char1 + Bold"/>
    <w:rsid w:val="002125F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125FC"/>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125FC"/>
    <w:rPr>
      <w:rFonts w:ascii="Calibri" w:hAnsi="Calibri" w:cs="Calibri"/>
      <w:kern w:val="32"/>
      <w:szCs w:val="20"/>
      <w:u w:val="single"/>
      <w:lang w:eastAsia="ar-SA"/>
    </w:rPr>
  </w:style>
  <w:style w:type="character" w:customStyle="1" w:styleId="TagsCharCharChar">
    <w:name w:val="Tags Char Char Char"/>
    <w:basedOn w:val="DefaultParagraphFont"/>
    <w:rsid w:val="002125F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125F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125FC"/>
    <w:rPr>
      <w:color w:val="000000"/>
      <w:sz w:val="20"/>
      <w:u w:val="single"/>
    </w:rPr>
  </w:style>
  <w:style w:type="character" w:customStyle="1" w:styleId="Style11ptBlack">
    <w:name w:val="Style 11 pt Black"/>
    <w:basedOn w:val="DefaultParagraphFont"/>
    <w:rsid w:val="002125FC"/>
    <w:rPr>
      <w:color w:val="000000"/>
      <w:sz w:val="20"/>
    </w:rPr>
  </w:style>
  <w:style w:type="character" w:customStyle="1" w:styleId="StyleUnderlineCharTimesBold">
    <w:name w:val="Style Underline Char + Times Bold"/>
    <w:basedOn w:val="DefaultParagraphFont"/>
    <w:rsid w:val="002125FC"/>
    <w:rPr>
      <w:rFonts w:ascii="Times" w:hAnsi="Times"/>
      <w:b w:val="0"/>
      <w:bCs/>
      <w:sz w:val="20"/>
      <w:u w:val="single"/>
    </w:rPr>
  </w:style>
  <w:style w:type="character" w:customStyle="1" w:styleId="blubigktbiz">
    <w:name w:val="blubigktbiz"/>
    <w:rsid w:val="002125F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125FC"/>
  </w:style>
  <w:style w:type="character" w:customStyle="1" w:styleId="StyleevidencetextBorderSinglesolidlineAuto05ptLChar">
    <w:name w:val="Style evidence text + Border: : (Single solid line Auto  0.5 pt L... Char"/>
    <w:link w:val="StyleevidencetextBorderSinglesolidlineAuto05ptL"/>
    <w:rsid w:val="002125FC"/>
    <w:rPr>
      <w:color w:val="000000"/>
      <w:lang w:val="x-none" w:eastAsia="x-none"/>
    </w:rPr>
  </w:style>
  <w:style w:type="character" w:customStyle="1" w:styleId="Style4CharChar">
    <w:name w:val="Style4 Char Char"/>
    <w:basedOn w:val="DefaultParagraphFont"/>
    <w:rsid w:val="002125F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125FC"/>
    <w:rPr>
      <w:rFonts w:ascii="Times New Roman" w:hAnsi="Times New Roman" w:cs="Times New Roman"/>
      <w:sz w:val="16"/>
      <w:szCs w:val="16"/>
    </w:rPr>
  </w:style>
  <w:style w:type="character" w:customStyle="1" w:styleId="StyleEmphasisArial12ptBold">
    <w:name w:val="Style Emphasis + Arial 12 pt Bold"/>
    <w:rsid w:val="002125FC"/>
    <w:rPr>
      <w:rFonts w:ascii="Arial" w:hAnsi="Arial"/>
      <w:b/>
      <w:bCs/>
      <w:i/>
      <w:iCs/>
      <w:sz w:val="24"/>
    </w:rPr>
  </w:style>
  <w:style w:type="character" w:customStyle="1" w:styleId="super">
    <w:name w:val="super"/>
    <w:rsid w:val="002125FC"/>
  </w:style>
  <w:style w:type="character" w:customStyle="1" w:styleId="text30">
    <w:name w:val="text30"/>
    <w:rsid w:val="002125FC"/>
  </w:style>
  <w:style w:type="character" w:customStyle="1" w:styleId="uppercase">
    <w:name w:val="uppercase"/>
    <w:rsid w:val="002125FC"/>
  </w:style>
  <w:style w:type="character" w:customStyle="1" w:styleId="bodytext0">
    <w:name w:val="bodytext"/>
    <w:rsid w:val="002125FC"/>
  </w:style>
  <w:style w:type="character" w:customStyle="1" w:styleId="entry-title">
    <w:name w:val="entry-title"/>
    <w:rsid w:val="002125FC"/>
  </w:style>
  <w:style w:type="character" w:customStyle="1" w:styleId="BodyTextIndentChar1">
    <w:name w:val="Body Text Indent Char1"/>
    <w:basedOn w:val="DefaultParagraphFont"/>
    <w:uiPriority w:val="99"/>
    <w:semiHidden/>
    <w:rsid w:val="002125FC"/>
    <w:rPr>
      <w:rFonts w:ascii="Times New Roman" w:hAnsi="Times New Roman" w:cs="Times New Roman"/>
      <w:sz w:val="20"/>
    </w:rPr>
  </w:style>
  <w:style w:type="character" w:customStyle="1" w:styleId="Style6pt">
    <w:name w:val="Style 6 pt"/>
    <w:basedOn w:val="DefaultParagraphFont"/>
    <w:qFormat/>
    <w:rsid w:val="002125FC"/>
    <w:rPr>
      <w:sz w:val="12"/>
    </w:rPr>
  </w:style>
  <w:style w:type="character" w:customStyle="1" w:styleId="CiteCharCharCharCharCharChar">
    <w:name w:val="Cite Char Char Char Char Char Char"/>
    <w:basedOn w:val="DefaultParagraphFont"/>
    <w:rsid w:val="002125FC"/>
    <w:rPr>
      <w:b/>
      <w:noProof w:val="0"/>
      <w:sz w:val="22"/>
      <w:szCs w:val="24"/>
      <w:u w:val="single"/>
      <w:lang w:val="en-US" w:eastAsia="en-US" w:bidi="ar-SA"/>
    </w:rPr>
  </w:style>
  <w:style w:type="character" w:customStyle="1" w:styleId="mainbody1">
    <w:name w:val="mainbody1"/>
    <w:basedOn w:val="DefaultParagraphFont"/>
    <w:rsid w:val="002125FC"/>
    <w:rPr>
      <w:rFonts w:ascii="Verdana" w:hAnsi="Verdana" w:hint="default"/>
      <w:color w:val="000000"/>
      <w:sz w:val="22"/>
      <w:szCs w:val="22"/>
    </w:rPr>
  </w:style>
  <w:style w:type="character" w:customStyle="1" w:styleId="ssl4">
    <w:name w:val="ss_l4"/>
    <w:basedOn w:val="DefaultParagraphFont"/>
    <w:rsid w:val="002125FC"/>
  </w:style>
  <w:style w:type="paragraph" w:customStyle="1" w:styleId="StyleNormalWeb11ptUnderline">
    <w:name w:val="Style Normal (Web) + 11 pt Underline"/>
    <w:basedOn w:val="NormalWeb"/>
    <w:link w:val="StyleNormalWeb11ptUnderlineChar"/>
    <w:qFormat/>
    <w:rsid w:val="002125F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125FC"/>
    <w:rPr>
      <w:rFonts w:eastAsia="Calibri"/>
      <w:u w:val="single"/>
    </w:rPr>
  </w:style>
  <w:style w:type="character" w:customStyle="1" w:styleId="cit-first-element">
    <w:name w:val="cit-first-element"/>
    <w:basedOn w:val="DefaultParagraphFont"/>
    <w:rsid w:val="002125FC"/>
  </w:style>
  <w:style w:type="character" w:customStyle="1" w:styleId="title1">
    <w:name w:val="title1"/>
    <w:basedOn w:val="DefaultParagraphFont"/>
    <w:rsid w:val="002125FC"/>
  </w:style>
  <w:style w:type="character" w:customStyle="1" w:styleId="StyleThickunderline1">
    <w:name w:val="Style Thick underline1"/>
    <w:basedOn w:val="DefaultParagraphFont"/>
    <w:rsid w:val="002125F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125FC"/>
    <w:rPr>
      <w:rFonts w:ascii="Georgia" w:hAnsi="Georgia"/>
    </w:rPr>
  </w:style>
  <w:style w:type="character" w:customStyle="1" w:styleId="FooterChar1">
    <w:name w:val="Footer Char1"/>
    <w:basedOn w:val="DefaultParagraphFont"/>
    <w:uiPriority w:val="99"/>
    <w:semiHidden/>
    <w:rsid w:val="002125FC"/>
    <w:rPr>
      <w:rFonts w:ascii="Georgia" w:hAnsi="Georgia"/>
    </w:rPr>
  </w:style>
  <w:style w:type="character" w:customStyle="1" w:styleId="AnalyticChar">
    <w:name w:val="Analytic Char"/>
    <w:basedOn w:val="DefaultParagraphFont"/>
    <w:link w:val="Analytic"/>
    <w:rsid w:val="002125FC"/>
    <w:rPr>
      <w:b/>
      <w:sz w:val="24"/>
    </w:rPr>
  </w:style>
  <w:style w:type="character" w:customStyle="1" w:styleId="UnderlineBold0">
    <w:name w:val="Underline Bold"/>
    <w:uiPriority w:val="6"/>
    <w:qFormat/>
    <w:rsid w:val="002125FC"/>
    <w:rPr>
      <w:b/>
      <w:sz w:val="20"/>
      <w:u w:val="single"/>
    </w:rPr>
  </w:style>
  <w:style w:type="paragraph" w:customStyle="1" w:styleId="Underline20">
    <w:name w:val="Underline2"/>
    <w:basedOn w:val="Normal"/>
    <w:link w:val="Underline2Char"/>
    <w:autoRedefine/>
    <w:uiPriority w:val="4"/>
    <w:qFormat/>
    <w:rsid w:val="002125FC"/>
    <w:rPr>
      <w:b/>
      <w:u w:val="single"/>
    </w:rPr>
  </w:style>
  <w:style w:type="character" w:customStyle="1" w:styleId="Underline2Char">
    <w:name w:val="Underline2 Char"/>
    <w:basedOn w:val="DefaultParagraphFont"/>
    <w:link w:val="Underline20"/>
    <w:uiPriority w:val="4"/>
    <w:rsid w:val="002125FC"/>
    <w:rPr>
      <w:b/>
      <w:u w:val="single"/>
    </w:rPr>
  </w:style>
  <w:style w:type="character" w:customStyle="1" w:styleId="NormalTextChar">
    <w:name w:val="Normal Text Char"/>
    <w:link w:val="NormalText"/>
    <w:rsid w:val="002125FC"/>
    <w:rPr>
      <w:rFonts w:eastAsia="Times New Roman"/>
      <w:szCs w:val="26"/>
    </w:rPr>
  </w:style>
  <w:style w:type="paragraph" w:customStyle="1" w:styleId="TableParagraph">
    <w:name w:val="Table Paragraph"/>
    <w:basedOn w:val="Normal"/>
    <w:uiPriority w:val="1"/>
    <w:qFormat/>
    <w:rsid w:val="002125FC"/>
    <w:pPr>
      <w:widowControl w:val="0"/>
    </w:pPr>
  </w:style>
  <w:style w:type="character" w:customStyle="1" w:styleId="UnderlineChar0">
    <w:name w:val="UnderlineChar"/>
    <w:rsid w:val="002125FC"/>
    <w:rPr>
      <w:sz w:val="24"/>
      <w:u w:val="single"/>
      <w:shd w:val="clear" w:color="auto" w:fill="auto"/>
    </w:rPr>
  </w:style>
  <w:style w:type="character" w:customStyle="1" w:styleId="foreground">
    <w:name w:val="foreground"/>
    <w:basedOn w:val="DefaultParagraphFont"/>
    <w:rsid w:val="002125FC"/>
  </w:style>
  <w:style w:type="paragraph" w:customStyle="1" w:styleId="StyleCircled11pt">
    <w:name w:val="Style Circled + 11 pt"/>
    <w:basedOn w:val="Normal"/>
    <w:link w:val="StyleCircled11ptChar"/>
    <w:qFormat/>
    <w:rsid w:val="002125FC"/>
    <w:rPr>
      <w:rFonts w:eastAsia="Times New Roman"/>
      <w:b/>
      <w:bCs/>
      <w:sz w:val="20"/>
      <w:u w:val="single"/>
    </w:rPr>
  </w:style>
  <w:style w:type="character" w:customStyle="1" w:styleId="StyleCircled11ptChar">
    <w:name w:val="Style Circled + 11 pt Char"/>
    <w:link w:val="StyleCircled11pt"/>
    <w:rsid w:val="002125FC"/>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2125F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125FC"/>
    <w:rPr>
      <w:rFonts w:ascii="Times" w:eastAsia="Times New Roman" w:hAnsi="Times"/>
      <w:sz w:val="20"/>
      <w:szCs w:val="28"/>
      <w:u w:val="single"/>
    </w:rPr>
  </w:style>
  <w:style w:type="paragraph" w:customStyle="1" w:styleId="cite20">
    <w:name w:val="cite2"/>
    <w:basedOn w:val="Normal"/>
    <w:uiPriority w:val="99"/>
    <w:qFormat/>
    <w:rsid w:val="002125FC"/>
    <w:rPr>
      <w:rFonts w:eastAsia="Times New Roman"/>
      <w:color w:val="000000"/>
      <w:sz w:val="20"/>
      <w:szCs w:val="20"/>
    </w:rPr>
  </w:style>
  <w:style w:type="character" w:customStyle="1" w:styleId="postby">
    <w:name w:val="post_by"/>
    <w:basedOn w:val="DefaultParagraphFont"/>
    <w:rsid w:val="002125FC"/>
  </w:style>
  <w:style w:type="character" w:customStyle="1" w:styleId="Style11ptBorderSinglesolidlineAuto05ptLinewidth">
    <w:name w:val="Style 11 pt Border: : (Single solid line Auto  0.5 pt Line width)"/>
    <w:rsid w:val="002125FC"/>
    <w:rPr>
      <w:sz w:val="20"/>
      <w:bdr w:val="single" w:sz="4" w:space="0" w:color="auto" w:frame="1"/>
    </w:rPr>
  </w:style>
  <w:style w:type="character" w:customStyle="1" w:styleId="StyleUnderlineChar9ptBorderSinglesolidlineAuto0">
    <w:name w:val="Style Underline Char + 9 pt Border: : (Single solid line Auto  0..."/>
    <w:rsid w:val="002125F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125F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125F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125F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125FC"/>
    <w:rPr>
      <w:sz w:val="20"/>
      <w:szCs w:val="24"/>
      <w:u w:val="single"/>
      <w:bdr w:val="single" w:sz="4" w:space="0" w:color="auto"/>
      <w:lang w:val="en-US" w:eastAsia="en-US" w:bidi="ar-SA"/>
    </w:rPr>
  </w:style>
  <w:style w:type="character" w:customStyle="1" w:styleId="StyleLatinGaramondUnderline">
    <w:name w:val="Style (Latin) Garamond Underline"/>
    <w:rsid w:val="002125FC"/>
    <w:rPr>
      <w:rFonts w:ascii="Times New Roman" w:hAnsi="Times New Roman"/>
      <w:sz w:val="20"/>
      <w:u w:val="single"/>
    </w:rPr>
  </w:style>
  <w:style w:type="character" w:customStyle="1" w:styleId="StyleLatinGaramond">
    <w:name w:val="Style (Latin) Garamond"/>
    <w:rsid w:val="002125FC"/>
    <w:rPr>
      <w:rFonts w:ascii="Times New Roman" w:hAnsi="Times New Roman"/>
      <w:sz w:val="20"/>
    </w:rPr>
  </w:style>
  <w:style w:type="character" w:customStyle="1" w:styleId="styletimesnewroman12ptbold0">
    <w:name w:val="styletimesnewroman12ptbold"/>
    <w:basedOn w:val="DefaultParagraphFont"/>
    <w:rsid w:val="002125FC"/>
  </w:style>
  <w:style w:type="character" w:customStyle="1" w:styleId="CharCharCharCharChar">
    <w:name w:val="Char Char Char Char Char"/>
    <w:aliases w:val="Char Char Char Char,Char Char Char Char Char Char Char1,Heading 2 Char1 Char Char Char Char Char Char"/>
    <w:basedOn w:val="DefaultParagraphFont"/>
    <w:rsid w:val="002125FC"/>
    <w:rPr>
      <w:rFonts w:cs="Arial"/>
      <w:b/>
      <w:bCs/>
      <w:iCs/>
      <w:sz w:val="24"/>
      <w:szCs w:val="28"/>
      <w:lang w:val="en-US" w:eastAsia="en-US" w:bidi="ar-SA"/>
    </w:rPr>
  </w:style>
  <w:style w:type="character" w:customStyle="1" w:styleId="mainheading">
    <w:name w:val="mainheading"/>
    <w:basedOn w:val="DefaultParagraphFont"/>
    <w:rsid w:val="002125FC"/>
  </w:style>
  <w:style w:type="paragraph" w:customStyle="1" w:styleId="BoldandUnderlineChar2CharChar">
    <w:name w:val="Bold and Underline Char2 Char Char"/>
    <w:basedOn w:val="Normal"/>
    <w:link w:val="BoldandUnderlineChar2CharCharChar"/>
    <w:qFormat/>
    <w:rsid w:val="002125F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125FC"/>
    <w:rPr>
      <w:rFonts w:eastAsia="Times New Roman"/>
      <w:b/>
      <w:u w:val="single"/>
    </w:rPr>
  </w:style>
  <w:style w:type="character" w:customStyle="1" w:styleId="StyleUnderlineChar9ptChar">
    <w:name w:val="Style Underline Char + 9 pt Char"/>
    <w:basedOn w:val="UnderlineCharChar"/>
    <w:rsid w:val="002125F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125F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125FC"/>
    <w:rPr>
      <w:sz w:val="16"/>
    </w:rPr>
  </w:style>
  <w:style w:type="paragraph" w:customStyle="1" w:styleId="Reduce8pt">
    <w:name w:val="Reduce 8pt"/>
    <w:basedOn w:val="Normal"/>
    <w:link w:val="Reduce8ptCharChar"/>
    <w:qFormat/>
    <w:rsid w:val="002125FC"/>
    <w:pPr>
      <w:autoSpaceDE w:val="0"/>
      <w:autoSpaceDN w:val="0"/>
      <w:adjustRightInd w:val="0"/>
      <w:jc w:val="both"/>
    </w:pPr>
    <w:rPr>
      <w:sz w:val="16"/>
    </w:rPr>
  </w:style>
  <w:style w:type="paragraph" w:styleId="List">
    <w:name w:val="List"/>
    <w:basedOn w:val="Normal"/>
    <w:uiPriority w:val="99"/>
    <w:unhideWhenUsed/>
    <w:rsid w:val="002125FC"/>
    <w:pPr>
      <w:contextualSpacing/>
    </w:pPr>
    <w:rPr>
      <w:rFonts w:eastAsia="Calibri"/>
    </w:rPr>
  </w:style>
  <w:style w:type="character" w:customStyle="1" w:styleId="CardIndentedChar">
    <w:name w:val="Card (Indented) Char"/>
    <w:link w:val="CardIndented"/>
    <w:locked/>
    <w:rsid w:val="002125FC"/>
  </w:style>
  <w:style w:type="character" w:customStyle="1" w:styleId="citenon-boldChar">
    <w:name w:val="cite non-bold Char"/>
    <w:basedOn w:val="DefaultParagraphFont"/>
    <w:link w:val="citenon-bold"/>
    <w:locked/>
    <w:rsid w:val="002125FC"/>
    <w:rPr>
      <w:rFonts w:ascii="Garamond" w:eastAsia="Times New Roman" w:hAnsi="Garamond"/>
      <w:szCs w:val="20"/>
    </w:rPr>
  </w:style>
  <w:style w:type="character" w:customStyle="1" w:styleId="boldciteChar4">
    <w:name w:val="bold cite Char4"/>
    <w:link w:val="boldcite"/>
    <w:locked/>
    <w:rsid w:val="002125FC"/>
    <w:rPr>
      <w:rFonts w:eastAsia="Times New Roman" w:cs="Times New Roman"/>
      <w:b/>
      <w:color w:val="000000"/>
      <w:sz w:val="20"/>
      <w:u w:val="thick" w:color="000000"/>
    </w:rPr>
  </w:style>
  <w:style w:type="paragraph" w:customStyle="1" w:styleId="boldcite">
    <w:name w:val="bold cite"/>
    <w:basedOn w:val="Normal"/>
    <w:link w:val="boldciteChar4"/>
    <w:qFormat/>
    <w:rsid w:val="002125FC"/>
    <w:rPr>
      <w:rFonts w:eastAsia="Times New Roman" w:cs="Times New Roman"/>
      <w:b/>
      <w:color w:val="000000"/>
      <w:sz w:val="20"/>
      <w:u w:val="thick" w:color="000000"/>
    </w:rPr>
  </w:style>
  <w:style w:type="paragraph" w:customStyle="1" w:styleId="Style7">
    <w:name w:val="Style7"/>
    <w:basedOn w:val="Normal"/>
    <w:uiPriority w:val="99"/>
    <w:qFormat/>
    <w:rsid w:val="002125F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125FC"/>
    <w:rPr>
      <w:rFonts w:eastAsia="Calibri"/>
      <w:b/>
    </w:rPr>
  </w:style>
  <w:style w:type="character" w:customStyle="1" w:styleId="HeadingsBaseChar">
    <w:name w:val="Headings Base Char"/>
    <w:basedOn w:val="DefaultParagraphFont"/>
    <w:link w:val="HeadingsBase"/>
    <w:locked/>
    <w:rsid w:val="002125FC"/>
    <w:rPr>
      <w:rFonts w:ascii="Times New Roman" w:hAnsi="Times New Roman" w:cs="Times New Roman"/>
      <w:b/>
      <w:sz w:val="32"/>
    </w:rPr>
  </w:style>
  <w:style w:type="paragraph" w:customStyle="1" w:styleId="HeadingsBase">
    <w:name w:val="Headings Base"/>
    <w:basedOn w:val="Normal"/>
    <w:link w:val="HeadingsBaseChar"/>
    <w:qFormat/>
    <w:rsid w:val="002125F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125F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125FC"/>
    <w:pPr>
      <w:spacing w:line="480" w:lineRule="auto"/>
      <w:ind w:firstLine="720"/>
    </w:pPr>
    <w:rPr>
      <w:rFonts w:eastAsia="Calibri"/>
    </w:rPr>
  </w:style>
  <w:style w:type="paragraph" w:customStyle="1" w:styleId="SchoolBlockQuote">
    <w:name w:val="School Block Quote"/>
    <w:basedOn w:val="SchoolPaper"/>
    <w:qFormat/>
    <w:rsid w:val="002125FC"/>
  </w:style>
  <w:style w:type="paragraph" w:customStyle="1" w:styleId="SchoolWorksCited">
    <w:name w:val="School Works Cited"/>
    <w:basedOn w:val="SchoolPaper"/>
    <w:qFormat/>
    <w:rsid w:val="002125FC"/>
  </w:style>
  <w:style w:type="paragraph" w:customStyle="1" w:styleId="BlockQuote">
    <w:name w:val="Block Quote"/>
    <w:basedOn w:val="Normal"/>
    <w:qFormat/>
    <w:rsid w:val="002125FC"/>
    <w:pPr>
      <w:ind w:left="720" w:right="720"/>
    </w:pPr>
    <w:rPr>
      <w:rFonts w:eastAsia="Calibri"/>
    </w:rPr>
  </w:style>
  <w:style w:type="paragraph" w:customStyle="1" w:styleId="PaperBody">
    <w:name w:val="Paper Body"/>
    <w:basedOn w:val="Normal"/>
    <w:qFormat/>
    <w:rsid w:val="002125FC"/>
    <w:pPr>
      <w:spacing w:line="480" w:lineRule="auto"/>
      <w:ind w:firstLine="720"/>
    </w:pPr>
    <w:rPr>
      <w:rFonts w:eastAsia="Calibri"/>
    </w:rPr>
  </w:style>
  <w:style w:type="paragraph" w:customStyle="1" w:styleId="PaperCitation">
    <w:name w:val="Paper Citation"/>
    <w:basedOn w:val="Normal"/>
    <w:qFormat/>
    <w:rsid w:val="002125FC"/>
    <w:pPr>
      <w:spacing w:line="480" w:lineRule="auto"/>
      <w:ind w:left="720" w:hanging="720"/>
    </w:pPr>
    <w:rPr>
      <w:rFonts w:eastAsia="Calibri"/>
    </w:rPr>
  </w:style>
  <w:style w:type="character" w:customStyle="1" w:styleId="hatChar">
    <w:name w:val="hat Char"/>
    <w:basedOn w:val="DefaultParagraphFont"/>
    <w:link w:val="hat"/>
    <w:locked/>
    <w:rsid w:val="002125FC"/>
    <w:rPr>
      <w:rFonts w:eastAsia="Times New Roman"/>
      <w:b/>
      <w:bCs/>
      <w:sz w:val="32"/>
      <w:u w:val="single"/>
      <w:lang w:bidi="en-US"/>
    </w:rPr>
  </w:style>
  <w:style w:type="paragraph" w:customStyle="1" w:styleId="WW-Default">
    <w:name w:val="WW-Default"/>
    <w:qFormat/>
    <w:rsid w:val="002125FC"/>
    <w:pPr>
      <w:suppressAutoHyphens/>
    </w:pPr>
    <w:rPr>
      <w:rFonts w:ascii="Georgia" w:eastAsia="Calibri" w:hAnsi="Georgia" w:cs="Calibri"/>
      <w:lang w:eastAsia="ar-SA"/>
    </w:rPr>
  </w:style>
  <w:style w:type="paragraph" w:customStyle="1" w:styleId="B-TagCite">
    <w:name w:val="B-TagCite"/>
    <w:qFormat/>
    <w:rsid w:val="002125FC"/>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2125FC"/>
    <w:rPr>
      <w:rFonts w:ascii="Times New Roman" w:hAnsi="Times New Roman" w:cs="Times New Roman"/>
      <w:b/>
      <w:sz w:val="20"/>
    </w:rPr>
  </w:style>
  <w:style w:type="paragraph" w:customStyle="1" w:styleId="MicroText">
    <w:name w:val="MicroText"/>
    <w:basedOn w:val="Normal"/>
    <w:next w:val="Normal"/>
    <w:link w:val="MicroTextChar"/>
    <w:qFormat/>
    <w:rsid w:val="002125FC"/>
    <w:rPr>
      <w:rFonts w:ascii="Arial Narrow" w:hAnsi="Arial Narrow"/>
      <w:sz w:val="12"/>
    </w:rPr>
  </w:style>
  <w:style w:type="character" w:customStyle="1" w:styleId="Footnote2Char">
    <w:name w:val="Footnote2 Char"/>
    <w:link w:val="Footnote2"/>
    <w:locked/>
    <w:rsid w:val="002125FC"/>
  </w:style>
  <w:style w:type="paragraph" w:customStyle="1" w:styleId="Footnote2">
    <w:name w:val="Footnote2"/>
    <w:basedOn w:val="Normal"/>
    <w:next w:val="Normal"/>
    <w:link w:val="Footnote2Char"/>
    <w:autoRedefine/>
    <w:qFormat/>
    <w:rsid w:val="002125FC"/>
    <w:pPr>
      <w:spacing w:after="120" w:line="480" w:lineRule="auto"/>
    </w:pPr>
  </w:style>
  <w:style w:type="paragraph" w:customStyle="1" w:styleId="indent">
    <w:name w:val="indent"/>
    <w:basedOn w:val="Normal"/>
    <w:qFormat/>
    <w:rsid w:val="002125FC"/>
    <w:pPr>
      <w:spacing w:before="100" w:beforeAutospacing="1" w:after="100" w:afterAutospacing="1"/>
    </w:pPr>
    <w:rPr>
      <w:rFonts w:eastAsia="Times New Roman"/>
    </w:rPr>
  </w:style>
  <w:style w:type="paragraph" w:customStyle="1" w:styleId="PageHeaderLine1">
    <w:name w:val="PageHeaderLine1"/>
    <w:basedOn w:val="Normal"/>
    <w:qFormat/>
    <w:rsid w:val="002125FC"/>
    <w:pPr>
      <w:tabs>
        <w:tab w:val="right" w:pos="10800"/>
      </w:tabs>
    </w:pPr>
    <w:rPr>
      <w:rFonts w:eastAsia="Calibri"/>
      <w:b/>
    </w:rPr>
  </w:style>
  <w:style w:type="paragraph" w:customStyle="1" w:styleId="PageHeaderLine2">
    <w:name w:val="PageHeaderLine2"/>
    <w:basedOn w:val="Normal"/>
    <w:next w:val="Normal"/>
    <w:link w:val="PageHeaderLine2Char"/>
    <w:qFormat/>
    <w:rsid w:val="002125F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125FC"/>
    <w:rPr>
      <w:rFonts w:ascii="Times New Roman" w:hAnsi="Times New Roman" w:cs="Times New Roman"/>
      <w:sz w:val="20"/>
    </w:rPr>
  </w:style>
  <w:style w:type="paragraph" w:customStyle="1" w:styleId="CardText1">
    <w:name w:val="CardText"/>
    <w:basedOn w:val="Normal"/>
    <w:link w:val="CardTextChar3"/>
    <w:qFormat/>
    <w:rsid w:val="002125FC"/>
    <w:pPr>
      <w:ind w:left="288"/>
    </w:pPr>
    <w:rPr>
      <w:rFonts w:ascii="Times New Roman" w:hAnsi="Times New Roman" w:cs="Times New Roman"/>
      <w:sz w:val="20"/>
    </w:rPr>
  </w:style>
  <w:style w:type="character" w:customStyle="1" w:styleId="stylestylebold12pt">
    <w:name w:val="stylestylebold12pt"/>
    <w:basedOn w:val="DefaultParagraphFont"/>
    <w:rsid w:val="002125FC"/>
  </w:style>
  <w:style w:type="character" w:customStyle="1" w:styleId="styleboldunderline">
    <w:name w:val="styleboldunderline"/>
    <w:basedOn w:val="DefaultParagraphFont"/>
    <w:rsid w:val="002125FC"/>
  </w:style>
  <w:style w:type="character" w:customStyle="1" w:styleId="box">
    <w:name w:val="box"/>
    <w:basedOn w:val="DefaultParagraphFont"/>
    <w:rsid w:val="002125F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125FC"/>
    <w:rPr>
      <w:rFonts w:ascii="Arial Narrow" w:hAnsi="Arial Narrow" w:cs="Arial Narrow" w:hint="default"/>
      <w:sz w:val="18"/>
      <w:szCs w:val="18"/>
    </w:rPr>
  </w:style>
  <w:style w:type="character" w:customStyle="1" w:styleId="FontStyle14">
    <w:name w:val="Font Style14"/>
    <w:basedOn w:val="DefaultParagraphFont"/>
    <w:uiPriority w:val="99"/>
    <w:rsid w:val="002125F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125FC"/>
    <w:rPr>
      <w:rFonts w:ascii="Arial Narrow" w:hAnsi="Arial Narrow" w:cs="Arial Narrow" w:hint="default"/>
      <w:b/>
      <w:bCs/>
      <w:sz w:val="10"/>
      <w:szCs w:val="10"/>
    </w:rPr>
  </w:style>
  <w:style w:type="character" w:customStyle="1" w:styleId="CardTagandCiteChar">
    <w:name w:val="Card Tag and Cite Char"/>
    <w:basedOn w:val="DefaultParagraphFont"/>
    <w:rsid w:val="002125F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125FC"/>
    <w:rPr>
      <w:rFonts w:ascii="Arial Narrow" w:hAnsi="Arial Narrow"/>
      <w:b/>
      <w:color w:val="000000"/>
      <w:sz w:val="22"/>
      <w:szCs w:val="22"/>
      <w:u w:val="single"/>
    </w:rPr>
  </w:style>
  <w:style w:type="character" w:customStyle="1" w:styleId="SmallText0">
    <w:name w:val="SmallText"/>
    <w:rsid w:val="002125FC"/>
    <w:rPr>
      <w:color w:val="000000"/>
    </w:rPr>
  </w:style>
  <w:style w:type="character" w:customStyle="1" w:styleId="CitesChar1">
    <w:name w:val="Cites Char1"/>
    <w:basedOn w:val="DefaultParagraphFont"/>
    <w:rsid w:val="002125FC"/>
    <w:rPr>
      <w:b/>
      <w:bCs w:val="0"/>
      <w:szCs w:val="24"/>
      <w:u w:val="single"/>
      <w:lang w:val="en-US" w:eastAsia="en-US" w:bidi="ar-SA"/>
    </w:rPr>
  </w:style>
  <w:style w:type="character" w:customStyle="1" w:styleId="CardUnderlinedChar">
    <w:name w:val="Card Underlined Char"/>
    <w:basedOn w:val="DefaultParagraphFont"/>
    <w:rsid w:val="002125FC"/>
    <w:rPr>
      <w:rFonts w:ascii="Arial Narrow" w:hAnsi="Arial Narrow" w:hint="default"/>
      <w:sz w:val="22"/>
      <w:szCs w:val="24"/>
      <w:u w:val="single"/>
      <w:lang w:val="en-US" w:eastAsia="en-US" w:bidi="ar-SA"/>
    </w:rPr>
  </w:style>
  <w:style w:type="character" w:customStyle="1" w:styleId="underline3">
    <w:name w:val="underline3"/>
    <w:basedOn w:val="underline2"/>
    <w:rsid w:val="002125FC"/>
    <w:rPr>
      <w:rFonts w:ascii="Arial" w:hAnsi="Arial"/>
      <w:sz w:val="18"/>
      <w:u w:val="single"/>
      <w:bdr w:val="none" w:sz="0" w:space="0" w:color="auto" w:frame="1"/>
      <w:shd w:val="clear" w:color="auto" w:fill="FFFF00"/>
    </w:rPr>
  </w:style>
  <w:style w:type="character" w:customStyle="1" w:styleId="menu">
    <w:name w:val="menu"/>
    <w:basedOn w:val="DefaultParagraphFont"/>
    <w:rsid w:val="002125FC"/>
  </w:style>
  <w:style w:type="character" w:customStyle="1" w:styleId="itxtrst">
    <w:name w:val="itxtrst"/>
    <w:rsid w:val="002125FC"/>
  </w:style>
  <w:style w:type="character" w:customStyle="1" w:styleId="A-Underlining">
    <w:name w:val="A-Underlining"/>
    <w:basedOn w:val="DefaultParagraphFont"/>
    <w:rsid w:val="002125FC"/>
    <w:rPr>
      <w:rFonts w:ascii="Garamond" w:hAnsi="Garamond" w:hint="default"/>
      <w:color w:val="auto"/>
      <w:sz w:val="24"/>
      <w:u w:val="single"/>
    </w:rPr>
  </w:style>
  <w:style w:type="character" w:customStyle="1" w:styleId="StyleUnderlineBold0">
    <w:name w:val="Style Underline + Bold"/>
    <w:rsid w:val="002125FC"/>
    <w:rPr>
      <w:b/>
      <w:bCs/>
      <w:u w:val="single"/>
    </w:rPr>
  </w:style>
  <w:style w:type="character" w:customStyle="1" w:styleId="Underline-Highlighted">
    <w:name w:val="Underline-Highlighted"/>
    <w:uiPriority w:val="1"/>
    <w:qFormat/>
    <w:rsid w:val="002125F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125FC"/>
  </w:style>
  <w:style w:type="character" w:customStyle="1" w:styleId="newsmain">
    <w:name w:val="news_main"/>
    <w:basedOn w:val="DefaultParagraphFont"/>
    <w:rsid w:val="002125FC"/>
  </w:style>
  <w:style w:type="character" w:customStyle="1" w:styleId="vitstoryheadline">
    <w:name w:val="vitstoryheadline"/>
    <w:rsid w:val="002125FC"/>
  </w:style>
  <w:style w:type="character" w:customStyle="1" w:styleId="AuthorDate0">
    <w:name w:val="Author Date"/>
    <w:rsid w:val="002125FC"/>
    <w:rPr>
      <w:b/>
      <w:bCs w:val="0"/>
      <w:sz w:val="24"/>
      <w:u w:val="thick"/>
    </w:rPr>
  </w:style>
  <w:style w:type="character" w:customStyle="1" w:styleId="red">
    <w:name w:val="red"/>
    <w:basedOn w:val="DefaultParagraphFont"/>
    <w:rsid w:val="002125FC"/>
  </w:style>
  <w:style w:type="character" w:customStyle="1" w:styleId="at">
    <w:name w:val="at"/>
    <w:rsid w:val="002125FC"/>
  </w:style>
  <w:style w:type="character" w:customStyle="1" w:styleId="org">
    <w:name w:val="org"/>
    <w:rsid w:val="002125FC"/>
  </w:style>
  <w:style w:type="character" w:customStyle="1" w:styleId="pnumber">
    <w:name w:val="pnumber"/>
    <w:rsid w:val="002125FC"/>
  </w:style>
  <w:style w:type="character" w:customStyle="1" w:styleId="ital">
    <w:name w:val="ital"/>
    <w:rsid w:val="002125FC"/>
  </w:style>
  <w:style w:type="character" w:customStyle="1" w:styleId="orgdiv">
    <w:name w:val="orgdiv"/>
    <w:rsid w:val="002125FC"/>
  </w:style>
  <w:style w:type="character" w:customStyle="1" w:styleId="orgname">
    <w:name w:val="orgname"/>
    <w:rsid w:val="002125FC"/>
  </w:style>
  <w:style w:type="character" w:customStyle="1" w:styleId="city">
    <w:name w:val="city"/>
    <w:rsid w:val="002125FC"/>
  </w:style>
  <w:style w:type="character" w:customStyle="1" w:styleId="state">
    <w:name w:val="state"/>
    <w:rsid w:val="002125FC"/>
  </w:style>
  <w:style w:type="character" w:customStyle="1" w:styleId="country">
    <w:name w:val="country"/>
    <w:rsid w:val="002125FC"/>
  </w:style>
  <w:style w:type="character" w:customStyle="1" w:styleId="articletitle">
    <w:name w:val="articletitle"/>
    <w:rsid w:val="002125FC"/>
    <w:rPr>
      <w:rFonts w:ascii="Times New Roman" w:hAnsi="Times New Roman" w:cs="Times New Roman" w:hint="default"/>
    </w:rPr>
  </w:style>
  <w:style w:type="character" w:customStyle="1" w:styleId="6pointChar">
    <w:name w:val="6 point Char"/>
    <w:rsid w:val="002125FC"/>
    <w:rPr>
      <w:rFonts w:ascii="Times New Roman" w:hAnsi="Times New Roman" w:cs="Times New Roman" w:hint="default"/>
      <w:sz w:val="12"/>
      <w:lang w:val="en-US" w:eastAsia="en-US"/>
    </w:rPr>
  </w:style>
  <w:style w:type="character" w:customStyle="1" w:styleId="StyleThickunderline">
    <w:name w:val="Style Thick underline"/>
    <w:qFormat/>
    <w:rsid w:val="002125FC"/>
    <w:rPr>
      <w:u w:val="thick"/>
    </w:rPr>
  </w:style>
  <w:style w:type="character" w:customStyle="1" w:styleId="Box0">
    <w:name w:val="Box!"/>
    <w:rsid w:val="002125FC"/>
    <w:rPr>
      <w:rFonts w:ascii="Garamond" w:hAnsi="Garamond" w:hint="default"/>
      <w:sz w:val="24"/>
      <w:u w:val="single"/>
      <w:bdr w:val="single" w:sz="4" w:space="0" w:color="auto" w:frame="1"/>
    </w:rPr>
  </w:style>
  <w:style w:type="character" w:customStyle="1" w:styleId="citechar">
    <w:name w:val="citechar"/>
    <w:basedOn w:val="DefaultParagraphFont"/>
    <w:rsid w:val="002125FC"/>
  </w:style>
  <w:style w:type="character" w:customStyle="1" w:styleId="underlinechar2">
    <w:name w:val="underlinechar"/>
    <w:basedOn w:val="DefaultParagraphFont"/>
    <w:rsid w:val="002125FC"/>
  </w:style>
  <w:style w:type="character" w:customStyle="1" w:styleId="CardUnderlineChar">
    <w:name w:val="Card Underline Char"/>
    <w:rsid w:val="002125FC"/>
    <w:rPr>
      <w:szCs w:val="24"/>
      <w:u w:val="single"/>
      <w:lang w:val="en-US" w:eastAsia="en-US" w:bidi="ar-SA"/>
    </w:rPr>
  </w:style>
  <w:style w:type="character" w:customStyle="1" w:styleId="tagciteChar">
    <w:name w:val="tag/cite Char"/>
    <w:basedOn w:val="DefaultParagraphFont"/>
    <w:rsid w:val="002125FC"/>
    <w:rPr>
      <w:b/>
      <w:bCs w:val="0"/>
      <w:sz w:val="24"/>
      <w:lang w:val="en-US" w:eastAsia="en-US" w:bidi="ar-SA"/>
    </w:rPr>
  </w:style>
  <w:style w:type="character" w:customStyle="1" w:styleId="8pointChar">
    <w:name w:val="8 point Char"/>
    <w:basedOn w:val="DefaultParagraphFont"/>
    <w:rsid w:val="002125FC"/>
    <w:rPr>
      <w:sz w:val="16"/>
      <w:lang w:val="en-US" w:eastAsia="en-US" w:bidi="ar-SA"/>
    </w:rPr>
  </w:style>
  <w:style w:type="character" w:customStyle="1" w:styleId="BoldText12pt">
    <w:name w:val="Bold Text 12 pt"/>
    <w:rsid w:val="002125F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125FC"/>
  </w:style>
  <w:style w:type="table" w:styleId="TableGrid">
    <w:name w:val="Table Grid"/>
    <w:basedOn w:val="TableNormal"/>
    <w:rsid w:val="002125F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125FC"/>
    <w:rPr>
      <w:b/>
      <w:bCs w:val="0"/>
      <w:sz w:val="24"/>
      <w:lang w:val="en-US" w:eastAsia="en-US" w:bidi="ar-SA"/>
    </w:rPr>
  </w:style>
  <w:style w:type="character" w:customStyle="1" w:styleId="Mention11">
    <w:name w:val="Mention11"/>
    <w:basedOn w:val="DefaultParagraphFont"/>
    <w:uiPriority w:val="99"/>
    <w:semiHidden/>
    <w:unhideWhenUsed/>
    <w:rsid w:val="002125FC"/>
    <w:rPr>
      <w:color w:val="2B579A"/>
      <w:shd w:val="clear" w:color="auto" w:fill="E6E6E6"/>
    </w:rPr>
  </w:style>
  <w:style w:type="paragraph" w:customStyle="1" w:styleId="Emphasize">
    <w:name w:val="Emphasize"/>
    <w:basedOn w:val="Normal"/>
    <w:uiPriority w:val="7"/>
    <w:qFormat/>
    <w:rsid w:val="002125F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125F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125FC"/>
  </w:style>
  <w:style w:type="character" w:customStyle="1" w:styleId="Heading3Char2">
    <w:name w:val="Heading 3 Char2"/>
    <w:aliases w:val="Heading 3 Char Char Char4, Char Char1, Char Char Char4"/>
    <w:basedOn w:val="DefaultParagraphFont"/>
    <w:rsid w:val="002125FC"/>
    <w:rPr>
      <w:rFonts w:cs="Arial"/>
      <w:bCs/>
      <w:szCs w:val="26"/>
      <w:u w:val="single"/>
      <w:lang w:val="en-US" w:eastAsia="en-US" w:bidi="ar-SA"/>
    </w:rPr>
  </w:style>
  <w:style w:type="character" w:customStyle="1" w:styleId="Mention2">
    <w:name w:val="Mention2"/>
    <w:basedOn w:val="DefaultParagraphFont"/>
    <w:uiPriority w:val="99"/>
    <w:semiHidden/>
    <w:unhideWhenUsed/>
    <w:rsid w:val="002125FC"/>
    <w:rPr>
      <w:color w:val="2B579A"/>
      <w:shd w:val="clear" w:color="auto" w:fill="E6E6E6"/>
    </w:rPr>
  </w:style>
  <w:style w:type="paragraph" w:customStyle="1" w:styleId="FlashTag">
    <w:name w:val="FlashTag"/>
    <w:basedOn w:val="Normal"/>
    <w:link w:val="FlashTagChar"/>
    <w:autoRedefine/>
    <w:uiPriority w:val="4"/>
    <w:qFormat/>
    <w:rsid w:val="002125FC"/>
    <w:rPr>
      <w:rFonts w:asciiTheme="majorHAnsi" w:hAnsiTheme="majorHAnsi"/>
      <w:b/>
      <w:sz w:val="28"/>
    </w:rPr>
  </w:style>
  <w:style w:type="character" w:customStyle="1" w:styleId="FlashTagChar">
    <w:name w:val="FlashTag Char"/>
    <w:basedOn w:val="DefaultParagraphFont"/>
    <w:link w:val="FlashTag"/>
    <w:uiPriority w:val="4"/>
    <w:rsid w:val="002125FC"/>
    <w:rPr>
      <w:rFonts w:asciiTheme="majorHAnsi" w:hAnsiTheme="majorHAnsi"/>
      <w:b/>
      <w:sz w:val="28"/>
    </w:rPr>
  </w:style>
  <w:style w:type="paragraph" w:customStyle="1" w:styleId="Warrant">
    <w:name w:val="Warrant"/>
    <w:autoRedefine/>
    <w:uiPriority w:val="4"/>
    <w:qFormat/>
    <w:rsid w:val="002125FC"/>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2125FC"/>
  </w:style>
  <w:style w:type="character" w:customStyle="1" w:styleId="m3965771245576658108gmail-styleunderline">
    <w:name w:val="m_3965771245576658108gmail-styleunderline"/>
    <w:basedOn w:val="DefaultParagraphFont"/>
    <w:rsid w:val="002125FC"/>
  </w:style>
  <w:style w:type="paragraph" w:customStyle="1" w:styleId="Header1">
    <w:name w:val="Header1"/>
    <w:aliases w:val="Header Char Char,Header Char Char Char Char Char Char Char Cha,Header Char2,Header Char1 Char,Char Char Char Cha"/>
    <w:basedOn w:val="Normal"/>
    <w:qFormat/>
    <w:rsid w:val="002125FC"/>
    <w:pPr>
      <w:tabs>
        <w:tab w:val="center" w:pos="4680"/>
        <w:tab w:val="right" w:pos="9360"/>
      </w:tabs>
    </w:pPr>
  </w:style>
  <w:style w:type="character" w:customStyle="1" w:styleId="EndnoteTextChar">
    <w:name w:val="Endnote Text Char"/>
    <w:basedOn w:val="DefaultParagraphFont"/>
    <w:link w:val="EndnoteText"/>
    <w:locked/>
    <w:rsid w:val="002125FC"/>
    <w:rPr>
      <w:rFonts w:ascii="Georgia" w:eastAsia="Times New Roman" w:hAnsi="Georgia"/>
      <w:szCs w:val="20"/>
    </w:rPr>
  </w:style>
  <w:style w:type="paragraph" w:styleId="EndnoteText">
    <w:name w:val="endnote text"/>
    <w:basedOn w:val="Normal"/>
    <w:link w:val="EndnoteTextChar"/>
    <w:unhideWhenUsed/>
    <w:rsid w:val="002125FC"/>
    <w:rPr>
      <w:rFonts w:ascii="Georgia" w:eastAsia="Times New Roman" w:hAnsi="Georgia"/>
      <w:szCs w:val="20"/>
    </w:rPr>
  </w:style>
  <w:style w:type="character" w:customStyle="1" w:styleId="EndnoteTextChar1">
    <w:name w:val="Endnote Text Char1"/>
    <w:basedOn w:val="DefaultParagraphFont"/>
    <w:semiHidden/>
    <w:rsid w:val="002125FC"/>
    <w:rPr>
      <w:sz w:val="20"/>
      <w:szCs w:val="20"/>
    </w:rPr>
  </w:style>
  <w:style w:type="character" w:customStyle="1" w:styleId="DateChar">
    <w:name w:val="Date Char"/>
    <w:aliases w:val="date Char"/>
    <w:basedOn w:val="DefaultParagraphFont"/>
    <w:link w:val="Date"/>
    <w:uiPriority w:val="99"/>
    <w:locked/>
    <w:rsid w:val="002125FC"/>
    <w:rPr>
      <w:rFonts w:ascii="Georgia" w:eastAsia="Times New Roman" w:hAnsi="Georgia"/>
    </w:rPr>
  </w:style>
  <w:style w:type="paragraph" w:styleId="Date">
    <w:name w:val="Date"/>
    <w:aliases w:val="date"/>
    <w:basedOn w:val="Normal"/>
    <w:next w:val="Normal"/>
    <w:link w:val="DateChar"/>
    <w:uiPriority w:val="99"/>
    <w:unhideWhenUsed/>
    <w:rsid w:val="002125FC"/>
    <w:rPr>
      <w:rFonts w:ascii="Georgia" w:eastAsia="Times New Roman" w:hAnsi="Georgia"/>
    </w:rPr>
  </w:style>
  <w:style w:type="character" w:customStyle="1" w:styleId="DateChar1">
    <w:name w:val="Date Char1"/>
    <w:basedOn w:val="DefaultParagraphFont"/>
    <w:uiPriority w:val="99"/>
    <w:semiHidden/>
    <w:rsid w:val="002125FC"/>
  </w:style>
  <w:style w:type="character" w:customStyle="1" w:styleId="BodyTextFirstIndentChar">
    <w:name w:val="Body Text First Indent Char"/>
    <w:basedOn w:val="BodyTextChar"/>
    <w:link w:val="BodyTextFirstIndent"/>
    <w:locked/>
    <w:rsid w:val="002125FC"/>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125FC"/>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125FC"/>
  </w:style>
  <w:style w:type="character" w:customStyle="1" w:styleId="BodyTextIndent2Char1">
    <w:name w:val="Body Text Indent 2 Char1"/>
    <w:basedOn w:val="DefaultParagraphFont"/>
    <w:semiHidden/>
    <w:rsid w:val="002125FC"/>
    <w:rPr>
      <w:rFonts w:ascii="Calibri" w:hAnsi="Calibri" w:cs="Calibri"/>
    </w:rPr>
  </w:style>
  <w:style w:type="character" w:customStyle="1" w:styleId="PlainTextChar1">
    <w:name w:val="Plain Text Char1"/>
    <w:basedOn w:val="DefaultParagraphFont"/>
    <w:semiHidden/>
    <w:rsid w:val="002125FC"/>
    <w:rPr>
      <w:rFonts w:ascii="Consolas" w:hAnsi="Consolas" w:cs="Calibri"/>
      <w:sz w:val="21"/>
      <w:szCs w:val="21"/>
    </w:rPr>
  </w:style>
  <w:style w:type="character" w:customStyle="1" w:styleId="NoSpacingChar">
    <w:name w:val="No Spacing Char"/>
    <w:link w:val="NoSpacing"/>
    <w:uiPriority w:val="1"/>
    <w:qFormat/>
    <w:locked/>
    <w:rsid w:val="002125FC"/>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125F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125F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125FC"/>
    <w:rPr>
      <w:rFonts w:ascii="Calibri" w:hAnsi="Calibri" w:cs="Calibri"/>
      <w:i/>
      <w:iCs/>
      <w:color w:val="000000" w:themeColor="text1"/>
    </w:rPr>
  </w:style>
  <w:style w:type="paragraph" w:customStyle="1" w:styleId="CiteSpacing">
    <w:name w:val="Cite Spacing"/>
    <w:basedOn w:val="Normal"/>
    <w:uiPriority w:val="4"/>
    <w:qFormat/>
    <w:rsid w:val="002125F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125FC"/>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125FC"/>
    <w:rPr>
      <w:rFonts w:eastAsia="Calibri"/>
      <w:b/>
    </w:rPr>
  </w:style>
  <w:style w:type="paragraph" w:customStyle="1" w:styleId="Heading2-Bold">
    <w:name w:val="Heading 2 - Bold"/>
    <w:basedOn w:val="Normal"/>
    <w:autoRedefine/>
    <w:uiPriority w:val="99"/>
    <w:qFormat/>
    <w:rsid w:val="002125FC"/>
    <w:rPr>
      <w:rFonts w:ascii="Garamond" w:eastAsia="Calibri" w:hAnsi="Garamond"/>
      <w:b/>
    </w:rPr>
  </w:style>
  <w:style w:type="paragraph" w:customStyle="1" w:styleId="tag">
    <w:name w:val="%tag"/>
    <w:basedOn w:val="Normal"/>
    <w:next w:val="Normal"/>
    <w:uiPriority w:val="99"/>
    <w:qFormat/>
    <w:rsid w:val="002125FC"/>
    <w:rPr>
      <w:rFonts w:ascii="Garamond" w:eastAsia="Calibri" w:hAnsi="Garamond"/>
      <w:bCs/>
      <w:sz w:val="18"/>
    </w:rPr>
  </w:style>
  <w:style w:type="character" w:customStyle="1" w:styleId="Style2Char">
    <w:name w:val="Style 2 Char"/>
    <w:link w:val="Style20"/>
    <w:uiPriority w:val="99"/>
    <w:locked/>
    <w:rsid w:val="002125F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125FC"/>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125F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125FC"/>
    <w:rPr>
      <w:rFonts w:ascii="Garamond" w:eastAsia="Times New Roman" w:hAnsi="Garamond"/>
      <w:szCs w:val="20"/>
      <w:u w:val="single"/>
      <w:lang w:val="x-none" w:eastAsia="x-none"/>
    </w:rPr>
  </w:style>
  <w:style w:type="character" w:customStyle="1" w:styleId="textsmallChar0">
    <w:name w:val="textsmall Char"/>
    <w:link w:val="textsmall0"/>
    <w:locked/>
    <w:rsid w:val="002125FC"/>
    <w:rPr>
      <w:rFonts w:ascii="Georgia" w:eastAsia="Times New Roman" w:hAnsi="Georgia"/>
      <w:sz w:val="18"/>
      <w:szCs w:val="20"/>
      <w:lang w:val="x-none" w:eastAsia="x-none"/>
    </w:rPr>
  </w:style>
  <w:style w:type="paragraph" w:customStyle="1" w:styleId="textsmall0">
    <w:name w:val="textsmall"/>
    <w:basedOn w:val="Normal"/>
    <w:link w:val="textsmallChar0"/>
    <w:qFormat/>
    <w:rsid w:val="002125F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125F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125F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125FC"/>
    <w:rPr>
      <w:rFonts w:ascii="Arial" w:eastAsia="Times New Roman" w:hAnsi="Arial" w:cs="Arial"/>
      <w:sz w:val="12"/>
    </w:rPr>
  </w:style>
  <w:style w:type="paragraph" w:customStyle="1" w:styleId="Micro">
    <w:name w:val="Micro"/>
    <w:basedOn w:val="Normal"/>
    <w:next w:val="Normal"/>
    <w:link w:val="MicroChar"/>
    <w:qFormat/>
    <w:rsid w:val="002125FC"/>
    <w:rPr>
      <w:rFonts w:ascii="Arial" w:eastAsia="Times New Roman" w:hAnsi="Arial" w:cs="Arial"/>
      <w:sz w:val="12"/>
    </w:rPr>
  </w:style>
  <w:style w:type="character" w:customStyle="1" w:styleId="CardNotUnderlinedChar1">
    <w:name w:val="Card Not Underlined Char1"/>
    <w:link w:val="CardNotUnderlined"/>
    <w:locked/>
    <w:rsid w:val="002125FC"/>
    <w:rPr>
      <w:rFonts w:ascii="Bell MT" w:eastAsia="Calibri" w:hAnsi="Bell MT"/>
      <w:szCs w:val="20"/>
    </w:rPr>
  </w:style>
  <w:style w:type="paragraph" w:customStyle="1" w:styleId="CardNotUnderlined">
    <w:name w:val="Card Not Underlined"/>
    <w:basedOn w:val="Normal"/>
    <w:link w:val="CardNotUnderlinedChar1"/>
    <w:autoRedefine/>
    <w:qFormat/>
    <w:rsid w:val="002125FC"/>
    <w:rPr>
      <w:rFonts w:ascii="Bell MT" w:eastAsia="Calibri" w:hAnsi="Bell MT"/>
      <w:szCs w:val="20"/>
    </w:rPr>
  </w:style>
  <w:style w:type="paragraph" w:customStyle="1" w:styleId="h-lead">
    <w:name w:val="h-lead"/>
    <w:basedOn w:val="Normal"/>
    <w:uiPriority w:val="99"/>
    <w:qFormat/>
    <w:rsid w:val="002125FC"/>
    <w:pPr>
      <w:spacing w:before="100" w:beforeAutospacing="1" w:after="100" w:afterAutospacing="1"/>
    </w:pPr>
    <w:rPr>
      <w:rFonts w:eastAsia="Times New Roman"/>
      <w:sz w:val="24"/>
    </w:rPr>
  </w:style>
  <w:style w:type="paragraph" w:customStyle="1" w:styleId="intro">
    <w:name w:val="intro"/>
    <w:basedOn w:val="Normal"/>
    <w:uiPriority w:val="99"/>
    <w:qFormat/>
    <w:rsid w:val="002125F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125F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125F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125FC"/>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2125FC"/>
    <w:rPr>
      <w:rFonts w:eastAsia="Calibri"/>
    </w:rPr>
  </w:style>
  <w:style w:type="paragraph" w:customStyle="1" w:styleId="F3-TagAuthor">
    <w:name w:val="F3 - Tag/Author"/>
    <w:basedOn w:val="Normal"/>
    <w:uiPriority w:val="99"/>
    <w:qFormat/>
    <w:rsid w:val="002125FC"/>
    <w:rPr>
      <w:rFonts w:eastAsia="Times New Roman"/>
      <w:b/>
    </w:rPr>
  </w:style>
  <w:style w:type="paragraph" w:customStyle="1" w:styleId="F5-UnderlineNormal">
    <w:name w:val="F5 - Underline Normal"/>
    <w:basedOn w:val="Normal"/>
    <w:uiPriority w:val="99"/>
    <w:qFormat/>
    <w:rsid w:val="002125FC"/>
    <w:rPr>
      <w:rFonts w:eastAsia="Calibri"/>
      <w:u w:val="single"/>
    </w:rPr>
  </w:style>
  <w:style w:type="paragraph" w:customStyle="1" w:styleId="Brief-PrimarySource">
    <w:name w:val="Brief - Primary Source"/>
    <w:basedOn w:val="Normal"/>
    <w:uiPriority w:val="99"/>
    <w:qFormat/>
    <w:rsid w:val="002125FC"/>
    <w:rPr>
      <w:rFonts w:eastAsia="Times New Roman"/>
      <w:b/>
      <w:sz w:val="24"/>
      <w:u w:val="single"/>
    </w:rPr>
  </w:style>
  <w:style w:type="paragraph" w:customStyle="1" w:styleId="Brief-Underline">
    <w:name w:val="Brief - Underline"/>
    <w:basedOn w:val="Normal"/>
    <w:uiPriority w:val="99"/>
    <w:qFormat/>
    <w:rsid w:val="002125FC"/>
    <w:rPr>
      <w:rFonts w:eastAsia="Times New Roman"/>
      <w:u w:val="single"/>
    </w:rPr>
  </w:style>
  <w:style w:type="paragraph" w:customStyle="1" w:styleId="Brief">
    <w:name w:val="Brief"/>
    <w:basedOn w:val="Brief-PrimarySource"/>
    <w:uiPriority w:val="99"/>
    <w:qFormat/>
    <w:rsid w:val="002125FC"/>
    <w:rPr>
      <w:b w:val="0"/>
    </w:rPr>
  </w:style>
  <w:style w:type="paragraph" w:customStyle="1" w:styleId="CM2">
    <w:name w:val="CM2"/>
    <w:basedOn w:val="Normal"/>
    <w:next w:val="Normal"/>
    <w:uiPriority w:val="99"/>
    <w:qFormat/>
    <w:rsid w:val="002125F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125F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125F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125F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125F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125FC"/>
    <w:pPr>
      <w:widowControl w:val="0"/>
      <w:spacing w:line="276" w:lineRule="atLeast"/>
    </w:pPr>
    <w:rPr>
      <w:color w:val="auto"/>
    </w:rPr>
  </w:style>
  <w:style w:type="paragraph" w:customStyle="1" w:styleId="CM34">
    <w:name w:val="CM34"/>
    <w:basedOn w:val="Default"/>
    <w:next w:val="Default"/>
    <w:uiPriority w:val="99"/>
    <w:qFormat/>
    <w:rsid w:val="002125FC"/>
    <w:pPr>
      <w:widowControl w:val="0"/>
    </w:pPr>
    <w:rPr>
      <w:color w:val="auto"/>
    </w:rPr>
  </w:style>
  <w:style w:type="paragraph" w:customStyle="1" w:styleId="CM56">
    <w:name w:val="CM56"/>
    <w:basedOn w:val="Default"/>
    <w:next w:val="Default"/>
    <w:uiPriority w:val="99"/>
    <w:qFormat/>
    <w:rsid w:val="002125FC"/>
    <w:pPr>
      <w:widowControl w:val="0"/>
    </w:pPr>
    <w:rPr>
      <w:rFonts w:eastAsia="Calibri"/>
      <w:color w:val="auto"/>
    </w:rPr>
  </w:style>
  <w:style w:type="paragraph" w:customStyle="1" w:styleId="CM58">
    <w:name w:val="CM58"/>
    <w:basedOn w:val="Default"/>
    <w:next w:val="Default"/>
    <w:uiPriority w:val="99"/>
    <w:qFormat/>
    <w:rsid w:val="002125FC"/>
    <w:pPr>
      <w:widowControl w:val="0"/>
    </w:pPr>
    <w:rPr>
      <w:rFonts w:eastAsia="Calibri"/>
      <w:color w:val="auto"/>
    </w:rPr>
  </w:style>
  <w:style w:type="paragraph" w:customStyle="1" w:styleId="CM57">
    <w:name w:val="CM57"/>
    <w:basedOn w:val="Default"/>
    <w:next w:val="Default"/>
    <w:uiPriority w:val="99"/>
    <w:qFormat/>
    <w:rsid w:val="002125FC"/>
    <w:pPr>
      <w:widowControl w:val="0"/>
    </w:pPr>
    <w:rPr>
      <w:rFonts w:eastAsia="Calibri"/>
      <w:color w:val="auto"/>
    </w:rPr>
  </w:style>
  <w:style w:type="paragraph" w:customStyle="1" w:styleId="CM1">
    <w:name w:val="CM1"/>
    <w:basedOn w:val="Default"/>
    <w:next w:val="Default"/>
    <w:uiPriority w:val="99"/>
    <w:qFormat/>
    <w:rsid w:val="002125FC"/>
    <w:pPr>
      <w:widowControl w:val="0"/>
    </w:pPr>
    <w:rPr>
      <w:rFonts w:eastAsia="Calibri"/>
      <w:color w:val="auto"/>
    </w:rPr>
  </w:style>
  <w:style w:type="paragraph" w:customStyle="1" w:styleId="CM49">
    <w:name w:val="CM49"/>
    <w:basedOn w:val="Default"/>
    <w:next w:val="Default"/>
    <w:uiPriority w:val="99"/>
    <w:qFormat/>
    <w:rsid w:val="002125FC"/>
    <w:pPr>
      <w:widowControl w:val="0"/>
    </w:pPr>
    <w:rPr>
      <w:rFonts w:eastAsia="Calibri"/>
      <w:color w:val="auto"/>
    </w:rPr>
  </w:style>
  <w:style w:type="paragraph" w:customStyle="1" w:styleId="CM41">
    <w:name w:val="CM41"/>
    <w:basedOn w:val="Default"/>
    <w:next w:val="Default"/>
    <w:uiPriority w:val="99"/>
    <w:qFormat/>
    <w:rsid w:val="002125FC"/>
    <w:pPr>
      <w:widowControl w:val="0"/>
    </w:pPr>
    <w:rPr>
      <w:rFonts w:eastAsia="Calibri"/>
      <w:color w:val="auto"/>
    </w:rPr>
  </w:style>
  <w:style w:type="paragraph" w:customStyle="1" w:styleId="3rdOrderPara">
    <w:name w:val="3rd Order Para"/>
    <w:basedOn w:val="Default"/>
    <w:next w:val="Default"/>
    <w:rsid w:val="002125FC"/>
    <w:pPr>
      <w:widowControl w:val="0"/>
    </w:pPr>
    <w:rPr>
      <w:rFonts w:eastAsia="Calibri"/>
      <w:color w:val="auto"/>
    </w:rPr>
  </w:style>
  <w:style w:type="paragraph" w:customStyle="1" w:styleId="2ndOrderPara">
    <w:name w:val="2nd Order Para"/>
    <w:basedOn w:val="Default"/>
    <w:next w:val="Default"/>
    <w:rsid w:val="002125FC"/>
    <w:pPr>
      <w:widowControl w:val="0"/>
    </w:pPr>
    <w:rPr>
      <w:rFonts w:eastAsia="Calibri"/>
      <w:color w:val="auto"/>
    </w:rPr>
  </w:style>
  <w:style w:type="paragraph" w:customStyle="1" w:styleId="Normal-SIGN2">
    <w:name w:val="Normal-SIGN2"/>
    <w:basedOn w:val="Default"/>
    <w:next w:val="Default"/>
    <w:qFormat/>
    <w:rsid w:val="002125FC"/>
    <w:pPr>
      <w:widowControl w:val="0"/>
    </w:pPr>
    <w:rPr>
      <w:rFonts w:eastAsia="Calibri"/>
      <w:color w:val="auto"/>
    </w:rPr>
  </w:style>
  <w:style w:type="paragraph" w:customStyle="1" w:styleId="Normal-SIGN1">
    <w:name w:val="Normal-SIGN1"/>
    <w:basedOn w:val="Default"/>
    <w:next w:val="Default"/>
    <w:uiPriority w:val="99"/>
    <w:qFormat/>
    <w:rsid w:val="002125FC"/>
    <w:pPr>
      <w:widowControl w:val="0"/>
    </w:pPr>
    <w:rPr>
      <w:rFonts w:eastAsia="Calibri"/>
      <w:color w:val="auto"/>
    </w:rPr>
  </w:style>
  <w:style w:type="paragraph" w:customStyle="1" w:styleId="CM3">
    <w:name w:val="CM3"/>
    <w:basedOn w:val="Default"/>
    <w:next w:val="Default"/>
    <w:uiPriority w:val="99"/>
    <w:qFormat/>
    <w:rsid w:val="002125FC"/>
    <w:pPr>
      <w:widowControl w:val="0"/>
      <w:spacing w:line="553" w:lineRule="atLeast"/>
    </w:pPr>
    <w:rPr>
      <w:rFonts w:eastAsia="Calibri"/>
      <w:color w:val="auto"/>
    </w:rPr>
  </w:style>
  <w:style w:type="paragraph" w:customStyle="1" w:styleId="CM33">
    <w:name w:val="CM33"/>
    <w:basedOn w:val="Default"/>
    <w:next w:val="Default"/>
    <w:uiPriority w:val="99"/>
    <w:qFormat/>
    <w:rsid w:val="002125FC"/>
    <w:pPr>
      <w:widowControl w:val="0"/>
    </w:pPr>
    <w:rPr>
      <w:rFonts w:eastAsia="Calibri"/>
      <w:color w:val="auto"/>
    </w:rPr>
  </w:style>
  <w:style w:type="paragraph" w:customStyle="1" w:styleId="CM37">
    <w:name w:val="CM37"/>
    <w:basedOn w:val="Default"/>
    <w:next w:val="Default"/>
    <w:uiPriority w:val="99"/>
    <w:qFormat/>
    <w:rsid w:val="002125FC"/>
    <w:pPr>
      <w:widowControl w:val="0"/>
    </w:pPr>
    <w:rPr>
      <w:rFonts w:eastAsia="Calibri"/>
      <w:color w:val="auto"/>
    </w:rPr>
  </w:style>
  <w:style w:type="paragraph" w:customStyle="1" w:styleId="CM7">
    <w:name w:val="CM7"/>
    <w:basedOn w:val="Default"/>
    <w:next w:val="Default"/>
    <w:uiPriority w:val="99"/>
    <w:qFormat/>
    <w:rsid w:val="002125FC"/>
    <w:pPr>
      <w:widowControl w:val="0"/>
      <w:spacing w:line="553" w:lineRule="atLeast"/>
    </w:pPr>
    <w:rPr>
      <w:rFonts w:eastAsia="Calibri"/>
      <w:color w:val="auto"/>
    </w:rPr>
  </w:style>
  <w:style w:type="paragraph" w:customStyle="1" w:styleId="Brief-SecondarySource">
    <w:name w:val="Brief - Secondary Source"/>
    <w:basedOn w:val="Normal"/>
    <w:qFormat/>
    <w:rsid w:val="002125FC"/>
    <w:rPr>
      <w:rFonts w:eastAsia="Times New Roman"/>
      <w:sz w:val="14"/>
      <w:szCs w:val="20"/>
    </w:rPr>
  </w:style>
  <w:style w:type="paragraph" w:customStyle="1" w:styleId="Brief-Card">
    <w:name w:val="Brief - Card"/>
    <w:basedOn w:val="Normal"/>
    <w:uiPriority w:val="99"/>
    <w:qFormat/>
    <w:rsid w:val="002125FC"/>
    <w:rPr>
      <w:rFonts w:eastAsia="Times New Roman"/>
    </w:rPr>
  </w:style>
  <w:style w:type="paragraph" w:customStyle="1" w:styleId="Pa2">
    <w:name w:val="Pa2"/>
    <w:basedOn w:val="Default"/>
    <w:next w:val="Default"/>
    <w:uiPriority w:val="99"/>
    <w:qFormat/>
    <w:rsid w:val="002125F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125F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125F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125F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125FC"/>
    <w:pPr>
      <w:widowControl w:val="0"/>
    </w:pPr>
    <w:rPr>
      <w:rFonts w:ascii="Arial Black" w:hAnsi="Arial Black"/>
      <w:color w:val="auto"/>
    </w:rPr>
  </w:style>
  <w:style w:type="paragraph" w:customStyle="1" w:styleId="Cover1">
    <w:name w:val="Cover 1"/>
    <w:basedOn w:val="Normal"/>
    <w:next w:val="Normal"/>
    <w:uiPriority w:val="99"/>
    <w:qFormat/>
    <w:rsid w:val="002125F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125F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125FC"/>
    <w:pPr>
      <w:widowControl w:val="0"/>
    </w:pPr>
    <w:rPr>
      <w:color w:val="auto"/>
    </w:rPr>
  </w:style>
  <w:style w:type="paragraph" w:customStyle="1" w:styleId="Pa11">
    <w:name w:val="Pa11"/>
    <w:basedOn w:val="Normal"/>
    <w:next w:val="Normal"/>
    <w:uiPriority w:val="99"/>
    <w:qFormat/>
    <w:rsid w:val="002125F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125F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125F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125FC"/>
    <w:pPr>
      <w:widowControl w:val="0"/>
    </w:pPr>
    <w:rPr>
      <w:rFonts w:eastAsia="Calibri"/>
      <w:color w:val="auto"/>
    </w:rPr>
  </w:style>
  <w:style w:type="paragraph" w:customStyle="1" w:styleId="CM5">
    <w:name w:val="CM5"/>
    <w:basedOn w:val="Default"/>
    <w:next w:val="Default"/>
    <w:qFormat/>
    <w:rsid w:val="002125FC"/>
    <w:pPr>
      <w:widowControl w:val="0"/>
      <w:spacing w:line="553" w:lineRule="atLeast"/>
    </w:pPr>
    <w:rPr>
      <w:rFonts w:eastAsia="Calibri"/>
      <w:color w:val="auto"/>
    </w:rPr>
  </w:style>
  <w:style w:type="paragraph" w:customStyle="1" w:styleId="CM28">
    <w:name w:val="CM28"/>
    <w:basedOn w:val="Default"/>
    <w:next w:val="Default"/>
    <w:uiPriority w:val="99"/>
    <w:qFormat/>
    <w:rsid w:val="002125FC"/>
    <w:pPr>
      <w:widowControl w:val="0"/>
    </w:pPr>
    <w:rPr>
      <w:rFonts w:eastAsia="Calibri"/>
      <w:color w:val="auto"/>
    </w:rPr>
  </w:style>
  <w:style w:type="paragraph" w:customStyle="1" w:styleId="CM8">
    <w:name w:val="CM8"/>
    <w:basedOn w:val="Default"/>
    <w:next w:val="Default"/>
    <w:uiPriority w:val="99"/>
    <w:qFormat/>
    <w:rsid w:val="002125FC"/>
    <w:pPr>
      <w:widowControl w:val="0"/>
    </w:pPr>
    <w:rPr>
      <w:rFonts w:eastAsia="Calibri"/>
      <w:color w:val="auto"/>
    </w:rPr>
  </w:style>
  <w:style w:type="paragraph" w:customStyle="1" w:styleId="CM6">
    <w:name w:val="CM6"/>
    <w:basedOn w:val="Default"/>
    <w:next w:val="Default"/>
    <w:uiPriority w:val="99"/>
    <w:qFormat/>
    <w:rsid w:val="002125FC"/>
    <w:pPr>
      <w:widowControl w:val="0"/>
      <w:spacing w:line="553" w:lineRule="atLeast"/>
    </w:pPr>
    <w:rPr>
      <w:rFonts w:eastAsia="Calibri"/>
      <w:color w:val="auto"/>
    </w:rPr>
  </w:style>
  <w:style w:type="paragraph" w:customStyle="1" w:styleId="CM22">
    <w:name w:val="CM22"/>
    <w:basedOn w:val="Default"/>
    <w:next w:val="Default"/>
    <w:uiPriority w:val="99"/>
    <w:qFormat/>
    <w:rsid w:val="002125FC"/>
    <w:pPr>
      <w:widowControl w:val="0"/>
    </w:pPr>
    <w:rPr>
      <w:rFonts w:eastAsia="Calibri"/>
      <w:color w:val="auto"/>
    </w:rPr>
  </w:style>
  <w:style w:type="paragraph" w:customStyle="1" w:styleId="DoubleUnderlined">
    <w:name w:val="Double Underlined"/>
    <w:basedOn w:val="Heading2"/>
    <w:autoRedefine/>
    <w:uiPriority w:val="99"/>
    <w:qFormat/>
    <w:rsid w:val="002125FC"/>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125F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125F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125F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125F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125F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125F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125F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125F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125FC"/>
  </w:style>
  <w:style w:type="paragraph" w:customStyle="1" w:styleId="StyleUnderliningTimesNewRomanBoldNounderlineKernat16">
    <w:name w:val="Style Underlining + Times New Roman Bold No underline Kern at 16..."/>
    <w:basedOn w:val="Normal"/>
    <w:uiPriority w:val="99"/>
    <w:qFormat/>
    <w:rsid w:val="002125F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125FC"/>
    <w:rPr>
      <w:rFonts w:eastAsia="Times New Roman"/>
      <w:b/>
      <w:bCs/>
      <w:kern w:val="32"/>
      <w:sz w:val="32"/>
      <w:szCs w:val="32"/>
    </w:rPr>
  </w:style>
  <w:style w:type="paragraph" w:customStyle="1" w:styleId="StyleBoldUnderliningKernat16pt">
    <w:name w:val="Style Bold Underlining + Kern at 16 pt"/>
    <w:uiPriority w:val="99"/>
    <w:qFormat/>
    <w:rsid w:val="002125FC"/>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2125F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125F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125F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125FC"/>
    <w:pPr>
      <w:ind w:left="400"/>
    </w:pPr>
    <w:rPr>
      <w:rFonts w:eastAsia="Times New Roman"/>
      <w:szCs w:val="20"/>
    </w:rPr>
  </w:style>
  <w:style w:type="paragraph" w:customStyle="1" w:styleId="Paste">
    <w:name w:val="Paste"/>
    <w:basedOn w:val="Normal"/>
    <w:qFormat/>
    <w:rsid w:val="002125FC"/>
    <w:rPr>
      <w:rFonts w:ascii="Arial Narrow" w:eastAsia="Times New Roman" w:hAnsi="Arial Narrow"/>
      <w:szCs w:val="20"/>
      <w:lang w:val="x-none" w:eastAsia="x-none"/>
    </w:rPr>
  </w:style>
  <w:style w:type="character" w:customStyle="1" w:styleId="UnderlineStyleChar">
    <w:name w:val="Underline Style Char"/>
    <w:link w:val="UnderlineStyle0"/>
    <w:locked/>
    <w:rsid w:val="002125FC"/>
    <w:rPr>
      <w:rFonts w:ascii="Georgia" w:eastAsia="Times New Roman" w:hAnsi="Georgia"/>
      <w:b/>
      <w:u w:val="single"/>
    </w:rPr>
  </w:style>
  <w:style w:type="paragraph" w:customStyle="1" w:styleId="UnderlineStyle0">
    <w:name w:val="Underline Style"/>
    <w:basedOn w:val="Normal"/>
    <w:link w:val="UnderlineStyleChar"/>
    <w:qFormat/>
    <w:rsid w:val="002125FC"/>
    <w:rPr>
      <w:rFonts w:ascii="Georgia" w:eastAsia="Times New Roman" w:hAnsi="Georgia"/>
      <w:b/>
      <w:u w:val="single"/>
    </w:rPr>
  </w:style>
  <w:style w:type="paragraph" w:customStyle="1" w:styleId="Normalization">
    <w:name w:val="Normalization"/>
    <w:basedOn w:val="Normal"/>
    <w:uiPriority w:val="99"/>
    <w:qFormat/>
    <w:rsid w:val="002125FC"/>
    <w:rPr>
      <w:rFonts w:eastAsia="Times New Roman"/>
      <w:sz w:val="18"/>
    </w:rPr>
  </w:style>
  <w:style w:type="paragraph" w:customStyle="1" w:styleId="BreifTitle">
    <w:name w:val="Breif Title"/>
    <w:basedOn w:val="Normal"/>
    <w:autoRedefine/>
    <w:uiPriority w:val="99"/>
    <w:qFormat/>
    <w:rsid w:val="002125F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125F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125F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125FC"/>
    <w:rPr>
      <w:rFonts w:eastAsia="Times New Roman"/>
      <w:color w:val="333333"/>
    </w:rPr>
  </w:style>
  <w:style w:type="paragraph" w:customStyle="1" w:styleId="StyleTagandCiteFranklinGothicDemi">
    <w:name w:val="Style Tag and Cite + Franklin Gothic Demi"/>
    <w:basedOn w:val="Normal"/>
    <w:autoRedefine/>
    <w:uiPriority w:val="99"/>
    <w:qFormat/>
    <w:rsid w:val="002125F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125FC"/>
    <w:rPr>
      <w:bCs/>
    </w:rPr>
  </w:style>
  <w:style w:type="paragraph" w:customStyle="1" w:styleId="tagCharCharCharCharCharCharChar">
    <w:name w:val="tag Char Char Char Char Char Char Char"/>
    <w:basedOn w:val="Normal"/>
    <w:uiPriority w:val="99"/>
    <w:qFormat/>
    <w:rsid w:val="002125FC"/>
    <w:rPr>
      <w:rFonts w:eastAsia="Times New Roman"/>
      <w:b/>
      <w:sz w:val="24"/>
      <w:szCs w:val="20"/>
    </w:rPr>
  </w:style>
  <w:style w:type="paragraph" w:customStyle="1" w:styleId="title-bold-medium">
    <w:name w:val="title-bold-medium"/>
    <w:basedOn w:val="Normal"/>
    <w:uiPriority w:val="99"/>
    <w:qFormat/>
    <w:rsid w:val="002125F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125F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125FC"/>
    <w:rPr>
      <w:rFonts w:ascii="Arial Narrow" w:eastAsia="Times New Roman" w:hAnsi="Arial Narrow"/>
      <w:b/>
      <w:sz w:val="24"/>
    </w:rPr>
  </w:style>
  <w:style w:type="paragraph" w:customStyle="1" w:styleId="BLOCKTITLE1">
    <w:name w:val="BLOCK TITLE"/>
    <w:basedOn w:val="Heading1"/>
    <w:uiPriority w:val="99"/>
    <w:qFormat/>
    <w:rsid w:val="002125F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125FC"/>
    <w:pPr>
      <w:widowControl w:val="0"/>
      <w:autoSpaceDE w:val="0"/>
      <w:autoSpaceDN w:val="0"/>
      <w:adjustRightInd w:val="0"/>
    </w:pPr>
    <w:rPr>
      <w:sz w:val="24"/>
      <w:szCs w:val="20"/>
    </w:rPr>
  </w:style>
  <w:style w:type="paragraph" w:customStyle="1" w:styleId="BriefTitle1">
    <w:name w:val="Brief Title 1"/>
    <w:basedOn w:val="Normal"/>
    <w:uiPriority w:val="99"/>
    <w:qFormat/>
    <w:rsid w:val="002125F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125F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125F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125F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125FC"/>
    <w:pPr>
      <w:spacing w:before="100" w:beforeAutospacing="1" w:after="100" w:afterAutospacing="1"/>
    </w:pPr>
    <w:rPr>
      <w:rFonts w:eastAsia="Times New Roman"/>
    </w:rPr>
  </w:style>
  <w:style w:type="paragraph" w:customStyle="1" w:styleId="ToRead">
    <w:name w:val="To Read"/>
    <w:basedOn w:val="Normal"/>
    <w:uiPriority w:val="99"/>
    <w:qFormat/>
    <w:rsid w:val="002125FC"/>
    <w:pPr>
      <w:ind w:left="720"/>
    </w:pPr>
    <w:rPr>
      <w:rFonts w:ascii="Verdana" w:eastAsia="Times New Roman" w:hAnsi="Verdana"/>
      <w:b/>
      <w:u w:val="single"/>
    </w:rPr>
  </w:style>
  <w:style w:type="paragraph" w:customStyle="1" w:styleId="Style1">
    <w:name w:val="Style 1"/>
    <w:basedOn w:val="Normal"/>
    <w:uiPriority w:val="99"/>
    <w:qFormat/>
    <w:rsid w:val="002125FC"/>
    <w:pPr>
      <w:widowControl w:val="0"/>
      <w:ind w:firstLine="216"/>
    </w:pPr>
    <w:rPr>
      <w:rFonts w:eastAsia="Times New Roman"/>
      <w:noProof/>
      <w:color w:val="000000"/>
      <w:szCs w:val="20"/>
    </w:rPr>
  </w:style>
  <w:style w:type="paragraph" w:customStyle="1" w:styleId="Style40">
    <w:name w:val="Style 4"/>
    <w:basedOn w:val="Normal"/>
    <w:uiPriority w:val="99"/>
    <w:qFormat/>
    <w:rsid w:val="002125F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125F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125F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125FC"/>
    <w:pPr>
      <w:ind w:left="1660"/>
    </w:pPr>
  </w:style>
  <w:style w:type="paragraph" w:customStyle="1" w:styleId="PageNumber1">
    <w:name w:val="Page Number1"/>
    <w:basedOn w:val="Normal"/>
    <w:next w:val="Normal"/>
    <w:uiPriority w:val="99"/>
    <w:qFormat/>
    <w:rsid w:val="002125FC"/>
    <w:rPr>
      <w:rFonts w:eastAsia="Times New Roman"/>
    </w:rPr>
  </w:style>
  <w:style w:type="paragraph" w:customStyle="1" w:styleId="Card1">
    <w:name w:val="Card1"/>
    <w:uiPriority w:val="99"/>
    <w:qFormat/>
    <w:rsid w:val="002125F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125FC"/>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125FC"/>
    <w:pPr>
      <w:ind w:left="288" w:right="288"/>
    </w:pPr>
    <w:rPr>
      <w:rFonts w:eastAsia="Times New Roman"/>
    </w:rPr>
  </w:style>
  <w:style w:type="paragraph" w:customStyle="1" w:styleId="CaseListNormal">
    <w:name w:val="Case List Normal"/>
    <w:basedOn w:val="Normal"/>
    <w:uiPriority w:val="99"/>
    <w:qFormat/>
    <w:rsid w:val="002125FC"/>
    <w:rPr>
      <w:rFonts w:ascii="Times" w:eastAsia="Times New Roman" w:hAnsi="Times"/>
      <w:szCs w:val="26"/>
    </w:rPr>
  </w:style>
  <w:style w:type="paragraph" w:customStyle="1" w:styleId="Body">
    <w:name w:val="Body"/>
    <w:basedOn w:val="Normal"/>
    <w:uiPriority w:val="99"/>
    <w:qFormat/>
    <w:rsid w:val="002125FC"/>
    <w:pPr>
      <w:outlineLvl w:val="3"/>
    </w:pPr>
    <w:rPr>
      <w:rFonts w:eastAsia="Times New Roman"/>
      <w:szCs w:val="20"/>
    </w:rPr>
  </w:style>
  <w:style w:type="paragraph" w:customStyle="1" w:styleId="3text">
    <w:name w:val="3text"/>
    <w:basedOn w:val="Normal"/>
    <w:uiPriority w:val="99"/>
    <w:qFormat/>
    <w:rsid w:val="002125FC"/>
    <w:pPr>
      <w:spacing w:before="100" w:beforeAutospacing="1" w:after="100" w:afterAutospacing="1"/>
    </w:pPr>
    <w:rPr>
      <w:rFonts w:eastAsia="Times New Roman"/>
      <w:sz w:val="24"/>
    </w:rPr>
  </w:style>
  <w:style w:type="paragraph" w:customStyle="1" w:styleId="TimesNewRoman12">
    <w:name w:val="TimesNewRoman12"/>
    <w:uiPriority w:val="99"/>
    <w:qFormat/>
    <w:rsid w:val="002125FC"/>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125F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125F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125FC"/>
    <w:rPr>
      <w:rFonts w:eastAsia="Times New Roman"/>
      <w:color w:val="000000"/>
      <w:sz w:val="18"/>
    </w:rPr>
  </w:style>
  <w:style w:type="paragraph" w:customStyle="1" w:styleId="text1">
    <w:name w:val="text1"/>
    <w:basedOn w:val="Normal"/>
    <w:autoRedefine/>
    <w:uiPriority w:val="99"/>
    <w:qFormat/>
    <w:rsid w:val="002125FC"/>
    <w:rPr>
      <w:rFonts w:eastAsia="Times New Roman"/>
      <w:szCs w:val="20"/>
    </w:rPr>
  </w:style>
  <w:style w:type="paragraph" w:customStyle="1" w:styleId="RepeatBlockHeading">
    <w:name w:val="Repeat Block Heading"/>
    <w:basedOn w:val="Normal"/>
    <w:autoRedefine/>
    <w:uiPriority w:val="99"/>
    <w:qFormat/>
    <w:rsid w:val="002125FC"/>
    <w:pPr>
      <w:jc w:val="center"/>
    </w:pPr>
    <w:rPr>
      <w:rFonts w:eastAsia="Times New Roman"/>
      <w:b/>
      <w:smallCaps/>
      <w:color w:val="000000"/>
      <w:sz w:val="24"/>
      <w:u w:val="thick"/>
    </w:rPr>
  </w:style>
  <w:style w:type="paragraph" w:customStyle="1" w:styleId="story-headline">
    <w:name w:val="story-headline"/>
    <w:basedOn w:val="Normal"/>
    <w:uiPriority w:val="99"/>
    <w:qFormat/>
    <w:rsid w:val="002125FC"/>
    <w:pPr>
      <w:spacing w:before="72" w:after="72"/>
    </w:pPr>
    <w:rPr>
      <w:rFonts w:eastAsia="Times New Roman"/>
      <w:b/>
      <w:bCs/>
      <w:sz w:val="26"/>
      <w:szCs w:val="26"/>
    </w:rPr>
  </w:style>
  <w:style w:type="paragraph" w:customStyle="1" w:styleId="story-body">
    <w:name w:val="story-body"/>
    <w:basedOn w:val="Normal"/>
    <w:uiPriority w:val="99"/>
    <w:qFormat/>
    <w:rsid w:val="002125FC"/>
    <w:pPr>
      <w:spacing w:before="100" w:beforeAutospacing="1" w:after="100" w:afterAutospacing="1"/>
    </w:pPr>
    <w:rPr>
      <w:rFonts w:eastAsia="Times New Roman"/>
    </w:rPr>
  </w:style>
  <w:style w:type="paragraph" w:customStyle="1" w:styleId="story-dateline">
    <w:name w:val="story-dateline"/>
    <w:basedOn w:val="Normal"/>
    <w:uiPriority w:val="99"/>
    <w:qFormat/>
    <w:rsid w:val="002125FC"/>
    <w:rPr>
      <w:rFonts w:eastAsia="Times New Roman"/>
      <w:b/>
      <w:bCs/>
    </w:rPr>
  </w:style>
  <w:style w:type="paragraph" w:customStyle="1" w:styleId="TextofCards">
    <w:name w:val="Text of Cards"/>
    <w:basedOn w:val="Normal"/>
    <w:uiPriority w:val="99"/>
    <w:qFormat/>
    <w:rsid w:val="002125FC"/>
    <w:rPr>
      <w:rFonts w:eastAsia="Times New Roman"/>
      <w:color w:val="000000"/>
      <w:spacing w:val="6"/>
      <w:szCs w:val="23"/>
    </w:rPr>
  </w:style>
  <w:style w:type="paragraph" w:customStyle="1" w:styleId="Corpotesto">
    <w:name w:val="Corpo testo"/>
    <w:basedOn w:val="Normal"/>
    <w:uiPriority w:val="99"/>
    <w:qFormat/>
    <w:rsid w:val="002125F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125FC"/>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125FC"/>
    <w:rPr>
      <w:rFonts w:asciiTheme="minorHAnsi" w:eastAsia="Times New Roman" w:hAnsiTheme="minorHAnsi" w:cs="Calibri"/>
      <w:b/>
      <w:bCs/>
      <w:sz w:val="24"/>
      <w:szCs w:val="24"/>
    </w:rPr>
  </w:style>
  <w:style w:type="paragraph" w:customStyle="1" w:styleId="inside-copy">
    <w:name w:val="inside-copy"/>
    <w:basedOn w:val="Normal"/>
    <w:uiPriority w:val="99"/>
    <w:qFormat/>
    <w:rsid w:val="002125F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125F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125F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125FC"/>
    <w:rPr>
      <w:rFonts w:ascii="Arial" w:hAnsi="Arial"/>
      <w:b w:val="0"/>
      <w:caps w:val="0"/>
      <w:sz w:val="20"/>
    </w:rPr>
  </w:style>
  <w:style w:type="paragraph" w:customStyle="1" w:styleId="ProjectTitleLine">
    <w:name w:val="Project Title Line"/>
    <w:basedOn w:val="Normal"/>
    <w:next w:val="Normal"/>
    <w:autoRedefine/>
    <w:uiPriority w:val="99"/>
    <w:qFormat/>
    <w:rsid w:val="002125FC"/>
    <w:pPr>
      <w:jc w:val="center"/>
    </w:pPr>
    <w:rPr>
      <w:rFonts w:eastAsia="Times New Roman"/>
      <w:caps/>
      <w:szCs w:val="20"/>
    </w:rPr>
  </w:style>
  <w:style w:type="paragraph" w:customStyle="1" w:styleId="LanguageStrike">
    <w:name w:val="Language Strike"/>
    <w:basedOn w:val="Normal"/>
    <w:next w:val="Normal"/>
    <w:uiPriority w:val="99"/>
    <w:qFormat/>
    <w:rsid w:val="002125FC"/>
    <w:rPr>
      <w:rFonts w:ascii="Arial Narrow" w:eastAsia="Times New Roman" w:hAnsi="Arial Narrow"/>
      <w:strike/>
    </w:rPr>
  </w:style>
  <w:style w:type="paragraph" w:customStyle="1" w:styleId="NormalVerdana">
    <w:name w:val="Normal + Verdana"/>
    <w:aliases w:val="10 pt,White,Normal + Arial"/>
    <w:basedOn w:val="Normal"/>
    <w:uiPriority w:val="99"/>
    <w:qFormat/>
    <w:rsid w:val="002125FC"/>
    <w:rPr>
      <w:rFonts w:eastAsia="Times New Roman"/>
      <w:szCs w:val="20"/>
      <w:u w:val="single"/>
    </w:rPr>
  </w:style>
  <w:style w:type="paragraph" w:customStyle="1" w:styleId="Normal10pt">
    <w:name w:val="Normal + 10 pt"/>
    <w:basedOn w:val="Normal"/>
    <w:uiPriority w:val="99"/>
    <w:qFormat/>
    <w:rsid w:val="002125FC"/>
    <w:rPr>
      <w:rFonts w:eastAsia="Times New Roman"/>
      <w:szCs w:val="20"/>
    </w:rPr>
  </w:style>
  <w:style w:type="paragraph" w:customStyle="1" w:styleId="cardChar1Char">
    <w:name w:val="card Char1 Char"/>
    <w:basedOn w:val="Normal"/>
    <w:uiPriority w:val="99"/>
    <w:qFormat/>
    <w:rsid w:val="002125FC"/>
    <w:pPr>
      <w:ind w:left="288" w:right="288"/>
    </w:pPr>
    <w:rPr>
      <w:rFonts w:eastAsia="Times New Roman"/>
      <w:szCs w:val="20"/>
    </w:rPr>
  </w:style>
  <w:style w:type="paragraph" w:customStyle="1" w:styleId="CM12">
    <w:name w:val="CM12"/>
    <w:basedOn w:val="Default"/>
    <w:next w:val="Default"/>
    <w:uiPriority w:val="99"/>
    <w:qFormat/>
    <w:rsid w:val="002125F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125FC"/>
    <w:pPr>
      <w:widowControl w:val="0"/>
      <w:spacing w:after="480"/>
    </w:pPr>
    <w:rPr>
      <w:rFonts w:ascii="Granjon LT Std" w:hAnsi="Granjon LT Std"/>
      <w:color w:val="auto"/>
    </w:rPr>
  </w:style>
  <w:style w:type="paragraph" w:customStyle="1" w:styleId="CM10">
    <w:name w:val="CM10"/>
    <w:basedOn w:val="Default"/>
    <w:next w:val="Default"/>
    <w:uiPriority w:val="99"/>
    <w:qFormat/>
    <w:rsid w:val="002125FC"/>
    <w:pPr>
      <w:widowControl w:val="0"/>
      <w:spacing w:line="320" w:lineRule="atLeast"/>
    </w:pPr>
    <w:rPr>
      <w:rFonts w:ascii="Granjon LT Std" w:hAnsi="Granjon LT Std"/>
      <w:color w:val="auto"/>
    </w:rPr>
  </w:style>
  <w:style w:type="paragraph" w:customStyle="1" w:styleId="bold">
    <w:name w:val="bold"/>
    <w:basedOn w:val="Normal"/>
    <w:uiPriority w:val="99"/>
    <w:qFormat/>
    <w:rsid w:val="002125F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125FC"/>
    <w:rPr>
      <w:rFonts w:ascii="Arial Narrow" w:eastAsia="Times New Roman" w:hAnsi="Arial Narrow"/>
      <w:strike/>
      <w:szCs w:val="20"/>
    </w:rPr>
  </w:style>
  <w:style w:type="paragraph" w:customStyle="1" w:styleId="textbodyblack">
    <w:name w:val="textbodyblack"/>
    <w:basedOn w:val="Normal"/>
    <w:uiPriority w:val="99"/>
    <w:qFormat/>
    <w:rsid w:val="002125F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125F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12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125F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125F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125FC"/>
    <w:rPr>
      <w:rFonts w:ascii="Georgia" w:eastAsia="Times New Roman" w:hAnsi="Georgia"/>
      <w:b/>
      <w:bCs/>
      <w:szCs w:val="16"/>
      <w:u w:val="single"/>
    </w:rPr>
  </w:style>
  <w:style w:type="paragraph" w:customStyle="1" w:styleId="CiteCorrected">
    <w:name w:val="Cite Corrected"/>
    <w:basedOn w:val="Normal"/>
    <w:link w:val="CiteCorrectedChar"/>
    <w:qFormat/>
    <w:rsid w:val="002125FC"/>
    <w:rPr>
      <w:rFonts w:ascii="Georgia" w:eastAsia="Times New Roman" w:hAnsi="Georgia"/>
      <w:b/>
      <w:bCs/>
      <w:szCs w:val="16"/>
      <w:u w:val="single"/>
    </w:rPr>
  </w:style>
  <w:style w:type="paragraph" w:customStyle="1" w:styleId="CardText2">
    <w:name w:val="Card Text 2"/>
    <w:basedOn w:val="CardText10"/>
    <w:link w:val="CardText2Char"/>
    <w:qFormat/>
    <w:rsid w:val="002125F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2125FC"/>
    <w:pPr>
      <w:ind w:left="288"/>
    </w:pPr>
    <w:rPr>
      <w:rFonts w:eastAsia="SimSun"/>
      <w:szCs w:val="20"/>
      <w:lang w:eastAsia="zh-CN"/>
    </w:rPr>
  </w:style>
  <w:style w:type="paragraph" w:customStyle="1" w:styleId="story-body-text">
    <w:name w:val="story-body-text"/>
    <w:basedOn w:val="Normal"/>
    <w:uiPriority w:val="99"/>
    <w:qFormat/>
    <w:rsid w:val="002125F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125F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125FC"/>
    <w:rPr>
      <w:u w:val="single"/>
    </w:rPr>
  </w:style>
  <w:style w:type="paragraph" w:customStyle="1" w:styleId="StyleCardText11ptUnderline">
    <w:name w:val="Style Card Text + 11 pt Underline"/>
    <w:link w:val="StyleCardText11ptUnderlineChar"/>
    <w:qFormat/>
    <w:rsid w:val="002125F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2125FC"/>
    <w:rPr>
      <w:rFonts w:ascii="Georgia" w:hAnsi="Georgia"/>
      <w:sz w:val="16"/>
    </w:rPr>
  </w:style>
  <w:style w:type="paragraph" w:customStyle="1" w:styleId="StyleMinimizedText11pt">
    <w:name w:val="Style Minimized Text + 11 pt"/>
    <w:basedOn w:val="Normal"/>
    <w:link w:val="StyleMinimizedText11ptChar"/>
    <w:qFormat/>
    <w:rsid w:val="002125FC"/>
    <w:rPr>
      <w:rFonts w:ascii="Georgia" w:hAnsi="Georgia"/>
      <w:sz w:val="16"/>
    </w:rPr>
  </w:style>
  <w:style w:type="character" w:customStyle="1" w:styleId="StyleMinimizedText11pt1Char">
    <w:name w:val="Style Minimized Text + 11 pt1 Char"/>
    <w:basedOn w:val="DefaultParagraphFont"/>
    <w:link w:val="StyleMinimizedText11pt1"/>
    <w:locked/>
    <w:rsid w:val="002125FC"/>
    <w:rPr>
      <w:rFonts w:ascii="Georgia" w:hAnsi="Georgia"/>
      <w:sz w:val="16"/>
    </w:rPr>
  </w:style>
  <w:style w:type="paragraph" w:customStyle="1" w:styleId="StyleMinimizedText11pt1">
    <w:name w:val="Style Minimized Text + 11 pt1"/>
    <w:basedOn w:val="Normal"/>
    <w:link w:val="StyleMinimizedText11pt1Char"/>
    <w:qFormat/>
    <w:rsid w:val="002125FC"/>
    <w:rPr>
      <w:rFonts w:ascii="Georgia" w:hAnsi="Georgia"/>
      <w:sz w:val="16"/>
    </w:rPr>
  </w:style>
  <w:style w:type="character" w:customStyle="1" w:styleId="Debate-CardSmalltextF2Char">
    <w:name w:val="Debate- Card Small text F2 Char"/>
    <w:link w:val="Debate-CardSmalltextF2"/>
    <w:locked/>
    <w:rsid w:val="002125FC"/>
    <w:rPr>
      <w:rFonts w:ascii="Arial Narrow" w:hAnsi="Arial Narrow"/>
      <w:sz w:val="16"/>
    </w:rPr>
  </w:style>
  <w:style w:type="paragraph" w:customStyle="1" w:styleId="Debate-CardSmalltextF2">
    <w:name w:val="Debate- Card Small text F2"/>
    <w:basedOn w:val="Normal"/>
    <w:next w:val="Normal"/>
    <w:link w:val="Debate-CardSmalltextF2Char"/>
    <w:qFormat/>
    <w:rsid w:val="002125F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125FC"/>
    <w:rPr>
      <w:rFonts w:ascii="Arial Narrow" w:hAnsi="Arial Narrow"/>
      <w:b/>
      <w:sz w:val="18"/>
      <w:u w:val="single"/>
    </w:rPr>
  </w:style>
  <w:style w:type="paragraph" w:customStyle="1" w:styleId="Debate-EmphasizedText-F5">
    <w:name w:val="Debate- Emphasized Text- F5"/>
    <w:basedOn w:val="Normal"/>
    <w:link w:val="Debate-EmphasizedText-F5Char"/>
    <w:qFormat/>
    <w:rsid w:val="002125F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125F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125F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125F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125FC"/>
    <w:rPr>
      <w:rFonts w:ascii="Times New Roman" w:eastAsia="Times New Roman" w:hAnsi="Times New Roman" w:cs="Calibri"/>
      <w:sz w:val="16"/>
    </w:rPr>
  </w:style>
  <w:style w:type="character" w:customStyle="1" w:styleId="CardStyleChar">
    <w:name w:val="Card Style Char"/>
    <w:link w:val="CardStyle"/>
    <w:locked/>
    <w:rsid w:val="002125FC"/>
    <w:rPr>
      <w:rFonts w:eastAsia="Times New Roman"/>
    </w:rPr>
  </w:style>
  <w:style w:type="paragraph" w:customStyle="1" w:styleId="emactive">
    <w:name w:val="emactive"/>
    <w:basedOn w:val="Normal"/>
    <w:uiPriority w:val="99"/>
    <w:qFormat/>
    <w:rsid w:val="002125FC"/>
    <w:pPr>
      <w:spacing w:before="100" w:beforeAutospacing="1" w:after="100" w:afterAutospacing="1"/>
    </w:pPr>
    <w:rPr>
      <w:rFonts w:eastAsia="Times New Roman"/>
      <w:sz w:val="24"/>
    </w:rPr>
  </w:style>
  <w:style w:type="paragraph" w:customStyle="1" w:styleId="emready">
    <w:name w:val="emready"/>
    <w:basedOn w:val="Normal"/>
    <w:uiPriority w:val="99"/>
    <w:qFormat/>
    <w:rsid w:val="002125F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125F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125FC"/>
    <w:rPr>
      <w:rFonts w:ascii="Georgia" w:eastAsia="Times New Roman" w:hAnsi="Georgia" w:cs="Times New Roman"/>
      <w:b/>
      <w:u w:val="single"/>
    </w:rPr>
  </w:style>
  <w:style w:type="character" w:customStyle="1" w:styleId="CardHighlightChar">
    <w:name w:val="Card Highlight Char"/>
    <w:link w:val="CardHighlight"/>
    <w:locked/>
    <w:rsid w:val="002125FC"/>
    <w:rPr>
      <w:rFonts w:eastAsia="Calibri" w:cs="Calibri"/>
      <w:u w:val="single"/>
      <w:shd w:val="clear" w:color="auto" w:fill="66FFFF"/>
    </w:rPr>
  </w:style>
  <w:style w:type="paragraph" w:customStyle="1" w:styleId="CardHighlight">
    <w:name w:val="Card Highlight"/>
    <w:basedOn w:val="Normal"/>
    <w:link w:val="CardHighlightChar"/>
    <w:qFormat/>
    <w:rsid w:val="002125FC"/>
    <w:pPr>
      <w:shd w:val="clear" w:color="auto" w:fill="66FFFF"/>
    </w:pPr>
    <w:rPr>
      <w:rFonts w:eastAsia="Calibri" w:cs="Calibri"/>
      <w:u w:val="single"/>
    </w:rPr>
  </w:style>
  <w:style w:type="character" w:customStyle="1" w:styleId="BlockHeaderHiddenChar">
    <w:name w:val="Block Header Hidden Char"/>
    <w:link w:val="BlockHeaderHidden"/>
    <w:locked/>
    <w:rsid w:val="002125F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125F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125FC"/>
    <w:pPr>
      <w:spacing w:before="100" w:beforeAutospacing="1" w:after="100" w:afterAutospacing="1"/>
    </w:pPr>
    <w:rPr>
      <w:rFonts w:eastAsia="Times New Roman"/>
      <w:sz w:val="24"/>
    </w:rPr>
  </w:style>
  <w:style w:type="paragraph" w:customStyle="1" w:styleId="norma">
    <w:name w:val="norma"/>
    <w:basedOn w:val="Heading3"/>
    <w:uiPriority w:val="99"/>
    <w:qFormat/>
    <w:rsid w:val="002125FC"/>
    <w:rPr>
      <w:rFonts w:eastAsia="MS Gothic" w:cs="Arial"/>
      <w:sz w:val="24"/>
    </w:rPr>
  </w:style>
  <w:style w:type="paragraph" w:customStyle="1" w:styleId="nromal">
    <w:name w:val="nromal"/>
    <w:basedOn w:val="Normal"/>
    <w:uiPriority w:val="99"/>
    <w:qFormat/>
    <w:rsid w:val="002125FC"/>
    <w:pPr>
      <w:keepNext/>
      <w:keepLines/>
      <w:spacing w:before="200"/>
      <w:outlineLvl w:val="3"/>
    </w:pPr>
    <w:rPr>
      <w:rFonts w:eastAsia="Times New Roman" w:cs="Cambria"/>
      <w:b/>
      <w:iCs/>
    </w:rPr>
  </w:style>
  <w:style w:type="paragraph" w:customStyle="1" w:styleId="natural">
    <w:name w:val="natural"/>
    <w:basedOn w:val="Normal"/>
    <w:uiPriority w:val="99"/>
    <w:qFormat/>
    <w:rsid w:val="002125FC"/>
    <w:pPr>
      <w:keepNext/>
      <w:keepLines/>
      <w:spacing w:before="200"/>
      <w:outlineLvl w:val="3"/>
    </w:pPr>
    <w:rPr>
      <w:rFonts w:eastAsia="Times New Roman"/>
      <w:b/>
      <w:iCs/>
    </w:rPr>
  </w:style>
  <w:style w:type="paragraph" w:customStyle="1" w:styleId="nroaml">
    <w:name w:val="nroaml"/>
    <w:basedOn w:val="Normal"/>
    <w:uiPriority w:val="99"/>
    <w:qFormat/>
    <w:rsid w:val="002125FC"/>
    <w:pPr>
      <w:keepNext/>
      <w:keepLines/>
      <w:spacing w:before="200"/>
      <w:outlineLvl w:val="3"/>
    </w:pPr>
    <w:rPr>
      <w:rFonts w:eastAsia="Times New Roman"/>
      <w:b/>
      <w:iCs/>
    </w:rPr>
  </w:style>
  <w:style w:type="paragraph" w:customStyle="1" w:styleId="noraml">
    <w:name w:val="noraml"/>
    <w:basedOn w:val="Normal"/>
    <w:uiPriority w:val="99"/>
    <w:qFormat/>
    <w:rsid w:val="002125F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125FC"/>
    <w:rPr>
      <w:rFonts w:ascii="Georgia" w:eastAsia="Calibri" w:hAnsi="Georgia"/>
      <w:sz w:val="16"/>
      <w:szCs w:val="16"/>
    </w:rPr>
  </w:style>
  <w:style w:type="paragraph" w:customStyle="1" w:styleId="SmallSizeParagraph">
    <w:name w:val="Small Size Paragraph"/>
    <w:basedOn w:val="Normal"/>
    <w:link w:val="SmallSizeParagraphChar"/>
    <w:qFormat/>
    <w:rsid w:val="002125F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125F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125FC"/>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2125F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125FC"/>
    <w:rPr>
      <w:rFonts w:ascii="Times New Roman" w:eastAsia="Times New Roman" w:hAnsi="Times New Roman" w:cs="Times New Roman"/>
      <w:strike/>
      <w:sz w:val="20"/>
    </w:rPr>
  </w:style>
  <w:style w:type="character" w:customStyle="1" w:styleId="CardT1Char">
    <w:name w:val="CardT1 Char"/>
    <w:link w:val="CardT1"/>
    <w:locked/>
    <w:rsid w:val="002125FC"/>
    <w:rPr>
      <w:rFonts w:ascii="Arial" w:eastAsia="Calibri" w:hAnsi="Arial" w:cs="Arial"/>
      <w:kern w:val="2"/>
      <w:sz w:val="14"/>
      <w:szCs w:val="14"/>
      <w:lang w:eastAsia="zh-TW"/>
    </w:rPr>
  </w:style>
  <w:style w:type="paragraph" w:customStyle="1" w:styleId="CardT1">
    <w:name w:val="CardT1"/>
    <w:basedOn w:val="Normal"/>
    <w:link w:val="CardT1Char"/>
    <w:qFormat/>
    <w:rsid w:val="002125F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125F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125F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2125FC"/>
    <w:pPr>
      <w:spacing w:before="100" w:beforeAutospacing="1" w:after="100" w:afterAutospacing="1"/>
    </w:pPr>
    <w:rPr>
      <w:rFonts w:eastAsia="Times New Roman"/>
      <w:sz w:val="24"/>
    </w:rPr>
  </w:style>
  <w:style w:type="paragraph" w:customStyle="1" w:styleId="CiteReal">
    <w:name w:val="Cite Real"/>
    <w:basedOn w:val="Normal"/>
    <w:next w:val="Normal"/>
    <w:qFormat/>
    <w:rsid w:val="002125FC"/>
    <w:rPr>
      <w:rFonts w:eastAsia="MS Mincho"/>
      <w:b/>
      <w:sz w:val="24"/>
      <w:u w:val="single"/>
    </w:rPr>
  </w:style>
  <w:style w:type="paragraph" w:customStyle="1" w:styleId="2909F619802848F09E01365C32F34654">
    <w:name w:val="2909F619802848F09E01365C32F34654"/>
    <w:uiPriority w:val="99"/>
    <w:qFormat/>
    <w:rsid w:val="002125FC"/>
    <w:pPr>
      <w:spacing w:after="200" w:line="276" w:lineRule="auto"/>
    </w:pPr>
    <w:rPr>
      <w:rFonts w:eastAsia="Times New Roman" w:cs="Times New Roman"/>
      <w:lang w:eastAsia="ja-JP"/>
    </w:rPr>
  </w:style>
  <w:style w:type="character" w:customStyle="1" w:styleId="UnderlineSChar">
    <w:name w:val="Underline S Char"/>
    <w:link w:val="UnderlineS"/>
    <w:locked/>
    <w:rsid w:val="002125FC"/>
    <w:rPr>
      <w:rFonts w:ascii="Georgia" w:eastAsia="Calibri" w:hAnsi="Georgia"/>
      <w:u w:val="single"/>
      <w:lang w:val="x-none" w:eastAsia="zh-CN"/>
    </w:rPr>
  </w:style>
  <w:style w:type="paragraph" w:customStyle="1" w:styleId="UnderlineS">
    <w:name w:val="Underline S"/>
    <w:basedOn w:val="Normal"/>
    <w:link w:val="UnderlineSChar"/>
    <w:qFormat/>
    <w:rsid w:val="002125FC"/>
    <w:pPr>
      <w:spacing w:after="200"/>
    </w:pPr>
    <w:rPr>
      <w:rFonts w:ascii="Georgia" w:eastAsia="Calibri" w:hAnsi="Georgia"/>
      <w:u w:val="single"/>
      <w:lang w:val="x-none" w:eastAsia="zh-CN"/>
    </w:rPr>
  </w:style>
  <w:style w:type="character" w:customStyle="1" w:styleId="UnunderlinedChar">
    <w:name w:val="Ununderlined Char"/>
    <w:link w:val="Ununderlined"/>
    <w:locked/>
    <w:rsid w:val="002125FC"/>
    <w:rPr>
      <w:rFonts w:ascii="Georgia" w:eastAsia="SimSun" w:hAnsi="Georgia"/>
      <w:sz w:val="12"/>
    </w:rPr>
  </w:style>
  <w:style w:type="paragraph" w:customStyle="1" w:styleId="Ununderlined">
    <w:name w:val="Ununderlined"/>
    <w:basedOn w:val="Normal"/>
    <w:link w:val="UnunderlinedChar"/>
    <w:qFormat/>
    <w:rsid w:val="002125FC"/>
    <w:rPr>
      <w:rFonts w:ascii="Georgia" w:eastAsia="SimSun" w:hAnsi="Georgia"/>
      <w:sz w:val="12"/>
    </w:rPr>
  </w:style>
  <w:style w:type="character" w:customStyle="1" w:styleId="HighlightingChar">
    <w:name w:val="Highlighting Char"/>
    <w:link w:val="Highlighting"/>
    <w:locked/>
    <w:rsid w:val="002125FC"/>
    <w:rPr>
      <w:rFonts w:ascii="Georgia" w:eastAsia="SimSun" w:hAnsi="Georgia"/>
      <w:u w:val="thick"/>
    </w:rPr>
  </w:style>
  <w:style w:type="paragraph" w:customStyle="1" w:styleId="Highlighting">
    <w:name w:val="Highlighting"/>
    <w:basedOn w:val="Normal"/>
    <w:link w:val="HighlightingChar"/>
    <w:autoRedefine/>
    <w:qFormat/>
    <w:rsid w:val="002125FC"/>
    <w:rPr>
      <w:rFonts w:ascii="Georgia" w:eastAsia="SimSun" w:hAnsi="Georgia"/>
      <w:u w:val="thick"/>
    </w:rPr>
  </w:style>
  <w:style w:type="character" w:customStyle="1" w:styleId="CITEChar0">
    <w:name w:val="CITE Char"/>
    <w:link w:val="CITE"/>
    <w:locked/>
    <w:rsid w:val="002125F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125F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2125FC"/>
    <w:pPr>
      <w:spacing w:before="100" w:beforeAutospacing="1" w:after="100" w:afterAutospacing="1"/>
    </w:pPr>
    <w:rPr>
      <w:rFonts w:eastAsia="Times New Roman"/>
      <w:sz w:val="24"/>
      <w:lang w:eastAsia="zh-CN"/>
    </w:rPr>
  </w:style>
  <w:style w:type="paragraph" w:customStyle="1" w:styleId="Analytics">
    <w:name w:val="Analytics"/>
    <w:basedOn w:val="Normal"/>
    <w:rsid w:val="002125FC"/>
    <w:rPr>
      <w:rFonts w:eastAsia="Calibri"/>
      <w:b/>
      <w:sz w:val="24"/>
    </w:rPr>
  </w:style>
  <w:style w:type="paragraph" w:customStyle="1" w:styleId="D345FF3D873148C5AE3FBF3267827368">
    <w:name w:val="D345FF3D873148C5AE3FBF3267827368"/>
    <w:uiPriority w:val="99"/>
    <w:qFormat/>
    <w:rsid w:val="002125FC"/>
    <w:pPr>
      <w:spacing w:after="200" w:line="276" w:lineRule="auto"/>
    </w:pPr>
    <w:rPr>
      <w:rFonts w:eastAsia="Times New Roman" w:cs="Times New Roman"/>
      <w:lang w:eastAsia="ja-JP"/>
    </w:rPr>
  </w:style>
  <w:style w:type="character" w:customStyle="1" w:styleId="NormaltextCharChar">
    <w:name w:val="Normal text Char Char"/>
    <w:link w:val="Normaltext0"/>
    <w:locked/>
    <w:rsid w:val="002125F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125F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125F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125FC"/>
    <w:rPr>
      <w:b/>
      <w:sz w:val="28"/>
    </w:rPr>
  </w:style>
  <w:style w:type="character" w:customStyle="1" w:styleId="SourcenameChar">
    <w:name w:val="Source name Char"/>
    <w:link w:val="Sourcename"/>
    <w:locked/>
    <w:rsid w:val="002125F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125FC"/>
    <w:rPr>
      <w:b/>
      <w:bCs/>
      <w:sz w:val="20"/>
    </w:rPr>
  </w:style>
  <w:style w:type="character" w:customStyle="1" w:styleId="underlinedcardChar">
    <w:name w:val="underlined card Char"/>
    <w:link w:val="underlinedcard0"/>
    <w:locked/>
    <w:rsid w:val="002125F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125FC"/>
    <w:rPr>
      <w:sz w:val="22"/>
      <w:u w:val="single"/>
    </w:rPr>
  </w:style>
  <w:style w:type="paragraph" w:customStyle="1" w:styleId="FullText">
    <w:name w:val="Full Text"/>
    <w:basedOn w:val="Normal"/>
    <w:uiPriority w:val="99"/>
    <w:qFormat/>
    <w:rsid w:val="002125FC"/>
    <w:rPr>
      <w:rFonts w:eastAsia="Times New Roman"/>
    </w:rPr>
  </w:style>
  <w:style w:type="character" w:customStyle="1" w:styleId="TextUnderlineChar">
    <w:name w:val="Text Underline Char"/>
    <w:link w:val="TextUnderline"/>
    <w:locked/>
    <w:rsid w:val="002125F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125FC"/>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125F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125F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125F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125FC"/>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125FC"/>
    <w:pPr>
      <w:spacing w:before="240"/>
      <w:outlineLvl w:val="2"/>
    </w:pPr>
    <w:rPr>
      <w:rFonts w:eastAsia="Times New Roman"/>
      <w:b/>
    </w:rPr>
  </w:style>
  <w:style w:type="character" w:customStyle="1" w:styleId="CiteCardChar">
    <w:name w:val="Cite_Card Char"/>
    <w:link w:val="CiteCard0"/>
    <w:locked/>
    <w:rsid w:val="002125FC"/>
    <w:rPr>
      <w:rFonts w:ascii="Times New Roman" w:eastAsia="Times New Roman" w:hAnsi="Times New Roman" w:cs="Arial"/>
      <w:bCs/>
      <w:sz w:val="20"/>
      <w:szCs w:val="20"/>
    </w:rPr>
  </w:style>
  <w:style w:type="paragraph" w:customStyle="1" w:styleId="CiteCard0">
    <w:name w:val="Cite_Card"/>
    <w:link w:val="CiteCardChar"/>
    <w:qFormat/>
    <w:rsid w:val="002125F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125FC"/>
    <w:pPr>
      <w:widowControl w:val="0"/>
    </w:pPr>
    <w:rPr>
      <w:rFonts w:eastAsia="MS Mincho"/>
      <w:color w:val="auto"/>
    </w:rPr>
  </w:style>
  <w:style w:type="paragraph" w:customStyle="1" w:styleId="dropcap">
    <w:name w:val="dropcap"/>
    <w:basedOn w:val="Normal"/>
    <w:uiPriority w:val="99"/>
    <w:qFormat/>
    <w:rsid w:val="002125F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125FC"/>
    <w:rPr>
      <w:rFonts w:ascii="Georgia" w:eastAsia="Times New Roman" w:hAnsi="Georgia"/>
      <w:u w:val="single"/>
    </w:rPr>
  </w:style>
  <w:style w:type="paragraph" w:customStyle="1" w:styleId="StyleStyle49pt6">
    <w:name w:val="Style Style4 + 9 pt6"/>
    <w:basedOn w:val="Style4"/>
    <w:link w:val="StyleStyle49pt6Char"/>
    <w:qFormat/>
    <w:rsid w:val="002125FC"/>
    <w:rPr>
      <w:rFonts w:ascii="Georgia" w:hAnsi="Georgia"/>
    </w:rPr>
  </w:style>
  <w:style w:type="character" w:customStyle="1" w:styleId="UnderlineCharCharCharCharChar">
    <w:name w:val="Underline Char Char Char Char Char"/>
    <w:link w:val="UnderlineCharCharCharChar"/>
    <w:locked/>
    <w:rsid w:val="002125F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125FC"/>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125F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125FC"/>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125F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125FC"/>
    <w:rPr>
      <w:rFonts w:ascii="Georgia" w:hAnsi="Georgia" w:cs="Calibri"/>
      <w:b/>
      <w:bCs/>
      <w:u w:val="single"/>
    </w:rPr>
  </w:style>
  <w:style w:type="character" w:customStyle="1" w:styleId="DebatenoramlChar">
    <w:name w:val="Debatenoraml Char"/>
    <w:link w:val="Debatenoraml"/>
    <w:locked/>
    <w:rsid w:val="002125FC"/>
    <w:rPr>
      <w:rFonts w:ascii="Times New Roman" w:hAnsi="Times New Roman" w:cs="Times New Roman"/>
    </w:rPr>
  </w:style>
  <w:style w:type="paragraph" w:customStyle="1" w:styleId="Debatenoraml">
    <w:name w:val="Debatenoraml"/>
    <w:basedOn w:val="NoSpacing"/>
    <w:link w:val="DebatenoramlChar"/>
    <w:qFormat/>
    <w:rsid w:val="002125FC"/>
    <w:rPr>
      <w:rFonts w:eastAsiaTheme="minorEastAsia"/>
      <w:sz w:val="22"/>
      <w:szCs w:val="22"/>
    </w:rPr>
  </w:style>
  <w:style w:type="paragraph" w:customStyle="1" w:styleId="SynergyTag">
    <w:name w:val="SynergyTag"/>
    <w:basedOn w:val="Normal"/>
    <w:uiPriority w:val="99"/>
    <w:qFormat/>
    <w:rsid w:val="002125FC"/>
    <w:rPr>
      <w:rFonts w:eastAsia="Calibri"/>
      <w:b/>
    </w:rPr>
  </w:style>
  <w:style w:type="character" w:customStyle="1" w:styleId="QualsChar">
    <w:name w:val="Quals Char"/>
    <w:link w:val="Quals"/>
    <w:locked/>
    <w:rsid w:val="002125FC"/>
    <w:rPr>
      <w:rFonts w:ascii="Georgia" w:eastAsia="Calibri" w:hAnsi="Georgia"/>
      <w:sz w:val="18"/>
    </w:rPr>
  </w:style>
  <w:style w:type="paragraph" w:customStyle="1" w:styleId="Quals">
    <w:name w:val="Quals"/>
    <w:basedOn w:val="Normal"/>
    <w:link w:val="QualsChar"/>
    <w:qFormat/>
    <w:rsid w:val="002125FC"/>
    <w:rPr>
      <w:rFonts w:ascii="Georgia" w:eastAsia="Calibri" w:hAnsi="Georgia"/>
      <w:sz w:val="18"/>
    </w:rPr>
  </w:style>
  <w:style w:type="paragraph" w:customStyle="1" w:styleId="times">
    <w:name w:val="times"/>
    <w:basedOn w:val="Normal"/>
    <w:qFormat/>
    <w:rsid w:val="002125FC"/>
    <w:pPr>
      <w:spacing w:before="100" w:beforeAutospacing="1" w:after="100" w:afterAutospacing="1"/>
    </w:pPr>
    <w:rPr>
      <w:rFonts w:eastAsia="Times New Roman"/>
      <w:sz w:val="24"/>
    </w:rPr>
  </w:style>
  <w:style w:type="paragraph" w:customStyle="1" w:styleId="BodyA">
    <w:name w:val="Body A"/>
    <w:uiPriority w:val="99"/>
    <w:qFormat/>
    <w:rsid w:val="002125FC"/>
    <w:rPr>
      <w:rFonts w:ascii="Helvetica" w:eastAsia="ヒラギノ角ゴ Pro W3" w:hAnsi="Helvetica" w:cs="Times New Roman"/>
      <w:color w:val="000000"/>
      <w:sz w:val="24"/>
      <w:szCs w:val="20"/>
    </w:rPr>
  </w:style>
  <w:style w:type="character" w:customStyle="1" w:styleId="StarredChar">
    <w:name w:val="Starred Char"/>
    <w:link w:val="Starred"/>
    <w:locked/>
    <w:rsid w:val="002125FC"/>
    <w:rPr>
      <w:rFonts w:ascii="Georgia" w:eastAsia="Times New Roman" w:hAnsi="Georgia"/>
      <w:b/>
      <w:caps/>
      <w:szCs w:val="28"/>
      <w:u w:val="single"/>
    </w:rPr>
  </w:style>
  <w:style w:type="paragraph" w:customStyle="1" w:styleId="Starred">
    <w:name w:val="Starred"/>
    <w:basedOn w:val="Normal"/>
    <w:link w:val="StarredChar"/>
    <w:qFormat/>
    <w:rsid w:val="002125FC"/>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125FC"/>
    <w:rPr>
      <w:rFonts w:ascii="Georgia" w:eastAsia="Times New Roman" w:hAnsi="Georgia"/>
      <w:b/>
      <w:caps/>
      <w:szCs w:val="28"/>
      <w:u w:val="single"/>
    </w:rPr>
  </w:style>
  <w:style w:type="paragraph" w:customStyle="1" w:styleId="NotStarred">
    <w:name w:val="NotStarred"/>
    <w:basedOn w:val="Normal"/>
    <w:link w:val="NotStarredChar"/>
    <w:qFormat/>
    <w:rsid w:val="002125FC"/>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125F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125F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125FC"/>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2125FC"/>
    <w:rPr>
      <w:rFonts w:ascii="Georgia" w:eastAsia="Calibri" w:hAnsi="Georgia"/>
      <w:b/>
    </w:rPr>
  </w:style>
  <w:style w:type="paragraph" w:customStyle="1" w:styleId="H4Tag">
    <w:name w:val="H4 (Tag)"/>
    <w:basedOn w:val="Normal"/>
    <w:link w:val="H4TagChar1"/>
    <w:qFormat/>
    <w:rsid w:val="002125FC"/>
    <w:rPr>
      <w:rFonts w:ascii="Georgia" w:eastAsia="Calibri" w:hAnsi="Georgia"/>
      <w:b/>
    </w:rPr>
  </w:style>
  <w:style w:type="paragraph" w:customStyle="1" w:styleId="CM25">
    <w:name w:val="CM25"/>
    <w:basedOn w:val="Default"/>
    <w:next w:val="Default"/>
    <w:qFormat/>
    <w:rsid w:val="002125F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125FC"/>
    <w:rPr>
      <w:rFonts w:ascii="Georgia" w:hAnsi="Georgia"/>
      <w:b/>
    </w:rPr>
  </w:style>
  <w:style w:type="paragraph" w:customStyle="1" w:styleId="Debate-CardTagandCite-F6">
    <w:name w:val="Debate- Card Tag and Cite- F6"/>
    <w:basedOn w:val="Normal"/>
    <w:link w:val="Debate-CardTagandCite-F6Char"/>
    <w:qFormat/>
    <w:rsid w:val="002125FC"/>
    <w:pPr>
      <w:contextualSpacing/>
    </w:pPr>
    <w:rPr>
      <w:rFonts w:ascii="Georgia" w:hAnsi="Georgia"/>
      <w:b/>
    </w:rPr>
  </w:style>
  <w:style w:type="character" w:customStyle="1" w:styleId="CardtextChar4">
    <w:name w:val="Card text Char"/>
    <w:link w:val="Cardtext3"/>
    <w:locked/>
    <w:rsid w:val="002125FC"/>
    <w:rPr>
      <w:rFonts w:ascii="Arial Narrow" w:hAnsi="Arial Narrow"/>
      <w:u w:val="single"/>
    </w:rPr>
  </w:style>
  <w:style w:type="paragraph" w:customStyle="1" w:styleId="Cardtext3">
    <w:name w:val="Card text"/>
    <w:link w:val="CardtextChar4"/>
    <w:qFormat/>
    <w:rsid w:val="002125F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2125FC"/>
    <w:rPr>
      <w:rFonts w:ascii="Georgia" w:eastAsia="Times New Roman" w:hAnsi="Georgia"/>
      <w:b/>
      <w:szCs w:val="28"/>
      <w:u w:val="single"/>
    </w:rPr>
  </w:style>
  <w:style w:type="paragraph" w:customStyle="1" w:styleId="NewHeading2">
    <w:name w:val="NewHeading2"/>
    <w:basedOn w:val="Normal"/>
    <w:link w:val="NewHeading2Char"/>
    <w:qFormat/>
    <w:rsid w:val="002125FC"/>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125F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125FC"/>
    <w:rPr>
      <w:rFonts w:eastAsia="Calibri"/>
    </w:rPr>
  </w:style>
  <w:style w:type="paragraph" w:customStyle="1" w:styleId="TagLine">
    <w:name w:val="Tag Line"/>
    <w:basedOn w:val="Normal"/>
    <w:next w:val="FullText"/>
    <w:uiPriority w:val="99"/>
    <w:qFormat/>
    <w:rsid w:val="002125FC"/>
    <w:rPr>
      <w:rFonts w:ascii="Arial Narrow" w:eastAsia="Times New Roman" w:hAnsi="Arial Narrow"/>
      <w:b/>
      <w:sz w:val="28"/>
    </w:rPr>
  </w:style>
  <w:style w:type="paragraph" w:customStyle="1" w:styleId="Card6pt">
    <w:name w:val="Card 6pt"/>
    <w:basedOn w:val="Normal"/>
    <w:uiPriority w:val="99"/>
    <w:qFormat/>
    <w:rsid w:val="002125FC"/>
    <w:pPr>
      <w:ind w:left="288" w:right="288"/>
    </w:pPr>
    <w:rPr>
      <w:rFonts w:eastAsia="Calibri"/>
      <w:color w:val="000000"/>
      <w:sz w:val="12"/>
      <w:szCs w:val="20"/>
    </w:rPr>
  </w:style>
  <w:style w:type="character" w:customStyle="1" w:styleId="FullCiteChar">
    <w:name w:val="Full Cite Char"/>
    <w:link w:val="FullCite"/>
    <w:locked/>
    <w:rsid w:val="002125FC"/>
    <w:rPr>
      <w:rFonts w:ascii="Garamond" w:eastAsia="Calibri" w:hAnsi="Garamond"/>
    </w:rPr>
  </w:style>
  <w:style w:type="paragraph" w:customStyle="1" w:styleId="FullCite">
    <w:name w:val="Full Cite"/>
    <w:basedOn w:val="Normal"/>
    <w:next w:val="Normal"/>
    <w:link w:val="FullCiteChar"/>
    <w:qFormat/>
    <w:rsid w:val="002125FC"/>
    <w:rPr>
      <w:rFonts w:ascii="Garamond" w:eastAsia="Calibri" w:hAnsi="Garamond"/>
    </w:rPr>
  </w:style>
  <w:style w:type="character" w:customStyle="1" w:styleId="StyleCardStyleBlackUnderlineChar">
    <w:name w:val="Style Card Style + Black Underline Char"/>
    <w:link w:val="StyleCardStyleBlackUnderline"/>
    <w:locked/>
    <w:rsid w:val="002125F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125FC"/>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125FC"/>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125FC"/>
    <w:rPr>
      <w:rFonts w:ascii="Century Gothic" w:eastAsia="Times New Roman" w:hAnsi="Century Gothic"/>
    </w:rPr>
  </w:style>
  <w:style w:type="character" w:customStyle="1" w:styleId="StylecardThickunderlineChar">
    <w:name w:val="Style card + Thick underline Char"/>
    <w:link w:val="StylecardThickunderline"/>
    <w:locked/>
    <w:rsid w:val="002125F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125FC"/>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125F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125FC"/>
    <w:pPr>
      <w:ind w:left="288" w:right="288"/>
    </w:pPr>
    <w:rPr>
      <w:rFonts w:ascii="Georgia" w:eastAsia="SimSun" w:hAnsi="Georgia"/>
      <w:b/>
      <w:bCs/>
      <w:u w:val="single"/>
      <w:lang w:eastAsia="zh-CN"/>
    </w:rPr>
  </w:style>
  <w:style w:type="paragraph" w:customStyle="1" w:styleId="CM27">
    <w:name w:val="CM27"/>
    <w:basedOn w:val="Default"/>
    <w:next w:val="Default"/>
    <w:qFormat/>
    <w:rsid w:val="002125FC"/>
    <w:pPr>
      <w:spacing w:after="200" w:line="276" w:lineRule="auto"/>
    </w:pPr>
    <w:rPr>
      <w:rFonts w:eastAsia="Calibri"/>
      <w:color w:val="auto"/>
      <w:sz w:val="22"/>
    </w:rPr>
  </w:style>
  <w:style w:type="paragraph" w:customStyle="1" w:styleId="font-null">
    <w:name w:val="font-null"/>
    <w:basedOn w:val="Normal"/>
    <w:uiPriority w:val="99"/>
    <w:qFormat/>
    <w:rsid w:val="002125FC"/>
    <w:pPr>
      <w:spacing w:before="100" w:beforeAutospacing="1" w:after="100" w:afterAutospacing="1"/>
    </w:pPr>
    <w:rPr>
      <w:rFonts w:eastAsia="Times New Roman"/>
      <w:sz w:val="24"/>
    </w:rPr>
  </w:style>
  <w:style w:type="paragraph" w:customStyle="1" w:styleId="rteindent1">
    <w:name w:val="rteindent1"/>
    <w:basedOn w:val="Normal"/>
    <w:uiPriority w:val="99"/>
    <w:qFormat/>
    <w:rsid w:val="002125F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125F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125F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125F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125F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125FC"/>
    <w:pPr>
      <w:spacing w:before="100" w:beforeAutospacing="1" w:after="100" w:afterAutospacing="1"/>
    </w:pPr>
    <w:rPr>
      <w:rFonts w:eastAsia="Times New Roman"/>
      <w:sz w:val="24"/>
    </w:rPr>
  </w:style>
  <w:style w:type="paragraph" w:customStyle="1" w:styleId="class">
    <w:name w:val="class"/>
    <w:basedOn w:val="Normal"/>
    <w:uiPriority w:val="99"/>
    <w:qFormat/>
    <w:rsid w:val="002125FC"/>
    <w:pPr>
      <w:spacing w:before="100" w:beforeAutospacing="1" w:after="100" w:afterAutospacing="1"/>
    </w:pPr>
    <w:rPr>
      <w:rFonts w:eastAsia="Times New Roman"/>
      <w:sz w:val="24"/>
    </w:rPr>
  </w:style>
  <w:style w:type="character" w:customStyle="1" w:styleId="blocktitleChar">
    <w:name w:val="block title Char"/>
    <w:link w:val="blocktitle0"/>
    <w:locked/>
    <w:rsid w:val="002125FC"/>
    <w:rPr>
      <w:rFonts w:eastAsia="Calibri"/>
      <w:b/>
      <w:caps/>
      <w:sz w:val="28"/>
      <w:szCs w:val="28"/>
      <w:lang w:val="es-ES"/>
    </w:rPr>
  </w:style>
  <w:style w:type="paragraph" w:customStyle="1" w:styleId="Pa6">
    <w:name w:val="Pa6"/>
    <w:basedOn w:val="Normal"/>
    <w:next w:val="Normal"/>
    <w:uiPriority w:val="99"/>
    <w:qFormat/>
    <w:rsid w:val="002125F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125F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125F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125F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125F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125F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125F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125FC"/>
    <w:rPr>
      <w:rFonts w:ascii="Georgia" w:eastAsia="SimSun" w:hAnsi="Georgia"/>
      <w:b/>
      <w:bCs/>
    </w:rPr>
  </w:style>
  <w:style w:type="paragraph" w:customStyle="1" w:styleId="summary">
    <w:name w:val="summary"/>
    <w:basedOn w:val="Normal"/>
    <w:uiPriority w:val="99"/>
    <w:qFormat/>
    <w:rsid w:val="002125FC"/>
    <w:pPr>
      <w:spacing w:before="100" w:beforeAutospacing="1" w:after="100" w:afterAutospacing="1"/>
    </w:pPr>
    <w:rPr>
      <w:rFonts w:eastAsia="Times New Roman"/>
      <w:sz w:val="24"/>
    </w:rPr>
  </w:style>
  <w:style w:type="paragraph" w:customStyle="1" w:styleId="Caption2">
    <w:name w:val="Caption2"/>
    <w:basedOn w:val="Normal"/>
    <w:uiPriority w:val="99"/>
    <w:qFormat/>
    <w:rsid w:val="002125F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125F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125FC"/>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125FC"/>
    <w:pPr>
      <w:jc w:val="center"/>
    </w:pPr>
    <w:rPr>
      <w:rFonts w:ascii="Book Antiqua" w:eastAsia="Times New Roman" w:hAnsi="Book Antiqua"/>
      <w:b/>
      <w:sz w:val="28"/>
    </w:rPr>
  </w:style>
  <w:style w:type="paragraph" w:customStyle="1" w:styleId="Little">
    <w:name w:val="Little"/>
    <w:basedOn w:val="Normal"/>
    <w:next w:val="Normal"/>
    <w:link w:val="LittleChar"/>
    <w:qFormat/>
    <w:rsid w:val="002125FC"/>
    <w:pPr>
      <w:ind w:left="288"/>
    </w:pPr>
    <w:rPr>
      <w:rFonts w:ascii="Garamond" w:eastAsia="Times New Roman" w:hAnsi="Garamond"/>
    </w:rPr>
  </w:style>
  <w:style w:type="paragraph" w:customStyle="1" w:styleId="AAAcard">
    <w:name w:val="AAAcard"/>
    <w:basedOn w:val="Normal"/>
    <w:uiPriority w:val="99"/>
    <w:qFormat/>
    <w:rsid w:val="002125FC"/>
    <w:pPr>
      <w:ind w:left="288" w:right="288"/>
    </w:pPr>
    <w:rPr>
      <w:rFonts w:eastAsia="Times New Roman"/>
    </w:rPr>
  </w:style>
  <w:style w:type="paragraph" w:customStyle="1" w:styleId="Caption3">
    <w:name w:val="Caption3"/>
    <w:basedOn w:val="Normal"/>
    <w:uiPriority w:val="99"/>
    <w:qFormat/>
    <w:rsid w:val="002125FC"/>
    <w:pPr>
      <w:spacing w:before="100" w:beforeAutospacing="1" w:after="100" w:afterAutospacing="1"/>
    </w:pPr>
    <w:rPr>
      <w:rFonts w:eastAsia="Times New Roman"/>
      <w:sz w:val="24"/>
    </w:rPr>
  </w:style>
  <w:style w:type="paragraph" w:customStyle="1" w:styleId="body-12-5">
    <w:name w:val="body-12-5"/>
    <w:basedOn w:val="Normal"/>
    <w:uiPriority w:val="99"/>
    <w:qFormat/>
    <w:rsid w:val="002125FC"/>
    <w:pPr>
      <w:spacing w:before="100" w:beforeAutospacing="1" w:after="100" w:afterAutospacing="1"/>
    </w:pPr>
    <w:rPr>
      <w:rFonts w:eastAsia="Times New Roman"/>
      <w:sz w:val="24"/>
    </w:rPr>
  </w:style>
  <w:style w:type="paragraph" w:customStyle="1" w:styleId="infuse">
    <w:name w:val="infuse"/>
    <w:basedOn w:val="Normal"/>
    <w:uiPriority w:val="99"/>
    <w:qFormat/>
    <w:rsid w:val="002125FC"/>
    <w:pPr>
      <w:spacing w:before="100" w:beforeAutospacing="1" w:after="100" w:afterAutospacing="1"/>
    </w:pPr>
    <w:rPr>
      <w:rFonts w:eastAsia="Times New Roman"/>
      <w:sz w:val="24"/>
    </w:rPr>
  </w:style>
  <w:style w:type="paragraph" w:customStyle="1" w:styleId="fontreg">
    <w:name w:val="font_reg"/>
    <w:basedOn w:val="Normal"/>
    <w:uiPriority w:val="99"/>
    <w:qFormat/>
    <w:rsid w:val="002125FC"/>
    <w:pPr>
      <w:spacing w:before="100" w:beforeAutospacing="1" w:after="100" w:afterAutospacing="1"/>
    </w:pPr>
    <w:rPr>
      <w:rFonts w:eastAsia="Times New Roman"/>
      <w:sz w:val="24"/>
    </w:rPr>
  </w:style>
  <w:style w:type="paragraph" w:customStyle="1" w:styleId="CITEF3">
    <w:name w:val="CITE F3"/>
    <w:uiPriority w:val="99"/>
    <w:qFormat/>
    <w:rsid w:val="002125FC"/>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125F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125F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125FC"/>
    <w:rPr>
      <w:rFonts w:eastAsia="Calibri" w:cs="Times New Roman"/>
      <w:sz w:val="20"/>
      <w:szCs w:val="20"/>
      <w:u w:val="single"/>
    </w:rPr>
  </w:style>
  <w:style w:type="paragraph" w:customStyle="1" w:styleId="StyleUnderlineTimesNewRoman">
    <w:name w:val="Style Underline + Times New Roman"/>
    <w:link w:val="StyleUnderlineTimesNewRomanChar"/>
    <w:qFormat/>
    <w:rsid w:val="002125FC"/>
    <w:pPr>
      <w:spacing w:after="200"/>
    </w:pPr>
    <w:rPr>
      <w:rFonts w:eastAsia="Calibri" w:cs="Times New Roman"/>
      <w:sz w:val="20"/>
      <w:szCs w:val="20"/>
      <w:u w:val="single"/>
    </w:rPr>
  </w:style>
  <w:style w:type="paragraph" w:customStyle="1" w:styleId="hotroute1">
    <w:name w:val="hot route!"/>
    <w:basedOn w:val="Normal"/>
    <w:qFormat/>
    <w:rsid w:val="002125FC"/>
    <w:pPr>
      <w:ind w:left="144"/>
    </w:pPr>
    <w:rPr>
      <w:rFonts w:ascii="Cambria" w:eastAsia="Calibri" w:hAnsi="Cambria"/>
      <w:sz w:val="24"/>
    </w:rPr>
  </w:style>
  <w:style w:type="paragraph" w:customStyle="1" w:styleId="FreeFormA">
    <w:name w:val="Free Form A"/>
    <w:autoRedefine/>
    <w:uiPriority w:val="99"/>
    <w:qFormat/>
    <w:rsid w:val="002125FC"/>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125F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125F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125FC"/>
    <w:rPr>
      <w:rFonts w:ascii="Times New Roman" w:eastAsia="Times New Roman" w:hAnsi="Times New Roman" w:cs="Times New Roman"/>
      <w:sz w:val="10"/>
    </w:rPr>
  </w:style>
  <w:style w:type="paragraph" w:customStyle="1" w:styleId="subheader">
    <w:name w:val="subheader"/>
    <w:basedOn w:val="Normal"/>
    <w:uiPriority w:val="99"/>
    <w:qFormat/>
    <w:rsid w:val="002125F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125FC"/>
    <w:pPr>
      <w:spacing w:before="100" w:beforeAutospacing="1" w:after="100" w:afterAutospacing="1"/>
    </w:pPr>
    <w:rPr>
      <w:rFonts w:eastAsia="Times New Roman"/>
      <w:sz w:val="24"/>
    </w:rPr>
  </w:style>
  <w:style w:type="paragraph" w:customStyle="1" w:styleId="more">
    <w:name w:val="more"/>
    <w:basedOn w:val="Normal"/>
    <w:uiPriority w:val="99"/>
    <w:qFormat/>
    <w:rsid w:val="002125FC"/>
    <w:pPr>
      <w:spacing w:before="100" w:beforeAutospacing="1" w:after="100" w:afterAutospacing="1"/>
    </w:pPr>
    <w:rPr>
      <w:rFonts w:eastAsia="Times New Roman"/>
      <w:sz w:val="24"/>
    </w:rPr>
  </w:style>
  <w:style w:type="paragraph" w:customStyle="1" w:styleId="story">
    <w:name w:val="story"/>
    <w:basedOn w:val="Normal"/>
    <w:uiPriority w:val="99"/>
    <w:qFormat/>
    <w:rsid w:val="002125FC"/>
    <w:pPr>
      <w:spacing w:before="100" w:beforeAutospacing="1" w:after="100" w:afterAutospacing="1"/>
    </w:pPr>
    <w:rPr>
      <w:rFonts w:eastAsia="Times New Roman"/>
      <w:sz w:val="24"/>
    </w:rPr>
  </w:style>
  <w:style w:type="paragraph" w:customStyle="1" w:styleId="H1numbered">
    <w:name w:val="H1 numbered"/>
    <w:basedOn w:val="Normal"/>
    <w:uiPriority w:val="99"/>
    <w:qFormat/>
    <w:rsid w:val="002125FC"/>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125FC"/>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125F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125F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125F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125F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125F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125FC"/>
    <w:pPr>
      <w:widowControl w:val="0"/>
      <w:spacing w:after="63"/>
    </w:pPr>
    <w:rPr>
      <w:rFonts w:ascii="Arial" w:hAnsi="Arial"/>
      <w:color w:val="auto"/>
    </w:rPr>
  </w:style>
  <w:style w:type="paragraph" w:customStyle="1" w:styleId="CM35">
    <w:name w:val="CM35"/>
    <w:basedOn w:val="Default"/>
    <w:next w:val="Default"/>
    <w:uiPriority w:val="99"/>
    <w:qFormat/>
    <w:rsid w:val="002125F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125F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125FC"/>
    <w:rPr>
      <w:rFonts w:eastAsia="Times New Roman" w:cs="Times New Roman"/>
      <w:sz w:val="20"/>
      <w:szCs w:val="20"/>
    </w:rPr>
  </w:style>
  <w:style w:type="paragraph" w:customStyle="1" w:styleId="StylecardCharCharChar11pt">
    <w:name w:val="Style card Char Char Char + 11 pt"/>
    <w:link w:val="StylecardCharCharChar11ptChar"/>
    <w:qFormat/>
    <w:rsid w:val="002125FC"/>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2125F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125FC"/>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125F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125FC"/>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125F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125FC"/>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125F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125FC"/>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125F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125FC"/>
    <w:rPr>
      <w:rFonts w:ascii="Georgia" w:hAnsi="Georgia"/>
      <w:lang w:val="x-none" w:eastAsia="x-none"/>
    </w:rPr>
  </w:style>
  <w:style w:type="character" w:customStyle="1" w:styleId="NormalFontChar">
    <w:name w:val="Normal Font Char"/>
    <w:link w:val="NormalFont"/>
    <w:locked/>
    <w:rsid w:val="002125FC"/>
    <w:rPr>
      <w:rFonts w:ascii="Times New Roman" w:eastAsia="Times New Roman" w:hAnsi="Times New Roman" w:cs="Times New Roman"/>
      <w:sz w:val="20"/>
      <w:szCs w:val="20"/>
    </w:rPr>
  </w:style>
  <w:style w:type="paragraph" w:customStyle="1" w:styleId="NormalFont">
    <w:name w:val="Normal Font"/>
    <w:link w:val="NormalFontChar"/>
    <w:qFormat/>
    <w:rsid w:val="002125FC"/>
    <w:rPr>
      <w:rFonts w:ascii="Times New Roman" w:eastAsia="Times New Roman" w:hAnsi="Times New Roman" w:cs="Times New Roman"/>
      <w:sz w:val="20"/>
      <w:szCs w:val="20"/>
    </w:rPr>
  </w:style>
  <w:style w:type="paragraph" w:customStyle="1" w:styleId="StyleSmall11pt">
    <w:name w:val="Style Small + 11 pt"/>
    <w:uiPriority w:val="99"/>
    <w:qFormat/>
    <w:rsid w:val="002125FC"/>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125F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125FC"/>
    <w:rPr>
      <w:u w:val="single"/>
      <w:lang w:val="x-none" w:eastAsia="x-none"/>
    </w:rPr>
  </w:style>
  <w:style w:type="character" w:customStyle="1" w:styleId="StyleNormalFont11ptBoldUnderlineChar">
    <w:name w:val="Style Normal Font + 11 pt Bold Underline Char"/>
    <w:link w:val="StyleNormalFont11ptBoldUnderline"/>
    <w:locked/>
    <w:rsid w:val="002125F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125FC"/>
    <w:rPr>
      <w:b/>
      <w:bCs/>
      <w:u w:val="single"/>
      <w:lang w:val="x-none" w:eastAsia="x-none"/>
    </w:rPr>
  </w:style>
  <w:style w:type="paragraph" w:customStyle="1" w:styleId="Smallfont0">
    <w:name w:val="Smallfont"/>
    <w:basedOn w:val="Normal"/>
    <w:uiPriority w:val="99"/>
    <w:qFormat/>
    <w:rsid w:val="002125FC"/>
    <w:rPr>
      <w:rFonts w:eastAsia="Times New Roman"/>
      <w:sz w:val="15"/>
    </w:rPr>
  </w:style>
  <w:style w:type="paragraph" w:customStyle="1" w:styleId="formatvorlage2">
    <w:name w:val="formatvorlage2"/>
    <w:basedOn w:val="Normal"/>
    <w:uiPriority w:val="99"/>
    <w:qFormat/>
    <w:rsid w:val="002125F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125F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125FC"/>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125F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125FC"/>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125F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125FC"/>
    <w:pPr>
      <w:ind w:left="144"/>
    </w:pPr>
    <w:rPr>
      <w:rFonts w:ascii="Georgia" w:eastAsia="Times New Roman" w:hAnsi="Georgia"/>
      <w:lang w:val="x-none" w:eastAsia="x-none"/>
    </w:rPr>
  </w:style>
  <w:style w:type="paragraph" w:customStyle="1" w:styleId="deck">
    <w:name w:val="deck"/>
    <w:basedOn w:val="Normal"/>
    <w:uiPriority w:val="99"/>
    <w:qFormat/>
    <w:rsid w:val="002125FC"/>
    <w:pPr>
      <w:spacing w:before="100" w:beforeAutospacing="1" w:after="100" w:afterAutospacing="1"/>
    </w:pPr>
    <w:rPr>
      <w:rFonts w:eastAsia="Times New Roman"/>
      <w:sz w:val="24"/>
    </w:rPr>
  </w:style>
  <w:style w:type="paragraph" w:customStyle="1" w:styleId="i1">
    <w:name w:val="i1"/>
    <w:basedOn w:val="Normal"/>
    <w:uiPriority w:val="99"/>
    <w:qFormat/>
    <w:rsid w:val="002125FC"/>
    <w:pPr>
      <w:spacing w:before="100" w:beforeAutospacing="1" w:after="100" w:afterAutospacing="1"/>
    </w:pPr>
    <w:rPr>
      <w:rFonts w:eastAsia="Times New Roman"/>
      <w:sz w:val="24"/>
    </w:rPr>
  </w:style>
  <w:style w:type="paragraph" w:customStyle="1" w:styleId="question">
    <w:name w:val="question"/>
    <w:basedOn w:val="Normal"/>
    <w:uiPriority w:val="99"/>
    <w:qFormat/>
    <w:rsid w:val="002125FC"/>
    <w:pPr>
      <w:spacing w:before="100" w:beforeAutospacing="1" w:after="100" w:afterAutospacing="1"/>
    </w:pPr>
    <w:rPr>
      <w:rFonts w:eastAsia="Times New Roman"/>
      <w:sz w:val="24"/>
    </w:rPr>
  </w:style>
  <w:style w:type="paragraph" w:customStyle="1" w:styleId="bodycopy">
    <w:name w:val="bodycopy"/>
    <w:basedOn w:val="Normal"/>
    <w:uiPriority w:val="99"/>
    <w:qFormat/>
    <w:rsid w:val="002125FC"/>
    <w:pPr>
      <w:spacing w:before="100" w:beforeAutospacing="1" w:after="100" w:afterAutospacing="1"/>
    </w:pPr>
    <w:rPr>
      <w:rFonts w:eastAsia="Times New Roman"/>
      <w:sz w:val="24"/>
    </w:rPr>
  </w:style>
  <w:style w:type="paragraph" w:customStyle="1" w:styleId="Fifth">
    <w:name w:val="Fifth"/>
    <w:basedOn w:val="Normal"/>
    <w:link w:val="FifthChar"/>
    <w:qFormat/>
    <w:rsid w:val="002125FC"/>
    <w:rPr>
      <w:rFonts w:eastAsia="Calibri"/>
    </w:rPr>
  </w:style>
  <w:style w:type="paragraph" w:customStyle="1" w:styleId="NoteLevel22">
    <w:name w:val="Note Level 22"/>
    <w:basedOn w:val="Normal"/>
    <w:next w:val="Normal"/>
    <w:uiPriority w:val="99"/>
    <w:qFormat/>
    <w:rsid w:val="002125FC"/>
    <w:pPr>
      <w:keepNext/>
      <w:ind w:left="288" w:right="288"/>
    </w:pPr>
    <w:rPr>
      <w:rFonts w:eastAsia="MS Gothic"/>
      <w:szCs w:val="20"/>
    </w:rPr>
  </w:style>
  <w:style w:type="paragraph" w:customStyle="1" w:styleId="wp-caption-text">
    <w:name w:val="wp-caption-text"/>
    <w:basedOn w:val="Normal"/>
    <w:qFormat/>
    <w:rsid w:val="002125FC"/>
    <w:pPr>
      <w:spacing w:before="100" w:beforeAutospacing="1" w:after="100" w:afterAutospacing="1"/>
    </w:pPr>
    <w:rPr>
      <w:rFonts w:eastAsia="Times New Roman"/>
      <w:sz w:val="24"/>
    </w:rPr>
  </w:style>
  <w:style w:type="paragraph" w:customStyle="1" w:styleId="svarticle">
    <w:name w:val="svarticle"/>
    <w:basedOn w:val="Normal"/>
    <w:uiPriority w:val="99"/>
    <w:qFormat/>
    <w:rsid w:val="002125F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125F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125FC"/>
    <w:pPr>
      <w:spacing w:before="100" w:beforeAutospacing="1" w:after="100" w:afterAutospacing="1"/>
    </w:pPr>
  </w:style>
  <w:style w:type="paragraph" w:customStyle="1" w:styleId="description">
    <w:name w:val="description"/>
    <w:basedOn w:val="Normal"/>
    <w:uiPriority w:val="99"/>
    <w:qFormat/>
    <w:rsid w:val="002125FC"/>
    <w:pPr>
      <w:spacing w:before="100" w:beforeAutospacing="1" w:after="100" w:afterAutospacing="1"/>
    </w:pPr>
  </w:style>
  <w:style w:type="paragraph" w:customStyle="1" w:styleId="graf">
    <w:name w:val="graf"/>
    <w:basedOn w:val="Normal"/>
    <w:uiPriority w:val="99"/>
    <w:qFormat/>
    <w:rsid w:val="002125FC"/>
    <w:pPr>
      <w:spacing w:before="100" w:beforeAutospacing="1" w:after="100" w:afterAutospacing="1"/>
    </w:pPr>
  </w:style>
  <w:style w:type="paragraph" w:customStyle="1" w:styleId="column">
    <w:name w:val="column"/>
    <w:basedOn w:val="Normal"/>
    <w:uiPriority w:val="99"/>
    <w:qFormat/>
    <w:rsid w:val="002125FC"/>
    <w:pPr>
      <w:spacing w:before="100" w:beforeAutospacing="1" w:after="100" w:afterAutospacing="1"/>
    </w:pPr>
  </w:style>
  <w:style w:type="paragraph" w:customStyle="1" w:styleId="recirc-container">
    <w:name w:val="recirc-container"/>
    <w:basedOn w:val="Normal"/>
    <w:uiPriority w:val="99"/>
    <w:qFormat/>
    <w:rsid w:val="002125F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125F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125F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125F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125FC"/>
    <w:rPr>
      <w:rFonts w:ascii="Georgia" w:hAnsi="Georgia" w:hint="default"/>
      <w:i/>
      <w:iCs/>
      <w:color w:val="808080"/>
    </w:rPr>
  </w:style>
  <w:style w:type="character" w:customStyle="1" w:styleId="cardchar00">
    <w:name w:val="cardchar0"/>
    <w:basedOn w:val="DefaultParagraphFont"/>
    <w:rsid w:val="002125FC"/>
  </w:style>
  <w:style w:type="character" w:customStyle="1" w:styleId="UnderlineNon-bold">
    <w:name w:val="Underline Non - bold"/>
    <w:rsid w:val="002125F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125FC"/>
  </w:style>
  <w:style w:type="character" w:customStyle="1" w:styleId="StyleHeading4UnderlinedsmalltextGaramondChar">
    <w:name w:val="Style Heading 4Underlinedsmall text + Garamond Char"/>
    <w:link w:val="StyleHeading4UnderlinedsmalltextGaramond"/>
    <w:locked/>
    <w:rsid w:val="002125FC"/>
  </w:style>
  <w:style w:type="character" w:customStyle="1" w:styleId="Heading5Char2">
    <w:name w:val="Heading 5 Char2"/>
    <w:rsid w:val="002125F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125FC"/>
    <w:rPr>
      <w:rFonts w:ascii="Arial" w:hAnsi="Arial" w:cs="Arial"/>
      <w:vanish/>
      <w:sz w:val="16"/>
      <w:szCs w:val="16"/>
    </w:rPr>
  </w:style>
  <w:style w:type="paragraph" w:styleId="z-TopofForm">
    <w:name w:val="HTML Top of Form"/>
    <w:basedOn w:val="Normal"/>
    <w:next w:val="Normal"/>
    <w:link w:val="z-TopofFormChar"/>
    <w:hidden/>
    <w:uiPriority w:val="99"/>
    <w:unhideWhenUsed/>
    <w:rsid w:val="002125F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125FC"/>
    <w:rPr>
      <w:rFonts w:ascii="Arial" w:hAnsi="Arial" w:cs="Arial"/>
      <w:vanish/>
      <w:sz w:val="16"/>
      <w:szCs w:val="16"/>
    </w:rPr>
  </w:style>
  <w:style w:type="character" w:customStyle="1" w:styleId="z-BottomofFormChar">
    <w:name w:val="z-Bottom of Form Char"/>
    <w:basedOn w:val="DefaultParagraphFont"/>
    <w:link w:val="z-BottomofForm"/>
    <w:uiPriority w:val="99"/>
    <w:rsid w:val="002125F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125F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125FC"/>
    <w:rPr>
      <w:rFonts w:ascii="Arial" w:hAnsi="Arial" w:cs="Arial"/>
      <w:vanish/>
      <w:sz w:val="16"/>
      <w:szCs w:val="16"/>
    </w:rPr>
  </w:style>
  <w:style w:type="character" w:customStyle="1" w:styleId="Style2CharChar">
    <w:name w:val="Style2 Char Char"/>
    <w:rsid w:val="002125FC"/>
    <w:rPr>
      <w:u w:val="thick"/>
      <w:lang w:val="en-US" w:eastAsia="en-US" w:bidi="ar-SA"/>
    </w:rPr>
  </w:style>
  <w:style w:type="character" w:customStyle="1" w:styleId="authordate1">
    <w:name w:val="authordate"/>
    <w:rsid w:val="002125FC"/>
  </w:style>
  <w:style w:type="character" w:customStyle="1" w:styleId="underline0">
    <w:name w:val="%underline"/>
    <w:rsid w:val="002125FC"/>
    <w:rPr>
      <w:rFonts w:ascii="Times New Roman" w:hAnsi="Times New Roman" w:cs="Times New Roman" w:hint="default"/>
      <w:strike w:val="0"/>
      <w:dstrike w:val="0"/>
      <w:sz w:val="16"/>
      <w:u w:val="none"/>
      <w:effect w:val="none"/>
    </w:rPr>
  </w:style>
  <w:style w:type="character" w:customStyle="1" w:styleId="AUNDERLINE0">
    <w:name w:val="AUNDERLINE"/>
    <w:qFormat/>
    <w:rsid w:val="002125FC"/>
    <w:rPr>
      <w:rFonts w:ascii="Times New Roman" w:hAnsi="Times New Roman" w:cs="Times New Roman" w:hint="default"/>
      <w:sz w:val="20"/>
      <w:u w:val="single"/>
    </w:rPr>
  </w:style>
  <w:style w:type="character" w:customStyle="1" w:styleId="UnderlinedCharChar">
    <w:name w:val="Underlined Char Char"/>
    <w:rsid w:val="002125FC"/>
    <w:rPr>
      <w:rFonts w:ascii="Garamond" w:hAnsi="Garamond" w:hint="default"/>
      <w:szCs w:val="28"/>
      <w:u w:val="single"/>
      <w:lang w:val="en-US" w:eastAsia="en-US" w:bidi="ar-SA"/>
    </w:rPr>
  </w:style>
  <w:style w:type="character" w:customStyle="1" w:styleId="slug-doi">
    <w:name w:val="slug-doi"/>
    <w:basedOn w:val="DefaultParagraphFont"/>
    <w:rsid w:val="002125FC"/>
  </w:style>
  <w:style w:type="character" w:customStyle="1" w:styleId="af">
    <w:name w:val="af"/>
    <w:basedOn w:val="DefaultParagraphFont"/>
    <w:rsid w:val="002125FC"/>
  </w:style>
  <w:style w:type="character" w:customStyle="1" w:styleId="ab">
    <w:name w:val="ab"/>
    <w:basedOn w:val="DefaultParagraphFont"/>
    <w:rsid w:val="002125FC"/>
  </w:style>
  <w:style w:type="character" w:customStyle="1" w:styleId="em">
    <w:name w:val="em"/>
    <w:basedOn w:val="DefaultParagraphFont"/>
    <w:rsid w:val="002125FC"/>
  </w:style>
  <w:style w:type="character" w:customStyle="1" w:styleId="au">
    <w:name w:val="au"/>
    <w:basedOn w:val="DefaultParagraphFont"/>
    <w:rsid w:val="002125FC"/>
  </w:style>
  <w:style w:type="character" w:customStyle="1" w:styleId="ti">
    <w:name w:val="ti"/>
    <w:basedOn w:val="DefaultParagraphFont"/>
    <w:rsid w:val="002125FC"/>
  </w:style>
  <w:style w:type="character" w:customStyle="1" w:styleId="subheadblue">
    <w:name w:val="subhead_blue"/>
    <w:basedOn w:val="DefaultParagraphFont"/>
    <w:rsid w:val="002125FC"/>
  </w:style>
  <w:style w:type="character" w:customStyle="1" w:styleId="affiliation">
    <w:name w:val="affiliation"/>
    <w:basedOn w:val="DefaultParagraphFont"/>
    <w:rsid w:val="002125FC"/>
  </w:style>
  <w:style w:type="character" w:customStyle="1" w:styleId="slug-doi-wrapper">
    <w:name w:val="slug-doi-wrapper"/>
    <w:basedOn w:val="DefaultParagraphFont"/>
    <w:rsid w:val="002125FC"/>
  </w:style>
  <w:style w:type="character" w:customStyle="1" w:styleId="slug-metadata-noteahead-of-print">
    <w:name w:val="slug-metadata-note ahead-of-print"/>
    <w:basedOn w:val="DefaultParagraphFont"/>
    <w:rsid w:val="002125FC"/>
  </w:style>
  <w:style w:type="character" w:customStyle="1" w:styleId="slug-ahead-of-print-date">
    <w:name w:val="slug-ahead-of-print-date"/>
    <w:basedOn w:val="DefaultParagraphFont"/>
    <w:rsid w:val="002125FC"/>
  </w:style>
  <w:style w:type="character" w:customStyle="1" w:styleId="medium-bold">
    <w:name w:val="medium-bold"/>
    <w:basedOn w:val="DefaultParagraphFont"/>
    <w:rsid w:val="002125FC"/>
  </w:style>
  <w:style w:type="character" w:customStyle="1" w:styleId="updated-short-citation">
    <w:name w:val="updated-short-citation"/>
    <w:basedOn w:val="DefaultParagraphFont"/>
    <w:rsid w:val="002125FC"/>
  </w:style>
  <w:style w:type="character" w:customStyle="1" w:styleId="goohl0">
    <w:name w:val="goohl0"/>
    <w:basedOn w:val="DefaultParagraphFont"/>
    <w:rsid w:val="002125FC"/>
  </w:style>
  <w:style w:type="character" w:customStyle="1" w:styleId="CharChar6">
    <w:name w:val="Char Char6"/>
    <w:rsid w:val="002125FC"/>
    <w:rPr>
      <w:rFonts w:ascii="Arial" w:hAnsi="Arial" w:cs="Arial" w:hint="default"/>
      <w:bCs/>
      <w:sz w:val="16"/>
      <w:szCs w:val="26"/>
      <w:lang w:val="en-US" w:eastAsia="en-US" w:bidi="ar-SA"/>
    </w:rPr>
  </w:style>
  <w:style w:type="character" w:customStyle="1" w:styleId="TagCharChar1">
    <w:name w:val="Tag Char Char1"/>
    <w:rsid w:val="002125FC"/>
    <w:rPr>
      <w:b/>
      <w:bCs w:val="0"/>
      <w:sz w:val="24"/>
      <w:szCs w:val="24"/>
      <w:lang w:val="en-US" w:eastAsia="en-US" w:bidi="ar-SA"/>
    </w:rPr>
  </w:style>
  <w:style w:type="character" w:customStyle="1" w:styleId="12TimesNewRoman">
    <w:name w:val="12 Times New Roman"/>
    <w:rsid w:val="002125F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125F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125FC"/>
    <w:rPr>
      <w:rFonts w:ascii="Times New Roman" w:hAnsi="Times New Roman" w:cs="Times New Roman" w:hint="default"/>
      <w:strike w:val="0"/>
      <w:dstrike w:val="0"/>
      <w:sz w:val="14"/>
      <w:u w:val="none"/>
      <w:effect w:val="none"/>
    </w:rPr>
  </w:style>
  <w:style w:type="character" w:customStyle="1" w:styleId="F8-UnderlineBold">
    <w:name w:val="F8 - Underline/Bold"/>
    <w:rsid w:val="002125FC"/>
    <w:rPr>
      <w:rFonts w:ascii="Times New Roman" w:hAnsi="Times New Roman" w:cs="Times New Roman" w:hint="default"/>
      <w:b/>
      <w:bCs w:val="0"/>
      <w:sz w:val="20"/>
      <w:u w:val="single"/>
    </w:rPr>
  </w:style>
  <w:style w:type="character" w:customStyle="1" w:styleId="F7-SmallFont">
    <w:name w:val="F7 - Small Font"/>
    <w:rsid w:val="002125FC"/>
    <w:rPr>
      <w:rFonts w:ascii="Times New Roman" w:hAnsi="Times New Roman" w:cs="Times New Roman" w:hint="default"/>
      <w:sz w:val="14"/>
    </w:rPr>
  </w:style>
  <w:style w:type="character" w:customStyle="1" w:styleId="Brief-Bold">
    <w:name w:val="Brief - Bold"/>
    <w:rsid w:val="002125FC"/>
    <w:rPr>
      <w:rFonts w:ascii="Times New Roman" w:hAnsi="Times New Roman" w:cs="Times New Roman" w:hint="default"/>
      <w:b/>
      <w:bCs w:val="0"/>
    </w:rPr>
  </w:style>
  <w:style w:type="character" w:customStyle="1" w:styleId="Card-Underline">
    <w:name w:val="Card - Underline"/>
    <w:rsid w:val="002125FC"/>
    <w:rPr>
      <w:rFonts w:ascii="Times New Roman" w:hAnsi="Times New Roman" w:cs="Times New Roman" w:hint="default"/>
      <w:u w:val="single"/>
    </w:rPr>
  </w:style>
  <w:style w:type="character" w:customStyle="1" w:styleId="beriefunderline">
    <w:name w:val="berief = underline"/>
    <w:rsid w:val="002125FC"/>
    <w:rPr>
      <w:rFonts w:ascii="Times New Roman" w:eastAsia="Times New Roman" w:hAnsi="Times New Roman" w:cs="Times New Roman" w:hint="default"/>
      <w:sz w:val="20"/>
      <w:u w:val="single"/>
    </w:rPr>
  </w:style>
  <w:style w:type="character" w:customStyle="1" w:styleId="BoldText10pt">
    <w:name w:val="Bold Text 10 pt"/>
    <w:rsid w:val="002125F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125FC"/>
    <w:rPr>
      <w:i/>
      <w:iCs w:val="0"/>
    </w:rPr>
  </w:style>
  <w:style w:type="character" w:customStyle="1" w:styleId="eoeaheader">
    <w:name w:val="eoea_header"/>
    <w:basedOn w:val="DefaultParagraphFont"/>
    <w:rsid w:val="002125FC"/>
  </w:style>
  <w:style w:type="character" w:customStyle="1" w:styleId="SC4208902">
    <w:name w:val="SC.4.208902"/>
    <w:rsid w:val="002125FC"/>
    <w:rPr>
      <w:rFonts w:ascii="Century" w:hAnsi="Century" w:cs="Century" w:hint="default"/>
      <w:color w:val="000000"/>
      <w:sz w:val="22"/>
      <w:szCs w:val="22"/>
    </w:rPr>
  </w:style>
  <w:style w:type="character" w:customStyle="1" w:styleId="SC4208915">
    <w:name w:val="SC.4.208915"/>
    <w:rsid w:val="002125FC"/>
    <w:rPr>
      <w:rFonts w:ascii="Century" w:hAnsi="Century" w:cs="Century" w:hint="default"/>
      <w:color w:val="000000"/>
      <w:sz w:val="13"/>
      <w:szCs w:val="13"/>
    </w:rPr>
  </w:style>
  <w:style w:type="character" w:customStyle="1" w:styleId="SC273764">
    <w:name w:val="SC.2.73764"/>
    <w:rsid w:val="002125FC"/>
    <w:rPr>
      <w:rFonts w:ascii="Century" w:hAnsi="Century" w:cs="Century" w:hint="default"/>
      <w:color w:val="000000"/>
      <w:sz w:val="72"/>
      <w:szCs w:val="72"/>
    </w:rPr>
  </w:style>
  <w:style w:type="character" w:customStyle="1" w:styleId="SC273779">
    <w:name w:val="SC.2.73779"/>
    <w:rsid w:val="002125FC"/>
    <w:rPr>
      <w:rFonts w:ascii="Century" w:hAnsi="Century" w:cs="Century" w:hint="default"/>
      <w:color w:val="000000"/>
      <w:sz w:val="40"/>
      <w:szCs w:val="40"/>
    </w:rPr>
  </w:style>
  <w:style w:type="character" w:customStyle="1" w:styleId="SC273763">
    <w:name w:val="SC.2.73763"/>
    <w:rsid w:val="002125FC"/>
    <w:rPr>
      <w:rFonts w:ascii="Century" w:hAnsi="Century" w:cs="Century" w:hint="default"/>
      <w:b/>
      <w:bCs/>
      <w:color w:val="000000"/>
    </w:rPr>
  </w:style>
  <w:style w:type="character" w:customStyle="1" w:styleId="SC4208910">
    <w:name w:val="SC.4.208910"/>
    <w:rsid w:val="002125FC"/>
    <w:rPr>
      <w:rFonts w:ascii="Century" w:hAnsi="Century" w:cs="Century" w:hint="default"/>
      <w:color w:val="000000"/>
      <w:sz w:val="28"/>
      <w:szCs w:val="28"/>
    </w:rPr>
  </w:style>
  <w:style w:type="character" w:customStyle="1" w:styleId="SC4208911">
    <w:name w:val="SC.4.208911"/>
    <w:rsid w:val="002125FC"/>
    <w:rPr>
      <w:rFonts w:ascii="Century" w:hAnsi="Century" w:cs="Century" w:hint="default"/>
      <w:color w:val="000000"/>
    </w:rPr>
  </w:style>
  <w:style w:type="character" w:customStyle="1" w:styleId="articlesubtitle">
    <w:name w:val="article_sub_title"/>
    <w:basedOn w:val="DefaultParagraphFont"/>
    <w:rsid w:val="002125FC"/>
  </w:style>
  <w:style w:type="character" w:customStyle="1" w:styleId="newsdate2">
    <w:name w:val="news_date2"/>
    <w:basedOn w:val="DefaultParagraphFont"/>
    <w:rsid w:val="002125FC"/>
  </w:style>
  <w:style w:type="character" w:customStyle="1" w:styleId="readarticleheader">
    <w:name w:val="readarticleheader"/>
    <w:basedOn w:val="DefaultParagraphFont"/>
    <w:rsid w:val="002125FC"/>
  </w:style>
  <w:style w:type="character" w:customStyle="1" w:styleId="UnderlineChar20">
    <w:name w:val="Underline Char2"/>
    <w:rsid w:val="002125FC"/>
    <w:rPr>
      <w:rFonts w:ascii="Trebuchet MS" w:hAnsi="Trebuchet MS" w:hint="default"/>
      <w:u w:val="thick"/>
      <w:lang w:val="en-US" w:eastAsia="zh-CN" w:bidi="ar-SA"/>
    </w:rPr>
  </w:style>
  <w:style w:type="character" w:customStyle="1" w:styleId="BoldUnderliningChar">
    <w:name w:val="Bold Underlining Char"/>
    <w:rsid w:val="002125FC"/>
    <w:rPr>
      <w:rFonts w:ascii="Arial Narrow" w:eastAsia="Times New Roman" w:hAnsi="Arial Narrow" w:hint="default"/>
      <w:b/>
      <w:bCs w:val="0"/>
      <w:szCs w:val="24"/>
      <w:u w:val="single"/>
      <w:lang w:val="en-GB" w:eastAsia="en-US" w:bidi="ar-SA"/>
    </w:rPr>
  </w:style>
  <w:style w:type="character" w:customStyle="1" w:styleId="medium-normal1">
    <w:name w:val="medium-normal1"/>
    <w:rsid w:val="002125FC"/>
    <w:rPr>
      <w:rFonts w:ascii="Arial" w:hAnsi="Arial" w:cs="Arial" w:hint="default"/>
      <w:b w:val="0"/>
      <w:bCs w:val="0"/>
      <w:i w:val="0"/>
      <w:iCs w:val="0"/>
      <w:sz w:val="20"/>
      <w:szCs w:val="20"/>
    </w:rPr>
  </w:style>
  <w:style w:type="character" w:customStyle="1" w:styleId="UnderlinedCardChar0">
    <w:name w:val="Underlined Card Char"/>
    <w:rsid w:val="002125FC"/>
    <w:rPr>
      <w:rFonts w:ascii="Palatino Linotype" w:hAnsi="Palatino Linotype" w:hint="default"/>
      <w:u w:val="single"/>
      <w:lang w:val="en-US" w:eastAsia="en-US" w:bidi="ar-SA"/>
    </w:rPr>
  </w:style>
  <w:style w:type="character" w:customStyle="1" w:styleId="char">
    <w:name w:val="char"/>
    <w:basedOn w:val="DefaultParagraphFont"/>
    <w:rsid w:val="002125FC"/>
  </w:style>
  <w:style w:type="character" w:customStyle="1" w:styleId="UnderlineCharCharCharCharCharChar">
    <w:name w:val="Underline Char Char Char Char Char Char"/>
    <w:rsid w:val="002125FC"/>
    <w:rPr>
      <w:rFonts w:ascii="Arial Narrow" w:hAnsi="Arial Narrow" w:hint="default"/>
      <w:szCs w:val="24"/>
      <w:u w:val="single"/>
      <w:lang w:val="en-US" w:eastAsia="en-US" w:bidi="ar-SA"/>
    </w:rPr>
  </w:style>
  <w:style w:type="character" w:customStyle="1" w:styleId="klink">
    <w:name w:val="klink"/>
    <w:basedOn w:val="DefaultParagraphFont"/>
    <w:rsid w:val="002125FC"/>
  </w:style>
  <w:style w:type="character" w:customStyle="1" w:styleId="date10">
    <w:name w:val="date1"/>
    <w:basedOn w:val="DefaultParagraphFont"/>
    <w:rsid w:val="002125FC"/>
  </w:style>
  <w:style w:type="character" w:customStyle="1" w:styleId="bolding1">
    <w:name w:val="bolding1"/>
    <w:rsid w:val="002125FC"/>
    <w:rPr>
      <w:b/>
      <w:bCs/>
    </w:rPr>
  </w:style>
  <w:style w:type="character" w:customStyle="1" w:styleId="bookoptions1">
    <w:name w:val="book_options1"/>
    <w:rsid w:val="002125FC"/>
    <w:rPr>
      <w:b/>
      <w:bCs/>
      <w:color w:val="333366"/>
    </w:rPr>
  </w:style>
  <w:style w:type="character" w:customStyle="1" w:styleId="descriptionblock">
    <w:name w:val="description block"/>
    <w:basedOn w:val="DefaultParagraphFont"/>
    <w:rsid w:val="002125FC"/>
  </w:style>
  <w:style w:type="character" w:customStyle="1" w:styleId="detailsboxblock">
    <w:name w:val="detailsbox block"/>
    <w:basedOn w:val="DefaultParagraphFont"/>
    <w:rsid w:val="002125FC"/>
  </w:style>
  <w:style w:type="character" w:customStyle="1" w:styleId="Char3">
    <w:name w:val="Char3"/>
    <w:rsid w:val="002125FC"/>
    <w:rPr>
      <w:rFonts w:ascii="Arial" w:hAnsi="Arial" w:cs="Arial" w:hint="default"/>
      <w:bCs/>
      <w:u w:val="thick"/>
      <w:lang w:val="en-US" w:eastAsia="en-US" w:bidi="ar-SA"/>
    </w:rPr>
  </w:style>
  <w:style w:type="character" w:customStyle="1" w:styleId="texto11">
    <w:name w:val="texto11"/>
    <w:rsid w:val="002125FC"/>
    <w:rPr>
      <w:rFonts w:ascii="Arial" w:hAnsi="Arial" w:cs="Arial" w:hint="default"/>
      <w:b w:val="0"/>
      <w:bCs w:val="0"/>
      <w:i w:val="0"/>
      <w:iCs w:val="0"/>
      <w:caps w:val="0"/>
      <w:color w:val="000000"/>
      <w:sz w:val="26"/>
      <w:szCs w:val="26"/>
    </w:rPr>
  </w:style>
  <w:style w:type="character" w:customStyle="1" w:styleId="CardTagChar">
    <w:name w:val="Card Tag Char"/>
    <w:rsid w:val="002125FC"/>
    <w:rPr>
      <w:rFonts w:ascii="Arial Narrow" w:hAnsi="Arial Narrow" w:hint="default"/>
      <w:b/>
      <w:bCs w:val="0"/>
      <w:sz w:val="24"/>
      <w:szCs w:val="24"/>
      <w:lang w:val="en-US" w:eastAsia="en-US" w:bidi="ar-SA"/>
    </w:rPr>
  </w:style>
  <w:style w:type="character" w:customStyle="1" w:styleId="DebateCiteCharCharChar">
    <w:name w:val="Debate Cite Char Char Char"/>
    <w:rsid w:val="002125FC"/>
    <w:rPr>
      <w:b/>
      <w:bCs w:val="0"/>
      <w:sz w:val="32"/>
      <w:szCs w:val="32"/>
      <w:lang w:val="en-US" w:eastAsia="en-US" w:bidi="ar-SA"/>
    </w:rPr>
  </w:style>
  <w:style w:type="character" w:customStyle="1" w:styleId="TagChar3">
    <w:name w:val="Tag Char3"/>
    <w:rsid w:val="002125FC"/>
    <w:rPr>
      <w:rFonts w:ascii="Palatino Linotype" w:hAnsi="Palatino Linotype" w:hint="default"/>
      <w:b/>
      <w:bCs w:val="0"/>
      <w:sz w:val="24"/>
      <w:szCs w:val="24"/>
      <w:lang w:val="en-US" w:eastAsia="en-US" w:bidi="ar-SA"/>
    </w:rPr>
  </w:style>
  <w:style w:type="character" w:customStyle="1" w:styleId="TagandCiteChar">
    <w:name w:val="Tag and Cite Char"/>
    <w:rsid w:val="002125FC"/>
    <w:rPr>
      <w:color w:val="333333"/>
      <w:sz w:val="22"/>
      <w:szCs w:val="22"/>
      <w:lang w:val="en-US" w:eastAsia="en-US" w:bidi="ar-SA"/>
    </w:rPr>
  </w:style>
  <w:style w:type="character" w:customStyle="1" w:styleId="Style10ptBold">
    <w:name w:val="Style 10 pt Bold"/>
    <w:rsid w:val="002125FC"/>
    <w:rPr>
      <w:b/>
      <w:bCs/>
      <w:sz w:val="20"/>
    </w:rPr>
  </w:style>
  <w:style w:type="character" w:customStyle="1" w:styleId="text9">
    <w:name w:val="text9"/>
    <w:basedOn w:val="DefaultParagraphFont"/>
    <w:rsid w:val="002125FC"/>
  </w:style>
  <w:style w:type="character" w:customStyle="1" w:styleId="text21">
    <w:name w:val="text21"/>
    <w:basedOn w:val="DefaultParagraphFont"/>
    <w:rsid w:val="002125FC"/>
  </w:style>
  <w:style w:type="character" w:customStyle="1" w:styleId="text19">
    <w:name w:val="text19"/>
    <w:basedOn w:val="DefaultParagraphFont"/>
    <w:rsid w:val="002125FC"/>
  </w:style>
  <w:style w:type="character" w:customStyle="1" w:styleId="term2">
    <w:name w:val="term2"/>
    <w:rsid w:val="002125FC"/>
    <w:rPr>
      <w:b/>
      <w:bCs/>
    </w:rPr>
  </w:style>
  <w:style w:type="character" w:customStyle="1" w:styleId="pmterms12">
    <w:name w:val="pmterms12"/>
    <w:rsid w:val="002125FC"/>
    <w:rPr>
      <w:b/>
      <w:bCs/>
      <w:i w:val="0"/>
      <w:iCs w:val="0"/>
      <w:color w:val="000000"/>
    </w:rPr>
  </w:style>
  <w:style w:type="character" w:customStyle="1" w:styleId="ToReadChar">
    <w:name w:val="To Read Char"/>
    <w:rsid w:val="002125FC"/>
    <w:rPr>
      <w:rFonts w:ascii="Verdana" w:hAnsi="Verdana" w:hint="default"/>
      <w:b/>
      <w:bCs w:val="0"/>
      <w:szCs w:val="24"/>
      <w:u w:val="single"/>
      <w:lang w:val="en-US" w:eastAsia="en-US" w:bidi="ar-SA"/>
    </w:rPr>
  </w:style>
  <w:style w:type="character" w:customStyle="1" w:styleId="ToReadCharChar">
    <w:name w:val="To Read Char Char"/>
    <w:rsid w:val="002125FC"/>
    <w:rPr>
      <w:rFonts w:ascii="Verdana" w:hAnsi="Verdana" w:hint="default"/>
      <w:b/>
      <w:bCs w:val="0"/>
      <w:szCs w:val="24"/>
      <w:u w:val="single"/>
      <w:lang w:val="en-US" w:eastAsia="en-US" w:bidi="ar-SA"/>
    </w:rPr>
  </w:style>
  <w:style w:type="character" w:customStyle="1" w:styleId="bio">
    <w:name w:val="bio"/>
    <w:basedOn w:val="DefaultParagraphFont"/>
    <w:rsid w:val="002125FC"/>
  </w:style>
  <w:style w:type="character" w:customStyle="1" w:styleId="storytextstyle">
    <w:name w:val="storytextstyle"/>
    <w:basedOn w:val="DefaultParagraphFont"/>
    <w:rsid w:val="002125FC"/>
  </w:style>
  <w:style w:type="character" w:customStyle="1" w:styleId="cardunderlinedCharChar">
    <w:name w:val="card underlined Char Char"/>
    <w:rsid w:val="002125FC"/>
    <w:rPr>
      <w:rFonts w:ascii="Arial" w:hAnsi="Arial" w:cs="Arial" w:hint="default"/>
      <w:sz w:val="22"/>
      <w:szCs w:val="24"/>
      <w:u w:val="single"/>
      <w:lang w:val="en-US" w:eastAsia="en-US" w:bidi="ar-SA"/>
    </w:rPr>
  </w:style>
  <w:style w:type="character" w:customStyle="1" w:styleId="Style2Char0">
    <w:name w:val="Style2 Char"/>
    <w:rsid w:val="002125FC"/>
    <w:rPr>
      <w:rFonts w:ascii="Book Antiqua" w:hAnsi="Book Antiqua" w:hint="default"/>
      <w:u w:val="thick"/>
      <w:lang w:val="en-US" w:eastAsia="en-US" w:bidi="ar-SA"/>
    </w:rPr>
  </w:style>
  <w:style w:type="character" w:customStyle="1" w:styleId="Style2Char1">
    <w:name w:val="Style2 Char1"/>
    <w:rsid w:val="002125FC"/>
    <w:rPr>
      <w:rFonts w:ascii="Book Antiqua" w:hAnsi="Book Antiqua" w:hint="default"/>
      <w:szCs w:val="24"/>
      <w:u w:val="thick"/>
      <w:lang w:val="en-US" w:eastAsia="en-US" w:bidi="ar-SA"/>
    </w:rPr>
  </w:style>
  <w:style w:type="character" w:customStyle="1" w:styleId="articlehead21">
    <w:name w:val="articlehead21"/>
    <w:rsid w:val="002125FC"/>
    <w:rPr>
      <w:rFonts w:ascii="Arial" w:hAnsi="Arial" w:cs="Arial" w:hint="default"/>
      <w:b/>
      <w:bCs/>
      <w:color w:val="660000"/>
      <w:sz w:val="20"/>
      <w:szCs w:val="20"/>
    </w:rPr>
  </w:style>
  <w:style w:type="character" w:customStyle="1" w:styleId="TagCiteChar1">
    <w:name w:val="Tag/Cite Char1"/>
    <w:rsid w:val="002125FC"/>
    <w:rPr>
      <w:b/>
      <w:bCs w:val="0"/>
      <w:lang w:val="en-US" w:eastAsia="en-US" w:bidi="ar-SA"/>
    </w:rPr>
  </w:style>
  <w:style w:type="character" w:customStyle="1" w:styleId="goohl2">
    <w:name w:val="goohl2"/>
    <w:basedOn w:val="DefaultParagraphFont"/>
    <w:rsid w:val="002125FC"/>
  </w:style>
  <w:style w:type="character" w:customStyle="1" w:styleId="CardCharChar0">
    <w:name w:val="Card Char Char"/>
    <w:rsid w:val="002125FC"/>
    <w:rPr>
      <w:lang w:val="en-US" w:eastAsia="en-US" w:bidi="ar-SA"/>
    </w:rPr>
  </w:style>
  <w:style w:type="character" w:customStyle="1" w:styleId="BriefTitle1Char">
    <w:name w:val="Brief Title 1 Char"/>
    <w:rsid w:val="002125FC"/>
    <w:rPr>
      <w:b/>
      <w:bCs w:val="0"/>
      <w:u w:val="single"/>
      <w:lang w:val="en-US" w:eastAsia="en-US" w:bidi="ar-SA"/>
    </w:rPr>
  </w:style>
  <w:style w:type="character" w:customStyle="1" w:styleId="TagCiteCharChar">
    <w:name w:val="Tag/Cite Char Char"/>
    <w:rsid w:val="002125FC"/>
    <w:rPr>
      <w:b/>
      <w:bCs w:val="0"/>
      <w:lang w:val="en-US" w:eastAsia="en-US" w:bidi="ar-SA"/>
    </w:rPr>
  </w:style>
  <w:style w:type="character" w:customStyle="1" w:styleId="btx">
    <w:name w:val="btx"/>
    <w:basedOn w:val="DefaultParagraphFont"/>
    <w:rsid w:val="002125FC"/>
  </w:style>
  <w:style w:type="character" w:customStyle="1" w:styleId="CardChar10">
    <w:name w:val="Card Char1"/>
    <w:rsid w:val="002125FC"/>
    <w:rPr>
      <w:lang w:val="en-US" w:eastAsia="en-US" w:bidi="ar-SA"/>
    </w:rPr>
  </w:style>
  <w:style w:type="character" w:customStyle="1" w:styleId="prodgeneral1">
    <w:name w:val="prodgeneral1"/>
    <w:rsid w:val="002125FC"/>
    <w:rPr>
      <w:rFonts w:ascii="Verdana" w:hAnsi="Verdana" w:hint="default"/>
      <w:b w:val="0"/>
      <w:bCs w:val="0"/>
      <w:caps w:val="0"/>
      <w:color w:val="000000"/>
      <w:spacing w:val="0"/>
      <w:sz w:val="16"/>
      <w:szCs w:val="16"/>
    </w:rPr>
  </w:style>
  <w:style w:type="character" w:customStyle="1" w:styleId="summary1">
    <w:name w:val="summary1"/>
    <w:rsid w:val="002125FC"/>
    <w:rPr>
      <w:rFonts w:ascii="Arial" w:hAnsi="Arial" w:cs="Arial" w:hint="default"/>
      <w:sz w:val="18"/>
      <w:szCs w:val="18"/>
    </w:rPr>
  </w:style>
  <w:style w:type="character" w:customStyle="1" w:styleId="text3">
    <w:name w:val="text3"/>
    <w:basedOn w:val="DefaultParagraphFont"/>
    <w:rsid w:val="002125FC"/>
  </w:style>
  <w:style w:type="character" w:customStyle="1" w:styleId="cardtextsmallChar">
    <w:name w:val="card text small Char"/>
    <w:rsid w:val="002125FC"/>
    <w:rPr>
      <w:rFonts w:ascii="Arial Narrow" w:hAnsi="Arial Narrow" w:hint="default"/>
      <w:sz w:val="16"/>
      <w:szCs w:val="24"/>
      <w:lang w:val="en-US" w:eastAsia="en-US" w:bidi="ar-SA"/>
    </w:rPr>
  </w:style>
  <w:style w:type="character" w:customStyle="1" w:styleId="countrytitle1">
    <w:name w:val="countrytitle1"/>
    <w:rsid w:val="002125FC"/>
    <w:rPr>
      <w:rFonts w:ascii="Verdana" w:hAnsi="Verdana" w:hint="default"/>
      <w:b/>
      <w:bCs/>
      <w:color w:val="293643"/>
      <w:sz w:val="24"/>
      <w:szCs w:val="24"/>
    </w:rPr>
  </w:style>
  <w:style w:type="character" w:customStyle="1" w:styleId="storyheader1">
    <w:name w:val="storyheader1"/>
    <w:rsid w:val="002125FC"/>
    <w:rPr>
      <w:rFonts w:ascii="Verdana" w:hAnsi="Verdana" w:hint="default"/>
      <w:b/>
      <w:bCs/>
      <w:color w:val="000000"/>
      <w:sz w:val="21"/>
      <w:szCs w:val="21"/>
    </w:rPr>
  </w:style>
  <w:style w:type="character" w:customStyle="1" w:styleId="cardunderlinedChar0">
    <w:name w:val="card underlined Char"/>
    <w:rsid w:val="002125FC"/>
    <w:rPr>
      <w:rFonts w:ascii="Arial" w:hAnsi="Arial" w:cs="Arial" w:hint="default"/>
      <w:sz w:val="22"/>
      <w:szCs w:val="24"/>
      <w:u w:val="single"/>
      <w:lang w:val="en-US" w:eastAsia="en-US" w:bidi="ar-SA"/>
    </w:rPr>
  </w:style>
  <w:style w:type="character" w:customStyle="1" w:styleId="article1">
    <w:name w:val="article1"/>
    <w:rsid w:val="002125FC"/>
    <w:rPr>
      <w:rFonts w:ascii="Verdana" w:hAnsi="Verdana" w:hint="default"/>
      <w:color w:val="333333"/>
      <w:sz w:val="16"/>
      <w:szCs w:val="16"/>
    </w:rPr>
  </w:style>
  <w:style w:type="character" w:customStyle="1" w:styleId="story-posted-date1">
    <w:name w:val="story-posted-date1"/>
    <w:rsid w:val="002125F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125F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125FC"/>
  </w:style>
  <w:style w:type="character" w:customStyle="1" w:styleId="textmedium">
    <w:name w:val="textmedium"/>
    <w:basedOn w:val="DefaultParagraphFont"/>
    <w:rsid w:val="002125FC"/>
  </w:style>
  <w:style w:type="character" w:customStyle="1" w:styleId="citation1">
    <w:name w:val="citation1"/>
    <w:rsid w:val="002125FC"/>
    <w:rPr>
      <w:rFonts w:ascii="Verdana" w:hAnsi="Verdana" w:hint="default"/>
      <w:sz w:val="17"/>
      <w:szCs w:val="17"/>
    </w:rPr>
  </w:style>
  <w:style w:type="character" w:customStyle="1" w:styleId="hithighlite">
    <w:name w:val="hithighlite"/>
    <w:basedOn w:val="DefaultParagraphFont"/>
    <w:rsid w:val="002125FC"/>
  </w:style>
  <w:style w:type="character" w:customStyle="1" w:styleId="articlecontent">
    <w:name w:val="articlecontent"/>
    <w:basedOn w:val="DefaultParagraphFont"/>
    <w:rsid w:val="002125FC"/>
  </w:style>
  <w:style w:type="character" w:customStyle="1" w:styleId="fource1">
    <w:name w:val="fource1"/>
    <w:rsid w:val="002125FC"/>
    <w:rPr>
      <w:sz w:val="34"/>
      <w:szCs w:val="34"/>
    </w:rPr>
  </w:style>
  <w:style w:type="character" w:customStyle="1" w:styleId="LanguageStrikeChar">
    <w:name w:val="Language Strike Char"/>
    <w:rsid w:val="002125FC"/>
    <w:rPr>
      <w:rFonts w:ascii="Arial Narrow" w:hAnsi="Arial Narrow" w:hint="default"/>
      <w:strike/>
      <w:szCs w:val="24"/>
      <w:lang w:val="en-US" w:eastAsia="en-US" w:bidi="ar-SA"/>
    </w:rPr>
  </w:style>
  <w:style w:type="character" w:customStyle="1" w:styleId="normal11">
    <w:name w:val="normal1"/>
    <w:basedOn w:val="DefaultParagraphFont"/>
    <w:rsid w:val="002125FC"/>
  </w:style>
  <w:style w:type="character" w:customStyle="1" w:styleId="ds">
    <w:name w:val="ds"/>
    <w:basedOn w:val="DefaultParagraphFont"/>
    <w:rsid w:val="002125FC"/>
  </w:style>
  <w:style w:type="character" w:customStyle="1" w:styleId="UnderliningChar1">
    <w:name w:val="Underlining Char1"/>
    <w:rsid w:val="002125FC"/>
    <w:rPr>
      <w:rFonts w:ascii="Arial Narrow" w:hAnsi="Arial Narrow" w:hint="default"/>
      <w:szCs w:val="24"/>
      <w:u w:val="single"/>
      <w:lang w:val="en-US" w:eastAsia="en-US" w:bidi="ar-SA"/>
    </w:rPr>
  </w:style>
  <w:style w:type="character" w:customStyle="1" w:styleId="UnderliningChar2">
    <w:name w:val="Underlining Char2"/>
    <w:rsid w:val="002125FC"/>
    <w:rPr>
      <w:rFonts w:ascii="Arial Narrow" w:hAnsi="Arial Narrow" w:hint="default"/>
      <w:szCs w:val="24"/>
      <w:u w:val="single"/>
      <w:lang w:val="en-US" w:eastAsia="en-US" w:bidi="ar-SA"/>
    </w:rPr>
  </w:style>
  <w:style w:type="character" w:customStyle="1" w:styleId="MicroTextChar1">
    <w:name w:val="MicroText Char1"/>
    <w:rsid w:val="002125FC"/>
    <w:rPr>
      <w:rFonts w:ascii="Arial Narrow" w:hAnsi="Arial Narrow" w:hint="default"/>
      <w:sz w:val="12"/>
      <w:szCs w:val="24"/>
      <w:lang w:val="en-US" w:eastAsia="en-US" w:bidi="ar-SA"/>
    </w:rPr>
  </w:style>
  <w:style w:type="character" w:customStyle="1" w:styleId="DefaultPara">
    <w:name w:val="Default Para"/>
    <w:rsid w:val="002125FC"/>
    <w:rPr>
      <w:sz w:val="20"/>
    </w:rPr>
  </w:style>
  <w:style w:type="character" w:customStyle="1" w:styleId="SYSHYPERTEXT">
    <w:name w:val="SYS_HYPERTEXT"/>
    <w:rsid w:val="002125FC"/>
    <w:rPr>
      <w:color w:val="0000FF"/>
      <w:u w:val="single"/>
    </w:rPr>
  </w:style>
  <w:style w:type="character" w:customStyle="1" w:styleId="Hyperlink1">
    <w:name w:val="Hyperlink1"/>
    <w:rsid w:val="002125F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125F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125FC"/>
    <w:rPr>
      <w:rFonts w:ascii="Arial Narrow" w:hAnsi="Arial Narrow" w:hint="default"/>
      <w:noProof w:val="0"/>
      <w:szCs w:val="24"/>
      <w:u w:val="single"/>
      <w:lang w:val="en-US" w:eastAsia="en-US" w:bidi="ar-SA"/>
    </w:rPr>
  </w:style>
  <w:style w:type="character" w:customStyle="1" w:styleId="BlockHeading1Char">
    <w:name w:val="Block Heading 1 Char"/>
    <w:rsid w:val="002125F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125FC"/>
    <w:rPr>
      <w:b/>
      <w:bCs w:val="0"/>
      <w:sz w:val="24"/>
      <w:szCs w:val="24"/>
      <w:u w:val="single"/>
      <w:lang w:val="en-US" w:eastAsia="en-US" w:bidi="ar-SA"/>
    </w:rPr>
  </w:style>
  <w:style w:type="character" w:customStyle="1" w:styleId="StyleTagTimesNewRomanChar">
    <w:name w:val="Style Tag + Times New Roman Char"/>
    <w:rsid w:val="002125F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125FC"/>
    <w:rPr>
      <w:rFonts w:ascii="Arial Narrow" w:hAnsi="Arial Narrow" w:cs="Arial" w:hint="default"/>
      <w:b/>
      <w:bCs/>
      <w:iCs/>
      <w:sz w:val="24"/>
      <w:szCs w:val="28"/>
      <w:lang w:val="en-US" w:eastAsia="en-US" w:bidi="ar-SA"/>
    </w:rPr>
  </w:style>
  <w:style w:type="character" w:customStyle="1" w:styleId="UnderliningCharChar">
    <w:name w:val="Underlining Char Char"/>
    <w:rsid w:val="002125FC"/>
    <w:rPr>
      <w:rFonts w:ascii="Arial Narrow" w:hAnsi="Arial Narrow" w:hint="default"/>
      <w:szCs w:val="24"/>
      <w:u w:val="single"/>
      <w:lang w:val="en-US" w:eastAsia="en-US" w:bidi="ar-SA"/>
    </w:rPr>
  </w:style>
  <w:style w:type="character" w:customStyle="1" w:styleId="StyleArialNarrow12ptBold">
    <w:name w:val="Style Arial Narrow 12 pt Bold"/>
    <w:rsid w:val="002125FC"/>
    <w:rPr>
      <w:rFonts w:ascii="Arial Narrow" w:hAnsi="Arial Narrow" w:hint="default"/>
      <w:b/>
      <w:bCs/>
      <w:sz w:val="24"/>
    </w:rPr>
  </w:style>
  <w:style w:type="character" w:customStyle="1" w:styleId="Style1CharChar">
    <w:name w:val="Style1 Char Char"/>
    <w:rsid w:val="002125F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125F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125FC"/>
    <w:rPr>
      <w:noProof w:val="0"/>
      <w:u w:val="single"/>
      <w:lang w:val="en-US" w:eastAsia="en-US" w:bidi="ar-SA"/>
    </w:rPr>
  </w:style>
  <w:style w:type="character" w:customStyle="1" w:styleId="UnderlinedCharChar1">
    <w:name w:val="Underlined Char Char1"/>
    <w:rsid w:val="002125FC"/>
    <w:rPr>
      <w:rFonts w:ascii="Bell MT" w:eastAsia="Times New Roman" w:hAnsi="Bell MT" w:hint="default"/>
      <w:bCs/>
      <w:iCs/>
      <w:sz w:val="22"/>
      <w:u w:val="single"/>
    </w:rPr>
  </w:style>
  <w:style w:type="character" w:customStyle="1" w:styleId="Heading2CharChar2">
    <w:name w:val="Heading 2 Char Char2"/>
    <w:rsid w:val="002125FC"/>
    <w:rPr>
      <w:rFonts w:ascii="Arial" w:hAnsi="Arial" w:cs="Arial" w:hint="default"/>
      <w:b/>
      <w:bCs/>
      <w:iCs/>
      <w:sz w:val="22"/>
      <w:szCs w:val="28"/>
      <w:lang w:val="en-US" w:eastAsia="en-US" w:bidi="ar-SA"/>
    </w:rPr>
  </w:style>
  <w:style w:type="character" w:customStyle="1" w:styleId="doctitle">
    <w:name w:val="doctitle"/>
    <w:rsid w:val="002125FC"/>
  </w:style>
  <w:style w:type="character" w:customStyle="1" w:styleId="cardtext-underlined0">
    <w:name w:val="card text- underlined"/>
    <w:rsid w:val="002125FC"/>
    <w:rPr>
      <w:rFonts w:ascii="Garamond" w:hAnsi="Garamond" w:hint="default"/>
      <w:u w:val="single"/>
    </w:rPr>
  </w:style>
  <w:style w:type="character" w:customStyle="1" w:styleId="BodyText1">
    <w:name w:val="Body Text1"/>
    <w:basedOn w:val="DefaultParagraphFont"/>
    <w:rsid w:val="002125F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125FC"/>
  </w:style>
  <w:style w:type="character" w:customStyle="1" w:styleId="BriefTitleChar">
    <w:name w:val="Brief Title Char"/>
    <w:basedOn w:val="DefaultParagraphFont"/>
    <w:rsid w:val="002125FC"/>
    <w:rPr>
      <w:b/>
      <w:bCs w:val="0"/>
      <w:sz w:val="24"/>
      <w:szCs w:val="24"/>
      <w:u w:val="single"/>
      <w:lang w:val="en-US" w:eastAsia="en-US" w:bidi="ar-SA"/>
    </w:rPr>
  </w:style>
  <w:style w:type="character" w:customStyle="1" w:styleId="BriefTitle2Char">
    <w:name w:val="Brief Title 2 Char"/>
    <w:basedOn w:val="BriefTitleChar"/>
    <w:rsid w:val="002125F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125F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125FC"/>
    <w:rPr>
      <w:rFonts w:ascii="Georgia" w:hAnsi="Georgia" w:hint="default"/>
      <w:b/>
      <w:bCs w:val="0"/>
      <w:sz w:val="24"/>
    </w:rPr>
  </w:style>
  <w:style w:type="character" w:customStyle="1" w:styleId="Emphasis20">
    <w:name w:val="Emphasis 2"/>
    <w:uiPriority w:val="1"/>
    <w:qFormat/>
    <w:rsid w:val="002125F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125FC"/>
    <w:rPr>
      <w:rFonts w:ascii="AGaramond" w:hAnsi="AGaramond" w:cs="AGaramond" w:hint="default"/>
      <w:color w:val="211D1E"/>
      <w:sz w:val="14"/>
      <w:szCs w:val="14"/>
    </w:rPr>
  </w:style>
  <w:style w:type="character" w:customStyle="1" w:styleId="CharacterStyle2">
    <w:name w:val="Character Style 2"/>
    <w:uiPriority w:val="99"/>
    <w:rsid w:val="002125FC"/>
    <w:rPr>
      <w:sz w:val="20"/>
      <w:szCs w:val="20"/>
    </w:rPr>
  </w:style>
  <w:style w:type="character" w:customStyle="1" w:styleId="cross-head">
    <w:name w:val="cross-head"/>
    <w:rsid w:val="002125FC"/>
  </w:style>
  <w:style w:type="character" w:customStyle="1" w:styleId="dateline">
    <w:name w:val="dateline"/>
    <w:rsid w:val="002125FC"/>
  </w:style>
  <w:style w:type="character" w:customStyle="1" w:styleId="Subtitle1">
    <w:name w:val="Subtitle1"/>
    <w:rsid w:val="002125FC"/>
  </w:style>
  <w:style w:type="character" w:customStyle="1" w:styleId="metaorigin">
    <w:name w:val="meta_origin"/>
    <w:rsid w:val="002125FC"/>
  </w:style>
  <w:style w:type="character" w:customStyle="1" w:styleId="mandelbrotrefrag">
    <w:name w:val="mandelbrot_refrag"/>
    <w:rsid w:val="002125FC"/>
  </w:style>
  <w:style w:type="character" w:customStyle="1" w:styleId="eminfo">
    <w:name w:val="eminfo"/>
    <w:rsid w:val="002125FC"/>
  </w:style>
  <w:style w:type="character" w:customStyle="1" w:styleId="emhighlight">
    <w:name w:val="emhighlight"/>
    <w:rsid w:val="002125FC"/>
  </w:style>
  <w:style w:type="character" w:customStyle="1" w:styleId="name">
    <w:name w:val="name"/>
    <w:rsid w:val="002125FC"/>
  </w:style>
  <w:style w:type="character" w:customStyle="1" w:styleId="tkrname">
    <w:name w:val="tkrname"/>
    <w:rsid w:val="002125FC"/>
  </w:style>
  <w:style w:type="character" w:customStyle="1" w:styleId="tkrchange">
    <w:name w:val="tkrchange"/>
    <w:rsid w:val="002125FC"/>
  </w:style>
  <w:style w:type="character" w:customStyle="1" w:styleId="source-org">
    <w:name w:val="source-org"/>
    <w:rsid w:val="002125FC"/>
  </w:style>
  <w:style w:type="character" w:customStyle="1" w:styleId="updated">
    <w:name w:val="updated"/>
    <w:rsid w:val="002125FC"/>
  </w:style>
  <w:style w:type="character" w:customStyle="1" w:styleId="last">
    <w:name w:val="last"/>
    <w:rsid w:val="002125FC"/>
  </w:style>
  <w:style w:type="character" w:customStyle="1" w:styleId="Style11ptBoldUnderline1">
    <w:name w:val="Style 11 pt Bold Underline1"/>
    <w:rsid w:val="002125FC"/>
    <w:rPr>
      <w:b/>
      <w:bCs/>
      <w:sz w:val="20"/>
      <w:u w:val="single"/>
    </w:rPr>
  </w:style>
  <w:style w:type="character" w:customStyle="1" w:styleId="StyleStyleunderlineBold11pt">
    <w:name w:val="Style Style underline + Bold + 11 pt"/>
    <w:rsid w:val="002125FC"/>
    <w:rPr>
      <w:bCs/>
      <w:sz w:val="20"/>
      <w:u w:val="single"/>
    </w:rPr>
  </w:style>
  <w:style w:type="character" w:customStyle="1" w:styleId="StyleunderlineAsianTimesNewRomanBold">
    <w:name w:val="Style underline + (Asian) Times New Roman Bold"/>
    <w:rsid w:val="002125F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125FC"/>
    <w:rPr>
      <w:b/>
      <w:bCs/>
      <w:sz w:val="20"/>
      <w:u w:val="single"/>
      <w:bdr w:val="single" w:sz="4" w:space="0" w:color="auto" w:frame="1"/>
    </w:rPr>
  </w:style>
  <w:style w:type="character" w:customStyle="1" w:styleId="A5">
    <w:name w:val="A5"/>
    <w:uiPriority w:val="99"/>
    <w:rsid w:val="002125FC"/>
    <w:rPr>
      <w:rFonts w:ascii="Times New Roman" w:hAnsi="Times New Roman" w:cs="Times New Roman" w:hint="default"/>
      <w:color w:val="000000"/>
      <w:sz w:val="13"/>
      <w:szCs w:val="13"/>
    </w:rPr>
  </w:style>
  <w:style w:type="character" w:customStyle="1" w:styleId="quotepeekbase">
    <w:name w:val="quotepeekbase"/>
    <w:rsid w:val="002125FC"/>
  </w:style>
  <w:style w:type="character" w:customStyle="1" w:styleId="cardChar11">
    <w:name w:val="card Char1"/>
    <w:rsid w:val="002125FC"/>
    <w:rPr>
      <w:rFonts w:ascii="Calibri" w:eastAsia="Calibri" w:hAnsi="Calibri" w:cs="Calibri" w:hint="default"/>
      <w:sz w:val="24"/>
      <w:szCs w:val="22"/>
      <w:lang w:val="x-none" w:eastAsia="x-none"/>
    </w:rPr>
  </w:style>
  <w:style w:type="character" w:customStyle="1" w:styleId="NormalCard">
    <w:name w:val="Normal Card"/>
    <w:uiPriority w:val="1"/>
    <w:qFormat/>
    <w:rsid w:val="002125FC"/>
    <w:rPr>
      <w:rFonts w:ascii="Times New Roman" w:hAnsi="Times New Roman" w:cs="Times New Roman" w:hint="default"/>
      <w:sz w:val="24"/>
    </w:rPr>
  </w:style>
  <w:style w:type="character" w:customStyle="1" w:styleId="HighlightedUnderline0">
    <w:name w:val="Highlighted Underline"/>
    <w:uiPriority w:val="1"/>
    <w:qFormat/>
    <w:rsid w:val="002125F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125FC"/>
    <w:rPr>
      <w:rFonts w:ascii="Times New Roman" w:hAnsi="Times New Roman" w:cs="Times New Roman" w:hint="default"/>
      <w:sz w:val="16"/>
      <w:szCs w:val="16"/>
    </w:rPr>
  </w:style>
  <w:style w:type="character" w:customStyle="1" w:styleId="timebox">
    <w:name w:val="timebox"/>
    <w:rsid w:val="002125FC"/>
  </w:style>
  <w:style w:type="character" w:customStyle="1" w:styleId="Heading2Subtext">
    <w:name w:val="Heading 2 Subtext"/>
    <w:rsid w:val="002125FC"/>
    <w:rPr>
      <w:rFonts w:ascii="Times New Roman" w:hAnsi="Times New Roman" w:cs="Times New Roman" w:hint="default"/>
      <w:sz w:val="16"/>
    </w:rPr>
  </w:style>
  <w:style w:type="character" w:customStyle="1" w:styleId="-SmallText-">
    <w:name w:val="-Small Text-"/>
    <w:rsid w:val="002125FC"/>
    <w:rPr>
      <w:rFonts w:ascii="Garamond" w:hAnsi="Garamond" w:hint="default"/>
      <w:sz w:val="16"/>
    </w:rPr>
  </w:style>
  <w:style w:type="character" w:customStyle="1" w:styleId="label">
    <w:name w:val="label"/>
    <w:rsid w:val="002125FC"/>
  </w:style>
  <w:style w:type="character" w:customStyle="1" w:styleId="BoldUnderlineCharChar">
    <w:name w:val="BoldUnderline Char Char"/>
    <w:rsid w:val="002125F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125FC"/>
  </w:style>
  <w:style w:type="character" w:customStyle="1" w:styleId="FontStyle477">
    <w:name w:val="Font Style477"/>
    <w:basedOn w:val="DefaultParagraphFont"/>
    <w:uiPriority w:val="99"/>
    <w:rsid w:val="002125FC"/>
    <w:rPr>
      <w:rFonts w:ascii="Times New Roman" w:hAnsi="Times New Roman" w:cs="Times New Roman" w:hint="default"/>
      <w:sz w:val="18"/>
      <w:szCs w:val="18"/>
    </w:rPr>
  </w:style>
  <w:style w:type="character" w:customStyle="1" w:styleId="FontStyle505">
    <w:name w:val="Font Style505"/>
    <w:basedOn w:val="DefaultParagraphFont"/>
    <w:uiPriority w:val="99"/>
    <w:rsid w:val="002125FC"/>
    <w:rPr>
      <w:rFonts w:ascii="Times New Roman" w:hAnsi="Times New Roman" w:cs="Times New Roman" w:hint="default"/>
      <w:sz w:val="18"/>
      <w:szCs w:val="18"/>
    </w:rPr>
  </w:style>
  <w:style w:type="character" w:customStyle="1" w:styleId="FontStyle514">
    <w:name w:val="Font Style514"/>
    <w:basedOn w:val="DefaultParagraphFont"/>
    <w:uiPriority w:val="99"/>
    <w:rsid w:val="002125FC"/>
    <w:rPr>
      <w:rFonts w:ascii="Times New Roman" w:hAnsi="Times New Roman" w:cs="Times New Roman" w:hint="default"/>
      <w:sz w:val="14"/>
      <w:szCs w:val="14"/>
    </w:rPr>
  </w:style>
  <w:style w:type="character" w:customStyle="1" w:styleId="FontStyle500">
    <w:name w:val="Font Style500"/>
    <w:basedOn w:val="DefaultParagraphFont"/>
    <w:uiPriority w:val="99"/>
    <w:rsid w:val="002125FC"/>
    <w:rPr>
      <w:rFonts w:ascii="Times New Roman" w:hAnsi="Times New Roman" w:cs="Times New Roman" w:hint="default"/>
      <w:b/>
      <w:bCs/>
      <w:sz w:val="16"/>
      <w:szCs w:val="16"/>
    </w:rPr>
  </w:style>
  <w:style w:type="character" w:customStyle="1" w:styleId="CardCite1">
    <w:name w:val="CardCite1"/>
    <w:qFormat/>
    <w:rsid w:val="002125F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125F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125FC"/>
    <w:rPr>
      <w:rFonts w:ascii="Times New Roman" w:hAnsi="Times New Roman" w:cs="Times New Roman" w:hint="default"/>
      <w:b/>
      <w:bCs/>
      <w:sz w:val="22"/>
      <w:szCs w:val="22"/>
    </w:rPr>
  </w:style>
  <w:style w:type="character" w:customStyle="1" w:styleId="CharacterStyle3">
    <w:name w:val="Character Style 3"/>
    <w:uiPriority w:val="99"/>
    <w:rsid w:val="002125FC"/>
    <w:rPr>
      <w:rFonts w:ascii="Bookman Old Style" w:hAnsi="Bookman Old Style" w:cs="Bookman Old Style" w:hint="default"/>
      <w:spacing w:val="-5"/>
      <w:sz w:val="18"/>
      <w:szCs w:val="18"/>
    </w:rPr>
  </w:style>
  <w:style w:type="character" w:customStyle="1" w:styleId="Style8pt1">
    <w:name w:val="Style 8 pt1"/>
    <w:rsid w:val="002125FC"/>
    <w:rPr>
      <w:rFonts w:ascii="Georgia" w:hAnsi="Georgia" w:hint="default"/>
      <w:sz w:val="16"/>
    </w:rPr>
  </w:style>
  <w:style w:type="character" w:customStyle="1" w:styleId="UnderlineStyleChar7">
    <w:name w:val="Underline Style Char7"/>
    <w:rsid w:val="002125FC"/>
    <w:rPr>
      <w:rFonts w:ascii="Garamond" w:hAnsi="Garamond" w:hint="default"/>
      <w:sz w:val="22"/>
      <w:szCs w:val="24"/>
      <w:u w:val="single"/>
      <w:lang w:val="en-US" w:eastAsia="en-US" w:bidi="ar-SA"/>
    </w:rPr>
  </w:style>
  <w:style w:type="character" w:customStyle="1" w:styleId="StyleArial6ptBold">
    <w:name w:val="Style Arial 6 pt Bold"/>
    <w:rsid w:val="002125FC"/>
    <w:rPr>
      <w:rFonts w:ascii="Arial" w:hAnsi="Arial" w:cs="Arial" w:hint="default"/>
      <w:bCs/>
      <w:sz w:val="12"/>
    </w:rPr>
  </w:style>
  <w:style w:type="character" w:customStyle="1" w:styleId="Heading2Char5">
    <w:name w:val="Heading 2 Char5"/>
    <w:rsid w:val="002125FC"/>
    <w:rPr>
      <w:rFonts w:ascii="Garamond" w:hAnsi="Garamond" w:cs="Arial" w:hint="default"/>
      <w:b/>
      <w:bCs/>
      <w:iCs/>
      <w:sz w:val="24"/>
      <w:szCs w:val="28"/>
      <w:lang w:val="en-US" w:eastAsia="en-US" w:bidi="ar-SA"/>
    </w:rPr>
  </w:style>
  <w:style w:type="character" w:customStyle="1" w:styleId="TagGreg">
    <w:name w:val="TagGreg"/>
    <w:uiPriority w:val="1"/>
    <w:qFormat/>
    <w:rsid w:val="002125FC"/>
    <w:rPr>
      <w:b/>
      <w:bCs w:val="0"/>
      <w:sz w:val="24"/>
    </w:rPr>
  </w:style>
  <w:style w:type="character" w:customStyle="1" w:styleId="StyleDebateUnderline10pt">
    <w:name w:val="Style Debate Underline + 10 pt"/>
    <w:rsid w:val="002125FC"/>
    <w:rPr>
      <w:rFonts w:ascii="Times New Roman" w:hAnsi="Times New Roman" w:cs="Times New Roman" w:hint="default"/>
      <w:sz w:val="20"/>
      <w:szCs w:val="20"/>
      <w:u w:val="single"/>
    </w:rPr>
  </w:style>
  <w:style w:type="character" w:customStyle="1" w:styleId="underlinedCharChar0">
    <w:name w:val="underlined Char Char"/>
    <w:locked/>
    <w:rsid w:val="002125FC"/>
    <w:rPr>
      <w:u w:val="single"/>
    </w:rPr>
  </w:style>
  <w:style w:type="character" w:customStyle="1" w:styleId="SourceBold">
    <w:name w:val="Source Bold"/>
    <w:rsid w:val="002125FC"/>
    <w:rPr>
      <w:rFonts w:ascii="Arial Narrow" w:hAnsi="Arial Narrow" w:hint="default"/>
      <w:b/>
      <w:bCs w:val="0"/>
      <w:strike w:val="0"/>
      <w:dstrike w:val="0"/>
      <w:sz w:val="24"/>
      <w:u w:val="none"/>
      <w:effect w:val="none"/>
    </w:rPr>
  </w:style>
  <w:style w:type="character" w:customStyle="1" w:styleId="2xBoldUnderline">
    <w:name w:val="2x_Bold_Underline"/>
    <w:rsid w:val="002125FC"/>
    <w:rPr>
      <w:b/>
      <w:bCs/>
      <w:sz w:val="24"/>
      <w:u w:val="thick"/>
    </w:rPr>
  </w:style>
  <w:style w:type="character" w:customStyle="1" w:styleId="Dottedunderline">
    <w:name w:val="Dotted underline"/>
    <w:rsid w:val="002125FC"/>
    <w:rPr>
      <w:u w:val="dotted"/>
    </w:rPr>
  </w:style>
  <w:style w:type="character" w:customStyle="1" w:styleId="readChar">
    <w:name w:val="read Char"/>
    <w:rsid w:val="002125FC"/>
    <w:rPr>
      <w:szCs w:val="22"/>
      <w:u w:val="single"/>
      <w:lang w:val="en-US" w:eastAsia="en-US" w:bidi="ar-SA"/>
    </w:rPr>
  </w:style>
  <w:style w:type="character" w:customStyle="1" w:styleId="underlining0">
    <w:name w:val="underlining"/>
    <w:rsid w:val="002125FC"/>
    <w:rPr>
      <w:u w:val="single"/>
    </w:rPr>
  </w:style>
  <w:style w:type="character" w:customStyle="1" w:styleId="btitle">
    <w:name w:val="btitle"/>
    <w:rsid w:val="002125FC"/>
  </w:style>
  <w:style w:type="character" w:customStyle="1" w:styleId="green">
    <w:name w:val="green"/>
    <w:rsid w:val="002125FC"/>
  </w:style>
  <w:style w:type="character" w:customStyle="1" w:styleId="BodyText20">
    <w:name w:val="Body Text2"/>
    <w:rsid w:val="002125F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125F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125F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125F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125F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125F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125F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125FC"/>
    <w:rPr>
      <w:rFonts w:ascii="Sylfaen" w:hAnsi="Sylfaen" w:cs="Sylfaen" w:hint="default"/>
      <w:i/>
      <w:iCs/>
      <w:strike w:val="0"/>
      <w:dstrike w:val="0"/>
      <w:sz w:val="19"/>
      <w:szCs w:val="19"/>
      <w:u w:val="none"/>
      <w:effect w:val="none"/>
      <w:shd w:val="clear" w:color="auto" w:fill="FFFFFF"/>
    </w:rPr>
  </w:style>
  <w:style w:type="character" w:customStyle="1" w:styleId="1">
    <w:name w:val="1"/>
    <w:rsid w:val="002125FC"/>
    <w:rPr>
      <w:rFonts w:ascii="Arial" w:hAnsi="Arial" w:cs="Arial" w:hint="default"/>
      <w:bCs/>
      <w:sz w:val="20"/>
      <w:u w:val="single"/>
      <w:lang w:val="en-US" w:eastAsia="en-US" w:bidi="ar-SA"/>
    </w:rPr>
  </w:style>
  <w:style w:type="character" w:customStyle="1" w:styleId="CharChar31">
    <w:name w:val="Char Char31"/>
    <w:rsid w:val="002125FC"/>
    <w:rPr>
      <w:rFonts w:ascii="Arial" w:hAnsi="Arial" w:cs="Arial" w:hint="default"/>
      <w:b/>
      <w:bCs/>
      <w:iCs/>
      <w:lang w:val="en-US" w:eastAsia="en-US" w:bidi="ar-SA"/>
    </w:rPr>
  </w:style>
  <w:style w:type="character" w:customStyle="1" w:styleId="Subtitle2">
    <w:name w:val="Subtitle2"/>
    <w:rsid w:val="002125FC"/>
  </w:style>
  <w:style w:type="character" w:customStyle="1" w:styleId="drop">
    <w:name w:val="drop"/>
    <w:rsid w:val="002125FC"/>
  </w:style>
  <w:style w:type="character" w:customStyle="1" w:styleId="bioline">
    <w:name w:val="bioline"/>
    <w:rsid w:val="002125FC"/>
  </w:style>
  <w:style w:type="character" w:customStyle="1" w:styleId="articletitle0">
    <w:name w:val="article_title"/>
    <w:rsid w:val="002125FC"/>
  </w:style>
  <w:style w:type="character" w:customStyle="1" w:styleId="A4">
    <w:name w:val="A4"/>
    <w:uiPriority w:val="99"/>
    <w:rsid w:val="002125FC"/>
    <w:rPr>
      <w:color w:val="000000"/>
    </w:rPr>
  </w:style>
  <w:style w:type="character" w:customStyle="1" w:styleId="s2">
    <w:name w:val="s2"/>
    <w:rsid w:val="002125FC"/>
  </w:style>
  <w:style w:type="character" w:customStyle="1" w:styleId="s4">
    <w:name w:val="s4"/>
    <w:rsid w:val="002125FC"/>
  </w:style>
  <w:style w:type="character" w:customStyle="1" w:styleId="s5">
    <w:name w:val="s5"/>
    <w:rsid w:val="002125FC"/>
  </w:style>
  <w:style w:type="character" w:customStyle="1" w:styleId="cap">
    <w:name w:val="cap"/>
    <w:rsid w:val="002125FC"/>
  </w:style>
  <w:style w:type="character" w:customStyle="1" w:styleId="rightsnotice">
    <w:name w:val="rightsnotice"/>
    <w:rsid w:val="002125FC"/>
  </w:style>
  <w:style w:type="character" w:customStyle="1" w:styleId="Caption1">
    <w:name w:val="Caption1"/>
    <w:rsid w:val="002125FC"/>
  </w:style>
  <w:style w:type="character" w:customStyle="1" w:styleId="credit">
    <w:name w:val="credit"/>
    <w:rsid w:val="002125FC"/>
  </w:style>
  <w:style w:type="character" w:customStyle="1" w:styleId="scaps">
    <w:name w:val="scaps"/>
    <w:rsid w:val="002125FC"/>
  </w:style>
  <w:style w:type="character" w:customStyle="1" w:styleId="current-article">
    <w:name w:val="current-article"/>
    <w:rsid w:val="002125FC"/>
  </w:style>
  <w:style w:type="character" w:customStyle="1" w:styleId="related-current-indicator">
    <w:name w:val="related-current-indicator"/>
    <w:rsid w:val="002125FC"/>
  </w:style>
  <w:style w:type="character" w:customStyle="1" w:styleId="bylclear">
    <w:name w:val="bylclear"/>
    <w:rsid w:val="002125FC"/>
  </w:style>
  <w:style w:type="character" w:customStyle="1" w:styleId="timestamp">
    <w:name w:val="timestamp"/>
    <w:rsid w:val="002125FC"/>
  </w:style>
  <w:style w:type="character" w:customStyle="1" w:styleId="comments">
    <w:name w:val="comments"/>
    <w:rsid w:val="002125FC"/>
  </w:style>
  <w:style w:type="character" w:customStyle="1" w:styleId="essaytext">
    <w:name w:val="essaytext"/>
    <w:rsid w:val="002125FC"/>
  </w:style>
  <w:style w:type="character" w:customStyle="1" w:styleId="username">
    <w:name w:val="username"/>
    <w:rsid w:val="002125FC"/>
  </w:style>
  <w:style w:type="character" w:customStyle="1" w:styleId="toplinks">
    <w:name w:val="toplinks"/>
    <w:rsid w:val="002125FC"/>
  </w:style>
  <w:style w:type="character" w:customStyle="1" w:styleId="A3">
    <w:name w:val="A3"/>
    <w:uiPriority w:val="99"/>
    <w:rsid w:val="002125FC"/>
    <w:rPr>
      <w:rFonts w:ascii="Perpetua" w:hAnsi="Perpetua" w:cs="Perpetua" w:hint="default"/>
      <w:color w:val="000000"/>
      <w:sz w:val="15"/>
      <w:szCs w:val="15"/>
    </w:rPr>
  </w:style>
  <w:style w:type="character" w:customStyle="1" w:styleId="see">
    <w:name w:val="see"/>
    <w:rsid w:val="002125FC"/>
  </w:style>
  <w:style w:type="character" w:customStyle="1" w:styleId="first-letter">
    <w:name w:val="first-letter"/>
    <w:rsid w:val="002125FC"/>
  </w:style>
  <w:style w:type="character" w:customStyle="1" w:styleId="focusparagraph">
    <w:name w:val="focusparagraph"/>
    <w:rsid w:val="002125FC"/>
  </w:style>
  <w:style w:type="character" w:customStyle="1" w:styleId="lightblue">
    <w:name w:val="lightblue"/>
    <w:rsid w:val="002125FC"/>
  </w:style>
  <w:style w:type="character" w:customStyle="1" w:styleId="StyleUnderlineCharChar9pt">
    <w:name w:val="Style Underline Char Char + 9 pt"/>
    <w:rsid w:val="002125F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125FC"/>
  </w:style>
  <w:style w:type="character" w:customStyle="1" w:styleId="Title10">
    <w:name w:val="Title1"/>
    <w:rsid w:val="002125FC"/>
  </w:style>
  <w:style w:type="character" w:customStyle="1" w:styleId="BoldandUnderlineCharCharCharChar">
    <w:name w:val="Bold and Underline Char Char Char Char"/>
    <w:rsid w:val="002125FC"/>
    <w:rPr>
      <w:b/>
      <w:bCs w:val="0"/>
      <w:noProof w:val="0"/>
      <w:u w:val="single"/>
      <w:lang w:val="en-US" w:eastAsia="en-US" w:bidi="ar-SA"/>
    </w:rPr>
  </w:style>
  <w:style w:type="character" w:customStyle="1" w:styleId="FontStyle29">
    <w:name w:val="Font Style29"/>
    <w:uiPriority w:val="99"/>
    <w:rsid w:val="002125FC"/>
    <w:rPr>
      <w:rFonts w:ascii="Arial" w:hAnsi="Arial" w:cs="Arial" w:hint="default"/>
      <w:sz w:val="14"/>
      <w:szCs w:val="14"/>
    </w:rPr>
  </w:style>
  <w:style w:type="character" w:customStyle="1" w:styleId="CardsUnderlined">
    <w:name w:val="Cards Underlined"/>
    <w:rsid w:val="002125FC"/>
    <w:rPr>
      <w:rFonts w:ascii="Helvetica" w:hAnsi="Helvetica" w:cs="Helvetica" w:hint="default"/>
      <w:sz w:val="22"/>
      <w:szCs w:val="24"/>
      <w:u w:val="thick"/>
    </w:rPr>
  </w:style>
  <w:style w:type="character" w:customStyle="1" w:styleId="titles">
    <w:name w:val="titles"/>
    <w:rsid w:val="002125FC"/>
  </w:style>
  <w:style w:type="character" w:customStyle="1" w:styleId="articletext0">
    <w:name w:val="article_text"/>
    <w:rsid w:val="002125FC"/>
  </w:style>
  <w:style w:type="character" w:customStyle="1" w:styleId="contentauthor">
    <w:name w:val="contentauthor"/>
    <w:rsid w:val="002125FC"/>
  </w:style>
  <w:style w:type="character" w:customStyle="1" w:styleId="subarticleheader">
    <w:name w:val="subarticleheader"/>
    <w:rsid w:val="002125FC"/>
  </w:style>
  <w:style w:type="character" w:customStyle="1" w:styleId="spelle">
    <w:name w:val="spelle"/>
    <w:rsid w:val="002125FC"/>
  </w:style>
  <w:style w:type="character" w:customStyle="1" w:styleId="grame">
    <w:name w:val="grame"/>
    <w:rsid w:val="002125FC"/>
  </w:style>
  <w:style w:type="character" w:customStyle="1" w:styleId="newstitle1">
    <w:name w:val="newstitle1"/>
    <w:rsid w:val="002125FC"/>
  </w:style>
  <w:style w:type="character" w:customStyle="1" w:styleId="copy">
    <w:name w:val="copy"/>
    <w:rsid w:val="002125FC"/>
  </w:style>
  <w:style w:type="character" w:customStyle="1" w:styleId="topheadline">
    <w:name w:val="topheadline"/>
    <w:rsid w:val="002125FC"/>
  </w:style>
  <w:style w:type="character" w:customStyle="1" w:styleId="Stylereduce27pt">
    <w:name w:val="Style reduce2 + 7 pt"/>
    <w:rsid w:val="002125FC"/>
    <w:rPr>
      <w:rFonts w:ascii="Times New Roman" w:hAnsi="Times New Roman" w:cs="Arial" w:hint="default"/>
      <w:color w:val="000000"/>
      <w:sz w:val="14"/>
      <w:szCs w:val="22"/>
    </w:rPr>
  </w:style>
  <w:style w:type="character" w:customStyle="1" w:styleId="srtitle">
    <w:name w:val="srtitle"/>
    <w:rsid w:val="002125FC"/>
  </w:style>
  <w:style w:type="character" w:customStyle="1" w:styleId="st1">
    <w:name w:val="st1"/>
    <w:rsid w:val="002125FC"/>
  </w:style>
  <w:style w:type="character" w:customStyle="1" w:styleId="StyleStyleGaramond">
    <w:name w:val="Style Style Garamond +"/>
    <w:rsid w:val="002125FC"/>
    <w:rPr>
      <w:rFonts w:ascii="Garamond" w:hAnsi="Garamond" w:cs="Times New Roman" w:hint="default"/>
      <w:sz w:val="20"/>
    </w:rPr>
  </w:style>
  <w:style w:type="character" w:customStyle="1" w:styleId="quotechar0">
    <w:name w:val="quotechar"/>
    <w:rsid w:val="002125FC"/>
  </w:style>
  <w:style w:type="character" w:customStyle="1" w:styleId="boldunderline0">
    <w:name w:val="boldunderline"/>
    <w:rsid w:val="002125FC"/>
  </w:style>
  <w:style w:type="character" w:customStyle="1" w:styleId="A8">
    <w:name w:val="A8"/>
    <w:rsid w:val="002125FC"/>
    <w:rPr>
      <w:rFonts w:ascii="Scala" w:hAnsi="Scala" w:cs="Scala" w:hint="default"/>
      <w:color w:val="000000"/>
      <w:sz w:val="15"/>
      <w:szCs w:val="15"/>
    </w:rPr>
  </w:style>
  <w:style w:type="character" w:customStyle="1" w:styleId="A0">
    <w:name w:val="A0"/>
    <w:uiPriority w:val="99"/>
    <w:rsid w:val="002125FC"/>
    <w:rPr>
      <w:rFonts w:ascii="Scala" w:hAnsi="Scala" w:cs="Scala" w:hint="default"/>
      <w:color w:val="000000"/>
      <w:sz w:val="16"/>
      <w:szCs w:val="16"/>
    </w:rPr>
  </w:style>
  <w:style w:type="character" w:customStyle="1" w:styleId="Date11">
    <w:name w:val="Date11"/>
    <w:rsid w:val="002125FC"/>
  </w:style>
  <w:style w:type="character" w:customStyle="1" w:styleId="Boxout">
    <w:name w:val="Box out"/>
    <w:uiPriority w:val="1"/>
    <w:qFormat/>
    <w:rsid w:val="002125FC"/>
    <w:rPr>
      <w:rFonts w:ascii="Tahoma" w:hAnsi="Tahoma" w:cs="Tahoma" w:hint="default"/>
      <w:b/>
      <w:bCs w:val="0"/>
      <w:sz w:val="20"/>
      <w:u w:val="single"/>
      <w:bdr w:val="none" w:sz="0" w:space="0" w:color="auto" w:frame="1"/>
      <w:shd w:val="clear" w:color="auto" w:fill="A9E8F5"/>
    </w:rPr>
  </w:style>
  <w:style w:type="character" w:customStyle="1" w:styleId="metad">
    <w:name w:val="metad"/>
    <w:rsid w:val="002125FC"/>
  </w:style>
  <w:style w:type="character" w:customStyle="1" w:styleId="sifr-alternate">
    <w:name w:val="sifr-alternate"/>
    <w:rsid w:val="002125FC"/>
  </w:style>
  <w:style w:type="character" w:customStyle="1" w:styleId="justify1">
    <w:name w:val="justify1"/>
    <w:rsid w:val="002125FC"/>
  </w:style>
  <w:style w:type="character" w:customStyle="1" w:styleId="artbody1">
    <w:name w:val="art_body1"/>
    <w:rsid w:val="002125FC"/>
    <w:rPr>
      <w:rFonts w:ascii="Arial" w:hAnsi="Arial" w:cs="Arial" w:hint="default"/>
    </w:rPr>
  </w:style>
  <w:style w:type="character" w:customStyle="1" w:styleId="A1">
    <w:name w:val="A1"/>
    <w:uiPriority w:val="99"/>
    <w:rsid w:val="002125FC"/>
    <w:rPr>
      <w:rFonts w:ascii="Book Antiqua" w:hAnsi="Book Antiqua" w:cs="Book Antiqua" w:hint="default"/>
      <w:color w:val="221E1F"/>
      <w:sz w:val="22"/>
      <w:szCs w:val="22"/>
    </w:rPr>
  </w:style>
  <w:style w:type="character" w:customStyle="1" w:styleId="reality">
    <w:name w:val="reality"/>
    <w:rsid w:val="002125FC"/>
  </w:style>
  <w:style w:type="character" w:customStyle="1" w:styleId="text2">
    <w:name w:val="text2"/>
    <w:rsid w:val="002125FC"/>
  </w:style>
  <w:style w:type="character" w:customStyle="1" w:styleId="StyleUnderlineChar2CharChar11pt">
    <w:name w:val="Style Underline Char2 Char Char + 11 pt"/>
    <w:rsid w:val="002125FC"/>
    <w:rPr>
      <w:rFonts w:ascii="Times New Roman" w:hAnsi="Times New Roman" w:cs="Times New Roman" w:hint="default"/>
      <w:sz w:val="20"/>
      <w:u w:val="single"/>
    </w:rPr>
  </w:style>
  <w:style w:type="character" w:customStyle="1" w:styleId="StyleStyleBoldUnderline11pt">
    <w:name w:val="Style Style Bold Underline + 11 pt"/>
    <w:rsid w:val="002125FC"/>
    <w:rPr>
      <w:b/>
      <w:bCs/>
      <w:sz w:val="20"/>
      <w:u w:val="single"/>
    </w:rPr>
  </w:style>
  <w:style w:type="character" w:customStyle="1" w:styleId="articlehead2">
    <w:name w:val="articlehead2"/>
    <w:rsid w:val="002125FC"/>
  </w:style>
  <w:style w:type="character" w:customStyle="1" w:styleId="pronset">
    <w:name w:val="pronset"/>
    <w:rsid w:val="002125FC"/>
  </w:style>
  <w:style w:type="character" w:customStyle="1" w:styleId="prondelim">
    <w:name w:val="prondelim"/>
    <w:rsid w:val="002125FC"/>
  </w:style>
  <w:style w:type="character" w:customStyle="1" w:styleId="prontoggle">
    <w:name w:val="pron_toggle"/>
    <w:rsid w:val="002125FC"/>
  </w:style>
  <w:style w:type="character" w:customStyle="1" w:styleId="boldface">
    <w:name w:val="boldface"/>
    <w:rsid w:val="002125FC"/>
  </w:style>
  <w:style w:type="character" w:customStyle="1" w:styleId="secondary-bf">
    <w:name w:val="secondary-bf"/>
    <w:rsid w:val="002125FC"/>
  </w:style>
  <w:style w:type="table" w:styleId="ColorfulGrid-Accent1">
    <w:name w:val="Colorful Grid Accent 1"/>
    <w:basedOn w:val="TableNormal"/>
    <w:link w:val="ColorfulGrid-Accent1Char"/>
    <w:uiPriority w:val="29"/>
    <w:unhideWhenUsed/>
    <w:rsid w:val="002125F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125FC"/>
    <w:rPr>
      <w:rFonts w:ascii="Times New Roman" w:hAnsi="Times New Roman" w:cs="Times New Roman" w:hint="default"/>
      <w:iCs/>
      <w:color w:val="000000"/>
      <w:sz w:val="16"/>
    </w:rPr>
  </w:style>
  <w:style w:type="character" w:customStyle="1" w:styleId="Boxout0">
    <w:name w:val="Boxout"/>
    <w:uiPriority w:val="1"/>
    <w:qFormat/>
    <w:rsid w:val="002125F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125FC"/>
  </w:style>
  <w:style w:type="character" w:customStyle="1" w:styleId="pg">
    <w:name w:val="pg"/>
    <w:rsid w:val="002125FC"/>
  </w:style>
  <w:style w:type="character" w:customStyle="1" w:styleId="detailtitle">
    <w:name w:val="detailtitle"/>
    <w:rsid w:val="002125FC"/>
  </w:style>
  <w:style w:type="character" w:customStyle="1" w:styleId="storydate">
    <w:name w:val="storydate"/>
    <w:rsid w:val="002125FC"/>
  </w:style>
  <w:style w:type="character" w:customStyle="1" w:styleId="preloadwrap">
    <w:name w:val="preloadwrap"/>
    <w:rsid w:val="002125FC"/>
  </w:style>
  <w:style w:type="character" w:customStyle="1" w:styleId="creditwrap">
    <w:name w:val="creditwrap"/>
    <w:rsid w:val="002125FC"/>
  </w:style>
  <w:style w:type="character" w:customStyle="1" w:styleId="DefaultChar1">
    <w:name w:val="Default Char1"/>
    <w:rsid w:val="002125FC"/>
    <w:rPr>
      <w:noProof w:val="0"/>
      <w:color w:val="000000"/>
      <w:lang w:val="en-US" w:eastAsia="en-US" w:bidi="ar-SA"/>
    </w:rPr>
  </w:style>
  <w:style w:type="character" w:customStyle="1" w:styleId="textunderlineChar0">
    <w:name w:val="text underline Char"/>
    <w:rsid w:val="002125FC"/>
    <w:rPr>
      <w:sz w:val="24"/>
      <w:szCs w:val="22"/>
      <w:u w:val="thick"/>
      <w:lang w:val="en-US" w:eastAsia="en-US" w:bidi="ar-SA"/>
    </w:rPr>
  </w:style>
  <w:style w:type="character" w:customStyle="1" w:styleId="BoldChar">
    <w:name w:val="Bold Char"/>
    <w:rsid w:val="002125FC"/>
    <w:rPr>
      <w:rFonts w:ascii="Times New Roman" w:eastAsia="Times New Roman" w:hAnsi="Times New Roman" w:cs="Times New Roman" w:hint="default"/>
      <w:b/>
      <w:bCs w:val="0"/>
      <w:szCs w:val="24"/>
    </w:rPr>
  </w:style>
  <w:style w:type="character" w:customStyle="1" w:styleId="pmterms31">
    <w:name w:val="pmterms31"/>
    <w:rsid w:val="002125FC"/>
    <w:rPr>
      <w:b/>
      <w:bCs/>
      <w:i w:val="0"/>
      <w:iCs w:val="0"/>
      <w:color w:val="000000"/>
    </w:rPr>
  </w:style>
  <w:style w:type="character" w:customStyle="1" w:styleId="copyrightdescription">
    <w:name w:val="copyrightdescription"/>
    <w:rsid w:val="002125FC"/>
  </w:style>
  <w:style w:type="character" w:customStyle="1" w:styleId="ft01">
    <w:name w:val="ft01"/>
    <w:rsid w:val="002125FC"/>
    <w:rPr>
      <w:rFonts w:ascii="Times" w:hAnsi="Times" w:cs="Times" w:hint="default"/>
      <w:color w:val="000000"/>
      <w:sz w:val="14"/>
      <w:szCs w:val="14"/>
    </w:rPr>
  </w:style>
  <w:style w:type="character" w:customStyle="1" w:styleId="ft11">
    <w:name w:val="ft11"/>
    <w:rsid w:val="002125FC"/>
    <w:rPr>
      <w:rFonts w:ascii="Times" w:hAnsi="Times" w:cs="Times" w:hint="default"/>
      <w:color w:val="000000"/>
      <w:sz w:val="17"/>
      <w:szCs w:val="17"/>
    </w:rPr>
  </w:style>
  <w:style w:type="character" w:customStyle="1" w:styleId="ft21">
    <w:name w:val="ft21"/>
    <w:rsid w:val="002125FC"/>
    <w:rPr>
      <w:rFonts w:ascii="Times" w:hAnsi="Times" w:cs="Times" w:hint="default"/>
      <w:color w:val="000000"/>
      <w:sz w:val="15"/>
      <w:szCs w:val="15"/>
    </w:rPr>
  </w:style>
  <w:style w:type="character" w:customStyle="1" w:styleId="ft31">
    <w:name w:val="ft31"/>
    <w:rsid w:val="002125FC"/>
    <w:rPr>
      <w:rFonts w:ascii="Times" w:hAnsi="Times" w:cs="Times" w:hint="default"/>
      <w:color w:val="000000"/>
      <w:sz w:val="15"/>
      <w:szCs w:val="15"/>
    </w:rPr>
  </w:style>
  <w:style w:type="character" w:customStyle="1" w:styleId="dquo">
    <w:name w:val="dquo"/>
    <w:rsid w:val="002125FC"/>
  </w:style>
  <w:style w:type="character" w:customStyle="1" w:styleId="caps2">
    <w:name w:val="caps2"/>
    <w:rsid w:val="002125FC"/>
  </w:style>
  <w:style w:type="character" w:customStyle="1" w:styleId="CardsFont12ptCharCharCharChar">
    <w:name w:val="Cards + Font: 12 pt Char Char Char Char"/>
    <w:rsid w:val="002125FC"/>
    <w:rPr>
      <w:sz w:val="24"/>
      <w:szCs w:val="24"/>
      <w:u w:val="thick"/>
      <w:lang w:val="en-US" w:eastAsia="en-US" w:bidi="ar-SA"/>
    </w:rPr>
  </w:style>
  <w:style w:type="character" w:customStyle="1" w:styleId="ccs">
    <w:name w:val="c cs"/>
    <w:rsid w:val="002125FC"/>
  </w:style>
  <w:style w:type="character" w:customStyle="1" w:styleId="UnderlinedEvChar">
    <w:name w:val="Underlined Ev Char"/>
    <w:rsid w:val="002125FC"/>
    <w:rPr>
      <w:rFonts w:ascii="Times New Roman" w:eastAsia="Times New Roman" w:hAnsi="Times New Roman" w:cs="Times New Roman" w:hint="default"/>
      <w:szCs w:val="24"/>
      <w:u w:val="single"/>
    </w:rPr>
  </w:style>
  <w:style w:type="character" w:customStyle="1" w:styleId="dropshadow">
    <w:name w:val="dropshadow"/>
    <w:rsid w:val="002125FC"/>
  </w:style>
  <w:style w:type="character" w:customStyle="1" w:styleId="d05ws">
    <w:name w:val="d05ws"/>
    <w:rsid w:val="002125FC"/>
  </w:style>
  <w:style w:type="character" w:customStyle="1" w:styleId="rzibod">
    <w:name w:val="rzibod"/>
    <w:rsid w:val="002125FC"/>
  </w:style>
  <w:style w:type="character" w:customStyle="1" w:styleId="StyleBold1">
    <w:name w:val="Style Bold1"/>
    <w:rsid w:val="002125FC"/>
    <w:rPr>
      <w:rFonts w:ascii="Georgia" w:hAnsi="Georgia" w:hint="default"/>
      <w:b/>
      <w:bCs/>
      <w:sz w:val="22"/>
    </w:rPr>
  </w:style>
  <w:style w:type="character" w:customStyle="1" w:styleId="headertext">
    <w:name w:val="headertext"/>
    <w:rsid w:val="002125FC"/>
  </w:style>
  <w:style w:type="character" w:customStyle="1" w:styleId="endnote-reference">
    <w:name w:val="endnote-reference"/>
    <w:rsid w:val="002125FC"/>
  </w:style>
  <w:style w:type="character" w:customStyle="1" w:styleId="officialsname">
    <w:name w:val="official_s_name"/>
    <w:rsid w:val="002125FC"/>
  </w:style>
  <w:style w:type="character" w:customStyle="1" w:styleId="audience">
    <w:name w:val="audience"/>
    <w:rsid w:val="002125FC"/>
  </w:style>
  <w:style w:type="character" w:customStyle="1" w:styleId="A7">
    <w:name w:val="A7"/>
    <w:uiPriority w:val="99"/>
    <w:rsid w:val="002125FC"/>
    <w:rPr>
      <w:rFonts w:ascii="Myriad Pro" w:hAnsi="Myriad Pro" w:cs="Myriad Pro" w:hint="default"/>
      <w:color w:val="0066B1"/>
      <w:sz w:val="22"/>
      <w:szCs w:val="22"/>
    </w:rPr>
  </w:style>
  <w:style w:type="character" w:customStyle="1" w:styleId="normalchar">
    <w:name w:val="normal__char"/>
    <w:rsid w:val="002125FC"/>
  </w:style>
  <w:style w:type="character" w:customStyle="1" w:styleId="hyperlink002cheading0020100200028block0020title0029char">
    <w:name w:val="hyperlink_002cheading_00201_0020_0028block_0020title_0029__char"/>
    <w:rsid w:val="002125FC"/>
  </w:style>
  <w:style w:type="character" w:customStyle="1" w:styleId="underline002cstyle0020bold0020underlinechar">
    <w:name w:val="underline_002cstyle_0020bold_0020underline__char"/>
    <w:rsid w:val="002125FC"/>
  </w:style>
  <w:style w:type="character" w:customStyle="1" w:styleId="copyboldblack">
    <w:name w:val="copyboldblack"/>
    <w:rsid w:val="002125FC"/>
  </w:style>
  <w:style w:type="character" w:customStyle="1" w:styleId="copybold">
    <w:name w:val="copybold"/>
    <w:rsid w:val="002125FC"/>
  </w:style>
  <w:style w:type="character" w:customStyle="1" w:styleId="author-date0">
    <w:name w:val="author-date"/>
    <w:rsid w:val="002125FC"/>
  </w:style>
  <w:style w:type="character" w:customStyle="1" w:styleId="hidden">
    <w:name w:val="hidden"/>
    <w:rsid w:val="002125FC"/>
  </w:style>
  <w:style w:type="character" w:customStyle="1" w:styleId="articlebegin">
    <w:name w:val="articlebegin"/>
    <w:rsid w:val="002125FC"/>
  </w:style>
  <w:style w:type="character" w:customStyle="1" w:styleId="mediaoverlay">
    <w:name w:val="mediaoverlay"/>
    <w:rsid w:val="002125FC"/>
  </w:style>
  <w:style w:type="character" w:customStyle="1" w:styleId="blogcaption">
    <w:name w:val="blog_caption"/>
    <w:rsid w:val="002125FC"/>
  </w:style>
  <w:style w:type="character" w:customStyle="1" w:styleId="commnet-abuzz">
    <w:name w:val="commnet-abuzz"/>
    <w:rsid w:val="002125FC"/>
  </w:style>
  <w:style w:type="character" w:customStyle="1" w:styleId="fbconnectbuttontext">
    <w:name w:val="fbconnectbutton_text"/>
    <w:rsid w:val="002125FC"/>
  </w:style>
  <w:style w:type="character" w:customStyle="1" w:styleId="fbsharecountinner">
    <w:name w:val="fb_share_count_inner"/>
    <w:rsid w:val="002125FC"/>
  </w:style>
  <w:style w:type="character" w:customStyle="1" w:styleId="stbuttontext">
    <w:name w:val="stbuttontext"/>
    <w:rsid w:val="002125FC"/>
  </w:style>
  <w:style w:type="character" w:customStyle="1" w:styleId="source">
    <w:name w:val="source"/>
    <w:rsid w:val="002125FC"/>
  </w:style>
  <w:style w:type="character" w:customStyle="1" w:styleId="pubdate">
    <w:name w:val="pubdate"/>
    <w:rsid w:val="002125FC"/>
  </w:style>
  <w:style w:type="character" w:customStyle="1" w:styleId="grey">
    <w:name w:val="grey"/>
    <w:rsid w:val="002125FC"/>
  </w:style>
  <w:style w:type="character" w:customStyle="1" w:styleId="postdate">
    <w:name w:val="post_date"/>
    <w:rsid w:val="002125FC"/>
  </w:style>
  <w:style w:type="character" w:customStyle="1" w:styleId="bdx">
    <w:name w:val="bdx"/>
    <w:rsid w:val="002125FC"/>
  </w:style>
  <w:style w:type="character" w:customStyle="1" w:styleId="bdl">
    <w:name w:val="bdl"/>
    <w:rsid w:val="002125FC"/>
  </w:style>
  <w:style w:type="character" w:customStyle="1" w:styleId="breadcrumbitemcurrent">
    <w:name w:val="breadcrumbitemcurrent"/>
    <w:rsid w:val="002125FC"/>
  </w:style>
  <w:style w:type="character" w:customStyle="1" w:styleId="bbl">
    <w:name w:val="bbl"/>
    <w:rsid w:val="002125FC"/>
  </w:style>
  <w:style w:type="character" w:customStyle="1" w:styleId="Date2">
    <w:name w:val="Date2"/>
    <w:rsid w:val="002125FC"/>
  </w:style>
  <w:style w:type="character" w:customStyle="1" w:styleId="company">
    <w:name w:val="company"/>
    <w:rsid w:val="002125FC"/>
  </w:style>
  <w:style w:type="character" w:customStyle="1" w:styleId="itxtnewhookspan">
    <w:name w:val="itxtnewhookspan"/>
    <w:rsid w:val="002125FC"/>
  </w:style>
  <w:style w:type="character" w:customStyle="1" w:styleId="gstxthlt">
    <w:name w:val="gstxt_hlt"/>
    <w:rsid w:val="002125FC"/>
  </w:style>
  <w:style w:type="character" w:customStyle="1" w:styleId="SubtleEmphasis1">
    <w:name w:val="Subtle Emphasis1"/>
    <w:uiPriority w:val="19"/>
    <w:qFormat/>
    <w:rsid w:val="002125FC"/>
    <w:rPr>
      <w:rFonts w:ascii="Times New Roman" w:hAnsi="Times New Roman" w:cs="Times New Roman" w:hint="default"/>
      <w:b/>
      <w:bCs w:val="0"/>
      <w:iCs/>
      <w:color w:val="auto"/>
      <w:sz w:val="22"/>
    </w:rPr>
  </w:style>
  <w:style w:type="character" w:customStyle="1" w:styleId="StyleBoldRed">
    <w:name w:val="Style Bold Red"/>
    <w:rsid w:val="002125FC"/>
    <w:rPr>
      <w:b/>
      <w:bCs/>
      <w:color w:val="auto"/>
    </w:rPr>
  </w:style>
  <w:style w:type="character" w:customStyle="1" w:styleId="StyleTimesNewRoman8pt">
    <w:name w:val="Style Times New Roman 8 pt"/>
    <w:rsid w:val="002125FC"/>
    <w:rPr>
      <w:rFonts w:ascii="Georgia" w:hAnsi="Georgia" w:hint="default"/>
      <w:sz w:val="16"/>
    </w:rPr>
  </w:style>
  <w:style w:type="character" w:customStyle="1" w:styleId="StyleStyle7pt8pt">
    <w:name w:val="Style Style 7 pt + 8 pt"/>
    <w:rsid w:val="002125FC"/>
    <w:rPr>
      <w:sz w:val="16"/>
    </w:rPr>
  </w:style>
  <w:style w:type="character" w:customStyle="1" w:styleId="StyleStyleThickunderlineBold1">
    <w:name w:val="Style Style Thick underline + Bold1"/>
    <w:rsid w:val="002125FC"/>
    <w:rPr>
      <w:b/>
      <w:bCs/>
      <w:u w:val="thick"/>
    </w:rPr>
  </w:style>
  <w:style w:type="character" w:customStyle="1" w:styleId="StyleUnderline2">
    <w:name w:val="Style Underline2"/>
    <w:rsid w:val="002125FC"/>
    <w:rPr>
      <w:u w:val="single"/>
    </w:rPr>
  </w:style>
  <w:style w:type="character" w:customStyle="1" w:styleId="ShrinkText">
    <w:name w:val="Shrink Text"/>
    <w:rsid w:val="002125FC"/>
    <w:rPr>
      <w:sz w:val="16"/>
    </w:rPr>
  </w:style>
  <w:style w:type="character" w:customStyle="1" w:styleId="smallcaps">
    <w:name w:val="smallcaps"/>
    <w:rsid w:val="002125FC"/>
  </w:style>
  <w:style w:type="character" w:customStyle="1" w:styleId="goldbldtext">
    <w:name w:val="goldbldtext"/>
    <w:rsid w:val="002125FC"/>
  </w:style>
  <w:style w:type="character" w:customStyle="1" w:styleId="cardshighlight0">
    <w:name w:val="cardshighlight"/>
    <w:rsid w:val="002125FC"/>
  </w:style>
  <w:style w:type="character" w:customStyle="1" w:styleId="cardsfont12pt1">
    <w:name w:val="cardsfont12pt"/>
    <w:rsid w:val="002125FC"/>
  </w:style>
  <w:style w:type="character" w:customStyle="1" w:styleId="ft1">
    <w:name w:val="ft1"/>
    <w:rsid w:val="002125FC"/>
  </w:style>
  <w:style w:type="character" w:customStyle="1" w:styleId="ft6">
    <w:name w:val="ft6"/>
    <w:rsid w:val="002125FC"/>
  </w:style>
  <w:style w:type="character" w:customStyle="1" w:styleId="kicker">
    <w:name w:val="kicker"/>
    <w:rsid w:val="002125FC"/>
  </w:style>
  <w:style w:type="character" w:customStyle="1" w:styleId="backcontent">
    <w:name w:val="backcontent"/>
    <w:rsid w:val="002125FC"/>
  </w:style>
  <w:style w:type="character" w:customStyle="1" w:styleId="daystmp">
    <w:name w:val="daystmp"/>
    <w:rsid w:val="002125FC"/>
  </w:style>
  <w:style w:type="character" w:customStyle="1" w:styleId="cardsfont12ptchar">
    <w:name w:val="cardsfont12ptchar"/>
    <w:rsid w:val="002125FC"/>
  </w:style>
  <w:style w:type="character" w:customStyle="1" w:styleId="gal">
    <w:name w:val="gal"/>
    <w:rsid w:val="002125FC"/>
  </w:style>
  <w:style w:type="character" w:customStyle="1" w:styleId="submitted">
    <w:name w:val="submitted"/>
    <w:rsid w:val="002125FC"/>
  </w:style>
  <w:style w:type="character" w:customStyle="1" w:styleId="imagedateline">
    <w:name w:val="image_dateline"/>
    <w:rsid w:val="002125FC"/>
  </w:style>
  <w:style w:type="character" w:customStyle="1" w:styleId="authordatecharchar">
    <w:name w:val="authordatecharchar"/>
    <w:rsid w:val="002125FC"/>
  </w:style>
  <w:style w:type="character" w:customStyle="1" w:styleId="style1char0">
    <w:name w:val="style1char"/>
    <w:rsid w:val="002125FC"/>
  </w:style>
  <w:style w:type="character" w:customStyle="1" w:styleId="tagcharchar0">
    <w:name w:val="tagcharchar"/>
    <w:rsid w:val="002125FC"/>
  </w:style>
  <w:style w:type="character" w:customStyle="1" w:styleId="underlinedcharchar2">
    <w:name w:val="underlinedcharchar"/>
    <w:rsid w:val="002125FC"/>
  </w:style>
  <w:style w:type="character" w:customStyle="1" w:styleId="BoxedChar">
    <w:name w:val="Boxed Char"/>
    <w:rsid w:val="002125FC"/>
    <w:rPr>
      <w:rFonts w:ascii="Arial Narrow" w:hAnsi="Arial Narrow" w:hint="default"/>
      <w:b/>
      <w:bCs w:val="0"/>
      <w:sz w:val="18"/>
      <w:bdr w:val="single" w:sz="6" w:space="0" w:color="auto" w:frame="1"/>
    </w:rPr>
  </w:style>
  <w:style w:type="character" w:customStyle="1" w:styleId="Style11ptUnderline2">
    <w:name w:val="Style 11 pt Underline2"/>
    <w:rsid w:val="002125FC"/>
    <w:rPr>
      <w:sz w:val="20"/>
      <w:u w:val="single"/>
    </w:rPr>
  </w:style>
  <w:style w:type="character" w:customStyle="1" w:styleId="Style11ptBoldUnderline2">
    <w:name w:val="Style 11 pt Bold Underline2"/>
    <w:rsid w:val="002125FC"/>
    <w:rPr>
      <w:b/>
      <w:bCs/>
      <w:sz w:val="20"/>
      <w:u w:val="single"/>
    </w:rPr>
  </w:style>
  <w:style w:type="character" w:customStyle="1" w:styleId="nw">
    <w:name w:val="nw"/>
    <w:rsid w:val="002125FC"/>
  </w:style>
  <w:style w:type="character" w:customStyle="1" w:styleId="Styleunderline11ptBoldBorderSinglesolidlineAuto">
    <w:name w:val="Style underline + 11 pt Bold Border: : (Single solid line Auto ..."/>
    <w:rsid w:val="002125FC"/>
    <w:rPr>
      <w:b/>
      <w:bCs/>
      <w:sz w:val="20"/>
      <w:u w:val="single"/>
      <w:bdr w:val="single" w:sz="4" w:space="0" w:color="auto" w:frame="1"/>
    </w:rPr>
  </w:style>
  <w:style w:type="character" w:customStyle="1" w:styleId="cardCharCharChar1">
    <w:name w:val="card Char Char Char1"/>
    <w:rsid w:val="002125FC"/>
    <w:rPr>
      <w:lang w:val="en-US" w:eastAsia="en-US" w:bidi="ar-SA"/>
    </w:rPr>
  </w:style>
  <w:style w:type="character" w:customStyle="1" w:styleId="authors1">
    <w:name w:val="authors1"/>
    <w:rsid w:val="002125FC"/>
    <w:rPr>
      <w:rFonts w:ascii="Verdana" w:hAnsi="Verdana" w:hint="default"/>
      <w:b/>
      <w:bCs/>
      <w:color w:val="006699"/>
      <w:sz w:val="20"/>
      <w:szCs w:val="20"/>
    </w:rPr>
  </w:style>
  <w:style w:type="character" w:customStyle="1" w:styleId="headlinesectionlarge">
    <w:name w:val="headline_section_large"/>
    <w:rsid w:val="002125FC"/>
  </w:style>
  <w:style w:type="character" w:customStyle="1" w:styleId="Styleunderline11ptBlack">
    <w:name w:val="Style underline + 11 pt Black"/>
    <w:rsid w:val="002125FC"/>
    <w:rPr>
      <w:color w:val="000000"/>
      <w:sz w:val="20"/>
      <w:u w:val="single"/>
    </w:rPr>
  </w:style>
  <w:style w:type="character" w:customStyle="1" w:styleId="Styleunderline11ptBoldBlack">
    <w:name w:val="Style underline + 11 pt Bold Black"/>
    <w:rsid w:val="002125FC"/>
    <w:rPr>
      <w:b/>
      <w:bCs/>
      <w:color w:val="000000"/>
      <w:sz w:val="20"/>
      <w:u w:val="single"/>
    </w:rPr>
  </w:style>
  <w:style w:type="character" w:customStyle="1" w:styleId="Style11ptBoldBlackUnderline">
    <w:name w:val="Style 11 pt Bold Black Underline"/>
    <w:rsid w:val="002125FC"/>
    <w:rPr>
      <w:b/>
      <w:bCs/>
      <w:color w:val="000000"/>
      <w:sz w:val="20"/>
      <w:u w:val="single"/>
    </w:rPr>
  </w:style>
  <w:style w:type="character" w:customStyle="1" w:styleId="Style11ptBoldBlackUnderlineBorderSinglesolidline">
    <w:name w:val="Style 11 pt Bold Black Underline Border: : (Single solid line ..."/>
    <w:rsid w:val="002125FC"/>
    <w:rPr>
      <w:b/>
      <w:bCs/>
      <w:color w:val="000000"/>
      <w:sz w:val="20"/>
      <w:u w:val="single"/>
      <w:bdr w:val="single" w:sz="4" w:space="0" w:color="auto" w:frame="1"/>
    </w:rPr>
  </w:style>
  <w:style w:type="character" w:customStyle="1" w:styleId="StyleLatinMeridien-Italic11ptItalicUnderline">
    <w:name w:val="Style (Latin) Meridien-Italic 11 pt Italic Underline"/>
    <w:rsid w:val="002125FC"/>
    <w:rPr>
      <w:rFonts w:ascii="Meridien-Italic" w:hAnsi="Meridien-Italic" w:hint="default"/>
      <w:i/>
      <w:iCs/>
      <w:sz w:val="20"/>
      <w:u w:val="single"/>
    </w:rPr>
  </w:style>
  <w:style w:type="character" w:customStyle="1" w:styleId="Citation-AuthorDate">
    <w:name w:val="Citation - Author/Date"/>
    <w:rsid w:val="002125FC"/>
    <w:rPr>
      <w:b/>
      <w:bCs w:val="0"/>
      <w:smallCaps/>
      <w:sz w:val="24"/>
      <w:u w:val="single"/>
    </w:rPr>
  </w:style>
  <w:style w:type="character" w:customStyle="1" w:styleId="underlinestylechar0">
    <w:name w:val="underlinestylechar"/>
    <w:rsid w:val="002125FC"/>
  </w:style>
  <w:style w:type="character" w:customStyle="1" w:styleId="highlight">
    <w:name w:val="highlight"/>
    <w:rsid w:val="002125FC"/>
  </w:style>
  <w:style w:type="character" w:customStyle="1" w:styleId="DottedUnderline0">
    <w:name w:val="Dotted Underline"/>
    <w:rsid w:val="002125FC"/>
    <w:rPr>
      <w:rFonts w:ascii="Times New Roman" w:hAnsi="Times New Roman" w:cs="Times New Roman" w:hint="default"/>
      <w:sz w:val="20"/>
      <w:u w:val="dottedHeavy"/>
    </w:rPr>
  </w:style>
  <w:style w:type="character" w:customStyle="1" w:styleId="titleauthoretc">
    <w:name w:val="titleauthoretc"/>
    <w:rsid w:val="002125FC"/>
  </w:style>
  <w:style w:type="character" w:customStyle="1" w:styleId="labeltext">
    <w:name w:val="labeltext"/>
    <w:rsid w:val="002125FC"/>
  </w:style>
  <w:style w:type="character" w:customStyle="1" w:styleId="viewlink">
    <w:name w:val="viewlink"/>
    <w:rsid w:val="002125FC"/>
  </w:style>
  <w:style w:type="character" w:customStyle="1" w:styleId="share">
    <w:name w:val="share"/>
    <w:rsid w:val="002125FC"/>
  </w:style>
  <w:style w:type="character" w:customStyle="1" w:styleId="inlinkchart">
    <w:name w:val="inlink_chart"/>
    <w:rsid w:val="002125FC"/>
  </w:style>
  <w:style w:type="character" w:customStyle="1" w:styleId="underLight">
    <w:name w:val="underLight"/>
    <w:uiPriority w:val="1"/>
    <w:qFormat/>
    <w:rsid w:val="002125F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125FC"/>
  </w:style>
  <w:style w:type="character" w:customStyle="1" w:styleId="author-rss">
    <w:name w:val="author-rss"/>
    <w:rsid w:val="002125FC"/>
  </w:style>
  <w:style w:type="character" w:customStyle="1" w:styleId="fbsharecountwrapper">
    <w:name w:val="fb_share_count_wrapper"/>
    <w:rsid w:val="002125FC"/>
  </w:style>
  <w:style w:type="character" w:customStyle="1" w:styleId="fbbuttontext">
    <w:name w:val="fb_button_text"/>
    <w:rsid w:val="002125FC"/>
  </w:style>
  <w:style w:type="character" w:customStyle="1" w:styleId="hw">
    <w:name w:val="hw"/>
    <w:rsid w:val="002125FC"/>
  </w:style>
  <w:style w:type="character" w:customStyle="1" w:styleId="linktotop">
    <w:name w:val="linktotop"/>
    <w:rsid w:val="002125FC"/>
  </w:style>
  <w:style w:type="character" w:customStyle="1" w:styleId="maintextbldleft">
    <w:name w:val="maintextbldleft"/>
    <w:rsid w:val="002125FC"/>
  </w:style>
  <w:style w:type="character" w:customStyle="1" w:styleId="maintextleft">
    <w:name w:val="maintextleft"/>
    <w:rsid w:val="002125FC"/>
  </w:style>
  <w:style w:type="character" w:customStyle="1" w:styleId="descriptionstyle1block">
    <w:name w:val="description style1 block"/>
    <w:rsid w:val="002125FC"/>
  </w:style>
  <w:style w:type="character" w:customStyle="1" w:styleId="gutter-right-1">
    <w:name w:val="gutter-right-1"/>
    <w:basedOn w:val="DefaultParagraphFont"/>
    <w:rsid w:val="002125FC"/>
  </w:style>
  <w:style w:type="character" w:customStyle="1" w:styleId="ssl3">
    <w:name w:val="ss_l3"/>
    <w:rsid w:val="002125FC"/>
  </w:style>
  <w:style w:type="character" w:customStyle="1" w:styleId="FontStyle39">
    <w:name w:val="Font Style39"/>
    <w:uiPriority w:val="99"/>
    <w:rsid w:val="002125FC"/>
    <w:rPr>
      <w:rFonts w:ascii="Constantia" w:hAnsi="Constantia" w:cs="Constantia" w:hint="default"/>
      <w:b/>
      <w:bCs/>
      <w:sz w:val="18"/>
      <w:szCs w:val="18"/>
    </w:rPr>
  </w:style>
  <w:style w:type="character" w:customStyle="1" w:styleId="6">
    <w:name w:val="6"/>
    <w:rsid w:val="002125FC"/>
    <w:rPr>
      <w:rFonts w:ascii="Arial" w:hAnsi="Arial" w:cs="Arial" w:hint="default"/>
      <w:bCs/>
      <w:sz w:val="20"/>
      <w:u w:val="single"/>
      <w:lang w:val="en-US" w:eastAsia="en-US" w:bidi="ar-SA"/>
    </w:rPr>
  </w:style>
  <w:style w:type="character" w:customStyle="1" w:styleId="Header11">
    <w:name w:val="Header11"/>
    <w:rsid w:val="002125FC"/>
  </w:style>
  <w:style w:type="character" w:customStyle="1" w:styleId="posa">
    <w:name w:val="pos(a)"/>
    <w:basedOn w:val="DefaultParagraphFont"/>
    <w:rsid w:val="002125FC"/>
  </w:style>
  <w:style w:type="character" w:customStyle="1" w:styleId="u-hiddeninnarrowenv">
    <w:name w:val="u-hiddeninnarrowenv"/>
    <w:basedOn w:val="DefaultParagraphFont"/>
    <w:rsid w:val="002125FC"/>
  </w:style>
  <w:style w:type="character" w:customStyle="1" w:styleId="followbutton-bird">
    <w:name w:val="followbutton-bird"/>
    <w:basedOn w:val="DefaultParagraphFont"/>
    <w:rsid w:val="002125FC"/>
  </w:style>
  <w:style w:type="character" w:customStyle="1" w:styleId="tweetauthor-name">
    <w:name w:val="tweetauthor-name"/>
    <w:basedOn w:val="DefaultParagraphFont"/>
    <w:rsid w:val="002125FC"/>
  </w:style>
  <w:style w:type="character" w:customStyle="1" w:styleId="tweetauthor-verifiedbadge">
    <w:name w:val="tweetauthor-verifiedbadge"/>
    <w:basedOn w:val="DefaultParagraphFont"/>
    <w:rsid w:val="002125FC"/>
  </w:style>
  <w:style w:type="character" w:customStyle="1" w:styleId="tweetauthor-screenname">
    <w:name w:val="tweetauthor-screenname"/>
    <w:basedOn w:val="DefaultParagraphFont"/>
    <w:rsid w:val="002125FC"/>
  </w:style>
  <w:style w:type="character" w:customStyle="1" w:styleId="u-hiddenvisually">
    <w:name w:val="u-hiddenvisually"/>
    <w:basedOn w:val="DefaultParagraphFont"/>
    <w:rsid w:val="002125FC"/>
  </w:style>
  <w:style w:type="character" w:customStyle="1" w:styleId="tweetaction-stat">
    <w:name w:val="tweetaction-stat"/>
    <w:basedOn w:val="DefaultParagraphFont"/>
    <w:rsid w:val="002125FC"/>
  </w:style>
  <w:style w:type="character" w:customStyle="1" w:styleId="related">
    <w:name w:val="related"/>
    <w:basedOn w:val="DefaultParagraphFont"/>
    <w:rsid w:val="002125FC"/>
  </w:style>
  <w:style w:type="character" w:customStyle="1" w:styleId="related-content">
    <w:name w:val="related-content"/>
    <w:basedOn w:val="DefaultParagraphFont"/>
    <w:rsid w:val="002125FC"/>
  </w:style>
  <w:style w:type="character" w:customStyle="1" w:styleId="name-of-author">
    <w:name w:val="name-of-author"/>
    <w:basedOn w:val="DefaultParagraphFont"/>
    <w:rsid w:val="002125FC"/>
  </w:style>
  <w:style w:type="character" w:customStyle="1" w:styleId="first-name">
    <w:name w:val="first-name"/>
    <w:basedOn w:val="DefaultParagraphFont"/>
    <w:rsid w:val="002125FC"/>
  </w:style>
  <w:style w:type="character" w:customStyle="1" w:styleId="last-name">
    <w:name w:val="last-name"/>
    <w:basedOn w:val="DefaultParagraphFont"/>
    <w:rsid w:val="002125FC"/>
  </w:style>
  <w:style w:type="character" w:customStyle="1" w:styleId="caption10">
    <w:name w:val="caption1"/>
    <w:basedOn w:val="DefaultParagraphFont"/>
    <w:rsid w:val="002125FC"/>
  </w:style>
  <w:style w:type="character" w:customStyle="1" w:styleId="recirc-text">
    <w:name w:val="&quot;recirc-text”"/>
    <w:basedOn w:val="DefaultParagraphFont"/>
    <w:rsid w:val="002125FC"/>
  </w:style>
  <w:style w:type="character" w:customStyle="1" w:styleId="video-icon">
    <w:name w:val="video-icon"/>
    <w:basedOn w:val="DefaultParagraphFont"/>
    <w:rsid w:val="002125FC"/>
  </w:style>
  <w:style w:type="character" w:customStyle="1" w:styleId="powa-shot-play-btn-text">
    <w:name w:val="powa-shot-play-btn-text"/>
    <w:basedOn w:val="DefaultParagraphFont"/>
    <w:rsid w:val="002125FC"/>
  </w:style>
  <w:style w:type="character" w:customStyle="1" w:styleId="powa-shot-click">
    <w:name w:val="powa-shot-click"/>
    <w:basedOn w:val="DefaultParagraphFont"/>
    <w:rsid w:val="002125FC"/>
  </w:style>
  <w:style w:type="character" w:customStyle="1" w:styleId="wpv-blurb">
    <w:name w:val="wpv-blurb"/>
    <w:basedOn w:val="DefaultParagraphFont"/>
    <w:rsid w:val="002125FC"/>
  </w:style>
  <w:style w:type="character" w:customStyle="1" w:styleId="pb-caption">
    <w:name w:val="pb-caption"/>
    <w:basedOn w:val="DefaultParagraphFont"/>
    <w:rsid w:val="002125FC"/>
  </w:style>
  <w:style w:type="character" w:customStyle="1" w:styleId="Heading5Char1">
    <w:name w:val="Heading 5 Char1"/>
    <w:aliases w:val="Text Char1"/>
    <w:basedOn w:val="DefaultParagraphFont"/>
    <w:semiHidden/>
    <w:rsid w:val="002125F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2125FC"/>
    <w:rPr>
      <w:vertAlign w:val="baseline"/>
    </w:rPr>
  </w:style>
  <w:style w:type="character" w:customStyle="1" w:styleId="Heading7Char1">
    <w:name w:val="Heading 7 Char1"/>
    <w:basedOn w:val="DefaultParagraphFont"/>
    <w:semiHidden/>
    <w:rsid w:val="002125F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2125F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125F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125FC"/>
    <w:rPr>
      <w:rFonts w:ascii="Calibri" w:hAnsi="Calibri" w:cs="Calibri"/>
    </w:rPr>
  </w:style>
  <w:style w:type="numbering" w:customStyle="1" w:styleId="NoList2">
    <w:name w:val="No List2"/>
    <w:next w:val="NoList"/>
    <w:uiPriority w:val="99"/>
    <w:semiHidden/>
    <w:unhideWhenUsed/>
    <w:rsid w:val="002125FC"/>
  </w:style>
  <w:style w:type="numbering" w:customStyle="1" w:styleId="NoList3">
    <w:name w:val="No List3"/>
    <w:next w:val="NoList"/>
    <w:uiPriority w:val="99"/>
    <w:semiHidden/>
    <w:unhideWhenUsed/>
    <w:rsid w:val="002125FC"/>
  </w:style>
  <w:style w:type="numbering" w:customStyle="1" w:styleId="NoList4">
    <w:name w:val="No List4"/>
    <w:next w:val="NoList"/>
    <w:uiPriority w:val="99"/>
    <w:semiHidden/>
    <w:unhideWhenUsed/>
    <w:rsid w:val="002125FC"/>
  </w:style>
  <w:style w:type="numbering" w:customStyle="1" w:styleId="NoList5">
    <w:name w:val="No List5"/>
    <w:next w:val="NoList"/>
    <w:semiHidden/>
    <w:unhideWhenUsed/>
    <w:rsid w:val="002125FC"/>
  </w:style>
  <w:style w:type="paragraph" w:styleId="BlockText">
    <w:name w:val="Block Text"/>
    <w:basedOn w:val="Normal"/>
    <w:rsid w:val="002125FC"/>
    <w:pPr>
      <w:ind w:left="229" w:right="229"/>
    </w:pPr>
    <w:rPr>
      <w:rFonts w:ascii="Verdana" w:eastAsia="Times New Roman" w:hAnsi="Verdana"/>
      <w:szCs w:val="20"/>
    </w:rPr>
  </w:style>
  <w:style w:type="paragraph" w:styleId="NormalIndent">
    <w:name w:val="Normal Indent"/>
    <w:basedOn w:val="Normal"/>
    <w:rsid w:val="002125FC"/>
    <w:pPr>
      <w:ind w:left="720"/>
    </w:pPr>
    <w:rPr>
      <w:rFonts w:eastAsia="Times New Roman"/>
      <w:szCs w:val="20"/>
    </w:rPr>
  </w:style>
  <w:style w:type="paragraph" w:styleId="EnvelopeReturn">
    <w:name w:val="envelope return"/>
    <w:basedOn w:val="Normal"/>
    <w:rsid w:val="002125FC"/>
    <w:rPr>
      <w:rFonts w:eastAsia="Times New Roman"/>
      <w:sz w:val="24"/>
      <w:szCs w:val="20"/>
    </w:rPr>
  </w:style>
  <w:style w:type="paragraph" w:styleId="EnvelopeAddress">
    <w:name w:val="envelope address"/>
    <w:basedOn w:val="Normal"/>
    <w:rsid w:val="002125F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125FC"/>
  </w:style>
  <w:style w:type="numbering" w:customStyle="1" w:styleId="NoList7">
    <w:name w:val="No List7"/>
    <w:next w:val="NoList"/>
    <w:semiHidden/>
    <w:unhideWhenUsed/>
    <w:rsid w:val="002125FC"/>
  </w:style>
  <w:style w:type="paragraph" w:styleId="ListBullet">
    <w:name w:val="List Bullet"/>
    <w:basedOn w:val="Normal"/>
    <w:link w:val="ListBulletChar"/>
    <w:uiPriority w:val="99"/>
    <w:unhideWhenUsed/>
    <w:rsid w:val="002125FC"/>
    <w:pPr>
      <w:tabs>
        <w:tab w:val="num" w:pos="360"/>
      </w:tabs>
      <w:ind w:left="360" w:hanging="360"/>
      <w:contextualSpacing/>
    </w:pPr>
    <w:rPr>
      <w:rFonts w:eastAsia="Calibri"/>
    </w:rPr>
  </w:style>
  <w:style w:type="table" w:styleId="MediumGrid1">
    <w:name w:val="Medium Grid 1"/>
    <w:basedOn w:val="TableNormal"/>
    <w:uiPriority w:val="67"/>
    <w:rsid w:val="002125FC"/>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125FC"/>
    <w:rPr>
      <w:rFonts w:ascii="Arial Narrow" w:eastAsia="SimSun" w:hAnsi="Arial Narrow" w:cs="Calibri"/>
      <w:sz w:val="20"/>
    </w:rPr>
  </w:style>
  <w:style w:type="numbering" w:customStyle="1" w:styleId="NoList11">
    <w:name w:val="No List11"/>
    <w:next w:val="NoList"/>
    <w:uiPriority w:val="99"/>
    <w:semiHidden/>
    <w:unhideWhenUsed/>
    <w:rsid w:val="002125FC"/>
  </w:style>
  <w:style w:type="numbering" w:customStyle="1" w:styleId="NoList111">
    <w:name w:val="No List111"/>
    <w:next w:val="NoList"/>
    <w:uiPriority w:val="99"/>
    <w:semiHidden/>
    <w:unhideWhenUsed/>
    <w:rsid w:val="002125FC"/>
  </w:style>
  <w:style w:type="numbering" w:customStyle="1" w:styleId="NoList1111">
    <w:name w:val="No List1111"/>
    <w:next w:val="NoList"/>
    <w:uiPriority w:val="99"/>
    <w:semiHidden/>
    <w:unhideWhenUsed/>
    <w:rsid w:val="002125FC"/>
  </w:style>
  <w:style w:type="numbering" w:customStyle="1" w:styleId="NoList11111">
    <w:name w:val="No List11111"/>
    <w:next w:val="NoList"/>
    <w:uiPriority w:val="99"/>
    <w:semiHidden/>
    <w:unhideWhenUsed/>
    <w:rsid w:val="002125FC"/>
  </w:style>
  <w:style w:type="numbering" w:customStyle="1" w:styleId="NoList111111">
    <w:name w:val="No List111111"/>
    <w:next w:val="NoList"/>
    <w:uiPriority w:val="99"/>
    <w:semiHidden/>
    <w:unhideWhenUsed/>
    <w:rsid w:val="002125FC"/>
  </w:style>
  <w:style w:type="numbering" w:customStyle="1" w:styleId="NoList1111111">
    <w:name w:val="No List1111111"/>
    <w:next w:val="NoList"/>
    <w:uiPriority w:val="99"/>
    <w:semiHidden/>
    <w:unhideWhenUsed/>
    <w:rsid w:val="002125FC"/>
  </w:style>
  <w:style w:type="numbering" w:customStyle="1" w:styleId="NoList11111111">
    <w:name w:val="No List11111111"/>
    <w:next w:val="NoList"/>
    <w:uiPriority w:val="99"/>
    <w:semiHidden/>
    <w:unhideWhenUsed/>
    <w:rsid w:val="002125FC"/>
  </w:style>
  <w:style w:type="numbering" w:customStyle="1" w:styleId="NoList111111111">
    <w:name w:val="No List111111111"/>
    <w:next w:val="NoList"/>
    <w:uiPriority w:val="99"/>
    <w:semiHidden/>
    <w:unhideWhenUsed/>
    <w:rsid w:val="002125FC"/>
  </w:style>
  <w:style w:type="numbering" w:customStyle="1" w:styleId="NoList1111111111">
    <w:name w:val="No List1111111111"/>
    <w:next w:val="NoList"/>
    <w:uiPriority w:val="99"/>
    <w:semiHidden/>
    <w:unhideWhenUsed/>
    <w:rsid w:val="002125FC"/>
  </w:style>
  <w:style w:type="numbering" w:customStyle="1" w:styleId="NoList11111111111">
    <w:name w:val="No List11111111111"/>
    <w:next w:val="NoList"/>
    <w:uiPriority w:val="99"/>
    <w:semiHidden/>
    <w:unhideWhenUsed/>
    <w:rsid w:val="002125FC"/>
  </w:style>
  <w:style w:type="numbering" w:customStyle="1" w:styleId="NoList111111111111">
    <w:name w:val="No List111111111111"/>
    <w:next w:val="NoList"/>
    <w:uiPriority w:val="99"/>
    <w:semiHidden/>
    <w:unhideWhenUsed/>
    <w:rsid w:val="002125FC"/>
  </w:style>
  <w:style w:type="numbering" w:customStyle="1" w:styleId="NoList1111111111111">
    <w:name w:val="No List1111111111111"/>
    <w:next w:val="NoList"/>
    <w:uiPriority w:val="99"/>
    <w:semiHidden/>
    <w:unhideWhenUsed/>
    <w:rsid w:val="002125FC"/>
  </w:style>
  <w:style w:type="numbering" w:customStyle="1" w:styleId="NoList11111111111111">
    <w:name w:val="No List11111111111111"/>
    <w:next w:val="NoList"/>
    <w:uiPriority w:val="99"/>
    <w:semiHidden/>
    <w:unhideWhenUsed/>
    <w:rsid w:val="002125FC"/>
  </w:style>
  <w:style w:type="numbering" w:customStyle="1" w:styleId="NoList111111111111111">
    <w:name w:val="No List111111111111111"/>
    <w:next w:val="NoList"/>
    <w:uiPriority w:val="99"/>
    <w:semiHidden/>
    <w:unhideWhenUsed/>
    <w:rsid w:val="002125FC"/>
  </w:style>
  <w:style w:type="numbering" w:customStyle="1" w:styleId="NoList1111111111111111">
    <w:name w:val="No List1111111111111111"/>
    <w:next w:val="NoList"/>
    <w:uiPriority w:val="99"/>
    <w:semiHidden/>
    <w:unhideWhenUsed/>
    <w:rsid w:val="002125FC"/>
  </w:style>
  <w:style w:type="numbering" w:customStyle="1" w:styleId="NoList11111111111111111">
    <w:name w:val="No List11111111111111111"/>
    <w:next w:val="NoList"/>
    <w:uiPriority w:val="99"/>
    <w:semiHidden/>
    <w:unhideWhenUsed/>
    <w:rsid w:val="002125FC"/>
  </w:style>
  <w:style w:type="character" w:customStyle="1" w:styleId="FontStyle220">
    <w:name w:val="Font Style220"/>
    <w:basedOn w:val="DefaultParagraphFont"/>
    <w:uiPriority w:val="99"/>
    <w:rsid w:val="002125FC"/>
    <w:rPr>
      <w:rFonts w:ascii="Candara" w:hAnsi="Candara" w:cs="Candara" w:hint="default"/>
      <w:i/>
      <w:iCs/>
      <w:sz w:val="18"/>
      <w:szCs w:val="18"/>
    </w:rPr>
  </w:style>
  <w:style w:type="character" w:customStyle="1" w:styleId="FontStyle290">
    <w:name w:val="Font Style290"/>
    <w:basedOn w:val="DefaultParagraphFont"/>
    <w:uiPriority w:val="99"/>
    <w:rsid w:val="002125F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125FC"/>
    <w:rPr>
      <w:rFonts w:ascii="Arial" w:hAnsi="Arial" w:cs="Arial"/>
      <w:b/>
      <w:bCs/>
      <w:sz w:val="16"/>
      <w:szCs w:val="16"/>
    </w:rPr>
  </w:style>
  <w:style w:type="paragraph" w:customStyle="1" w:styleId="analytic0">
    <w:name w:val="analytic"/>
    <w:basedOn w:val="Normal"/>
    <w:link w:val="analyticChar0"/>
    <w:uiPriority w:val="4"/>
    <w:qFormat/>
    <w:rsid w:val="002125FC"/>
    <w:pPr>
      <w:spacing w:before="120"/>
    </w:pPr>
    <w:rPr>
      <w:b/>
      <w:sz w:val="20"/>
    </w:rPr>
  </w:style>
  <w:style w:type="character" w:customStyle="1" w:styleId="analyticChar0">
    <w:name w:val="analytic Char"/>
    <w:basedOn w:val="DefaultParagraphFont"/>
    <w:link w:val="analytic0"/>
    <w:uiPriority w:val="4"/>
    <w:rsid w:val="002125FC"/>
    <w:rPr>
      <w:b/>
      <w:sz w:val="20"/>
    </w:rPr>
  </w:style>
  <w:style w:type="character" w:customStyle="1" w:styleId="m-5498913268213319940gmail-styleunderline">
    <w:name w:val="m_-5498913268213319940gmail-styleunderline"/>
    <w:basedOn w:val="DefaultParagraphFont"/>
    <w:rsid w:val="002125FC"/>
  </w:style>
  <w:style w:type="paragraph" w:customStyle="1" w:styleId="speakable">
    <w:name w:val="speakable"/>
    <w:basedOn w:val="Normal"/>
    <w:uiPriority w:val="99"/>
    <w:qFormat/>
    <w:rsid w:val="002125F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125FC"/>
  </w:style>
  <w:style w:type="character" w:customStyle="1" w:styleId="copyright">
    <w:name w:val="copyright"/>
    <w:basedOn w:val="DefaultParagraphFont"/>
    <w:rsid w:val="002125FC"/>
  </w:style>
  <w:style w:type="character" w:customStyle="1" w:styleId="TagCharCharCharChar">
    <w:name w:val="Tag Char Char Char Char"/>
    <w:basedOn w:val="DefaultParagraphFont"/>
    <w:rsid w:val="002125FC"/>
    <w:rPr>
      <w:rFonts w:ascii="Calibri" w:hAnsi="Calibri" w:cs="Calibri"/>
      <w:b/>
      <w:sz w:val="24"/>
    </w:rPr>
  </w:style>
  <w:style w:type="paragraph" w:customStyle="1" w:styleId="g-body">
    <w:name w:val="g-body"/>
    <w:basedOn w:val="Normal"/>
    <w:uiPriority w:val="99"/>
    <w:qFormat/>
    <w:rsid w:val="002125F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125F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125F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125F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125FC"/>
    <w:pPr>
      <w:spacing w:before="100" w:beforeAutospacing="1" w:after="100" w:afterAutospacing="1"/>
    </w:pPr>
    <w:rPr>
      <w:sz w:val="24"/>
    </w:rPr>
  </w:style>
  <w:style w:type="paragraph" w:customStyle="1" w:styleId="style41">
    <w:name w:val="style4"/>
    <w:basedOn w:val="Normal"/>
    <w:uiPriority w:val="99"/>
    <w:qFormat/>
    <w:rsid w:val="002125F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125FC"/>
    <w:pPr>
      <w:spacing w:before="100" w:beforeAutospacing="1" w:after="100" w:afterAutospacing="1"/>
    </w:pPr>
    <w:rPr>
      <w:rFonts w:ascii="Times New Roman" w:hAnsi="Times New Roman"/>
      <w:sz w:val="24"/>
    </w:rPr>
  </w:style>
  <w:style w:type="character" w:customStyle="1" w:styleId="adtext">
    <w:name w:val="adtext"/>
    <w:basedOn w:val="DefaultParagraphFont"/>
    <w:rsid w:val="002125FC"/>
  </w:style>
  <w:style w:type="character" w:customStyle="1" w:styleId="UL-Bold">
    <w:name w:val="UL-Bold"/>
    <w:basedOn w:val="DefaultParagraphFont"/>
    <w:rsid w:val="002125FC"/>
    <w:rPr>
      <w:u w:val="thick"/>
    </w:rPr>
  </w:style>
  <w:style w:type="character" w:customStyle="1" w:styleId="UL-None">
    <w:name w:val="UL-None"/>
    <w:basedOn w:val="DefaultParagraphFont"/>
    <w:rsid w:val="002125FC"/>
    <w:rPr>
      <w:strike w:val="0"/>
      <w:dstrike w:val="0"/>
      <w:u w:val="none"/>
      <w:effect w:val="none"/>
    </w:rPr>
  </w:style>
  <w:style w:type="character" w:customStyle="1" w:styleId="gl">
    <w:name w:val="gl"/>
    <w:basedOn w:val="DefaultParagraphFont"/>
    <w:rsid w:val="002125FC"/>
  </w:style>
  <w:style w:type="character" w:customStyle="1" w:styleId="qu730rj69h">
    <w:name w:val="qu730rj69h"/>
    <w:basedOn w:val="DefaultParagraphFont"/>
    <w:rsid w:val="002125FC"/>
  </w:style>
  <w:style w:type="paragraph" w:customStyle="1" w:styleId="optext">
    <w:name w:val="optext"/>
    <w:basedOn w:val="Normal"/>
    <w:uiPriority w:val="99"/>
    <w:qFormat/>
    <w:rsid w:val="002125F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125FC"/>
  </w:style>
  <w:style w:type="character" w:customStyle="1" w:styleId="icr880">
    <w:name w:val="icr880"/>
    <w:basedOn w:val="DefaultParagraphFont"/>
    <w:rsid w:val="002125FC"/>
  </w:style>
  <w:style w:type="character" w:customStyle="1" w:styleId="hx23q54">
    <w:name w:val="hx23q54"/>
    <w:basedOn w:val="DefaultParagraphFont"/>
    <w:rsid w:val="002125FC"/>
  </w:style>
  <w:style w:type="character" w:customStyle="1" w:styleId="m-5348258726587825636gmail-style13ptbold">
    <w:name w:val="m_-5348258726587825636gmail-style13ptbold"/>
    <w:basedOn w:val="DefaultParagraphFont"/>
    <w:rsid w:val="002125FC"/>
  </w:style>
  <w:style w:type="character" w:customStyle="1" w:styleId="m-5348258726587825636gmail-styleunderline">
    <w:name w:val="m_-5348258726587825636gmail-styleunderline"/>
    <w:basedOn w:val="DefaultParagraphFont"/>
    <w:rsid w:val="002125FC"/>
  </w:style>
  <w:style w:type="character" w:customStyle="1" w:styleId="UnderlineCharChar1">
    <w:name w:val="Underline Char Char1"/>
    <w:basedOn w:val="DefaultParagraphFont"/>
    <w:rsid w:val="002125FC"/>
    <w:rPr>
      <w:u w:val="single"/>
      <w:lang w:val="en-US" w:eastAsia="en-US" w:bidi="ar-SA"/>
    </w:rPr>
  </w:style>
  <w:style w:type="character" w:customStyle="1" w:styleId="m4385445901877740177gmail-styleunderline">
    <w:name w:val="m_4385445901877740177gmail-styleunderline"/>
    <w:basedOn w:val="DefaultParagraphFont"/>
    <w:rsid w:val="002125FC"/>
  </w:style>
  <w:style w:type="character" w:customStyle="1" w:styleId="CardsFont12ptCharChar">
    <w:name w:val="Cards + Font: 12 pt Char Char"/>
    <w:basedOn w:val="DefaultParagraphFont"/>
    <w:rsid w:val="002125FC"/>
    <w:rPr>
      <w:sz w:val="24"/>
      <w:szCs w:val="24"/>
      <w:u w:val="thick"/>
      <w:lang w:val="en-US" w:eastAsia="en-US" w:bidi="ar-SA"/>
    </w:rPr>
  </w:style>
  <w:style w:type="character" w:customStyle="1" w:styleId="NothingChar1">
    <w:name w:val="Nothing Char1"/>
    <w:basedOn w:val="DefaultParagraphFont"/>
    <w:rsid w:val="002125FC"/>
    <w:rPr>
      <w:lang w:val="en-US" w:eastAsia="en-US" w:bidi="ar-SA"/>
    </w:rPr>
  </w:style>
  <w:style w:type="paragraph" w:customStyle="1" w:styleId="useless">
    <w:name w:val="useless"/>
    <w:basedOn w:val="Normal"/>
    <w:uiPriority w:val="99"/>
    <w:qFormat/>
    <w:rsid w:val="002125FC"/>
    <w:rPr>
      <w:rFonts w:ascii="Times New Roman" w:eastAsia="Times New Roman" w:hAnsi="Times New Roman"/>
      <w:sz w:val="12"/>
    </w:rPr>
  </w:style>
  <w:style w:type="character" w:customStyle="1" w:styleId="DDIUnderline">
    <w:name w:val="DDI Underline"/>
    <w:qFormat/>
    <w:rsid w:val="002125FC"/>
    <w:rPr>
      <w:rFonts w:ascii="Times New Roman" w:hAnsi="Times New Roman"/>
      <w:sz w:val="24"/>
      <w:u w:val="single"/>
    </w:rPr>
  </w:style>
  <w:style w:type="character" w:customStyle="1" w:styleId="Char1">
    <w:name w:val="Char1"/>
    <w:basedOn w:val="DefaultParagraphFont"/>
    <w:rsid w:val="002125FC"/>
    <w:rPr>
      <w:rFonts w:cs="Arial"/>
      <w:b/>
      <w:bCs/>
      <w:iCs/>
      <w:sz w:val="24"/>
      <w:szCs w:val="28"/>
      <w:lang w:val="en-US" w:eastAsia="en-US" w:bidi="ar-SA"/>
    </w:rPr>
  </w:style>
  <w:style w:type="paragraph" w:customStyle="1" w:styleId="ALLCAPS">
    <w:name w:val="ALL CAPS"/>
    <w:basedOn w:val="Normal"/>
    <w:link w:val="ALLCAPSChar"/>
    <w:rsid w:val="002125FC"/>
    <w:rPr>
      <w:rFonts w:ascii="Times New Roman" w:eastAsia="Times New Roman" w:hAnsi="Times New Roman"/>
      <w:b/>
      <w:caps/>
    </w:rPr>
  </w:style>
  <w:style w:type="character" w:customStyle="1" w:styleId="ALLCAPSChar">
    <w:name w:val="ALL CAPS Char"/>
    <w:basedOn w:val="DefaultParagraphFont"/>
    <w:link w:val="ALLCAPS"/>
    <w:rsid w:val="002125FC"/>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125F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125FC"/>
    <w:rPr>
      <w:rFonts w:ascii="Times New Roman" w:eastAsia="Times New Roman" w:hAnsi="Times New Roman"/>
      <w:b/>
      <w:sz w:val="24"/>
    </w:rPr>
  </w:style>
  <w:style w:type="character" w:customStyle="1" w:styleId="10ptnotbold">
    <w:name w:val="10ptnotbold"/>
    <w:basedOn w:val="DefaultParagraphFont"/>
    <w:rsid w:val="002125FC"/>
    <w:rPr>
      <w:sz w:val="20"/>
    </w:rPr>
  </w:style>
  <w:style w:type="character" w:customStyle="1" w:styleId="Cites-AuthorDate">
    <w:name w:val="Cites-Author/Date"/>
    <w:rsid w:val="002125FC"/>
    <w:rPr>
      <w:rFonts w:ascii="Helvetica" w:hAnsi="Helvetica"/>
      <w:b/>
      <w:sz w:val="22"/>
      <w:szCs w:val="24"/>
      <w:u w:val="thick"/>
    </w:rPr>
  </w:style>
  <w:style w:type="paragraph" w:customStyle="1" w:styleId="CiteTag">
    <w:name w:val="Cite/Tag"/>
    <w:basedOn w:val="Normal"/>
    <w:uiPriority w:val="99"/>
    <w:qFormat/>
    <w:rsid w:val="002125FC"/>
    <w:rPr>
      <w:rFonts w:ascii="Times New Roman" w:eastAsia="Cambria" w:hAnsi="Times New Roman"/>
      <w:b/>
    </w:rPr>
  </w:style>
  <w:style w:type="character" w:customStyle="1" w:styleId="CardsFont6ptChar1">
    <w:name w:val="Cards + Font: 6 pt Char1"/>
    <w:basedOn w:val="CardsChar"/>
    <w:link w:val="CardsFont6pt"/>
    <w:rsid w:val="002125F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125FC"/>
  </w:style>
  <w:style w:type="character" w:customStyle="1" w:styleId="m489902567989944824gmail-styleunderline">
    <w:name w:val="m_489902567989944824gmail-styleunderline"/>
    <w:basedOn w:val="DefaultParagraphFont"/>
    <w:rsid w:val="002125FC"/>
  </w:style>
  <w:style w:type="character" w:customStyle="1" w:styleId="UnresolvedMention2">
    <w:name w:val="Unresolved Mention2"/>
    <w:basedOn w:val="DefaultParagraphFont"/>
    <w:uiPriority w:val="99"/>
    <w:semiHidden/>
    <w:rsid w:val="002125FC"/>
    <w:rPr>
      <w:color w:val="808080"/>
      <w:shd w:val="clear" w:color="auto" w:fill="E6E6E6"/>
    </w:rPr>
  </w:style>
  <w:style w:type="character" w:customStyle="1" w:styleId="swauthor">
    <w:name w:val="sw_author"/>
    <w:rsid w:val="002125FC"/>
  </w:style>
  <w:style w:type="character" w:customStyle="1" w:styleId="UnderlineCharChar3">
    <w:name w:val="Underline Char Char3"/>
    <w:rsid w:val="002125FC"/>
    <w:rPr>
      <w:szCs w:val="24"/>
      <w:u w:val="single"/>
      <w:lang w:val="en-US" w:eastAsia="en-US" w:bidi="ar-SA"/>
    </w:rPr>
  </w:style>
  <w:style w:type="character" w:customStyle="1" w:styleId="tl8wme">
    <w:name w:val="tl8wme"/>
    <w:basedOn w:val="DefaultParagraphFont"/>
    <w:rsid w:val="002125FC"/>
  </w:style>
  <w:style w:type="character" w:customStyle="1" w:styleId="Mention3">
    <w:name w:val="Mention3"/>
    <w:basedOn w:val="DefaultParagraphFont"/>
    <w:uiPriority w:val="99"/>
    <w:semiHidden/>
    <w:unhideWhenUsed/>
    <w:rsid w:val="002125FC"/>
    <w:rPr>
      <w:color w:val="2B579A"/>
      <w:shd w:val="clear" w:color="auto" w:fill="E6E6E6"/>
    </w:rPr>
  </w:style>
  <w:style w:type="character" w:customStyle="1" w:styleId="m-5251091010484660064gmail-style13ptbold">
    <w:name w:val="m_-5251091010484660064gmail-style13ptbold"/>
    <w:basedOn w:val="DefaultParagraphFont"/>
    <w:rsid w:val="002125FC"/>
  </w:style>
  <w:style w:type="character" w:customStyle="1" w:styleId="m-5251091010484660064gmail-styleunderline">
    <w:name w:val="m_-5251091010484660064gmail-styleunderline"/>
    <w:basedOn w:val="DefaultParagraphFont"/>
    <w:rsid w:val="002125FC"/>
  </w:style>
  <w:style w:type="character" w:customStyle="1" w:styleId="tablecaption">
    <w:name w:val="tablecaption"/>
    <w:basedOn w:val="DefaultParagraphFont"/>
    <w:rsid w:val="002125FC"/>
  </w:style>
  <w:style w:type="character" w:customStyle="1" w:styleId="StyleLatinHelvetica105ptBlack">
    <w:name w:val="Style (Latin) Helvetica 10.5 pt Black"/>
    <w:basedOn w:val="DefaultParagraphFont"/>
    <w:rsid w:val="002125FC"/>
    <w:rPr>
      <w:rFonts w:ascii="Times New Roman" w:hAnsi="Times New Roman"/>
      <w:color w:val="000000"/>
      <w:sz w:val="21"/>
    </w:rPr>
  </w:style>
  <w:style w:type="character" w:customStyle="1" w:styleId="m-413333960618644972gmail-style13ptbold">
    <w:name w:val="m_-413333960618644972gmail-style13ptbold"/>
    <w:basedOn w:val="DefaultParagraphFont"/>
    <w:rsid w:val="002125FC"/>
  </w:style>
  <w:style w:type="character" w:customStyle="1" w:styleId="m-413333960618644972gmail-styleunderline">
    <w:name w:val="m_-413333960618644972gmail-styleunderline"/>
    <w:basedOn w:val="DefaultParagraphFont"/>
    <w:rsid w:val="002125FC"/>
  </w:style>
  <w:style w:type="character" w:customStyle="1" w:styleId="m8314098763611656848gmail-stylestylebold12pt">
    <w:name w:val="m_8314098763611656848gmail-stylestylebold12pt"/>
    <w:basedOn w:val="DefaultParagraphFont"/>
    <w:rsid w:val="002125FC"/>
  </w:style>
  <w:style w:type="character" w:customStyle="1" w:styleId="m8314098763611656848gmail-styleboldunderline">
    <w:name w:val="m_8314098763611656848gmail-styleboldunderline"/>
    <w:basedOn w:val="DefaultParagraphFont"/>
    <w:rsid w:val="002125FC"/>
  </w:style>
  <w:style w:type="paragraph" w:customStyle="1" w:styleId="Spacer">
    <w:name w:val="Spacer"/>
    <w:basedOn w:val="Heading1"/>
    <w:link w:val="SpacerChar"/>
    <w:autoRedefine/>
    <w:uiPriority w:val="4"/>
    <w:qFormat/>
    <w:rsid w:val="002125FC"/>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125FC"/>
    <w:rPr>
      <w:rFonts w:eastAsiaTheme="majorEastAsia" w:cstheme="majorBidi"/>
      <w:b/>
      <w:bCs/>
      <w:sz w:val="24"/>
      <w:szCs w:val="32"/>
    </w:rPr>
  </w:style>
  <w:style w:type="paragraph" w:customStyle="1" w:styleId="msonormal0">
    <w:name w:val="msonormal"/>
    <w:basedOn w:val="Normal"/>
    <w:rsid w:val="002125F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125F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125FC"/>
    <w:rPr>
      <w:rFonts w:ascii="Georgia" w:eastAsia="Times New Roman" w:hAnsi="Georgia" w:cs="Arial" w:hint="default"/>
      <w:b/>
      <w:bCs/>
      <w:kern w:val="32"/>
      <w:sz w:val="28"/>
      <w:szCs w:val="32"/>
    </w:rPr>
  </w:style>
  <w:style w:type="character" w:customStyle="1" w:styleId="SmallChar0">
    <w:name w:val="Small Char"/>
    <w:qFormat/>
    <w:rsid w:val="002125FC"/>
    <w:rPr>
      <w:rFonts w:ascii="Arial Narrow" w:hAnsi="Arial Narrow" w:cs="Times New Roman"/>
      <w:color w:val="000000"/>
      <w:sz w:val="16"/>
    </w:rPr>
  </w:style>
  <w:style w:type="character" w:customStyle="1" w:styleId="CiteReal0">
    <w:name w:val="CiteReal"/>
    <w:uiPriority w:val="1"/>
    <w:qFormat/>
    <w:rsid w:val="002125FC"/>
    <w:rPr>
      <w:rFonts w:ascii="Arial" w:hAnsi="Arial"/>
      <w:b/>
      <w:sz w:val="24"/>
      <w:u w:val="single"/>
    </w:rPr>
  </w:style>
  <w:style w:type="character" w:customStyle="1" w:styleId="dropcap1">
    <w:name w:val="dropcap1"/>
    <w:rsid w:val="002125FC"/>
  </w:style>
  <w:style w:type="paragraph" w:customStyle="1" w:styleId="Style31">
    <w:name w:val="Style31"/>
    <w:basedOn w:val="Normal"/>
    <w:uiPriority w:val="99"/>
    <w:rsid w:val="002125FC"/>
    <w:pPr>
      <w:spacing w:line="197" w:lineRule="exact"/>
      <w:jc w:val="both"/>
    </w:pPr>
    <w:rPr>
      <w:rFonts w:ascii="Palatino Linotype" w:hAnsi="Palatino Linotype" w:cs="Palatino Linotype"/>
    </w:rPr>
  </w:style>
  <w:style w:type="paragraph" w:customStyle="1" w:styleId="Style42">
    <w:name w:val="Style42"/>
    <w:basedOn w:val="Normal"/>
    <w:uiPriority w:val="99"/>
    <w:rsid w:val="002125FC"/>
    <w:pPr>
      <w:spacing w:line="202" w:lineRule="exact"/>
      <w:jc w:val="both"/>
    </w:pPr>
    <w:rPr>
      <w:rFonts w:ascii="Palatino Linotype" w:hAnsi="Palatino Linotype" w:cs="Palatino Linotype"/>
    </w:rPr>
  </w:style>
  <w:style w:type="paragraph" w:customStyle="1" w:styleId="Style51">
    <w:name w:val="Style51"/>
    <w:basedOn w:val="Normal"/>
    <w:uiPriority w:val="99"/>
    <w:rsid w:val="002125FC"/>
    <w:pPr>
      <w:spacing w:line="200" w:lineRule="exact"/>
      <w:jc w:val="both"/>
    </w:pPr>
    <w:rPr>
      <w:rFonts w:ascii="Palatino Linotype" w:hAnsi="Palatino Linotype" w:cs="Palatino Linotype"/>
    </w:rPr>
  </w:style>
  <w:style w:type="character" w:customStyle="1" w:styleId="FontStyle72">
    <w:name w:val="Font Style72"/>
    <w:uiPriority w:val="99"/>
    <w:rsid w:val="002125FC"/>
    <w:rPr>
      <w:rFonts w:ascii="Cambria" w:hAnsi="Cambria" w:cs="Cambria" w:hint="default"/>
      <w:sz w:val="16"/>
      <w:szCs w:val="16"/>
    </w:rPr>
  </w:style>
  <w:style w:type="character" w:customStyle="1" w:styleId="FontStyle73">
    <w:name w:val="Font Style73"/>
    <w:uiPriority w:val="99"/>
    <w:rsid w:val="002125FC"/>
    <w:rPr>
      <w:rFonts w:ascii="Cambria" w:hAnsi="Cambria" w:cs="Cambria" w:hint="default"/>
      <w:i/>
      <w:iCs/>
      <w:sz w:val="16"/>
      <w:szCs w:val="16"/>
    </w:rPr>
  </w:style>
  <w:style w:type="character" w:customStyle="1" w:styleId="UnderlinestyleChar2">
    <w:name w:val="Underline style Char2"/>
    <w:rsid w:val="002125FC"/>
    <w:rPr>
      <w:sz w:val="22"/>
      <w:szCs w:val="24"/>
      <w:u w:val="single"/>
      <w:lang w:val="en-US" w:eastAsia="en-US" w:bidi="ar-SA"/>
    </w:rPr>
  </w:style>
  <w:style w:type="paragraph" w:customStyle="1" w:styleId="CitationCharChar">
    <w:name w:val="Citation Char Char"/>
    <w:basedOn w:val="Normal"/>
    <w:uiPriority w:val="6"/>
    <w:qFormat/>
    <w:rsid w:val="002125FC"/>
    <w:pPr>
      <w:ind w:left="1440" w:right="1440"/>
    </w:pPr>
    <w:rPr>
      <w:rFonts w:ascii="Cambria" w:eastAsia="Verdana" w:hAnsi="Cambria" w:cs="Cambria"/>
      <w:szCs w:val="20"/>
      <w:u w:val="single"/>
    </w:rPr>
  </w:style>
  <w:style w:type="character" w:customStyle="1" w:styleId="FontStyle49">
    <w:name w:val="Font Style49"/>
    <w:uiPriority w:val="99"/>
    <w:rsid w:val="002125FC"/>
    <w:rPr>
      <w:rFonts w:ascii="Cambria" w:hAnsi="Cambria" w:cs="Cambria"/>
      <w:sz w:val="20"/>
      <w:szCs w:val="20"/>
    </w:rPr>
  </w:style>
  <w:style w:type="character" w:customStyle="1" w:styleId="FontStyle50">
    <w:name w:val="Font Style50"/>
    <w:uiPriority w:val="99"/>
    <w:rsid w:val="002125F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125F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125FC"/>
    <w:rPr>
      <w:rFonts w:ascii="Cambria" w:eastAsia="Cambria" w:hAnsi="Cambria" w:cs="Cambria"/>
      <w:spacing w:val="-3"/>
      <w:szCs w:val="20"/>
    </w:rPr>
  </w:style>
  <w:style w:type="character" w:customStyle="1" w:styleId="kn">
    <w:name w:val="kn"/>
    <w:basedOn w:val="DefaultParagraphFont"/>
    <w:rsid w:val="002125FC"/>
  </w:style>
  <w:style w:type="character" w:customStyle="1" w:styleId="StyleStyleUnderlineUnderlineStyleBoldUnderlineIntenseEmphas">
    <w:name w:val="Style Style UnderlineUnderlineStyle Bold UnderlineIntense Emphas..."/>
    <w:basedOn w:val="DefaultParagraphFont"/>
    <w:rsid w:val="002125FC"/>
    <w:rPr>
      <w:b/>
      <w:bCs/>
      <w:sz w:val="26"/>
      <w:u w:val="single"/>
    </w:rPr>
  </w:style>
  <w:style w:type="character" w:customStyle="1" w:styleId="articoloinside">
    <w:name w:val="articolo_inside"/>
    <w:rsid w:val="002125FC"/>
  </w:style>
  <w:style w:type="paragraph" w:customStyle="1" w:styleId="pagetools">
    <w:name w:val="pagetools"/>
    <w:basedOn w:val="Normal"/>
    <w:rsid w:val="002125FC"/>
    <w:pPr>
      <w:spacing w:before="100" w:beforeAutospacing="1" w:after="100" w:afterAutospacing="1"/>
    </w:pPr>
    <w:rPr>
      <w:rFonts w:ascii="Cambria" w:eastAsia="Cambria" w:hAnsi="Cambria"/>
      <w:sz w:val="24"/>
    </w:rPr>
  </w:style>
  <w:style w:type="character" w:customStyle="1" w:styleId="desc">
    <w:name w:val="desc"/>
    <w:basedOn w:val="DefaultParagraphFont"/>
    <w:rsid w:val="002125FC"/>
  </w:style>
  <w:style w:type="character" w:customStyle="1" w:styleId="job">
    <w:name w:val="job"/>
    <w:basedOn w:val="DefaultParagraphFont"/>
    <w:rsid w:val="002125FC"/>
  </w:style>
  <w:style w:type="character" w:customStyle="1" w:styleId="publisher">
    <w:name w:val="publisher"/>
    <w:basedOn w:val="DefaultParagraphFont"/>
    <w:rsid w:val="002125FC"/>
  </w:style>
  <w:style w:type="character" w:customStyle="1" w:styleId="pubyear">
    <w:name w:val="pubyear"/>
    <w:basedOn w:val="DefaultParagraphFont"/>
    <w:rsid w:val="002125FC"/>
  </w:style>
  <w:style w:type="character" w:customStyle="1" w:styleId="pubcity">
    <w:name w:val="pubcity"/>
    <w:basedOn w:val="DefaultParagraphFont"/>
    <w:rsid w:val="002125FC"/>
  </w:style>
  <w:style w:type="character" w:customStyle="1" w:styleId="bodycontentlink">
    <w:name w:val="bodycontentlink"/>
    <w:basedOn w:val="DefaultParagraphFont"/>
    <w:rsid w:val="002125FC"/>
  </w:style>
  <w:style w:type="paragraph" w:customStyle="1" w:styleId="C-Text">
    <w:name w:val="C-Text"/>
    <w:basedOn w:val="Normal"/>
    <w:rsid w:val="002125FC"/>
    <w:pPr>
      <w:tabs>
        <w:tab w:val="num" w:pos="720"/>
      </w:tabs>
      <w:ind w:left="720" w:hanging="360"/>
    </w:pPr>
    <w:rPr>
      <w:rFonts w:ascii="Book Antiqua" w:hAnsi="Book Antiqua"/>
      <w:sz w:val="24"/>
    </w:rPr>
  </w:style>
  <w:style w:type="character" w:customStyle="1" w:styleId="ecdate">
    <w:name w:val="ec_date"/>
    <w:basedOn w:val="DefaultParagraphFont"/>
    <w:rsid w:val="002125FC"/>
    <w:rPr>
      <w:rFonts w:ascii="Symbol" w:hAnsi="Symbol" w:hint="default"/>
      <w:sz w:val="20"/>
      <w:szCs w:val="20"/>
      <w:shd w:val="clear" w:color="auto" w:fill="FFFFFF"/>
    </w:rPr>
  </w:style>
  <w:style w:type="paragraph" w:customStyle="1" w:styleId="ecmsonormal">
    <w:name w:val="ec_msonormal"/>
    <w:basedOn w:val="Normal"/>
    <w:rsid w:val="002125F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125FC"/>
  </w:style>
  <w:style w:type="character" w:customStyle="1" w:styleId="articleheadline">
    <w:name w:val="articleheadline"/>
    <w:basedOn w:val="DefaultParagraphFont"/>
    <w:rsid w:val="002125FC"/>
  </w:style>
  <w:style w:type="paragraph" w:customStyle="1" w:styleId="u-intro">
    <w:name w:val="u-intro"/>
    <w:basedOn w:val="Normal"/>
    <w:rsid w:val="002125FC"/>
    <w:pPr>
      <w:spacing w:before="100" w:beforeAutospacing="1" w:after="100" w:afterAutospacing="1"/>
    </w:pPr>
    <w:rPr>
      <w:sz w:val="24"/>
    </w:rPr>
  </w:style>
  <w:style w:type="character" w:customStyle="1" w:styleId="u-byline">
    <w:name w:val="u-byline"/>
    <w:basedOn w:val="DefaultParagraphFont"/>
    <w:rsid w:val="002125FC"/>
  </w:style>
  <w:style w:type="character" w:customStyle="1" w:styleId="articlebya">
    <w:name w:val="articleby_a"/>
    <w:basedOn w:val="DefaultParagraphFont"/>
    <w:rsid w:val="002125FC"/>
  </w:style>
  <w:style w:type="character" w:customStyle="1" w:styleId="popupwinby">
    <w:name w:val="popupwinby"/>
    <w:basedOn w:val="DefaultParagraphFont"/>
    <w:rsid w:val="002125FC"/>
  </w:style>
  <w:style w:type="character" w:customStyle="1" w:styleId="storyheader">
    <w:name w:val="storyheader"/>
    <w:basedOn w:val="DefaultParagraphFont"/>
    <w:rsid w:val="002125FC"/>
  </w:style>
  <w:style w:type="character" w:customStyle="1" w:styleId="marron">
    <w:name w:val="marron"/>
    <w:basedOn w:val="DefaultParagraphFont"/>
    <w:rsid w:val="002125FC"/>
  </w:style>
  <w:style w:type="paragraph" w:customStyle="1" w:styleId="StyleNormalWeb10pt">
    <w:name w:val="Style Normal (Web) + 10 pt"/>
    <w:basedOn w:val="NormalWeb"/>
    <w:next w:val="Normal"/>
    <w:rsid w:val="002125FC"/>
    <w:rPr>
      <w:rFonts w:ascii="Bookman Old Style" w:eastAsiaTheme="minorHAnsi" w:hAnsi="Bookman Old Style"/>
      <w:sz w:val="20"/>
      <w:lang w:bidi="ar-SA"/>
    </w:rPr>
  </w:style>
  <w:style w:type="character" w:customStyle="1" w:styleId="StyleNormalWeb10ptChar">
    <w:name w:val="Style Normal (Web) + 10 pt Char"/>
    <w:basedOn w:val="DefaultParagraphFont"/>
    <w:rsid w:val="002125FC"/>
    <w:rPr>
      <w:szCs w:val="24"/>
      <w:lang w:val="en-US" w:eastAsia="en-US" w:bidi="ar-SA"/>
    </w:rPr>
  </w:style>
  <w:style w:type="paragraph" w:customStyle="1" w:styleId="TagCiteShells">
    <w:name w:val="Tag/Cite/Shells"/>
    <w:basedOn w:val="Normal"/>
    <w:rsid w:val="002125FC"/>
    <w:rPr>
      <w:b/>
    </w:rPr>
  </w:style>
  <w:style w:type="paragraph" w:customStyle="1" w:styleId="DefinitionTerm">
    <w:name w:val="Definition Term"/>
    <w:basedOn w:val="Normal"/>
    <w:next w:val="Normal"/>
    <w:rsid w:val="002125FC"/>
    <w:rPr>
      <w:snapToGrid w:val="0"/>
      <w:sz w:val="24"/>
    </w:rPr>
  </w:style>
  <w:style w:type="character" w:customStyle="1" w:styleId="Style3CharChar">
    <w:name w:val="Style3 Char Char"/>
    <w:basedOn w:val="DefaultParagraphFont"/>
    <w:rsid w:val="002125F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125FC"/>
    <w:pPr>
      <w:spacing w:after="60"/>
    </w:pPr>
    <w:rPr>
      <w:rFonts w:eastAsia="Segoe UI" w:cs="Cambria"/>
      <w:caps/>
      <w:sz w:val="20"/>
      <w:lang w:eastAsia="zh-CN"/>
    </w:rPr>
  </w:style>
  <w:style w:type="character" w:customStyle="1" w:styleId="NormalChar0">
    <w:name w:val="Normal Char"/>
    <w:basedOn w:val="DefaultParagraphFont"/>
    <w:rsid w:val="002125FC"/>
    <w:rPr>
      <w:lang w:eastAsia="en-US"/>
    </w:rPr>
  </w:style>
  <w:style w:type="character" w:customStyle="1" w:styleId="BoldUnderlineChar2">
    <w:name w:val="Bold + Underline Char"/>
    <w:basedOn w:val="DefaultParagraphFont"/>
    <w:rsid w:val="002125F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125FC"/>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125FC"/>
  </w:style>
  <w:style w:type="character" w:customStyle="1" w:styleId="CharacterStyle7">
    <w:name w:val="Character Style 7"/>
    <w:rsid w:val="002125FC"/>
    <w:rPr>
      <w:rFonts w:ascii="Trebuchet MS" w:hAnsi="Trebuchet MS" w:cs="Trebuchet MS"/>
      <w:sz w:val="20"/>
      <w:szCs w:val="20"/>
      <w:u w:val="single"/>
    </w:rPr>
  </w:style>
  <w:style w:type="character" w:customStyle="1" w:styleId="StyleStyle4Char">
    <w:name w:val="Style Style4 + Char"/>
    <w:basedOn w:val="DefaultParagraphFont"/>
    <w:rsid w:val="002125F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125F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125FC"/>
    <w:rPr>
      <w:rFonts w:ascii="Symbol" w:hAnsi="Symbol"/>
      <w:sz w:val="21"/>
      <w:szCs w:val="21"/>
      <w:u w:val="thick"/>
    </w:rPr>
  </w:style>
  <w:style w:type="character" w:customStyle="1" w:styleId="UnderlinedEvidenceCharChar">
    <w:name w:val="Underlined Evidence Char Char"/>
    <w:basedOn w:val="DefaultParagraphFont"/>
    <w:rsid w:val="002125FC"/>
    <w:rPr>
      <w:rFonts w:ascii="Symbol" w:hAnsi="Symbol"/>
      <w:sz w:val="21"/>
      <w:szCs w:val="21"/>
      <w:u w:val="thick"/>
      <w:lang w:val="en-US" w:eastAsia="en-US" w:bidi="ar-SA"/>
    </w:rPr>
  </w:style>
  <w:style w:type="character" w:styleId="PlaceholderText">
    <w:name w:val="Placeholder Text"/>
    <w:basedOn w:val="DefaultParagraphFont"/>
    <w:uiPriority w:val="99"/>
    <w:rsid w:val="002125FC"/>
    <w:rPr>
      <w:color w:val="808080"/>
    </w:rPr>
  </w:style>
  <w:style w:type="paragraph" w:customStyle="1" w:styleId="Cite8">
    <w:name w:val="Cite8"/>
    <w:basedOn w:val="Normal"/>
    <w:autoRedefine/>
    <w:qFormat/>
    <w:rsid w:val="002125FC"/>
    <w:rPr>
      <w:rFonts w:ascii="Trebuchet MS" w:eastAsia="Verdana" w:hAnsi="Trebuchet MS" w:cs="Cambria"/>
    </w:rPr>
  </w:style>
  <w:style w:type="paragraph" w:customStyle="1" w:styleId="8font">
    <w:name w:val="8font"/>
    <w:basedOn w:val="Normal"/>
    <w:next w:val="Normal"/>
    <w:autoRedefine/>
    <w:rsid w:val="002125FC"/>
    <w:rPr>
      <w:rFonts w:eastAsia="Cambria Math" w:cs="Cambria"/>
      <w:szCs w:val="16"/>
    </w:rPr>
  </w:style>
  <w:style w:type="character" w:customStyle="1" w:styleId="NoterefInText">
    <w:name w:val="_NoterefInText"/>
    <w:uiPriority w:val="99"/>
    <w:rsid w:val="002125FC"/>
    <w:rPr>
      <w:rFonts w:cs="AKDPE C+ Utopia"/>
      <w:color w:val="000000"/>
    </w:rPr>
  </w:style>
  <w:style w:type="character" w:customStyle="1" w:styleId="postauthor">
    <w:name w:val="postauthor"/>
    <w:basedOn w:val="DefaultParagraphFont"/>
    <w:rsid w:val="002125FC"/>
  </w:style>
  <w:style w:type="paragraph" w:customStyle="1" w:styleId="notes-source-hasnotes">
    <w:name w:val="notes-source-hasnotes"/>
    <w:basedOn w:val="Normal"/>
    <w:rsid w:val="002125FC"/>
    <w:pPr>
      <w:spacing w:before="100" w:beforeAutospacing="1" w:after="100" w:afterAutospacing="1"/>
    </w:pPr>
    <w:rPr>
      <w:rFonts w:ascii="Tahoma" w:hAnsi="Tahoma"/>
      <w:szCs w:val="20"/>
    </w:rPr>
  </w:style>
  <w:style w:type="character" w:customStyle="1" w:styleId="span">
    <w:name w:val="span"/>
    <w:basedOn w:val="DefaultParagraphFont"/>
    <w:rsid w:val="002125FC"/>
  </w:style>
  <w:style w:type="character" w:customStyle="1" w:styleId="maintitle">
    <w:name w:val="maintitle"/>
    <w:basedOn w:val="DefaultParagraphFont"/>
    <w:rsid w:val="002125FC"/>
  </w:style>
  <w:style w:type="character" w:customStyle="1" w:styleId="thirdparty-logo">
    <w:name w:val="thirdparty-logo"/>
    <w:basedOn w:val="DefaultParagraphFont"/>
    <w:rsid w:val="002125FC"/>
  </w:style>
  <w:style w:type="character" w:customStyle="1" w:styleId="posted">
    <w:name w:val="posted"/>
    <w:basedOn w:val="DefaultParagraphFont"/>
    <w:rsid w:val="002125FC"/>
  </w:style>
  <w:style w:type="character" w:customStyle="1" w:styleId="ticker">
    <w:name w:val="ticker"/>
    <w:basedOn w:val="DefaultParagraphFont"/>
    <w:rsid w:val="002125FC"/>
  </w:style>
  <w:style w:type="paragraph" w:customStyle="1" w:styleId="articlemeta">
    <w:name w:val="articlemeta"/>
    <w:basedOn w:val="Normal"/>
    <w:rsid w:val="002125FC"/>
    <w:pPr>
      <w:spacing w:before="100" w:beforeAutospacing="1" w:after="100" w:afterAutospacing="1"/>
    </w:pPr>
    <w:rPr>
      <w:rFonts w:ascii="Tahoma" w:hAnsi="Tahoma"/>
      <w:szCs w:val="20"/>
    </w:rPr>
  </w:style>
  <w:style w:type="character" w:customStyle="1" w:styleId="vcard">
    <w:name w:val="vcard"/>
    <w:basedOn w:val="DefaultParagraphFont"/>
    <w:rsid w:val="002125FC"/>
  </w:style>
  <w:style w:type="character" w:customStyle="1" w:styleId="print-footnote">
    <w:name w:val="print-footnote"/>
    <w:basedOn w:val="DefaultParagraphFont"/>
    <w:rsid w:val="002125FC"/>
  </w:style>
  <w:style w:type="character" w:customStyle="1" w:styleId="datestring">
    <w:name w:val="datestring"/>
    <w:basedOn w:val="DefaultParagraphFont"/>
    <w:rsid w:val="002125FC"/>
  </w:style>
  <w:style w:type="paragraph" w:customStyle="1" w:styleId="noindent0">
    <w:name w:val="no_indent"/>
    <w:basedOn w:val="Normal"/>
    <w:rsid w:val="002125FC"/>
    <w:pPr>
      <w:spacing w:before="100" w:beforeAutospacing="1" w:after="100" w:afterAutospacing="1"/>
    </w:pPr>
    <w:rPr>
      <w:rFonts w:ascii="Tahoma" w:hAnsi="Tahoma"/>
      <w:szCs w:val="20"/>
    </w:rPr>
  </w:style>
  <w:style w:type="character" w:customStyle="1" w:styleId="email">
    <w:name w:val="email"/>
    <w:basedOn w:val="DefaultParagraphFont"/>
    <w:rsid w:val="002125FC"/>
  </w:style>
  <w:style w:type="paragraph" w:customStyle="1" w:styleId="left">
    <w:name w:val="left"/>
    <w:basedOn w:val="Normal"/>
    <w:rsid w:val="002125FC"/>
    <w:pPr>
      <w:spacing w:before="100" w:beforeAutospacing="1" w:after="100" w:afterAutospacing="1"/>
    </w:pPr>
    <w:rPr>
      <w:rFonts w:ascii="Tahoma" w:hAnsi="Tahoma"/>
      <w:szCs w:val="20"/>
    </w:rPr>
  </w:style>
  <w:style w:type="paragraph" w:customStyle="1" w:styleId="right">
    <w:name w:val="right"/>
    <w:basedOn w:val="Normal"/>
    <w:rsid w:val="002125FC"/>
    <w:pPr>
      <w:spacing w:before="100" w:beforeAutospacing="1" w:after="100" w:afterAutospacing="1"/>
    </w:pPr>
    <w:rPr>
      <w:rFonts w:ascii="Tahoma" w:hAnsi="Tahoma"/>
      <w:szCs w:val="20"/>
    </w:rPr>
  </w:style>
  <w:style w:type="character" w:customStyle="1" w:styleId="gptad">
    <w:name w:val="gptad"/>
    <w:basedOn w:val="DefaultParagraphFont"/>
    <w:rsid w:val="002125FC"/>
  </w:style>
  <w:style w:type="paragraph" w:customStyle="1" w:styleId="creditpostedmodified">
    <w:name w:val="credit_posted_modified"/>
    <w:basedOn w:val="Normal"/>
    <w:rsid w:val="002125FC"/>
    <w:pPr>
      <w:spacing w:before="100" w:beforeAutospacing="1" w:after="100" w:afterAutospacing="1"/>
    </w:pPr>
    <w:rPr>
      <w:rFonts w:ascii="Tahoma" w:hAnsi="Tahoma"/>
      <w:szCs w:val="20"/>
    </w:rPr>
  </w:style>
  <w:style w:type="character" w:customStyle="1" w:styleId="creditline">
    <w:name w:val="creditline"/>
    <w:basedOn w:val="DefaultParagraphFont"/>
    <w:rsid w:val="002125FC"/>
  </w:style>
  <w:style w:type="character" w:customStyle="1" w:styleId="grd">
    <w:name w:val="grd"/>
    <w:basedOn w:val="DefaultParagraphFont"/>
    <w:rsid w:val="002125FC"/>
  </w:style>
  <w:style w:type="paragraph" w:customStyle="1" w:styleId="hs-text-container">
    <w:name w:val="hs-text-container"/>
    <w:basedOn w:val="Normal"/>
    <w:rsid w:val="002125FC"/>
    <w:pPr>
      <w:spacing w:before="100" w:beforeAutospacing="1" w:after="100" w:afterAutospacing="1"/>
    </w:pPr>
    <w:rPr>
      <w:rFonts w:ascii="Tahoma" w:hAnsi="Tahoma"/>
      <w:szCs w:val="20"/>
    </w:rPr>
  </w:style>
  <w:style w:type="character" w:customStyle="1" w:styleId="created">
    <w:name w:val="created"/>
    <w:basedOn w:val="DefaultParagraphFont"/>
    <w:rsid w:val="002125FC"/>
  </w:style>
  <w:style w:type="character" w:customStyle="1" w:styleId="changed">
    <w:name w:val="changed"/>
    <w:basedOn w:val="DefaultParagraphFont"/>
    <w:rsid w:val="002125FC"/>
  </w:style>
  <w:style w:type="character" w:customStyle="1" w:styleId="article-author-name">
    <w:name w:val="article-author-name"/>
    <w:basedOn w:val="DefaultParagraphFont"/>
    <w:rsid w:val="002125FC"/>
  </w:style>
  <w:style w:type="character" w:customStyle="1" w:styleId="bioexcerpt">
    <w:name w:val="bio_excerpt"/>
    <w:basedOn w:val="DefaultParagraphFont"/>
    <w:rsid w:val="002125FC"/>
  </w:style>
  <w:style w:type="character" w:customStyle="1" w:styleId="commentcount">
    <w:name w:val="comment_count"/>
    <w:basedOn w:val="DefaultParagraphFont"/>
    <w:rsid w:val="002125FC"/>
  </w:style>
  <w:style w:type="character" w:customStyle="1" w:styleId="searchtermshighlighted">
    <w:name w:val="searchtermshighlighted"/>
    <w:basedOn w:val="DefaultParagraphFont"/>
    <w:rsid w:val="002125FC"/>
  </w:style>
  <w:style w:type="character" w:customStyle="1" w:styleId="contributornametrigger">
    <w:name w:val="contributornametrigger"/>
    <w:basedOn w:val="DefaultParagraphFont"/>
    <w:rsid w:val="002125FC"/>
  </w:style>
  <w:style w:type="character" w:customStyle="1" w:styleId="bylinepipe">
    <w:name w:val="bylinepipe"/>
    <w:basedOn w:val="DefaultParagraphFont"/>
    <w:rsid w:val="002125FC"/>
  </w:style>
  <w:style w:type="character" w:customStyle="1" w:styleId="lucenesearchresulturlb">
    <w:name w:val="lucene_search_result_url_b"/>
    <w:basedOn w:val="DefaultParagraphFont"/>
    <w:rsid w:val="002125FC"/>
  </w:style>
  <w:style w:type="character" w:customStyle="1" w:styleId="faculty-title">
    <w:name w:val="faculty-title"/>
    <w:basedOn w:val="DefaultParagraphFont"/>
    <w:rsid w:val="002125FC"/>
  </w:style>
  <w:style w:type="character" w:customStyle="1" w:styleId="count">
    <w:name w:val="count"/>
    <w:basedOn w:val="DefaultParagraphFont"/>
    <w:rsid w:val="002125FC"/>
  </w:style>
  <w:style w:type="character" w:customStyle="1" w:styleId="volume">
    <w:name w:val="volume"/>
    <w:basedOn w:val="DefaultParagraphFont"/>
    <w:rsid w:val="002125FC"/>
  </w:style>
  <w:style w:type="character" w:customStyle="1" w:styleId="issue">
    <w:name w:val="issue"/>
    <w:basedOn w:val="DefaultParagraphFont"/>
    <w:rsid w:val="002125FC"/>
  </w:style>
  <w:style w:type="character" w:customStyle="1" w:styleId="pages">
    <w:name w:val="pages"/>
    <w:basedOn w:val="DefaultParagraphFont"/>
    <w:rsid w:val="002125FC"/>
  </w:style>
  <w:style w:type="character" w:customStyle="1" w:styleId="field-content">
    <w:name w:val="field-content"/>
    <w:basedOn w:val="DefaultParagraphFont"/>
    <w:rsid w:val="002125FC"/>
  </w:style>
  <w:style w:type="character" w:customStyle="1" w:styleId="person">
    <w:name w:val="person"/>
    <w:basedOn w:val="DefaultParagraphFont"/>
    <w:rsid w:val="002125FC"/>
  </w:style>
  <w:style w:type="character" w:customStyle="1" w:styleId="corresponding">
    <w:name w:val="corresponding"/>
    <w:basedOn w:val="DefaultParagraphFont"/>
    <w:rsid w:val="002125FC"/>
  </w:style>
  <w:style w:type="character" w:customStyle="1" w:styleId="entry-date">
    <w:name w:val="entry-date"/>
    <w:basedOn w:val="DefaultParagraphFont"/>
    <w:rsid w:val="002125FC"/>
  </w:style>
  <w:style w:type="paragraph" w:customStyle="1" w:styleId="entry-meta">
    <w:name w:val="entry-meta"/>
    <w:basedOn w:val="Normal"/>
    <w:rsid w:val="002125FC"/>
    <w:pPr>
      <w:spacing w:before="100" w:beforeAutospacing="1" w:after="100" w:afterAutospacing="1"/>
    </w:pPr>
    <w:rPr>
      <w:rFonts w:ascii="Tahoma" w:hAnsi="Tahoma"/>
      <w:szCs w:val="20"/>
    </w:rPr>
  </w:style>
  <w:style w:type="character" w:customStyle="1" w:styleId="post-time">
    <w:name w:val="post-time"/>
    <w:basedOn w:val="DefaultParagraphFont"/>
    <w:rsid w:val="002125FC"/>
  </w:style>
  <w:style w:type="character" w:customStyle="1" w:styleId="post-category">
    <w:name w:val="post-category"/>
    <w:basedOn w:val="DefaultParagraphFont"/>
    <w:rsid w:val="002125FC"/>
  </w:style>
  <w:style w:type="character" w:customStyle="1" w:styleId="post-author">
    <w:name w:val="post-author"/>
    <w:basedOn w:val="DefaultParagraphFont"/>
    <w:rsid w:val="002125FC"/>
  </w:style>
  <w:style w:type="character" w:customStyle="1" w:styleId="A10">
    <w:name w:val="A10"/>
    <w:uiPriority w:val="99"/>
    <w:rsid w:val="002125FC"/>
    <w:rPr>
      <w:rFonts w:cs="MS Mincho"/>
      <w:color w:val="000000"/>
      <w:sz w:val="11"/>
      <w:szCs w:val="11"/>
    </w:rPr>
  </w:style>
  <w:style w:type="paragraph" w:customStyle="1" w:styleId="Pa10">
    <w:name w:val="Pa10"/>
    <w:basedOn w:val="Default"/>
    <w:next w:val="Default"/>
    <w:uiPriority w:val="99"/>
    <w:rsid w:val="002125F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125FC"/>
    <w:pPr>
      <w:widowControl w:val="0"/>
      <w:spacing w:line="241" w:lineRule="atLeast"/>
    </w:pPr>
    <w:rPr>
      <w:rFonts w:ascii="Verdana" w:eastAsiaTheme="minorEastAsia" w:hAnsi="Verdana" w:cs="Cambria"/>
      <w:color w:val="auto"/>
    </w:rPr>
  </w:style>
  <w:style w:type="character" w:customStyle="1" w:styleId="A9">
    <w:name w:val="A9"/>
    <w:uiPriority w:val="99"/>
    <w:rsid w:val="002125FC"/>
    <w:rPr>
      <w:rFonts w:cs="MS Mincho"/>
      <w:color w:val="000000"/>
      <w:sz w:val="14"/>
      <w:szCs w:val="14"/>
    </w:rPr>
  </w:style>
  <w:style w:type="paragraph" w:customStyle="1" w:styleId="articledetails">
    <w:name w:val="articledetails"/>
    <w:basedOn w:val="Normal"/>
    <w:rsid w:val="002125FC"/>
    <w:pPr>
      <w:spacing w:before="100" w:beforeAutospacing="1" w:after="100" w:afterAutospacing="1"/>
    </w:pPr>
    <w:rPr>
      <w:rFonts w:ascii="Tahoma" w:hAnsi="Tahoma"/>
      <w:szCs w:val="20"/>
    </w:rPr>
  </w:style>
  <w:style w:type="character" w:customStyle="1" w:styleId="posted-and-updated">
    <w:name w:val="posted-and-updated"/>
    <w:basedOn w:val="DefaultParagraphFont"/>
    <w:rsid w:val="002125FC"/>
  </w:style>
  <w:style w:type="paragraph" w:customStyle="1" w:styleId="aff">
    <w:name w:val="aff"/>
    <w:basedOn w:val="Normal"/>
    <w:rsid w:val="002125FC"/>
    <w:pPr>
      <w:spacing w:before="100" w:beforeAutospacing="1" w:after="100" w:afterAutospacing="1"/>
    </w:pPr>
    <w:rPr>
      <w:rFonts w:ascii="Tahoma" w:hAnsi="Tahoma"/>
      <w:szCs w:val="20"/>
    </w:rPr>
  </w:style>
  <w:style w:type="character" w:customStyle="1" w:styleId="entry-author">
    <w:name w:val="entry-author"/>
    <w:basedOn w:val="DefaultParagraphFont"/>
    <w:rsid w:val="002125FC"/>
  </w:style>
  <w:style w:type="character" w:customStyle="1" w:styleId="entry-author-name">
    <w:name w:val="entry-author-name"/>
    <w:basedOn w:val="DefaultParagraphFont"/>
    <w:rsid w:val="002125FC"/>
  </w:style>
  <w:style w:type="character" w:customStyle="1" w:styleId="arial11">
    <w:name w:val="arial_11"/>
    <w:basedOn w:val="DefaultParagraphFont"/>
    <w:rsid w:val="002125FC"/>
  </w:style>
  <w:style w:type="character" w:customStyle="1" w:styleId="contrib-degrees">
    <w:name w:val="contrib-degrees"/>
    <w:basedOn w:val="DefaultParagraphFont"/>
    <w:rsid w:val="002125FC"/>
  </w:style>
  <w:style w:type="character" w:customStyle="1" w:styleId="contrib-on-behalf-of">
    <w:name w:val="contrib-on-behalf-of"/>
    <w:basedOn w:val="DefaultParagraphFont"/>
    <w:rsid w:val="002125FC"/>
  </w:style>
  <w:style w:type="character" w:customStyle="1" w:styleId="pubtime">
    <w:name w:val="pubtime"/>
    <w:basedOn w:val="DefaultParagraphFont"/>
    <w:rsid w:val="002125FC"/>
  </w:style>
  <w:style w:type="character" w:customStyle="1" w:styleId="time">
    <w:name w:val="time"/>
    <w:basedOn w:val="DefaultParagraphFont"/>
    <w:rsid w:val="002125FC"/>
  </w:style>
  <w:style w:type="character" w:customStyle="1" w:styleId="fbcommentscount">
    <w:name w:val="fb_comments_count"/>
    <w:basedOn w:val="DefaultParagraphFont"/>
    <w:rsid w:val="002125FC"/>
  </w:style>
  <w:style w:type="character" w:customStyle="1" w:styleId="stsharethiscustom">
    <w:name w:val="st_sharethis_custom"/>
    <w:basedOn w:val="DefaultParagraphFont"/>
    <w:rsid w:val="002125FC"/>
  </w:style>
  <w:style w:type="paragraph" w:customStyle="1" w:styleId="permalinkable">
    <w:name w:val="permalinkable"/>
    <w:basedOn w:val="Normal"/>
    <w:rsid w:val="002125FC"/>
    <w:pPr>
      <w:spacing w:before="100" w:beforeAutospacing="1" w:after="100" w:afterAutospacing="1"/>
    </w:pPr>
    <w:rPr>
      <w:rFonts w:ascii="Tahoma" w:hAnsi="Tahoma"/>
      <w:szCs w:val="20"/>
    </w:rPr>
  </w:style>
  <w:style w:type="character" w:customStyle="1" w:styleId="post-date">
    <w:name w:val="post-date"/>
    <w:basedOn w:val="DefaultParagraphFont"/>
    <w:rsid w:val="002125FC"/>
  </w:style>
  <w:style w:type="character" w:customStyle="1" w:styleId="link-external">
    <w:name w:val="link-external"/>
    <w:basedOn w:val="DefaultParagraphFont"/>
    <w:rsid w:val="002125FC"/>
  </w:style>
  <w:style w:type="character" w:customStyle="1" w:styleId="articleauthor">
    <w:name w:val="article_author"/>
    <w:basedOn w:val="DefaultParagraphFont"/>
    <w:rsid w:val="002125FC"/>
  </w:style>
  <w:style w:type="character" w:customStyle="1" w:styleId="articleissue">
    <w:name w:val="article_issue"/>
    <w:basedOn w:val="DefaultParagraphFont"/>
    <w:rsid w:val="002125FC"/>
  </w:style>
  <w:style w:type="character" w:customStyle="1" w:styleId="a-size-large">
    <w:name w:val="a-size-large"/>
    <w:basedOn w:val="DefaultParagraphFont"/>
    <w:rsid w:val="002125FC"/>
  </w:style>
  <w:style w:type="character" w:customStyle="1" w:styleId="a-size-medium">
    <w:name w:val="a-size-medium"/>
    <w:basedOn w:val="DefaultParagraphFont"/>
    <w:rsid w:val="002125FC"/>
  </w:style>
  <w:style w:type="character" w:customStyle="1" w:styleId="contribution">
    <w:name w:val="contribution"/>
    <w:basedOn w:val="DefaultParagraphFont"/>
    <w:rsid w:val="002125FC"/>
  </w:style>
  <w:style w:type="character" w:customStyle="1" w:styleId="a-color-secondary">
    <w:name w:val="a-color-secondary"/>
    <w:basedOn w:val="DefaultParagraphFont"/>
    <w:rsid w:val="002125FC"/>
  </w:style>
  <w:style w:type="paragraph" w:customStyle="1" w:styleId="sbyline">
    <w:name w:val="sbyline"/>
    <w:basedOn w:val="Normal"/>
    <w:rsid w:val="002125FC"/>
    <w:pPr>
      <w:spacing w:before="100" w:beforeAutospacing="1" w:after="100" w:afterAutospacing="1"/>
    </w:pPr>
    <w:rPr>
      <w:rFonts w:ascii="Tahoma" w:hAnsi="Tahoma"/>
      <w:szCs w:val="20"/>
    </w:rPr>
  </w:style>
  <w:style w:type="character" w:customStyle="1" w:styleId="ui-author">
    <w:name w:val="ui-author"/>
    <w:basedOn w:val="DefaultParagraphFont"/>
    <w:rsid w:val="002125FC"/>
  </w:style>
  <w:style w:type="character" w:customStyle="1" w:styleId="ui-staffline">
    <w:name w:val="ui-staffline"/>
    <w:basedOn w:val="DefaultParagraphFont"/>
    <w:rsid w:val="002125FC"/>
  </w:style>
  <w:style w:type="paragraph" w:customStyle="1" w:styleId="promotion-tag-p">
    <w:name w:val="promotion-tag-p"/>
    <w:basedOn w:val="Normal"/>
    <w:rsid w:val="002125FC"/>
    <w:pPr>
      <w:spacing w:before="100" w:beforeAutospacing="1" w:after="100" w:afterAutospacing="1"/>
    </w:pPr>
    <w:rPr>
      <w:rFonts w:ascii="Tahoma" w:hAnsi="Tahoma"/>
      <w:szCs w:val="20"/>
    </w:rPr>
  </w:style>
  <w:style w:type="paragraph" w:customStyle="1" w:styleId="heading">
    <w:name w:val="heading"/>
    <w:basedOn w:val="Normal"/>
    <w:rsid w:val="002125FC"/>
    <w:pPr>
      <w:spacing w:before="100" w:beforeAutospacing="1" w:after="100" w:afterAutospacing="1"/>
    </w:pPr>
    <w:rPr>
      <w:rFonts w:ascii="Tahoma" w:hAnsi="Tahoma"/>
      <w:szCs w:val="20"/>
    </w:rPr>
  </w:style>
  <w:style w:type="character" w:customStyle="1" w:styleId="value">
    <w:name w:val="value"/>
    <w:basedOn w:val="DefaultParagraphFont"/>
    <w:rsid w:val="002125FC"/>
  </w:style>
  <w:style w:type="character" w:customStyle="1" w:styleId="specialissuelabel">
    <w:name w:val="specialissuelabel"/>
    <w:basedOn w:val="DefaultParagraphFont"/>
    <w:rsid w:val="002125FC"/>
  </w:style>
  <w:style w:type="character" w:customStyle="1" w:styleId="referencediv">
    <w:name w:val="referencediv"/>
    <w:basedOn w:val="DefaultParagraphFont"/>
    <w:rsid w:val="002125FC"/>
  </w:style>
  <w:style w:type="character" w:customStyle="1" w:styleId="wp-smiley">
    <w:name w:val="wp-smiley"/>
    <w:basedOn w:val="DefaultParagraphFont"/>
    <w:rsid w:val="002125FC"/>
  </w:style>
  <w:style w:type="character" w:customStyle="1" w:styleId="meta-prep">
    <w:name w:val="meta-prep"/>
    <w:basedOn w:val="DefaultParagraphFont"/>
    <w:rsid w:val="002125FC"/>
  </w:style>
  <w:style w:type="character" w:customStyle="1" w:styleId="artjournal">
    <w:name w:val="art_journal"/>
    <w:basedOn w:val="DefaultParagraphFont"/>
    <w:rsid w:val="002125FC"/>
  </w:style>
  <w:style w:type="character" w:customStyle="1" w:styleId="artdatevolumeissuepart">
    <w:name w:val="art_datevolumeissuepart"/>
    <w:basedOn w:val="DefaultParagraphFont"/>
    <w:rsid w:val="002125FC"/>
  </w:style>
  <w:style w:type="character" w:customStyle="1" w:styleId="artpages">
    <w:name w:val="art_pages"/>
    <w:basedOn w:val="DefaultParagraphFont"/>
    <w:rsid w:val="002125FC"/>
  </w:style>
  <w:style w:type="character" w:customStyle="1" w:styleId="singlehighlightclass">
    <w:name w:val="single_highlight_class"/>
    <w:basedOn w:val="DefaultParagraphFont"/>
    <w:rsid w:val="002125FC"/>
  </w:style>
  <w:style w:type="character" w:customStyle="1" w:styleId="degree">
    <w:name w:val="degree"/>
    <w:basedOn w:val="DefaultParagraphFont"/>
    <w:rsid w:val="002125FC"/>
  </w:style>
  <w:style w:type="character" w:customStyle="1" w:styleId="major">
    <w:name w:val="major"/>
    <w:basedOn w:val="DefaultParagraphFont"/>
    <w:rsid w:val="002125FC"/>
  </w:style>
  <w:style w:type="character" w:customStyle="1" w:styleId="authors">
    <w:name w:val="authors"/>
    <w:basedOn w:val="DefaultParagraphFont"/>
    <w:rsid w:val="002125FC"/>
  </w:style>
  <w:style w:type="character" w:customStyle="1" w:styleId="views">
    <w:name w:val="views"/>
    <w:basedOn w:val="DefaultParagraphFont"/>
    <w:rsid w:val="002125FC"/>
  </w:style>
  <w:style w:type="character" w:customStyle="1" w:styleId="stmainservices">
    <w:name w:val="stmainservices"/>
    <w:basedOn w:val="DefaultParagraphFont"/>
    <w:rsid w:val="002125FC"/>
  </w:style>
  <w:style w:type="character" w:customStyle="1" w:styleId="stbubblehcount">
    <w:name w:val="stbubble_hcount"/>
    <w:basedOn w:val="DefaultParagraphFont"/>
    <w:rsid w:val="002125FC"/>
  </w:style>
  <w:style w:type="paragraph" w:customStyle="1" w:styleId="Document">
    <w:name w:val="_Document"/>
    <w:basedOn w:val="Default"/>
    <w:next w:val="Default"/>
    <w:uiPriority w:val="99"/>
    <w:rsid w:val="002125F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125F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125FC"/>
    <w:pPr>
      <w:widowControl w:val="0"/>
    </w:pPr>
    <w:rPr>
      <w:rFonts w:ascii="AKDPE C+ Utopia" w:eastAsiaTheme="minorEastAsia" w:hAnsi="AKDPE C+ Utopia" w:cs="Cambria"/>
      <w:color w:val="auto"/>
    </w:rPr>
  </w:style>
  <w:style w:type="paragraph" w:customStyle="1" w:styleId="collapsed-hide">
    <w:name w:val="collapsed-hide"/>
    <w:basedOn w:val="Normal"/>
    <w:rsid w:val="002125FC"/>
    <w:pPr>
      <w:spacing w:before="100" w:beforeAutospacing="1" w:after="100" w:afterAutospacing="1"/>
    </w:pPr>
    <w:rPr>
      <w:rFonts w:ascii="Tahoma" w:hAnsi="Tahoma"/>
      <w:szCs w:val="20"/>
    </w:rPr>
  </w:style>
  <w:style w:type="paragraph" w:customStyle="1" w:styleId="Pa7">
    <w:name w:val="Pa7"/>
    <w:basedOn w:val="Default"/>
    <w:next w:val="Default"/>
    <w:uiPriority w:val="99"/>
    <w:rsid w:val="002125FC"/>
    <w:pPr>
      <w:widowControl w:val="0"/>
      <w:spacing w:line="211" w:lineRule="atLeast"/>
    </w:pPr>
    <w:rPr>
      <w:rFonts w:ascii="Courier New" w:eastAsiaTheme="minorEastAsia" w:hAnsi="Courier New" w:cs="Cambria"/>
      <w:color w:val="auto"/>
    </w:rPr>
  </w:style>
  <w:style w:type="paragraph" w:customStyle="1" w:styleId="odd">
    <w:name w:val="odd"/>
    <w:basedOn w:val="Normal"/>
    <w:rsid w:val="002125FC"/>
    <w:pPr>
      <w:spacing w:before="100" w:beforeAutospacing="1" w:after="100" w:afterAutospacing="1"/>
    </w:pPr>
    <w:rPr>
      <w:rFonts w:ascii="Tahoma" w:hAnsi="Tahoma"/>
      <w:szCs w:val="20"/>
    </w:rPr>
  </w:style>
  <w:style w:type="character" w:customStyle="1" w:styleId="article-date">
    <w:name w:val="article-date"/>
    <w:basedOn w:val="DefaultParagraphFont"/>
    <w:rsid w:val="002125FC"/>
  </w:style>
  <w:style w:type="character" w:customStyle="1" w:styleId="article-author">
    <w:name w:val="article-author"/>
    <w:basedOn w:val="DefaultParagraphFont"/>
    <w:rsid w:val="002125FC"/>
  </w:style>
  <w:style w:type="character" w:customStyle="1" w:styleId="tolocaltime">
    <w:name w:val="tolocaltime"/>
    <w:basedOn w:val="DefaultParagraphFont"/>
    <w:rsid w:val="002125FC"/>
  </w:style>
  <w:style w:type="character" w:customStyle="1" w:styleId="pb-byline">
    <w:name w:val="pb-byline"/>
    <w:basedOn w:val="DefaultParagraphFont"/>
    <w:rsid w:val="002125FC"/>
  </w:style>
  <w:style w:type="character" w:customStyle="1" w:styleId="pb-timestamp">
    <w:name w:val="pb-timestamp"/>
    <w:basedOn w:val="DefaultParagraphFont"/>
    <w:rsid w:val="002125FC"/>
  </w:style>
  <w:style w:type="paragraph" w:customStyle="1" w:styleId="Pa8">
    <w:name w:val="Pa8"/>
    <w:basedOn w:val="Default"/>
    <w:next w:val="Default"/>
    <w:uiPriority w:val="99"/>
    <w:rsid w:val="002125F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125F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125FC"/>
  </w:style>
  <w:style w:type="character" w:customStyle="1" w:styleId="even">
    <w:name w:val="even"/>
    <w:basedOn w:val="DefaultParagraphFont"/>
    <w:rsid w:val="002125FC"/>
  </w:style>
  <w:style w:type="paragraph" w:customStyle="1" w:styleId="volissue">
    <w:name w:val="volissue"/>
    <w:basedOn w:val="Normal"/>
    <w:rsid w:val="002125FC"/>
    <w:pPr>
      <w:spacing w:before="100" w:beforeAutospacing="1" w:after="100" w:afterAutospacing="1"/>
    </w:pPr>
    <w:rPr>
      <w:rFonts w:ascii="Tahoma" w:hAnsi="Tahoma"/>
      <w:szCs w:val="20"/>
    </w:rPr>
  </w:style>
  <w:style w:type="character" w:customStyle="1" w:styleId="view-count">
    <w:name w:val="view-count"/>
    <w:basedOn w:val="DefaultParagraphFont"/>
    <w:rsid w:val="002125FC"/>
  </w:style>
  <w:style w:type="character" w:customStyle="1" w:styleId="tChar">
    <w:name w:val="t Char"/>
    <w:rsid w:val="002125FC"/>
    <w:rPr>
      <w:rFonts w:ascii="Georgia" w:eastAsia="Times New Roman" w:hAnsi="Georgia" w:cs="Calibri"/>
      <w:b/>
      <w:lang w:val="x-none" w:eastAsia="x-none"/>
    </w:rPr>
  </w:style>
  <w:style w:type="paragraph" w:customStyle="1" w:styleId="BoldUnderlineChar20">
    <w:name w:val="BoldUnderline Char2"/>
    <w:link w:val="BoldUnderlineChar2Char"/>
    <w:rsid w:val="002125FC"/>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125FC"/>
    <w:rPr>
      <w:rFonts w:ascii="Times New Roman" w:eastAsia="Times New Roman" w:hAnsi="Times New Roman" w:cs="Times New Roman"/>
      <w:b/>
      <w:sz w:val="20"/>
      <w:szCs w:val="24"/>
      <w:u w:val="single"/>
    </w:rPr>
  </w:style>
  <w:style w:type="character" w:customStyle="1" w:styleId="UnderlineCharChar4">
    <w:name w:val="Underline Char Char4"/>
    <w:rsid w:val="002125FC"/>
    <w:rPr>
      <w:szCs w:val="24"/>
      <w:u w:val="single"/>
      <w:lang w:val="en-US" w:eastAsia="en-US" w:bidi="ar-SA"/>
    </w:rPr>
  </w:style>
  <w:style w:type="character" w:customStyle="1" w:styleId="BoldUnderlineCharChar3">
    <w:name w:val="BoldUnderline Char Char3"/>
    <w:rsid w:val="002125FC"/>
    <w:rPr>
      <w:b/>
      <w:szCs w:val="24"/>
      <w:u w:val="single"/>
      <w:lang w:val="en-US" w:eastAsia="en-US" w:bidi="ar-SA"/>
    </w:rPr>
  </w:style>
  <w:style w:type="character" w:customStyle="1" w:styleId="BoldUnderlineCharChar2">
    <w:name w:val="BoldUnderline Char Char2"/>
    <w:rsid w:val="002125FC"/>
    <w:rPr>
      <w:b/>
      <w:szCs w:val="24"/>
      <w:u w:val="single"/>
      <w:lang w:val="en-US" w:eastAsia="en-US" w:bidi="ar-SA"/>
    </w:rPr>
  </w:style>
  <w:style w:type="paragraph" w:customStyle="1" w:styleId="UnderlineCard0">
    <w:name w:val="UnderlineCard"/>
    <w:basedOn w:val="Heading3"/>
    <w:link w:val="UnderlineCardChar"/>
    <w:qFormat/>
    <w:rsid w:val="002125FC"/>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2125FC"/>
    <w:rPr>
      <w:rFonts w:eastAsia="Calibri" w:cs="Times New Roman"/>
      <w:sz w:val="20"/>
      <w:szCs w:val="20"/>
      <w:u w:val="single"/>
      <w:lang w:val="x-none" w:eastAsia="x-none"/>
    </w:rPr>
  </w:style>
  <w:style w:type="character" w:customStyle="1" w:styleId="5Notunderlined">
    <w:name w:val="5 Not underlined"/>
    <w:rsid w:val="002125FC"/>
    <w:rPr>
      <w:rFonts w:ascii="Times New Roman" w:hAnsi="Times New Roman"/>
      <w:sz w:val="16"/>
    </w:rPr>
  </w:style>
  <w:style w:type="character" w:customStyle="1" w:styleId="volume-issue">
    <w:name w:val="volume-issue"/>
    <w:rsid w:val="002125FC"/>
    <w:rPr>
      <w:rFonts w:cs="Times New Roman"/>
    </w:rPr>
  </w:style>
  <w:style w:type="character" w:customStyle="1" w:styleId="i">
    <w:name w:val="i"/>
    <w:basedOn w:val="DefaultParagraphFont"/>
    <w:uiPriority w:val="99"/>
    <w:rsid w:val="002125FC"/>
  </w:style>
  <w:style w:type="character" w:customStyle="1" w:styleId="storytext">
    <w:name w:val="storytext"/>
    <w:basedOn w:val="DefaultParagraphFont"/>
    <w:rsid w:val="002125FC"/>
  </w:style>
  <w:style w:type="character" w:customStyle="1" w:styleId="heading3char0">
    <w:name w:val="heading3char"/>
    <w:rsid w:val="002125FC"/>
  </w:style>
  <w:style w:type="character" w:customStyle="1" w:styleId="boldness1">
    <w:name w:val="boldness1"/>
    <w:rsid w:val="002125FC"/>
  </w:style>
  <w:style w:type="paragraph" w:customStyle="1" w:styleId="Cardd">
    <w:name w:val="Cardd"/>
    <w:basedOn w:val="Normal"/>
    <w:uiPriority w:val="4"/>
    <w:qFormat/>
    <w:rsid w:val="002125FC"/>
    <w:pPr>
      <w:ind w:left="288" w:right="288"/>
    </w:pPr>
  </w:style>
  <w:style w:type="paragraph" w:customStyle="1" w:styleId="document0">
    <w:name w:val="document"/>
    <w:basedOn w:val="Normal"/>
    <w:rsid w:val="002125FC"/>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125FC"/>
    <w:rPr>
      <w:rFonts w:cs="Arial"/>
      <w:bCs/>
      <w:szCs w:val="26"/>
      <w:u w:val="single"/>
      <w:lang w:val="en-US" w:eastAsia="en-US" w:bidi="ar-SA"/>
    </w:rPr>
  </w:style>
  <w:style w:type="character" w:customStyle="1" w:styleId="current-selection">
    <w:name w:val="current-selection"/>
    <w:basedOn w:val="DefaultParagraphFont"/>
    <w:rsid w:val="002125FC"/>
  </w:style>
  <w:style w:type="character" w:customStyle="1" w:styleId="a2">
    <w:name w:val="_"/>
    <w:basedOn w:val="DefaultParagraphFont"/>
    <w:rsid w:val="002125FC"/>
  </w:style>
  <w:style w:type="paragraph" w:customStyle="1" w:styleId="Shrink6">
    <w:name w:val="Shrink 6"/>
    <w:basedOn w:val="Normal"/>
    <w:qFormat/>
    <w:rsid w:val="002125FC"/>
    <w:rPr>
      <w:rFonts w:eastAsia="Calibri" w:cs="Times New Roman"/>
      <w:sz w:val="12"/>
    </w:rPr>
  </w:style>
  <w:style w:type="character" w:customStyle="1" w:styleId="messagecontent">
    <w:name w:val="message_content"/>
    <w:rsid w:val="002125FC"/>
  </w:style>
  <w:style w:type="character" w:customStyle="1" w:styleId="StyleUnderlineChar">
    <w:name w:val="Style Underline Char"/>
    <w:basedOn w:val="DefaultParagraphFont"/>
    <w:rsid w:val="002125F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125F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125FC"/>
    <w:rPr>
      <w:rFonts w:eastAsia="Times New Roman" w:cs="Arial"/>
      <w:b/>
      <w:bCs/>
      <w:kern w:val="32"/>
      <w:sz w:val="24"/>
      <w:szCs w:val="32"/>
      <w:u w:val="single"/>
    </w:rPr>
  </w:style>
  <w:style w:type="character" w:customStyle="1" w:styleId="twelptblackblack1">
    <w:name w:val="twelptblackblack1"/>
    <w:basedOn w:val="DefaultParagraphFont"/>
    <w:rsid w:val="002125FC"/>
    <w:rPr>
      <w:rFonts w:ascii="Verdana" w:hAnsi="Verdana" w:hint="default"/>
      <w:color w:val="000000"/>
      <w:sz w:val="16"/>
      <w:szCs w:val="16"/>
    </w:rPr>
  </w:style>
  <w:style w:type="character" w:customStyle="1" w:styleId="Heading3CharCharCharChar1">
    <w:name w:val="Heading 3 Char Char Char Char1"/>
    <w:rsid w:val="002125FC"/>
    <w:rPr>
      <w:rFonts w:cs="Arial"/>
      <w:bCs/>
      <w:szCs w:val="26"/>
      <w:u w:val="single"/>
      <w:lang w:val="en-US" w:eastAsia="en-US" w:bidi="ar-SA"/>
    </w:rPr>
  </w:style>
  <w:style w:type="paragraph" w:customStyle="1" w:styleId="conintrotext">
    <w:name w:val="conintrotext"/>
    <w:basedOn w:val="Normal"/>
    <w:uiPriority w:val="99"/>
    <w:rsid w:val="002125FC"/>
    <w:pPr>
      <w:spacing w:before="100" w:beforeAutospacing="1" w:after="100" w:afterAutospacing="1"/>
    </w:pPr>
    <w:rPr>
      <w:rFonts w:eastAsia="Times New Roman"/>
      <w:sz w:val="24"/>
    </w:rPr>
  </w:style>
  <w:style w:type="character" w:customStyle="1" w:styleId="comment-body">
    <w:name w:val="comment-body"/>
    <w:rsid w:val="002125FC"/>
  </w:style>
  <w:style w:type="character" w:customStyle="1" w:styleId="UnderlineCharCharChar1">
    <w:name w:val="Underline Char Char Char1"/>
    <w:rsid w:val="002125F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125F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125FC"/>
    <w:rPr>
      <w:rFonts w:eastAsia="MS Mincho"/>
      <w:b/>
      <w:u w:val="single"/>
    </w:rPr>
  </w:style>
  <w:style w:type="character" w:customStyle="1" w:styleId="mw-headline">
    <w:name w:val="mw-headline"/>
    <w:rsid w:val="002125FC"/>
  </w:style>
  <w:style w:type="character" w:customStyle="1" w:styleId="flagicon">
    <w:name w:val="flagicon"/>
    <w:rsid w:val="002125FC"/>
  </w:style>
  <w:style w:type="paragraph" w:customStyle="1" w:styleId="assert">
    <w:name w:val="assert"/>
    <w:basedOn w:val="Normal"/>
    <w:uiPriority w:val="99"/>
    <w:rsid w:val="002125FC"/>
    <w:pPr>
      <w:spacing w:before="100" w:beforeAutospacing="1" w:after="100" w:afterAutospacing="1"/>
    </w:pPr>
    <w:rPr>
      <w:rFonts w:eastAsia="Times New Roman"/>
      <w:sz w:val="24"/>
    </w:rPr>
  </w:style>
  <w:style w:type="character" w:customStyle="1" w:styleId="apturelink">
    <w:name w:val="apturelink"/>
    <w:rsid w:val="002125FC"/>
  </w:style>
  <w:style w:type="character" w:customStyle="1" w:styleId="apturelinkicon">
    <w:name w:val="apturelinkicon"/>
    <w:rsid w:val="002125FC"/>
  </w:style>
  <w:style w:type="paragraph" w:customStyle="1" w:styleId="Default1">
    <w:name w:val="Default1"/>
    <w:basedOn w:val="Default"/>
    <w:next w:val="Default"/>
    <w:uiPriority w:val="99"/>
    <w:rsid w:val="002125FC"/>
    <w:rPr>
      <w:color w:val="auto"/>
    </w:rPr>
  </w:style>
  <w:style w:type="paragraph" w:customStyle="1" w:styleId="center">
    <w:name w:val="center"/>
    <w:basedOn w:val="Normal"/>
    <w:uiPriority w:val="99"/>
    <w:rsid w:val="002125FC"/>
    <w:pPr>
      <w:spacing w:before="100" w:beforeAutospacing="1" w:after="100" w:afterAutospacing="1"/>
    </w:pPr>
    <w:rPr>
      <w:rFonts w:eastAsia="Times New Roman"/>
      <w:sz w:val="24"/>
    </w:rPr>
  </w:style>
  <w:style w:type="character" w:customStyle="1" w:styleId="LittleChar">
    <w:name w:val="Little Char"/>
    <w:link w:val="Little"/>
    <w:rsid w:val="002125FC"/>
    <w:rPr>
      <w:rFonts w:ascii="Garamond" w:eastAsia="Times New Roman" w:hAnsi="Garamond"/>
    </w:rPr>
  </w:style>
  <w:style w:type="character" w:customStyle="1" w:styleId="UnderlineChar1Char">
    <w:name w:val="Underline Char1 Char"/>
    <w:rsid w:val="002125F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125F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125FC"/>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125F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125FC"/>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125F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125FC"/>
    <w:rPr>
      <w:rFonts w:eastAsia="MS Mincho"/>
      <w:b/>
      <w:u w:val="single"/>
    </w:rPr>
  </w:style>
  <w:style w:type="paragraph" w:customStyle="1" w:styleId="CardBody">
    <w:name w:val="Card Body"/>
    <w:basedOn w:val="Normal"/>
    <w:link w:val="CardBodyChar"/>
    <w:rsid w:val="002125FC"/>
    <w:rPr>
      <w:rFonts w:eastAsia="Times New Roman"/>
    </w:rPr>
  </w:style>
  <w:style w:type="character" w:customStyle="1" w:styleId="CardBodyChar">
    <w:name w:val="Card Body Char"/>
    <w:link w:val="CardBody"/>
    <w:rsid w:val="002125FC"/>
    <w:rPr>
      <w:rFonts w:eastAsia="Times New Roman"/>
    </w:rPr>
  </w:style>
  <w:style w:type="character" w:customStyle="1" w:styleId="ptitleinside">
    <w:name w:val="p_title_inside"/>
    <w:rsid w:val="002125FC"/>
  </w:style>
  <w:style w:type="paragraph" w:customStyle="1" w:styleId="StyleBoldandUnderlineChar11ptBorderSinglesolidline">
    <w:name w:val="Style Bold and Underline Char + 11 pt Border: : (Single solid line..."/>
    <w:link w:val="StyleBoldandUnderlineChar11ptBorderSinglesolidlineChar"/>
    <w:rsid w:val="002125FC"/>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125FC"/>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2125FC"/>
    <w:rPr>
      <w:rFonts w:cs="Arial"/>
      <w:b/>
      <w:bCs/>
      <w:szCs w:val="32"/>
      <w:lang w:val="en-US" w:eastAsia="en-US" w:bidi="ar-SA"/>
    </w:rPr>
  </w:style>
  <w:style w:type="paragraph" w:customStyle="1" w:styleId="Indentation">
    <w:name w:val="Indentation"/>
    <w:basedOn w:val="Normal"/>
    <w:uiPriority w:val="99"/>
    <w:rsid w:val="002125FC"/>
    <w:pPr>
      <w:ind w:left="288" w:right="288"/>
    </w:pPr>
  </w:style>
  <w:style w:type="character" w:customStyle="1" w:styleId="StyleUnderlineCharChar9ptBold">
    <w:name w:val="Style Underline Char Char + 9 pt Bold"/>
    <w:rsid w:val="002125F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125FC"/>
    <w:rPr>
      <w:rFonts w:eastAsia="Times New Roman"/>
      <w:u w:val="single"/>
    </w:rPr>
  </w:style>
  <w:style w:type="character" w:customStyle="1" w:styleId="StyleStyle4ArialNarrow9ptChar">
    <w:name w:val="Style Style4 + Arial Narrow 9 pt Char"/>
    <w:link w:val="StyleStyle4ArialNarrow9pt"/>
    <w:rsid w:val="002125FC"/>
    <w:rPr>
      <w:rFonts w:eastAsia="Times New Roman"/>
      <w:u w:val="single"/>
    </w:rPr>
  </w:style>
  <w:style w:type="paragraph" w:customStyle="1" w:styleId="StyleStyle4ArialNarrow9ptBold">
    <w:name w:val="Style Style4 + Arial Narrow 9 pt Bold"/>
    <w:basedOn w:val="Normal"/>
    <w:link w:val="StyleStyle4ArialNarrow9ptBoldChar"/>
    <w:rsid w:val="002125FC"/>
    <w:rPr>
      <w:rFonts w:eastAsia="Times New Roman"/>
      <w:b/>
      <w:bCs/>
      <w:u w:val="single"/>
    </w:rPr>
  </w:style>
  <w:style w:type="character" w:customStyle="1" w:styleId="StyleStyle4ArialNarrow9ptBoldChar">
    <w:name w:val="Style Style4 + Arial Narrow 9 pt Bold Char"/>
    <w:link w:val="StyleStyle4ArialNarrow9ptBold"/>
    <w:rsid w:val="002125FC"/>
    <w:rPr>
      <w:rFonts w:eastAsia="Times New Roman"/>
      <w:b/>
      <w:bCs/>
      <w:u w:val="single"/>
    </w:rPr>
  </w:style>
  <w:style w:type="character" w:customStyle="1" w:styleId="StyleBoldandUnderlineCharChar29pt">
    <w:name w:val="Style Bold and Underline Char Char2 + 9 pt"/>
    <w:rsid w:val="002125FC"/>
    <w:rPr>
      <w:rFonts w:ascii="Times New Roman" w:hAnsi="Times New Roman"/>
      <w:b/>
      <w:bCs/>
      <w:noProof w:val="0"/>
      <w:sz w:val="20"/>
      <w:u w:val="single"/>
    </w:rPr>
  </w:style>
  <w:style w:type="character" w:customStyle="1" w:styleId="StyleUnderlineCharChar19pt">
    <w:name w:val="Style Underline Char Char1 + 9 pt"/>
    <w:rsid w:val="002125F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125F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125FC"/>
    <w:rPr>
      <w:rFonts w:ascii="Georgia" w:eastAsia="Times New Roman" w:hAnsi="Georgia"/>
      <w:b/>
      <w:smallCaps/>
      <w:sz w:val="24"/>
      <w:szCs w:val="24"/>
      <w:u w:val="single"/>
    </w:rPr>
  </w:style>
  <w:style w:type="character" w:customStyle="1" w:styleId="CardTextCharChar">
    <w:name w:val="Card Text Char Char"/>
    <w:rsid w:val="002125FC"/>
    <w:rPr>
      <w:rFonts w:ascii="Times New Roman" w:eastAsia="Times New Roman" w:hAnsi="Times New Roman" w:cs="Times New Roman"/>
      <w:sz w:val="20"/>
      <w:szCs w:val="20"/>
    </w:rPr>
  </w:style>
  <w:style w:type="character" w:customStyle="1" w:styleId="citeChar1">
    <w:name w:val="cite Char"/>
    <w:locked/>
    <w:rsid w:val="002125F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125F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125F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125FC"/>
    <w:rPr>
      <w:i/>
      <w:iCs/>
      <w:sz w:val="20"/>
      <w:u w:val="single"/>
    </w:rPr>
  </w:style>
  <w:style w:type="character" w:customStyle="1" w:styleId="HIGHLIGHT0">
    <w:name w:val="HIGHLIGHT"/>
    <w:uiPriority w:val="1"/>
    <w:rsid w:val="002125F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125F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125FC"/>
    <w:rPr>
      <w:rFonts w:ascii="Times New Roman" w:eastAsia="Times New Roman" w:hAnsi="Times New Roman" w:cs="Times New Roman"/>
      <w:b/>
      <w:sz w:val="28"/>
      <w:szCs w:val="24"/>
    </w:rPr>
  </w:style>
  <w:style w:type="character" w:customStyle="1" w:styleId="FifthChar">
    <w:name w:val="Fifth Char"/>
    <w:link w:val="Fifth"/>
    <w:rsid w:val="002125FC"/>
    <w:rPr>
      <w:rFonts w:eastAsia="Calibri"/>
    </w:rPr>
  </w:style>
  <w:style w:type="paragraph" w:customStyle="1" w:styleId="Third">
    <w:name w:val="Third"/>
    <w:basedOn w:val="Normal"/>
    <w:link w:val="ThirdChar"/>
    <w:rsid w:val="002125FC"/>
    <w:rPr>
      <w:rFonts w:eastAsia="Times New Roman"/>
      <w:b/>
      <w:u w:val="single"/>
      <w:lang w:val="x-none" w:eastAsia="x-none"/>
    </w:rPr>
  </w:style>
  <w:style w:type="character" w:customStyle="1" w:styleId="ThirdChar">
    <w:name w:val="Third Char"/>
    <w:link w:val="Third"/>
    <w:rsid w:val="002125FC"/>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2125FC"/>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2125FC"/>
    <w:rPr>
      <w:rFonts w:ascii="Times New Roman" w:eastAsia="Times New Roman" w:hAnsi="Times New Roman"/>
      <w:szCs w:val="24"/>
    </w:rPr>
  </w:style>
  <w:style w:type="character" w:customStyle="1" w:styleId="article-record-publication-volume-issue">
    <w:name w:val="article-record-publication-volume-issue"/>
    <w:rsid w:val="002125FC"/>
  </w:style>
  <w:style w:type="character" w:customStyle="1" w:styleId="NothingCharChar">
    <w:name w:val="Nothing Char Char"/>
    <w:link w:val="NothingCharCharChar"/>
    <w:rsid w:val="002125FC"/>
  </w:style>
  <w:style w:type="paragraph" w:customStyle="1" w:styleId="DebateUnderlineBoldChar">
    <w:name w:val="Debate Underline Bold Char"/>
    <w:basedOn w:val="Normal"/>
    <w:link w:val="DebateUnderlineBoldCharChar"/>
    <w:rsid w:val="002125FC"/>
    <w:pPr>
      <w:jc w:val="both"/>
    </w:pPr>
    <w:rPr>
      <w:rFonts w:eastAsia="Times New Roman"/>
      <w:b/>
      <w:u w:val="thick"/>
    </w:rPr>
  </w:style>
  <w:style w:type="character" w:customStyle="1" w:styleId="DebateUnderlineBoldCharChar">
    <w:name w:val="Debate Underline Bold Char Char"/>
    <w:link w:val="DebateUnderlineBoldChar"/>
    <w:rsid w:val="002125FC"/>
    <w:rPr>
      <w:rFonts w:eastAsia="Times New Roman"/>
      <w:b/>
      <w:u w:val="thick"/>
    </w:rPr>
  </w:style>
  <w:style w:type="character" w:customStyle="1" w:styleId="resultbodyblack">
    <w:name w:val="resultbodyblack"/>
    <w:rsid w:val="002125FC"/>
    <w:rPr>
      <w:rFonts w:cs="Times New Roman"/>
    </w:rPr>
  </w:style>
  <w:style w:type="paragraph" w:customStyle="1" w:styleId="bloctitles">
    <w:name w:val="bloc titles"/>
    <w:basedOn w:val="Heading1"/>
    <w:next w:val="Normal"/>
    <w:link w:val="bloctitlesChar"/>
    <w:autoRedefine/>
    <w:rsid w:val="002125FC"/>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125FC"/>
    <w:rPr>
      <w:rFonts w:eastAsia="Malgun Gothic" w:cs="Arial"/>
      <w:b/>
      <w:bCs/>
      <w:sz w:val="28"/>
      <w:szCs w:val="32"/>
      <w:u w:val="single"/>
    </w:rPr>
  </w:style>
  <w:style w:type="paragraph" w:customStyle="1" w:styleId="CiteSmallText">
    <w:name w:val="Cite Small Text"/>
    <w:basedOn w:val="Normal"/>
    <w:uiPriority w:val="99"/>
    <w:rsid w:val="002125FC"/>
    <w:pPr>
      <w:widowControl w:val="0"/>
      <w:spacing w:after="200"/>
    </w:pPr>
    <w:rPr>
      <w:rFonts w:ascii="Helvetica Neue" w:hAnsi="Helvetica Neue"/>
      <w:b/>
      <w:sz w:val="18"/>
    </w:rPr>
  </w:style>
  <w:style w:type="character" w:customStyle="1" w:styleId="3TagCite">
    <w:name w:val="3 Tag/Cite"/>
    <w:rsid w:val="002125FC"/>
    <w:rPr>
      <w:rFonts w:ascii="Times New Roman" w:hAnsi="Times New Roman"/>
      <w:b/>
    </w:rPr>
  </w:style>
  <w:style w:type="character" w:customStyle="1" w:styleId="4Qualifications">
    <w:name w:val="4 Qualifications"/>
    <w:rsid w:val="002125FC"/>
    <w:rPr>
      <w:rFonts w:ascii="Times New Roman" w:hAnsi="Times New Roman"/>
      <w:sz w:val="19"/>
    </w:rPr>
  </w:style>
  <w:style w:type="character" w:customStyle="1" w:styleId="6Underlined">
    <w:name w:val="6 Underlined"/>
    <w:rsid w:val="002125FC"/>
    <w:rPr>
      <w:rFonts w:ascii="Times New Roman" w:hAnsi="Times New Roman"/>
      <w:b/>
      <w:sz w:val="21"/>
      <w:u w:val="single"/>
    </w:rPr>
  </w:style>
  <w:style w:type="paragraph" w:customStyle="1" w:styleId="Cards1CharChar">
    <w:name w:val="Cards1 Char Char"/>
    <w:basedOn w:val="Normal"/>
    <w:link w:val="Cards1CharCharChar"/>
    <w:rsid w:val="002125FC"/>
    <w:pPr>
      <w:autoSpaceDE w:val="0"/>
      <w:autoSpaceDN w:val="0"/>
      <w:adjustRightInd w:val="0"/>
      <w:ind w:left="432" w:right="432"/>
      <w:jc w:val="both"/>
    </w:pPr>
    <w:rPr>
      <w:lang w:val="x-none"/>
    </w:rPr>
  </w:style>
  <w:style w:type="character" w:customStyle="1" w:styleId="Cards1CharCharChar">
    <w:name w:val="Cards1 Char Char Char"/>
    <w:link w:val="Cards1CharChar"/>
    <w:rsid w:val="002125FC"/>
    <w:rPr>
      <w:lang w:val="x-none"/>
    </w:rPr>
  </w:style>
  <w:style w:type="character" w:customStyle="1" w:styleId="UnderlineCharCharCharCharCharCharCharChar">
    <w:name w:val="Underline Char Char Char Char Char Char Char Char"/>
    <w:link w:val="UnderlineCharCharCharCharCharCharChar"/>
    <w:rsid w:val="002125FC"/>
    <w:rPr>
      <w:u w:val="single"/>
    </w:rPr>
  </w:style>
  <w:style w:type="paragraph" w:customStyle="1" w:styleId="UnderlineCharCharCharCharCharCharChar">
    <w:name w:val="Underline Char Char Char Char Char Char Char"/>
    <w:basedOn w:val="Normal"/>
    <w:link w:val="UnderlineCharCharCharCharCharCharCharChar"/>
    <w:rsid w:val="002125FC"/>
    <w:rPr>
      <w:u w:val="single"/>
    </w:rPr>
  </w:style>
  <w:style w:type="paragraph" w:customStyle="1" w:styleId="CitesCharChar">
    <w:name w:val="Cites Char Char"/>
    <w:next w:val="Normal"/>
    <w:link w:val="CitesCharCharChar"/>
    <w:rsid w:val="002125FC"/>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125FC"/>
    <w:rPr>
      <w:rFonts w:ascii="Times New Roman" w:eastAsia="Times New Roman" w:hAnsi="Times New Roman" w:cs="Times New Roman"/>
      <w:sz w:val="20"/>
      <w:szCs w:val="24"/>
    </w:rPr>
  </w:style>
  <w:style w:type="character" w:customStyle="1" w:styleId="nohighlighting">
    <w:name w:val="no highlighting"/>
    <w:rsid w:val="002125F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125FC"/>
    <w:rPr>
      <w:rFonts w:ascii="Cambria" w:hAnsi="Cambria" w:hint="default"/>
      <w:sz w:val="21"/>
      <w:u w:val="single"/>
    </w:rPr>
  </w:style>
  <w:style w:type="paragraph" w:customStyle="1" w:styleId="Swag">
    <w:name w:val="Swag"/>
    <w:basedOn w:val="Normal"/>
    <w:link w:val="SwagChar"/>
    <w:qFormat/>
    <w:rsid w:val="002125FC"/>
    <w:rPr>
      <w:color w:val="0000FF"/>
      <w:sz w:val="12"/>
      <w:u w:val="single"/>
    </w:rPr>
  </w:style>
  <w:style w:type="character" w:customStyle="1" w:styleId="SwagChar">
    <w:name w:val="Swag Char"/>
    <w:link w:val="Swag"/>
    <w:rsid w:val="002125FC"/>
    <w:rPr>
      <w:color w:val="0000FF"/>
      <w:sz w:val="12"/>
      <w:u w:val="single"/>
    </w:rPr>
  </w:style>
  <w:style w:type="paragraph" w:customStyle="1" w:styleId="StyleUnderlineTimesNewRoman1">
    <w:name w:val="Style Underline + Times New Roman1"/>
    <w:link w:val="StyleUnderlineTimesNewRoman1Char"/>
    <w:rsid w:val="002125FC"/>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2125FC"/>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2125FC"/>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2125FC"/>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125FC"/>
    <w:rPr>
      <w:rFonts w:ascii="Garamond" w:eastAsia="MS Mincho" w:hAnsi="Garamond"/>
    </w:rPr>
  </w:style>
  <w:style w:type="character" w:customStyle="1" w:styleId="StyleStyleCardTextLeft-075Right0Char">
    <w:name w:val="Style Style Card Text + Left:  -0.75&quot; + Right:  0&quot; Char"/>
    <w:link w:val="StyleStyleCardTextLeft-075Right0"/>
    <w:rsid w:val="002125FC"/>
    <w:rPr>
      <w:rFonts w:ascii="Garamond" w:eastAsia="MS Mincho" w:hAnsi="Garamond"/>
    </w:rPr>
  </w:style>
  <w:style w:type="character" w:customStyle="1" w:styleId="CharChar61">
    <w:name w:val="Char Char61"/>
    <w:rsid w:val="002125FC"/>
    <w:rPr>
      <w:rFonts w:cs="Arial"/>
      <w:bCs/>
      <w:sz w:val="16"/>
      <w:szCs w:val="26"/>
      <w:lang w:val="en-US" w:eastAsia="en-US" w:bidi="ar-SA"/>
    </w:rPr>
  </w:style>
  <w:style w:type="character" w:customStyle="1" w:styleId="ListBulletChar">
    <w:name w:val="List Bullet Char"/>
    <w:link w:val="ListBullet"/>
    <w:uiPriority w:val="99"/>
    <w:rsid w:val="002125FC"/>
    <w:rPr>
      <w:rFonts w:eastAsia="Calibri"/>
    </w:rPr>
  </w:style>
  <w:style w:type="paragraph" w:customStyle="1" w:styleId="subhead10">
    <w:name w:val="subhead1"/>
    <w:basedOn w:val="Normal"/>
    <w:uiPriority w:val="99"/>
    <w:rsid w:val="002125FC"/>
    <w:pPr>
      <w:spacing w:before="100" w:beforeAutospacing="1" w:after="100" w:afterAutospacing="1"/>
    </w:pPr>
    <w:rPr>
      <w:rFonts w:eastAsia="Times New Roman"/>
      <w:sz w:val="24"/>
    </w:rPr>
  </w:style>
  <w:style w:type="character" w:customStyle="1" w:styleId="styledate">
    <w:name w:val="styledate"/>
    <w:rsid w:val="002125FC"/>
  </w:style>
  <w:style w:type="character" w:customStyle="1" w:styleId="BoldandUnderlineChar1">
    <w:name w:val="Bold and Underline Char1"/>
    <w:rsid w:val="002125FC"/>
    <w:rPr>
      <w:b/>
      <w:szCs w:val="24"/>
      <w:u w:val="single"/>
      <w:lang w:val="en-US" w:eastAsia="en-US" w:bidi="ar-SA"/>
    </w:rPr>
  </w:style>
  <w:style w:type="character" w:customStyle="1" w:styleId="BoldandUnderlineChar1Char2">
    <w:name w:val="Bold and Underline Char1 Char2"/>
    <w:rsid w:val="002125FC"/>
    <w:rPr>
      <w:b/>
      <w:szCs w:val="24"/>
      <w:u w:val="single"/>
      <w:lang w:val="en-US" w:eastAsia="en-US" w:bidi="ar-SA"/>
    </w:rPr>
  </w:style>
  <w:style w:type="character" w:customStyle="1" w:styleId="BoldandUnderlineCharChar1">
    <w:name w:val="Bold and Underline Char Char1"/>
    <w:rsid w:val="002125FC"/>
    <w:rPr>
      <w:b/>
      <w:szCs w:val="24"/>
      <w:u w:val="single"/>
      <w:lang w:val="en-US" w:eastAsia="en-US" w:bidi="ar-SA"/>
    </w:rPr>
  </w:style>
  <w:style w:type="character" w:customStyle="1" w:styleId="BoldandUnderlineChar6">
    <w:name w:val="Bold and Underline Char6"/>
    <w:rsid w:val="002125FC"/>
    <w:rPr>
      <w:b/>
      <w:szCs w:val="24"/>
      <w:u w:val="single"/>
      <w:lang w:val="en-US" w:eastAsia="en-US" w:bidi="ar-SA"/>
    </w:rPr>
  </w:style>
  <w:style w:type="character" w:customStyle="1" w:styleId="title-link-wrapper">
    <w:name w:val="title-link-wrapper"/>
    <w:rsid w:val="002125FC"/>
  </w:style>
  <w:style w:type="character" w:customStyle="1" w:styleId="medium-font">
    <w:name w:val="medium-font"/>
    <w:rsid w:val="002125FC"/>
  </w:style>
  <w:style w:type="paragraph" w:customStyle="1" w:styleId="abstract">
    <w:name w:val="abstract"/>
    <w:basedOn w:val="Normal"/>
    <w:uiPriority w:val="99"/>
    <w:rsid w:val="002125FC"/>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125FC"/>
    <w:rPr>
      <w:rFonts w:eastAsia="Times New Roman"/>
      <w:b/>
      <w:bCs/>
      <w:u w:val="single"/>
    </w:rPr>
  </w:style>
  <w:style w:type="character" w:customStyle="1" w:styleId="StyleUnderlineChar11ptBold2Char">
    <w:name w:val="Style Underline Char + 11 pt Bold2 Char"/>
    <w:link w:val="StyleUnderlineChar11ptBold2"/>
    <w:rsid w:val="002125FC"/>
    <w:rPr>
      <w:rFonts w:eastAsia="Times New Roman"/>
      <w:b/>
      <w:bCs/>
      <w:u w:val="single"/>
    </w:rPr>
  </w:style>
  <w:style w:type="character" w:customStyle="1" w:styleId="ReallySamllTextChar">
    <w:name w:val="ReallySamllText Char"/>
    <w:rsid w:val="002125F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125FC"/>
    <w:rPr>
      <w:rFonts w:eastAsia="Times New Roman"/>
      <w:u w:val="single"/>
    </w:rPr>
  </w:style>
  <w:style w:type="character" w:customStyle="1" w:styleId="StyleStyleUnderlineTimesNewRoman11ptChar">
    <w:name w:val="Style Style Underline + Times New Roman + 11 pt Char"/>
    <w:link w:val="StyleStyleUnderlineTimesNewRoman11pt"/>
    <w:rsid w:val="002125F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125F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125FC"/>
    <w:rPr>
      <w:rFonts w:eastAsia="Times New Roman"/>
      <w:u w:val="single"/>
    </w:rPr>
  </w:style>
  <w:style w:type="character" w:customStyle="1" w:styleId="style10">
    <w:name w:val="style1"/>
    <w:rsid w:val="002125FC"/>
  </w:style>
  <w:style w:type="character" w:customStyle="1" w:styleId="pmtermsel">
    <w:name w:val="pmtermsel"/>
    <w:rsid w:val="002125FC"/>
  </w:style>
  <w:style w:type="character" w:customStyle="1" w:styleId="showipapr">
    <w:name w:val="show_ipapr"/>
    <w:rsid w:val="002125FC"/>
  </w:style>
  <w:style w:type="character" w:customStyle="1" w:styleId="dnindex">
    <w:name w:val="dnindex"/>
    <w:rsid w:val="002125FC"/>
  </w:style>
  <w:style w:type="character" w:customStyle="1" w:styleId="23">
    <w:name w:val="23"/>
    <w:rsid w:val="002125FC"/>
    <w:rPr>
      <w:rFonts w:ascii="Times New Roman" w:hAnsi="Times New Roman" w:cs="Arial"/>
      <w:bCs/>
      <w:sz w:val="20"/>
      <w:u w:val="single"/>
      <w:lang w:val="en-US" w:eastAsia="en-US" w:bidi="ar-SA"/>
    </w:rPr>
  </w:style>
  <w:style w:type="character" w:customStyle="1" w:styleId="33">
    <w:name w:val="33"/>
    <w:rsid w:val="002125FC"/>
    <w:rPr>
      <w:rFonts w:ascii="Times New Roman" w:hAnsi="Times New Roman" w:cs="Arial"/>
      <w:b/>
      <w:bCs/>
      <w:sz w:val="20"/>
      <w:u w:val="single"/>
      <w:lang w:val="en-US" w:eastAsia="en-US" w:bidi="ar-SA"/>
    </w:rPr>
  </w:style>
  <w:style w:type="character" w:customStyle="1" w:styleId="55">
    <w:name w:val="55"/>
    <w:rsid w:val="002125FC"/>
    <w:rPr>
      <w:rFonts w:cs="Arial"/>
      <w:bCs/>
      <w:sz w:val="20"/>
      <w:u w:val="single"/>
      <w:lang w:val="en-US" w:eastAsia="en-US" w:bidi="ar-SA"/>
    </w:rPr>
  </w:style>
  <w:style w:type="character" w:customStyle="1" w:styleId="authoraffil">
    <w:name w:val="authoraffil"/>
    <w:rsid w:val="002125FC"/>
  </w:style>
  <w:style w:type="character" w:customStyle="1" w:styleId="CharChar8">
    <w:name w:val="Char Char8"/>
    <w:rsid w:val="002125FC"/>
    <w:rPr>
      <w:rFonts w:ascii="Georgia" w:eastAsia="Times New Roman" w:hAnsi="Georgia"/>
      <w:b/>
      <w:bCs/>
      <w:sz w:val="30"/>
      <w:szCs w:val="28"/>
      <w:u w:val="single"/>
    </w:rPr>
  </w:style>
  <w:style w:type="character" w:customStyle="1" w:styleId="FontStyle13">
    <w:name w:val="Font Style13"/>
    <w:uiPriority w:val="99"/>
    <w:rsid w:val="002125FC"/>
    <w:rPr>
      <w:rFonts w:ascii="Constantia" w:hAnsi="Constantia" w:cs="Constantia"/>
      <w:sz w:val="18"/>
      <w:szCs w:val="18"/>
    </w:rPr>
  </w:style>
  <w:style w:type="character" w:customStyle="1" w:styleId="TagsCharCharCharChar">
    <w:name w:val="Tags Char Char Char Char"/>
    <w:rsid w:val="002125FC"/>
    <w:rPr>
      <w:rFonts w:ascii="Times New Roman" w:eastAsia="Times New Roman" w:hAnsi="Times New Roman" w:cs="Times New Roman"/>
      <w:b/>
      <w:sz w:val="24"/>
      <w:szCs w:val="24"/>
    </w:rPr>
  </w:style>
  <w:style w:type="character" w:customStyle="1" w:styleId="Citation1Char">
    <w:name w:val="Citation1 Char"/>
    <w:link w:val="Citation10"/>
    <w:locked/>
    <w:rsid w:val="002125FC"/>
    <w:rPr>
      <w:rFonts w:ascii="Georgia" w:hAnsi="Georgia"/>
      <w:b/>
      <w:u w:val="single"/>
    </w:rPr>
  </w:style>
  <w:style w:type="paragraph" w:customStyle="1" w:styleId="Citation10">
    <w:name w:val="Citation1"/>
    <w:basedOn w:val="Normal"/>
    <w:link w:val="Citation1Char"/>
    <w:qFormat/>
    <w:rsid w:val="002125FC"/>
    <w:rPr>
      <w:rFonts w:ascii="Georgia" w:hAnsi="Georgia"/>
      <w:b/>
      <w:u w:val="single"/>
    </w:rPr>
  </w:style>
  <w:style w:type="character" w:customStyle="1" w:styleId="TaglineChar">
    <w:name w:val="Tagline Char"/>
    <w:link w:val="Tagline0"/>
    <w:locked/>
    <w:rsid w:val="002125FC"/>
    <w:rPr>
      <w:rFonts w:ascii="Georgia" w:hAnsi="Georgia"/>
      <w:b/>
    </w:rPr>
  </w:style>
  <w:style w:type="paragraph" w:customStyle="1" w:styleId="Tagline0">
    <w:name w:val="Tagline"/>
    <w:basedOn w:val="Normal"/>
    <w:link w:val="TaglineChar"/>
    <w:qFormat/>
    <w:rsid w:val="002125FC"/>
    <w:rPr>
      <w:rFonts w:ascii="Georgia" w:hAnsi="Georgia"/>
      <w:b/>
    </w:rPr>
  </w:style>
  <w:style w:type="paragraph" w:customStyle="1" w:styleId="NothingCharCharChar">
    <w:name w:val="Nothing Char Char Char"/>
    <w:link w:val="NothingCharChar"/>
    <w:rsid w:val="002125FC"/>
    <w:pPr>
      <w:jc w:val="both"/>
    </w:pPr>
  </w:style>
  <w:style w:type="paragraph" w:customStyle="1" w:styleId="StyleLeft021">
    <w:name w:val="Style Left:  0.2&quot;1"/>
    <w:basedOn w:val="Normal"/>
    <w:uiPriority w:val="99"/>
    <w:rsid w:val="002125F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125F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125FC"/>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125F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125FC"/>
    <w:rPr>
      <w:rFonts w:eastAsia="Times New Roman"/>
      <w:u w:val="single"/>
      <w:bdr w:val="single" w:sz="4" w:space="0" w:color="auto"/>
    </w:rPr>
  </w:style>
  <w:style w:type="character" w:customStyle="1" w:styleId="boldcitationChar">
    <w:name w:val="bold citation Char"/>
    <w:rsid w:val="002125FC"/>
    <w:rPr>
      <w:rFonts w:ascii="Arial" w:hAnsi="Arial"/>
      <w:b/>
      <w:sz w:val="28"/>
      <w:szCs w:val="24"/>
      <w:u w:val="thick"/>
      <w:lang w:val="en-US" w:eastAsia="en-US" w:bidi="ar-SA"/>
    </w:rPr>
  </w:style>
  <w:style w:type="paragraph" w:customStyle="1" w:styleId="BlockTitle20">
    <w:name w:val="Block Title #2"/>
    <w:basedOn w:val="Normal"/>
    <w:uiPriority w:val="99"/>
    <w:rsid w:val="002125F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125FC"/>
    <w:rPr>
      <w:b/>
    </w:rPr>
  </w:style>
  <w:style w:type="character" w:customStyle="1" w:styleId="BoldunderlineChar3">
    <w:name w:val="Bold/underline Char"/>
    <w:rsid w:val="002125FC"/>
    <w:rPr>
      <w:rFonts w:eastAsia="SimSun"/>
      <w:b/>
      <w:noProof w:val="0"/>
      <w:sz w:val="24"/>
      <w:szCs w:val="24"/>
      <w:u w:val="single"/>
      <w:lang w:val="en-US" w:eastAsia="zh-CN" w:bidi="ar-SA"/>
    </w:rPr>
  </w:style>
  <w:style w:type="character" w:customStyle="1" w:styleId="underlinetextchar0">
    <w:name w:val="underlinetextchar"/>
    <w:rsid w:val="002125FC"/>
  </w:style>
  <w:style w:type="character" w:customStyle="1" w:styleId="boldciteChar1">
    <w:name w:val="bold cite Char1"/>
    <w:rsid w:val="002125FC"/>
    <w:rPr>
      <w:b/>
      <w:sz w:val="28"/>
      <w:u w:val="thick" w:color="000000"/>
    </w:rPr>
  </w:style>
  <w:style w:type="character" w:customStyle="1" w:styleId="tagCharCharChar1">
    <w:name w:val="tag Char Char Char1"/>
    <w:rsid w:val="002125FC"/>
    <w:rPr>
      <w:b/>
      <w:sz w:val="24"/>
      <w:lang w:val="en-US" w:eastAsia="en-US" w:bidi="ar-SA"/>
    </w:rPr>
  </w:style>
  <w:style w:type="character" w:customStyle="1" w:styleId="underlinecardChar0">
    <w:name w:val="underline card Char"/>
    <w:rsid w:val="002125FC"/>
    <w:rPr>
      <w:rFonts w:ascii="Arial" w:hAnsi="Arial"/>
      <w:sz w:val="18"/>
      <w:szCs w:val="24"/>
      <w:u w:val="single"/>
      <w:lang w:val="en-US" w:eastAsia="en-US" w:bidi="ar-SA"/>
    </w:rPr>
  </w:style>
  <w:style w:type="paragraph" w:customStyle="1" w:styleId="date-comments">
    <w:name w:val="date-comments"/>
    <w:basedOn w:val="Normal"/>
    <w:uiPriority w:val="99"/>
    <w:rsid w:val="002125FC"/>
    <w:pPr>
      <w:spacing w:before="100" w:beforeAutospacing="1" w:after="100" w:afterAutospacing="1"/>
    </w:pPr>
    <w:rPr>
      <w:rFonts w:ascii="Times" w:hAnsi="Times"/>
      <w:szCs w:val="20"/>
    </w:rPr>
  </w:style>
  <w:style w:type="character" w:customStyle="1" w:styleId="articleauthor0">
    <w:name w:val="articleauthor"/>
    <w:rsid w:val="002125FC"/>
  </w:style>
  <w:style w:type="character" w:customStyle="1" w:styleId="bodysubtoc">
    <w:name w:val="bodysubtoc"/>
    <w:rsid w:val="002125FC"/>
  </w:style>
  <w:style w:type="character" w:customStyle="1" w:styleId="lefttitlesmaller">
    <w:name w:val="lefttitlesmaller"/>
    <w:rsid w:val="002125FC"/>
  </w:style>
  <w:style w:type="character" w:customStyle="1" w:styleId="mb">
    <w:name w:val="mb"/>
    <w:rsid w:val="002125FC"/>
  </w:style>
  <w:style w:type="character" w:customStyle="1" w:styleId="submitted-date">
    <w:name w:val="submitted-date"/>
    <w:rsid w:val="002125FC"/>
  </w:style>
  <w:style w:type="character" w:customStyle="1" w:styleId="submitted-time">
    <w:name w:val="submitted-time"/>
    <w:rsid w:val="002125FC"/>
  </w:style>
  <w:style w:type="character" w:customStyle="1" w:styleId="A20">
    <w:name w:val="A2"/>
    <w:uiPriority w:val="99"/>
    <w:rsid w:val="002125FC"/>
    <w:rPr>
      <w:rFonts w:ascii="Sabon LT Std" w:hAnsi="Sabon LT Std" w:cs="Sabon LT Std" w:hint="default"/>
      <w:color w:val="000000"/>
      <w:sz w:val="15"/>
      <w:szCs w:val="15"/>
    </w:rPr>
  </w:style>
  <w:style w:type="character" w:customStyle="1" w:styleId="searchword">
    <w:name w:val="searchword"/>
    <w:rsid w:val="002125FC"/>
  </w:style>
  <w:style w:type="paragraph" w:customStyle="1" w:styleId="Heading2Char2CharChar12">
    <w:name w:val="Heading 2 Char2 Char Char12"/>
    <w:aliases w:val="Char Char Char Char Char Char1 Char Char Char Char Char1,Char Char22"/>
    <w:next w:val="Normal"/>
    <w:uiPriority w:val="99"/>
    <w:rsid w:val="002125FC"/>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125FC"/>
    <w:rPr>
      <w:rFonts w:ascii="Times New Roman" w:hAnsi="Times New Roman" w:cs="Times New Roman"/>
      <w:sz w:val="18"/>
      <w:szCs w:val="18"/>
    </w:rPr>
  </w:style>
  <w:style w:type="character" w:customStyle="1" w:styleId="bylines">
    <w:name w:val="bylines"/>
    <w:basedOn w:val="DefaultParagraphFont"/>
    <w:rsid w:val="002125FC"/>
  </w:style>
  <w:style w:type="character" w:customStyle="1" w:styleId="StyleStyleBoldUnderlineUnderlineIntenseEmphasis1apple-style-2">
    <w:name w:val="Style Style Bold UnderlineUnderlineIntense Emphasis1apple-style-...2"/>
    <w:basedOn w:val="DefaultParagraphFont"/>
    <w:rsid w:val="002125FC"/>
    <w:rPr>
      <w:b w:val="0"/>
      <w:bCs/>
      <w:sz w:val="22"/>
      <w:u w:val="single"/>
    </w:rPr>
  </w:style>
  <w:style w:type="character" w:customStyle="1" w:styleId="FontStyle57">
    <w:name w:val="Font Style57"/>
    <w:rsid w:val="002125FC"/>
    <w:rPr>
      <w:rFonts w:ascii="Georgia" w:hAnsi="Georgia" w:cs="Georgia"/>
      <w:b/>
      <w:bCs/>
      <w:sz w:val="14"/>
      <w:szCs w:val="14"/>
    </w:rPr>
  </w:style>
  <w:style w:type="character" w:customStyle="1" w:styleId="FontStyle89">
    <w:name w:val="Font Style89"/>
    <w:rsid w:val="002125FC"/>
    <w:rPr>
      <w:rFonts w:ascii="Times New Roman" w:hAnsi="Times New Roman" w:cs="Times New Roman"/>
      <w:b/>
      <w:bCs/>
      <w:smallCaps/>
      <w:spacing w:val="40"/>
      <w:sz w:val="16"/>
      <w:szCs w:val="16"/>
    </w:rPr>
  </w:style>
  <w:style w:type="character" w:customStyle="1" w:styleId="style3Char0">
    <w:name w:val="style 3 Char"/>
    <w:rsid w:val="002125FC"/>
    <w:rPr>
      <w:sz w:val="18"/>
      <w:szCs w:val="24"/>
      <w:lang w:val="en-US" w:eastAsia="en-US" w:bidi="ar-SA"/>
    </w:rPr>
  </w:style>
  <w:style w:type="paragraph" w:customStyle="1" w:styleId="003Cite">
    <w:name w:val="003Cite"/>
    <w:basedOn w:val="Normal"/>
    <w:rsid w:val="002125F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125FC"/>
    <w:pPr>
      <w:jc w:val="both"/>
    </w:pPr>
    <w:rPr>
      <w:b/>
      <w:color w:val="000000"/>
      <w:u w:val="single"/>
    </w:rPr>
  </w:style>
  <w:style w:type="character" w:customStyle="1" w:styleId="NormalBoldChar">
    <w:name w:val="Normal + Bold Char"/>
    <w:aliases w:val="Double Underline Char"/>
    <w:basedOn w:val="DefaultParagraphFont"/>
    <w:link w:val="NormalBold"/>
    <w:rsid w:val="002125FC"/>
    <w:rPr>
      <w:b/>
      <w:color w:val="000000"/>
      <w:u w:val="single"/>
    </w:rPr>
  </w:style>
  <w:style w:type="paragraph" w:customStyle="1" w:styleId="StyleCards12ptThickunderline">
    <w:name w:val="Style Cards + 12 pt Thick underline"/>
    <w:basedOn w:val="Normal"/>
    <w:link w:val="StyleCards12ptThickunderlineChar2"/>
    <w:rsid w:val="002125F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125FC"/>
    <w:rPr>
      <w:rFonts w:ascii="Times New Roman" w:eastAsia="Times New Roman" w:hAnsi="Times New Roman" w:cs="Times New Roman"/>
      <w:sz w:val="24"/>
      <w:u w:val="thick"/>
      <w:lang w:val="x-none" w:eastAsia="x-none"/>
    </w:rPr>
  </w:style>
  <w:style w:type="character" w:customStyle="1" w:styleId="BlockHeadingsChar1">
    <w:name w:val="Block Headings Char1"/>
    <w:rsid w:val="002125FC"/>
    <w:rPr>
      <w:b/>
      <w:caps/>
    </w:rPr>
  </w:style>
  <w:style w:type="character" w:customStyle="1" w:styleId="Longcite">
    <w:name w:val="Longcite"/>
    <w:rsid w:val="002125FC"/>
    <w:rPr>
      <w:sz w:val="16"/>
    </w:rPr>
  </w:style>
  <w:style w:type="paragraph" w:customStyle="1" w:styleId="NormalUnderline0">
    <w:name w:val="Normal + Underline"/>
    <w:basedOn w:val="Normal"/>
    <w:link w:val="NormalUnderlineChar0"/>
    <w:rsid w:val="002125F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125FC"/>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125FC"/>
    <w:rPr>
      <w:rFonts w:ascii="Bookman Old Style" w:hAnsi="Bookman Old Style" w:cs="Bookman Old Style"/>
      <w:sz w:val="16"/>
      <w:szCs w:val="16"/>
    </w:rPr>
  </w:style>
  <w:style w:type="character" w:customStyle="1" w:styleId="FontStyle17">
    <w:name w:val="Font Style17"/>
    <w:uiPriority w:val="99"/>
    <w:rsid w:val="002125FC"/>
    <w:rPr>
      <w:rFonts w:ascii="Book Antiqua" w:hAnsi="Book Antiqua" w:cs="Book Antiqua"/>
      <w:i/>
      <w:iCs/>
      <w:spacing w:val="10"/>
      <w:sz w:val="22"/>
      <w:szCs w:val="22"/>
    </w:rPr>
  </w:style>
  <w:style w:type="character" w:customStyle="1" w:styleId="FontStyle329">
    <w:name w:val="Font Style329"/>
    <w:basedOn w:val="DefaultParagraphFont"/>
    <w:uiPriority w:val="99"/>
    <w:rsid w:val="002125F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125FC"/>
  </w:style>
  <w:style w:type="character" w:customStyle="1" w:styleId="DateTimeChar">
    <w:name w:val="DateTime Char"/>
    <w:basedOn w:val="DefaultParagraphFont"/>
    <w:link w:val="DateTime"/>
    <w:uiPriority w:val="4"/>
    <w:rsid w:val="002125FC"/>
  </w:style>
  <w:style w:type="paragraph" w:customStyle="1" w:styleId="Lecture">
    <w:name w:val="Lecture"/>
    <w:next w:val="BodyText"/>
    <w:link w:val="LectureChar"/>
    <w:autoRedefine/>
    <w:uiPriority w:val="4"/>
    <w:qFormat/>
    <w:rsid w:val="002125FC"/>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2125FC"/>
    <w:rPr>
      <w:rFonts w:ascii="Arial" w:eastAsiaTheme="minorHAnsi" w:hAnsi="Arial" w:cs="Arial"/>
      <w:spacing w:val="-10"/>
    </w:rPr>
  </w:style>
  <w:style w:type="character" w:customStyle="1" w:styleId="m3262662096238345512gmail-style13ptbold">
    <w:name w:val="m_3262662096238345512gmail-style13ptbold"/>
    <w:basedOn w:val="DefaultParagraphFont"/>
    <w:rsid w:val="002125FC"/>
  </w:style>
  <w:style w:type="character" w:customStyle="1" w:styleId="m-8559461887574130099gmail-styleunderline">
    <w:name w:val="m_-8559461887574130099gmail-styleunderline"/>
    <w:basedOn w:val="DefaultParagraphFont"/>
    <w:rsid w:val="002125FC"/>
  </w:style>
  <w:style w:type="paragraph" w:styleId="NoSpacing">
    <w:name w:val="No Spacing"/>
    <w:link w:val="NoSpacingChar"/>
    <w:uiPriority w:val="1"/>
    <w:qFormat/>
    <w:rsid w:val="002125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space/the-unintended-consequences-of-privatising-space/" TargetMode="External"/><Relationship Id="rId18" Type="http://schemas.openxmlformats.org/officeDocument/2006/relationships/hyperlink" Target="mailto:cordelli@uchicago.edu" TargetMode="External"/><Relationship Id="rId26"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hyperlink" Target="https://onezero.medium.com/get-ready-for-the-kessler-syndrome-to-wreck-outer-space-7f29cfe62c3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spacenews.com/cruz-interested-in-updating-outer-space-treaty-to-support-commercial-space-activities/" TargetMode="External"/><Relationship Id="rId25" Type="http://schemas.openxmlformats.org/officeDocument/2006/relationships/hyperlink" Target="https://www.baen.com/living_without_satellites" TargetMode="External"/><Relationship Id="rId2" Type="http://schemas.openxmlformats.org/officeDocument/2006/relationships/customXml" Target="../customXml/item2.xml"/><Relationship Id="rId16" Type="http://schemas.openxmlformats.org/officeDocument/2006/relationships/hyperlink" Target="http://www.unoosa.org/oosa/en/ourwork/spacelaw/treaties/outerspacetreaty.html" TargetMode="External"/><Relationship Id="rId20" Type="http://schemas.openxmlformats.org/officeDocument/2006/relationships/image" Target="media/image3.jpeg"/><Relationship Id="rId29"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ciencealert.com/space-junk-accidents-could-trigger-armed-conflict-expert-warn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focus.com/space/mars-facts-figures-fun-questions-red-planet/" TargetMode="External"/><Relationship Id="rId23" Type="http://schemas.openxmlformats.org/officeDocument/2006/relationships/hyperlink" Target="https://sci-hub.se/10.1016/j.actaastro.2016.03.034" TargetMode="External"/><Relationship Id="rId28" Type="http://schemas.openxmlformats.org/officeDocument/2006/relationships/hyperlink" Target="https://ratical.org/radiation/NuclearExtinction/StarrNuclearWinterOct09.pdf" TargetMode="External"/><Relationship Id="rId10" Type="http://schemas.openxmlformats.org/officeDocument/2006/relationships/endnotes" Target="endnotes.xml"/><Relationship Id="rId19" Type="http://schemas.openxmlformats.org/officeDocument/2006/relationships/hyperlink" Target="https://www.sciencedirect.com/science/article/pii/S246889671930045X?via%3Dihub"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focus.com/tag/the-moon/" TargetMode="External"/><Relationship Id="rId22" Type="http://schemas.openxmlformats.org/officeDocument/2006/relationships/image" Target="media/image4.png"/><Relationship Id="rId27" Type="http://schemas.openxmlformats.org/officeDocument/2006/relationships/hyperlink" Target="https://ratical.org/radiation/NuclearExtinction/StevenStarr022815.html" TargetMode="External"/><Relationship Id="rId30"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10703</Words>
  <Characters>61008</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8</cp:revision>
  <dcterms:created xsi:type="dcterms:W3CDTF">2022-01-16T21:54:00Z</dcterms:created>
  <dcterms:modified xsi:type="dcterms:W3CDTF">2022-01-16T23:17:00Z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