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45085" w14:textId="56839441" w:rsidR="0047505D" w:rsidRDefault="0047505D" w:rsidP="00D22751">
      <w:pPr>
        <w:pStyle w:val="Heading2"/>
      </w:pPr>
    </w:p>
    <w:p w14:paraId="211716FF" w14:textId="416A282E" w:rsidR="00D22751" w:rsidRDefault="00D22751" w:rsidP="00D22751">
      <w:pPr>
        <w:pStyle w:val="Heading2"/>
      </w:pPr>
      <w:r>
        <w:lastRenderedPageBreak/>
        <w:t>1AC</w:t>
      </w:r>
    </w:p>
    <w:p w14:paraId="0DD9EC16" w14:textId="77777777" w:rsidR="00D22751" w:rsidRDefault="00D22751" w:rsidP="00D22751">
      <w:pPr>
        <w:pStyle w:val="Heading3"/>
      </w:pPr>
      <w:r>
        <w:lastRenderedPageBreak/>
        <w:t>1AC – Plan</w:t>
      </w:r>
    </w:p>
    <w:p w14:paraId="7C42CB59" w14:textId="59606F46" w:rsidR="00D22751" w:rsidRDefault="00D22751" w:rsidP="00D22751">
      <w:pPr>
        <w:pStyle w:val="Heading4"/>
      </w:pPr>
      <w:r>
        <w:t>Plan – The appropriation of outer space through the production of space debris by private entities is unjust.</w:t>
      </w:r>
      <w:r w:rsidR="003A79D7">
        <w:t xml:space="preserve"> We defend the resolution as a value statement.</w:t>
      </w:r>
    </w:p>
    <w:p w14:paraId="298020DA" w14:textId="77777777" w:rsidR="00D22751" w:rsidRDefault="00D22751" w:rsidP="00D22751"/>
    <w:p w14:paraId="33790710" w14:textId="77777777" w:rsidR="00D22751" w:rsidRDefault="00D22751" w:rsidP="00D22751">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4510CFAC" w14:textId="77777777" w:rsidR="00D22751" w:rsidRDefault="00D22751" w:rsidP="00D22751">
      <w:pPr>
        <w:pStyle w:val="ListParagraph"/>
        <w:numPr>
          <w:ilvl w:val="0"/>
          <w:numId w:val="16"/>
        </w:numPr>
      </w:pPr>
      <w:r>
        <w:t xml:space="preserve">Private entities: </w:t>
      </w:r>
      <w:proofErr w:type="gramStart"/>
      <w:r>
        <w:t>Non-governmental</w:t>
      </w:r>
      <w:proofErr w:type="gramEnd"/>
    </w:p>
    <w:p w14:paraId="30FBD1AD" w14:textId="77777777" w:rsidR="00D22751" w:rsidRPr="001D570B" w:rsidRDefault="00D22751" w:rsidP="00D22751">
      <w:pPr>
        <w:pStyle w:val="ListParagraph"/>
        <w:numPr>
          <w:ilvl w:val="0"/>
          <w:numId w:val="16"/>
        </w:numPr>
      </w:pPr>
      <w:r>
        <w:t>Space debris: Non-functional Space Objects</w:t>
      </w:r>
    </w:p>
    <w:p w14:paraId="47A7ABAB" w14:textId="77777777" w:rsidR="00D22751" w:rsidRPr="00612602" w:rsidRDefault="00D22751" w:rsidP="00D22751">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0671A673" w14:textId="77777777" w:rsidR="00D22751" w:rsidRPr="00934304" w:rsidRDefault="00D22751" w:rsidP="00D22751">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510B4FC2" w14:textId="77777777" w:rsidR="00D22751" w:rsidRPr="00934304" w:rsidRDefault="00D22751" w:rsidP="00D22751">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39FFB858" w14:textId="77777777" w:rsidR="00D22751" w:rsidRPr="00934304" w:rsidRDefault="00D22751" w:rsidP="00D22751">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w:t>
      </w:r>
      <w:r w:rsidRPr="00934304">
        <w:rPr>
          <w:u w:val="single"/>
        </w:rPr>
        <w:lastRenderedPageBreak/>
        <w:t>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224FCCE8" w14:textId="77777777" w:rsidR="00D22751" w:rsidRDefault="00D22751" w:rsidP="00D22751"/>
    <w:p w14:paraId="6A7497F3" w14:textId="77777777" w:rsidR="00D22751" w:rsidRDefault="00D22751" w:rsidP="00D22751">
      <w:pPr>
        <w:pStyle w:val="Heading4"/>
      </w:pPr>
      <w:r>
        <w:t xml:space="preserve">The </w:t>
      </w:r>
      <w:proofErr w:type="spellStart"/>
      <w:r>
        <w:t>aff</w:t>
      </w:r>
      <w:proofErr w:type="spellEnd"/>
      <w:r>
        <w:t xml:space="preserve">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15F643E9" w14:textId="77777777" w:rsidR="00D22751" w:rsidRPr="00431518" w:rsidRDefault="00D22751" w:rsidP="00D22751">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2397F413" w14:textId="77777777" w:rsidR="00D22751" w:rsidRPr="001D570B" w:rsidRDefault="00D22751" w:rsidP="00D22751">
      <w:pPr>
        <w:rPr>
          <w:rStyle w:val="Emphasis"/>
        </w:rPr>
      </w:pPr>
      <w:r w:rsidRPr="00431518">
        <w:rPr>
          <w:u w:val="single"/>
        </w:rPr>
        <w:t xml:space="preserve">A number of technological and </w:t>
      </w:r>
      <w:r w:rsidRPr="00B844AE">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B844AE">
        <w:rPr>
          <w:highlight w:val="green"/>
          <w:u w:val="single"/>
        </w:rPr>
        <w:t>and</w:t>
      </w:r>
      <w:r w:rsidRPr="00431518">
        <w:rPr>
          <w:u w:val="single"/>
        </w:rPr>
        <w:t xml:space="preserve"> voluntary orbital </w:t>
      </w:r>
      <w:r w:rsidRPr="00B844AE">
        <w:rPr>
          <w:highlight w:val="green"/>
          <w:u w:val="single"/>
        </w:rPr>
        <w:t xml:space="preserve">debris </w:t>
      </w:r>
      <w:r w:rsidRPr="00B844AE">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B844AE">
        <w:rPr>
          <w:rStyle w:val="Emphasis"/>
          <w:highlight w:val="green"/>
        </w:rPr>
        <w:t>do not address</w:t>
      </w:r>
      <w:r w:rsidRPr="00B844AE">
        <w:rPr>
          <w:highlight w:val="green"/>
          <w:u w:val="single"/>
        </w:rPr>
        <w:t xml:space="preserve"> the</w:t>
      </w:r>
      <w:r w:rsidRPr="00431518">
        <w:rPr>
          <w:u w:val="single"/>
        </w:rPr>
        <w:t xml:space="preserve"> underlying </w:t>
      </w:r>
      <w:r w:rsidRPr="00B844AE">
        <w:rPr>
          <w:highlight w:val="green"/>
          <w:u w:val="single"/>
        </w:rPr>
        <w:t>incentive problem</w:t>
      </w:r>
      <w:r w:rsidRPr="00431518">
        <w:rPr>
          <w:u w:val="single"/>
        </w:rPr>
        <w:t xml:space="preserve"> for satellite operators. Namely, </w:t>
      </w:r>
      <w:r w:rsidRPr="00B844AE">
        <w:rPr>
          <w:highlight w:val="green"/>
          <w:u w:val="single"/>
        </w:rPr>
        <w:t>they are incentivized to view</w:t>
      </w:r>
      <w:r w:rsidRPr="00431518">
        <w:rPr>
          <w:u w:val="single"/>
        </w:rPr>
        <w:t xml:space="preserve"> both their orbital </w:t>
      </w:r>
      <w:r w:rsidRPr="00B844AE">
        <w:rPr>
          <w:highlight w:val="green"/>
          <w:u w:val="single"/>
        </w:rPr>
        <w:t>debris</w:t>
      </w:r>
      <w:r w:rsidRPr="00431518">
        <w:rPr>
          <w:u w:val="single"/>
        </w:rPr>
        <w:t xml:space="preserve"> and the costs that it imposes on others </w:t>
      </w:r>
      <w:r w:rsidRPr="00B844AE">
        <w:rPr>
          <w:highlight w:val="green"/>
          <w:u w:val="single"/>
        </w:rPr>
        <w:t xml:space="preserve">as </w:t>
      </w:r>
      <w:r w:rsidRPr="00B844AE">
        <w:rPr>
          <w:rStyle w:val="Emphasis"/>
          <w:highlight w:val="green"/>
        </w:rPr>
        <w:t>externalities</w:t>
      </w:r>
      <w:r w:rsidRPr="00431518">
        <w:rPr>
          <w:sz w:val="14"/>
        </w:rPr>
        <w:t xml:space="preserve">.[122] As such, </w:t>
      </w:r>
      <w:r w:rsidRPr="00B844AE">
        <w:rPr>
          <w:highlight w:val="green"/>
          <w:u w:val="single"/>
        </w:rPr>
        <w:t>without</w:t>
      </w:r>
      <w:r w:rsidRPr="00431518">
        <w:rPr>
          <w:u w:val="single"/>
        </w:rPr>
        <w:t xml:space="preserve"> the </w:t>
      </w:r>
      <w:r w:rsidRPr="00B844AE">
        <w:rPr>
          <w:highlight w:val="green"/>
          <w:u w:val="single"/>
        </w:rPr>
        <w:t>internalization of</w:t>
      </w:r>
      <w:r w:rsidRPr="00431518">
        <w:rPr>
          <w:u w:val="single"/>
        </w:rPr>
        <w:t xml:space="preserve"> these </w:t>
      </w:r>
      <w:r w:rsidRPr="00B844AE">
        <w:rPr>
          <w:highlight w:val="green"/>
          <w:u w:val="single"/>
        </w:rPr>
        <w:t>externalities, efforts to</w:t>
      </w:r>
      <w:r w:rsidRPr="00431518">
        <w:rPr>
          <w:u w:val="single"/>
        </w:rPr>
        <w:t xml:space="preserve"> fully </w:t>
      </w:r>
      <w:r w:rsidRPr="00B844AE">
        <w:rPr>
          <w:highlight w:val="green"/>
          <w:u w:val="single"/>
        </w:rPr>
        <w:t>address</w:t>
      </w:r>
      <w:r w:rsidRPr="00431518">
        <w:rPr>
          <w:u w:val="single"/>
        </w:rPr>
        <w:t xml:space="preserve"> the orbital </w:t>
      </w:r>
      <w:r w:rsidRPr="00B844AE">
        <w:rPr>
          <w:highlight w:val="green"/>
          <w:u w:val="single"/>
        </w:rPr>
        <w:t>debris</w:t>
      </w:r>
      <w:r w:rsidRPr="00431518">
        <w:rPr>
          <w:u w:val="single"/>
        </w:rPr>
        <w:t xml:space="preserve"> problem </w:t>
      </w:r>
      <w:r w:rsidRPr="00B844AE">
        <w:rPr>
          <w:highlight w:val="green"/>
          <w:u w:val="single"/>
        </w:rPr>
        <w:t>will</w:t>
      </w:r>
      <w:r w:rsidRPr="00431518">
        <w:rPr>
          <w:u w:val="single"/>
        </w:rPr>
        <w:t xml:space="preserve"> likely </w:t>
      </w:r>
      <w:r w:rsidRPr="00B844AE">
        <w:rPr>
          <w:highlight w:val="green"/>
          <w:u w:val="single"/>
        </w:rPr>
        <w:t>be ineffective</w:t>
      </w:r>
      <w:r w:rsidRPr="00431518">
        <w:rPr>
          <w:sz w:val="14"/>
        </w:rPr>
        <w:t xml:space="preserve">.[123] Notably, a National Academy of Sciences study found that </w:t>
      </w:r>
      <w:r w:rsidRPr="00B844AE">
        <w:rPr>
          <w:highlight w:val="green"/>
          <w:u w:val="single"/>
        </w:rPr>
        <w:t>orbital debris removal</w:t>
      </w:r>
      <w:r w:rsidRPr="00431518">
        <w:rPr>
          <w:u w:val="single"/>
        </w:rPr>
        <w:t xml:space="preserve"> may </w:t>
      </w:r>
      <w:r w:rsidRPr="00B844AE">
        <w:rPr>
          <w:rStyle w:val="Emphasis"/>
          <w:highlight w:val="green"/>
        </w:rPr>
        <w:t>worsen</w:t>
      </w:r>
      <w:r w:rsidRPr="001D570B">
        <w:rPr>
          <w:rStyle w:val="Emphasis"/>
        </w:rPr>
        <w:t xml:space="preserve"> the economic </w:t>
      </w:r>
      <w:r w:rsidRPr="00B844AE">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B844AE">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B844AE">
        <w:rPr>
          <w:highlight w:val="green"/>
          <w:u w:val="single"/>
        </w:rPr>
        <w:t>problem can be</w:t>
      </w:r>
      <w:r w:rsidRPr="00431518">
        <w:rPr>
          <w:u w:val="single"/>
        </w:rPr>
        <w:t xml:space="preserve"> </w:t>
      </w:r>
      <w:r w:rsidRPr="001D570B">
        <w:rPr>
          <w:rStyle w:val="Emphasis"/>
        </w:rPr>
        <w:t xml:space="preserve">partially </w:t>
      </w:r>
      <w:r w:rsidRPr="00B844AE">
        <w:rPr>
          <w:rStyle w:val="Emphasis"/>
          <w:highlight w:val="green"/>
        </w:rPr>
        <w:t>solved through</w:t>
      </w:r>
      <w:r w:rsidRPr="001D570B">
        <w:rPr>
          <w:rStyle w:val="Emphasis"/>
        </w:rPr>
        <w:t xml:space="preserve"> an </w:t>
      </w:r>
      <w:r w:rsidRPr="00B844AE">
        <w:rPr>
          <w:rStyle w:val="Emphasis"/>
          <w:highlight w:val="green"/>
        </w:rPr>
        <w:t>OUF</w:t>
      </w:r>
      <w:r w:rsidRPr="00431518">
        <w:rPr>
          <w:sz w:val="14"/>
        </w:rPr>
        <w:t xml:space="preserve">[130] </w:t>
      </w:r>
      <w:r w:rsidRPr="00431518">
        <w:rPr>
          <w:u w:val="single"/>
        </w:rPr>
        <w:t xml:space="preserve">levied by the FCC. The monies received from this </w:t>
      </w:r>
      <w:r w:rsidRPr="00B844AE">
        <w:rPr>
          <w:highlight w:val="green"/>
          <w:u w:val="single"/>
        </w:rPr>
        <w:t>fee</w:t>
      </w:r>
      <w:r w:rsidRPr="00431518">
        <w:rPr>
          <w:u w:val="single"/>
        </w:rPr>
        <w:t xml:space="preserve"> would then be used to </w:t>
      </w:r>
      <w:r w:rsidRPr="00B844AE">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B844AE">
        <w:rPr>
          <w:rStyle w:val="Emphasis"/>
          <w:highlight w:val="green"/>
        </w:rPr>
        <w:t>debris removal</w:t>
      </w:r>
      <w:r w:rsidRPr="001D570B">
        <w:rPr>
          <w:rStyle w:val="Emphasis"/>
        </w:rPr>
        <w:t>.</w:t>
      </w:r>
    </w:p>
    <w:p w14:paraId="177B39BF" w14:textId="77777777" w:rsidR="00D22751" w:rsidRPr="001D570B" w:rsidRDefault="00D22751" w:rsidP="00D22751">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6D631ABE" w14:textId="77777777" w:rsidR="00D22751" w:rsidRPr="00431518" w:rsidRDefault="00D22751" w:rsidP="00D22751">
      <w:pPr>
        <w:rPr>
          <w:sz w:val="14"/>
        </w:rPr>
      </w:pPr>
      <w:r w:rsidRPr="00431518">
        <w:rPr>
          <w:u w:val="single"/>
        </w:rPr>
        <w:lastRenderedPageBreak/>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0E05DA5F" w14:textId="77777777" w:rsidR="00D22751" w:rsidRPr="00431518" w:rsidRDefault="00D22751" w:rsidP="00D22751">
      <w:pPr>
        <w:rPr>
          <w:sz w:val="14"/>
        </w:rPr>
      </w:pPr>
      <w:r w:rsidRPr="00431518">
        <w:rPr>
          <w:sz w:val="14"/>
        </w:rPr>
        <w:t>Title 51, of the United States Code, is further amended by adding at the end the following:</w:t>
      </w:r>
    </w:p>
    <w:p w14:paraId="11971EFE" w14:textId="77777777" w:rsidR="00D22751" w:rsidRPr="00431518" w:rsidRDefault="00D22751" w:rsidP="00D22751">
      <w:pPr>
        <w:rPr>
          <w:sz w:val="14"/>
        </w:rPr>
      </w:pPr>
      <w:r w:rsidRPr="00431518">
        <w:rPr>
          <w:sz w:val="14"/>
        </w:rPr>
        <w:t>CHAPTER 802—ADMINISTRATIVE PROVISIONS RELATED TO CERTIFICATION AND PERMITTING</w:t>
      </w:r>
    </w:p>
    <w:p w14:paraId="6D8CBDC1" w14:textId="77777777" w:rsidR="00D22751" w:rsidRPr="00431518" w:rsidRDefault="00D22751" w:rsidP="00D22751">
      <w:pPr>
        <w:rPr>
          <w:u w:val="single"/>
        </w:rPr>
      </w:pPr>
      <w:r w:rsidRPr="00431518">
        <w:rPr>
          <w:sz w:val="14"/>
        </w:rPr>
        <w:t xml:space="preserve">§ 802XX. </w:t>
      </w:r>
      <w:r w:rsidRPr="00431518">
        <w:rPr>
          <w:u w:val="single"/>
        </w:rPr>
        <w:t>Orbital use fee purpose</w:t>
      </w:r>
    </w:p>
    <w:p w14:paraId="4B5879E4" w14:textId="77777777" w:rsidR="00D22751" w:rsidRPr="00431518" w:rsidRDefault="00D22751" w:rsidP="00D22751">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1C490582" w14:textId="77777777" w:rsidR="00D22751" w:rsidRPr="00431518" w:rsidRDefault="00D22751" w:rsidP="00D22751">
      <w:pPr>
        <w:rPr>
          <w:sz w:val="14"/>
        </w:rPr>
      </w:pPr>
      <w:r w:rsidRPr="00431518">
        <w:rPr>
          <w:sz w:val="14"/>
        </w:rPr>
        <w:t>§ 802XX. Administrative authority</w:t>
      </w:r>
    </w:p>
    <w:p w14:paraId="3865125C" w14:textId="77777777" w:rsidR="00D22751" w:rsidRPr="001D570B" w:rsidRDefault="00D22751" w:rsidP="00D22751">
      <w:pPr>
        <w:rPr>
          <w:rStyle w:val="Emphasis"/>
        </w:rPr>
      </w:pPr>
      <w:proofErr w:type="gramStart"/>
      <w:r w:rsidRPr="00431518">
        <w:rPr>
          <w:sz w:val="14"/>
        </w:rPr>
        <w:t>In order to</w:t>
      </w:r>
      <w:proofErr w:type="gramEnd"/>
      <w:r w:rsidRPr="00431518">
        <w:rPr>
          <w:sz w:val="14"/>
        </w:rPr>
        <w:t xml:space="preserve">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187E2DDD" w14:textId="77777777" w:rsidR="00D22751" w:rsidRPr="00431518" w:rsidRDefault="00D22751" w:rsidP="00D22751">
      <w:pPr>
        <w:rPr>
          <w:sz w:val="14"/>
        </w:rPr>
      </w:pPr>
      <w:r w:rsidRPr="00431518">
        <w:rPr>
          <w:sz w:val="14"/>
        </w:rPr>
        <w:t>(1) a certification under chapter 801; or</w:t>
      </w:r>
    </w:p>
    <w:p w14:paraId="3BB233FA" w14:textId="77777777" w:rsidR="00D22751" w:rsidRPr="00431518" w:rsidRDefault="00D22751" w:rsidP="00D22751">
      <w:pPr>
        <w:rPr>
          <w:sz w:val="14"/>
        </w:rPr>
      </w:pPr>
      <w:r w:rsidRPr="00431518">
        <w:rPr>
          <w:sz w:val="14"/>
        </w:rPr>
        <w:t>(2) a permit under chapter 802.</w:t>
      </w:r>
    </w:p>
    <w:p w14:paraId="3E80DC9B" w14:textId="77777777" w:rsidR="00D22751" w:rsidRPr="00431518" w:rsidRDefault="00D22751" w:rsidP="00D22751">
      <w:pPr>
        <w:rPr>
          <w:sz w:val="14"/>
        </w:rPr>
      </w:pPr>
      <w:r w:rsidRPr="00431518">
        <w:rPr>
          <w:sz w:val="14"/>
        </w:rPr>
        <w:t>V. Conclusion</w:t>
      </w:r>
    </w:p>
    <w:p w14:paraId="709BF787" w14:textId="77777777" w:rsidR="00D22751" w:rsidRPr="00072DC2" w:rsidRDefault="00D22751" w:rsidP="00D22751">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2A73F25A" w14:textId="77777777" w:rsidR="00D22751" w:rsidRDefault="00D22751" w:rsidP="00D22751">
      <w:pPr>
        <w:rPr>
          <w:sz w:val="14"/>
        </w:rPr>
      </w:pPr>
    </w:p>
    <w:p w14:paraId="3D25275C" w14:textId="77777777" w:rsidR="00D22751" w:rsidRDefault="00D22751" w:rsidP="00D22751">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5563C4E5" w14:textId="77777777" w:rsidR="00D22751" w:rsidRPr="00431518" w:rsidRDefault="00D22751" w:rsidP="00D22751">
      <w:proofErr w:type="spellStart"/>
      <w:r w:rsidRPr="00431518">
        <w:rPr>
          <w:rStyle w:val="Style13ptBold"/>
        </w:rPr>
        <w:t>Lavars</w:t>
      </w:r>
      <w:proofErr w:type="spellEnd"/>
      <w:r w:rsidRPr="00431518">
        <w:rPr>
          <w:rStyle w:val="Style13ptBold"/>
        </w:rPr>
        <w:t xml:space="preserve">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6F85622D" w14:textId="77777777" w:rsidR="00D22751" w:rsidRPr="00431518" w:rsidRDefault="00D22751" w:rsidP="00D22751">
      <w:pPr>
        <w:rPr>
          <w:rStyle w:val="Emphasis"/>
        </w:rPr>
      </w:pPr>
      <w:r w:rsidRPr="001D570B">
        <w:rPr>
          <w:sz w:val="16"/>
        </w:rPr>
        <w:t>"That's not the same as a launch fee," Rao says, "</w:t>
      </w:r>
      <w:r w:rsidRPr="00B844AE">
        <w:rPr>
          <w:highlight w:val="green"/>
          <w:u w:val="single"/>
        </w:rPr>
        <w:t>Launch fees by</w:t>
      </w:r>
      <w:r w:rsidRPr="001D570B">
        <w:rPr>
          <w:u w:val="single"/>
        </w:rPr>
        <w:t xml:space="preserve"> themselves </w:t>
      </w:r>
      <w:r w:rsidRPr="00B844AE">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B844AE">
        <w:rPr>
          <w:highlight w:val="green"/>
          <w:u w:val="single"/>
        </w:rPr>
        <w:t>orbital-use fee</w:t>
      </w:r>
      <w:r w:rsidRPr="00431518">
        <w:rPr>
          <w:u w:val="single"/>
        </w:rPr>
        <w:t xml:space="preserve"> would </w:t>
      </w:r>
      <w:r w:rsidRPr="00B844AE">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B844AE">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B844AE">
        <w:rPr>
          <w:highlight w:val="green"/>
          <w:u w:val="single"/>
        </w:rPr>
        <w:t>correlate with</w:t>
      </w:r>
      <w:r w:rsidRPr="00431518">
        <w:rPr>
          <w:u w:val="single"/>
        </w:rPr>
        <w:t xml:space="preserve"> </w:t>
      </w:r>
      <w:r w:rsidRPr="00431518">
        <w:rPr>
          <w:u w:val="single"/>
        </w:rPr>
        <w:lastRenderedPageBreak/>
        <w:t xml:space="preserve">the </w:t>
      </w:r>
      <w:r w:rsidRPr="00B844AE">
        <w:rPr>
          <w:highlight w:val="green"/>
          <w:u w:val="single"/>
        </w:rPr>
        <w:t>cost to</w:t>
      </w:r>
      <w:r w:rsidRPr="00431518">
        <w:rPr>
          <w:u w:val="single"/>
        </w:rPr>
        <w:t xml:space="preserve"> the </w:t>
      </w:r>
      <w:r w:rsidRPr="00B844AE">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B844AE">
        <w:rPr>
          <w:highlight w:val="green"/>
          <w:u w:val="single"/>
        </w:rPr>
        <w:t>Due to</w:t>
      </w:r>
      <w:r w:rsidRPr="00431518">
        <w:rPr>
          <w:u w:val="single"/>
        </w:rPr>
        <w:t xml:space="preserve"> the </w:t>
      </w:r>
      <w:r w:rsidRPr="00B844AE">
        <w:rPr>
          <w:rStyle w:val="Emphasis"/>
          <w:highlight w:val="green"/>
        </w:rPr>
        <w:t>reduction</w:t>
      </w:r>
      <w:r w:rsidRPr="00B844AE">
        <w:rPr>
          <w:highlight w:val="green"/>
          <w:u w:val="single"/>
        </w:rPr>
        <w:t xml:space="preserve"> in collisions</w:t>
      </w:r>
      <w:r w:rsidRPr="00431518">
        <w:rPr>
          <w:u w:val="single"/>
        </w:rPr>
        <w:t xml:space="preserve"> and associated costs, like replacing damaged satellites, for example, the team estimates the </w:t>
      </w:r>
      <w:r w:rsidRPr="00B844AE">
        <w:rPr>
          <w:highlight w:val="green"/>
          <w:u w:val="single"/>
        </w:rPr>
        <w:t>value of the industry</w:t>
      </w:r>
      <w:r w:rsidRPr="00431518">
        <w:rPr>
          <w:u w:val="single"/>
        </w:rPr>
        <w:t xml:space="preserve"> would </w:t>
      </w:r>
      <w:r w:rsidRPr="00B844AE">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B844AE">
        <w:rPr>
          <w:highlight w:val="green"/>
          <w:u w:val="single"/>
        </w:rPr>
        <w:t>fee would equate</w:t>
      </w:r>
      <w:r w:rsidRPr="00431518">
        <w:rPr>
          <w:u w:val="single"/>
        </w:rPr>
        <w:t xml:space="preserve"> to around </w:t>
      </w:r>
      <w:r w:rsidRPr="00B844AE">
        <w:rPr>
          <w:highlight w:val="green"/>
          <w:u w:val="single"/>
        </w:rPr>
        <w:t>$235,000 per satellite</w:t>
      </w:r>
      <w:r w:rsidRPr="00431518">
        <w:rPr>
          <w:u w:val="single"/>
        </w:rPr>
        <w:t xml:space="preserve">, per year, </w:t>
      </w:r>
      <w:r w:rsidRPr="00B844AE">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6B144225" w14:textId="77777777" w:rsidR="00D22751" w:rsidRDefault="00D22751" w:rsidP="00D22751">
      <w:pPr>
        <w:pStyle w:val="Heading3"/>
      </w:pPr>
      <w:r>
        <w:lastRenderedPageBreak/>
        <w:t>1AC – Adv – Debris – Shorter</w:t>
      </w:r>
    </w:p>
    <w:p w14:paraId="033A7191" w14:textId="77777777" w:rsidR="00D22751" w:rsidRPr="00B20019" w:rsidRDefault="00D22751" w:rsidP="00D22751">
      <w:pPr>
        <w:pStyle w:val="Heading4"/>
      </w:pPr>
      <w:r>
        <w:t>The advantage is debris:</w:t>
      </w:r>
    </w:p>
    <w:p w14:paraId="74237F58" w14:textId="77777777" w:rsidR="00D22751" w:rsidRDefault="00D22751" w:rsidP="00D22751">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10D9519A" w14:textId="77777777" w:rsidR="00D22751" w:rsidRDefault="00D22751" w:rsidP="00D22751">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7C1C4A72" w14:textId="77777777" w:rsidR="00D22751" w:rsidRPr="00FD719B" w:rsidRDefault="00D22751" w:rsidP="00D22751">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B844AE">
        <w:rPr>
          <w:rStyle w:val="Emphasis"/>
          <w:highlight w:val="green"/>
        </w:rPr>
        <w:t>60 “</w:t>
      </w:r>
      <w:proofErr w:type="spellStart"/>
      <w:r w:rsidRPr="00B844AE">
        <w:rPr>
          <w:rStyle w:val="Emphasis"/>
          <w:highlight w:val="green"/>
        </w:rPr>
        <w:t>Starlink</w:t>
      </w:r>
      <w:proofErr w:type="spellEnd"/>
      <w:r w:rsidRPr="00B844AE">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B844AE">
        <w:rPr>
          <w:rStyle w:val="Emphasis"/>
          <w:highlight w:val="green"/>
        </w:rPr>
        <w:t>increase</w:t>
      </w:r>
      <w:r w:rsidRPr="00FD719B">
        <w:rPr>
          <w:u w:val="single"/>
        </w:rPr>
        <w:t xml:space="preserve"> the risk of creating more </w:t>
      </w:r>
      <w:r w:rsidRPr="00B844AE">
        <w:rPr>
          <w:rStyle w:val="Emphasis"/>
          <w:highlight w:val="green"/>
        </w:rPr>
        <w:t>space junk</w:t>
      </w:r>
      <w:r w:rsidRPr="00FD719B">
        <w:rPr>
          <w:u w:val="single"/>
        </w:rPr>
        <w:t>, even calling it a threat to space flight itself. What is your opinion — is this criticism justified or exaggerated?</w:t>
      </w:r>
    </w:p>
    <w:p w14:paraId="6460FEE2" w14:textId="77777777" w:rsidR="00D22751" w:rsidRPr="00F85D86" w:rsidRDefault="00D22751" w:rsidP="00D22751">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781F0D86" w14:textId="77777777" w:rsidR="00D22751" w:rsidRPr="00FD719B" w:rsidRDefault="00D22751" w:rsidP="00D22751">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B844AE">
        <w:rPr>
          <w:highlight w:val="green"/>
          <w:u w:val="single"/>
        </w:rPr>
        <w:t>include</w:t>
      </w:r>
      <w:r w:rsidRPr="00FD719B">
        <w:rPr>
          <w:u w:val="single"/>
        </w:rPr>
        <w:t xml:space="preserve"> up to </w:t>
      </w:r>
      <w:r w:rsidRPr="00B844AE">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B844AE">
        <w:rPr>
          <w:rStyle w:val="Emphasis"/>
          <w:highlight w:val="green"/>
        </w:rPr>
        <w:t>doubling</w:t>
      </w:r>
      <w:r w:rsidRPr="00F85D86">
        <w:rPr>
          <w:rStyle w:val="Emphasis"/>
        </w:rPr>
        <w:t xml:space="preserve"> the amount of </w:t>
      </w:r>
      <w:r w:rsidRPr="00B844AE">
        <w:rPr>
          <w:rStyle w:val="Emphasis"/>
          <w:highlight w:val="green"/>
        </w:rPr>
        <w:t>traffic</w:t>
      </w:r>
      <w:r w:rsidRPr="00B844AE">
        <w:rPr>
          <w:highlight w:val="green"/>
          <w:u w:val="single"/>
        </w:rPr>
        <w:t xml:space="preserve"> in space over a </w:t>
      </w:r>
      <w:r w:rsidRPr="00B844AE">
        <w:rPr>
          <w:rStyle w:val="Emphasis"/>
          <w:highlight w:val="green"/>
        </w:rPr>
        <w:t>couple</w:t>
      </w:r>
      <w:r w:rsidRPr="00F85D86">
        <w:rPr>
          <w:rStyle w:val="Emphasis"/>
        </w:rPr>
        <w:t xml:space="preserve"> of </w:t>
      </w:r>
      <w:r w:rsidRPr="00B844AE">
        <w:rPr>
          <w:rStyle w:val="Emphasis"/>
          <w:highlight w:val="green"/>
        </w:rPr>
        <w:t>years</w:t>
      </w:r>
      <w:r w:rsidRPr="00FD719B">
        <w:rPr>
          <w:u w:val="single"/>
        </w:rPr>
        <w:t>, or over a decade at most, compared to the last 60 years.</w:t>
      </w:r>
    </w:p>
    <w:p w14:paraId="5A56BD52" w14:textId="77777777" w:rsidR="00D22751" w:rsidRPr="00FD719B" w:rsidRDefault="00D22751" w:rsidP="00D22751">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B844AE">
        <w:rPr>
          <w:rStyle w:val="Emphasis"/>
          <w:highlight w:val="green"/>
        </w:rPr>
        <w:t>collisions</w:t>
      </w:r>
      <w:r w:rsidRPr="00F85D86">
        <w:rPr>
          <w:rStyle w:val="Emphasis"/>
        </w:rPr>
        <w:t xml:space="preserve"> will be the </w:t>
      </w:r>
      <w:r w:rsidRPr="00B844AE">
        <w:rPr>
          <w:rStyle w:val="Emphasis"/>
          <w:highlight w:val="green"/>
        </w:rPr>
        <w:t>drive</w:t>
      </w:r>
      <w:r w:rsidRPr="00F85D86">
        <w:rPr>
          <w:rStyle w:val="Emphasis"/>
        </w:rPr>
        <w:t xml:space="preserve">r. It's like </w:t>
      </w:r>
      <w:r w:rsidRPr="00B844AE">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4CA9E581" w14:textId="77777777" w:rsidR="00D22751" w:rsidRPr="00F85D86" w:rsidRDefault="00D22751" w:rsidP="00D22751">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2CD6633A" w14:textId="77777777" w:rsidR="00D22751" w:rsidRPr="00FD719B" w:rsidRDefault="00D22751" w:rsidP="00D22751">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37A967FC" w14:textId="77777777" w:rsidR="00D22751" w:rsidRPr="00F85D86" w:rsidRDefault="00D22751" w:rsidP="00D22751">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B844AE">
        <w:rPr>
          <w:highlight w:val="green"/>
          <w:u w:val="single"/>
        </w:rPr>
        <w:t>We’re talking about success</w:t>
      </w:r>
      <w:r w:rsidRPr="00FD719B">
        <w:rPr>
          <w:u w:val="single"/>
        </w:rPr>
        <w:t xml:space="preserve"> rates </w:t>
      </w:r>
      <w:r w:rsidRPr="00B844AE">
        <w:rPr>
          <w:rStyle w:val="Emphasis"/>
          <w:highlight w:val="green"/>
        </w:rPr>
        <w:t>of</w:t>
      </w:r>
      <w:r w:rsidRPr="00B844AE">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B844AE">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7907060F" w14:textId="77777777" w:rsidR="00D22751" w:rsidRPr="00FD719B" w:rsidRDefault="00D22751" w:rsidP="00D22751">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1D8073A6" w14:textId="77777777" w:rsidR="00D22751" w:rsidRPr="00FD719B" w:rsidRDefault="00D22751" w:rsidP="00D22751">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B844AE">
        <w:rPr>
          <w:highlight w:val="green"/>
          <w:u w:val="single"/>
        </w:rPr>
        <w:t>operators can</w:t>
      </w:r>
      <w:r w:rsidRPr="00FD719B">
        <w:rPr>
          <w:u w:val="single"/>
        </w:rPr>
        <w:t xml:space="preserve"> of course </w:t>
      </w:r>
      <w:r w:rsidRPr="00B844AE">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B844AE">
        <w:rPr>
          <w:highlight w:val="green"/>
          <w:u w:val="single"/>
        </w:rPr>
        <w:lastRenderedPageBreak/>
        <w:t xml:space="preserve">they are going to </w:t>
      </w:r>
      <w:r w:rsidRPr="00B844AE">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B844AE">
        <w:rPr>
          <w:highlight w:val="green"/>
          <w:u w:val="single"/>
        </w:rPr>
        <w:t xml:space="preserve">But it's only </w:t>
      </w:r>
      <w:r w:rsidRPr="00B844AE">
        <w:rPr>
          <w:rStyle w:val="Emphasis"/>
          <w:highlight w:val="green"/>
        </w:rPr>
        <w:t>after</w:t>
      </w:r>
      <w:r w:rsidRPr="00B844AE">
        <w:rPr>
          <w:highlight w:val="green"/>
          <w:u w:val="single"/>
        </w:rPr>
        <w:t xml:space="preserve"> launch</w:t>
      </w:r>
      <w:r w:rsidRPr="00FD719B">
        <w:rPr>
          <w:u w:val="single"/>
        </w:rPr>
        <w:t xml:space="preserve"> that </w:t>
      </w:r>
      <w:r w:rsidRPr="00B844AE">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63E16711" w14:textId="77777777" w:rsidR="00D22751" w:rsidRPr="00F85D86" w:rsidRDefault="00D22751" w:rsidP="00D22751">
      <w:pPr>
        <w:rPr>
          <w:sz w:val="16"/>
        </w:rPr>
      </w:pPr>
      <w:r w:rsidRPr="00F85D86">
        <w:rPr>
          <w:sz w:val="16"/>
        </w:rPr>
        <w:t>JH: Do you have the impression that SpaceX is aware of their responsibility?</w:t>
      </w:r>
    </w:p>
    <w:p w14:paraId="593BE71E" w14:textId="77777777" w:rsidR="00D22751" w:rsidRPr="00F85D86" w:rsidRDefault="00D22751" w:rsidP="00D22751">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6A1E51F9" w14:textId="77777777" w:rsidR="00D22751" w:rsidRPr="00FD719B" w:rsidRDefault="00D22751" w:rsidP="00D22751">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283BA2C3" w14:textId="77777777" w:rsidR="00D22751" w:rsidRPr="00F85D86" w:rsidRDefault="00D22751" w:rsidP="00D22751">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12DFDC7F" w14:textId="77777777" w:rsidR="00D22751" w:rsidRPr="00F85D86" w:rsidRDefault="00D22751" w:rsidP="00D22751">
      <w:pPr>
        <w:rPr>
          <w:sz w:val="16"/>
        </w:rPr>
      </w:pPr>
      <w:r w:rsidRPr="00F85D86">
        <w:rPr>
          <w:sz w:val="16"/>
        </w:rPr>
        <w:t xml:space="preserve">SL: </w:t>
      </w:r>
      <w:r w:rsidRPr="00FD719B">
        <w:rPr>
          <w:u w:val="single"/>
        </w:rPr>
        <w:t xml:space="preserve">I have </w:t>
      </w:r>
      <w:r w:rsidRPr="00B844AE">
        <w:rPr>
          <w:highlight w:val="green"/>
          <w:u w:val="single"/>
        </w:rPr>
        <w:t>no</w:t>
      </w:r>
      <w:r w:rsidRPr="00FD719B">
        <w:rPr>
          <w:u w:val="single"/>
        </w:rPr>
        <w:t xml:space="preserve"> technical </w:t>
      </w:r>
      <w:r w:rsidRPr="00B844AE">
        <w:rPr>
          <w:highlight w:val="green"/>
          <w:u w:val="single"/>
        </w:rPr>
        <w:t xml:space="preserve">visibility on how they </w:t>
      </w:r>
      <w:r w:rsidRPr="00B844AE">
        <w:rPr>
          <w:rStyle w:val="Emphasis"/>
          <w:highlight w:val="green"/>
        </w:rPr>
        <w:t>implement</w:t>
      </w:r>
      <w:r w:rsidRPr="00F85D86">
        <w:rPr>
          <w:rStyle w:val="Emphasis"/>
        </w:rPr>
        <w:t xml:space="preserve"> their </w:t>
      </w:r>
      <w:r w:rsidRPr="00B844AE">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B844AE">
        <w:rPr>
          <w:highlight w:val="green"/>
          <w:u w:val="single"/>
        </w:rPr>
        <w:t>it will require</w:t>
      </w:r>
      <w:r w:rsidRPr="00FD719B">
        <w:rPr>
          <w:u w:val="single"/>
        </w:rPr>
        <w:t xml:space="preserve"> a </w:t>
      </w:r>
      <w:r w:rsidRPr="00F85D86">
        <w:rPr>
          <w:rStyle w:val="Emphasis"/>
        </w:rPr>
        <w:t xml:space="preserve">certain </w:t>
      </w:r>
      <w:r w:rsidRPr="00B844AE">
        <w:rPr>
          <w:rStyle w:val="Emphasis"/>
          <w:highlight w:val="green"/>
        </w:rPr>
        <w:t>improvement</w:t>
      </w:r>
      <w:r w:rsidRPr="00B844AE">
        <w:rPr>
          <w:highlight w:val="green"/>
          <w:u w:val="single"/>
        </w:rPr>
        <w:t xml:space="preserve"> on</w:t>
      </w:r>
      <w:r w:rsidRPr="00FD719B">
        <w:rPr>
          <w:u w:val="single"/>
        </w:rPr>
        <w:t xml:space="preserve"> the current </w:t>
      </w:r>
      <w:r w:rsidRPr="00B844AE">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311ABCD2" w14:textId="77777777" w:rsidR="00D22751" w:rsidRPr="00F85D86" w:rsidRDefault="00D22751" w:rsidP="00D22751">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69CA7F1B" w14:textId="77777777" w:rsidR="00D22751" w:rsidRPr="00F85D86" w:rsidRDefault="00D22751" w:rsidP="00D22751">
      <w:pPr>
        <w:rPr>
          <w:sz w:val="16"/>
        </w:rPr>
      </w:pPr>
      <w:r w:rsidRPr="00F85D86">
        <w:rPr>
          <w:sz w:val="16"/>
        </w:rPr>
        <w:t xml:space="preserve">SL: </w:t>
      </w:r>
      <w:r w:rsidRPr="00FD719B">
        <w:rPr>
          <w:u w:val="single"/>
        </w:rPr>
        <w:t xml:space="preserve">Five outer space </w:t>
      </w:r>
      <w:r w:rsidRPr="00B844AE">
        <w:rPr>
          <w:highlight w:val="green"/>
          <w:u w:val="single"/>
        </w:rPr>
        <w:t>treaties</w:t>
      </w:r>
      <w:r w:rsidRPr="00FD719B">
        <w:rPr>
          <w:u w:val="single"/>
        </w:rPr>
        <w:t xml:space="preserve">, established in the 1960s, 70s and 80s, </w:t>
      </w:r>
      <w:r w:rsidRPr="00B844AE">
        <w:rPr>
          <w:highlight w:val="green"/>
          <w:u w:val="single"/>
        </w:rPr>
        <w:t xml:space="preserve">do </w:t>
      </w:r>
      <w:r w:rsidRPr="00B844AE">
        <w:rPr>
          <w:rStyle w:val="Emphasis"/>
          <w:highlight w:val="green"/>
        </w:rPr>
        <w:t>not mention</w:t>
      </w:r>
      <w:r w:rsidRPr="00F85D86">
        <w:rPr>
          <w:rStyle w:val="Emphasis"/>
        </w:rPr>
        <w:t xml:space="preserve"> space </w:t>
      </w:r>
      <w:r w:rsidRPr="00B844AE">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187B1F34" w14:textId="77777777" w:rsidR="00D22751" w:rsidRPr="00283EEC" w:rsidRDefault="00D22751" w:rsidP="00D22751">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4668D30D" w14:textId="77777777" w:rsidR="00D22751" w:rsidRDefault="00D22751" w:rsidP="00D22751">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3E75664D" w14:textId="77777777" w:rsidR="00D22751" w:rsidRPr="00667B14" w:rsidRDefault="00D22751" w:rsidP="00D22751">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8E263E0" w14:textId="77777777" w:rsidR="00D22751" w:rsidRPr="0039526D" w:rsidRDefault="00D22751" w:rsidP="00D22751">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601E624A" w14:textId="77777777" w:rsidR="00D22751" w:rsidRPr="0039526D" w:rsidRDefault="00D22751" w:rsidP="00D22751">
      <w:pPr>
        <w:rPr>
          <w:sz w:val="16"/>
        </w:rPr>
      </w:pPr>
      <w:r w:rsidRPr="0039526D">
        <w:rPr>
          <w:u w:val="single"/>
        </w:rPr>
        <w:lastRenderedPageBreak/>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08AD8987" w14:textId="77777777" w:rsidR="00D22751" w:rsidRPr="0039526D" w:rsidRDefault="00D22751" w:rsidP="00D22751">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0481AEF4" w14:textId="77777777" w:rsidR="00D22751" w:rsidRPr="0039526D" w:rsidRDefault="00D22751" w:rsidP="00D22751">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7E216EE0" w14:textId="77777777" w:rsidR="00D22751" w:rsidRPr="0039526D" w:rsidRDefault="00D22751" w:rsidP="00D22751">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63A775F8" w14:textId="77777777" w:rsidR="00D22751" w:rsidRPr="00283EEC" w:rsidRDefault="00D22751" w:rsidP="00D22751">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A6588D5" w14:textId="77777777" w:rsidR="00D22751" w:rsidRDefault="00D22751" w:rsidP="00D22751">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143F0FC6" w14:textId="77777777" w:rsidR="00D22751" w:rsidRPr="00667B14" w:rsidRDefault="00D22751" w:rsidP="00D22751">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524CE1D7" w14:textId="77777777" w:rsidR="00D22751" w:rsidRDefault="00D22751" w:rsidP="00D22751">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6A80D6CF" w14:textId="77777777" w:rsidR="00D22751" w:rsidRDefault="00D22751" w:rsidP="00D22751">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w:t>
      </w:r>
      <w:r w:rsidRPr="003205EF">
        <w:rPr>
          <w:u w:val="single"/>
        </w:rPr>
        <w:lastRenderedPageBreak/>
        <w:t>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6BBDBE01" w14:textId="77777777" w:rsidR="00D22751" w:rsidRDefault="00D22751" w:rsidP="00D22751">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692F2166" w14:textId="77777777" w:rsidR="00D22751" w:rsidRPr="00BE0EC1" w:rsidRDefault="00D22751" w:rsidP="00D22751">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50213BC4" w14:textId="77777777" w:rsidR="00D22751" w:rsidRDefault="00D22751" w:rsidP="00D22751">
      <w:r w:rsidRPr="00A44E95">
        <w:rPr>
          <w:noProof/>
        </w:rPr>
        <w:drawing>
          <wp:inline distT="0" distB="0" distL="0" distR="0" wp14:anchorId="74FE7AEB" wp14:editId="61BE714B">
            <wp:extent cx="3869309" cy="2803993"/>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25FEB5C2" w14:textId="77777777" w:rsidR="00D22751" w:rsidRPr="0039526D" w:rsidRDefault="00D22751" w:rsidP="00D22751">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378F8801" w14:textId="77777777" w:rsidR="00D22751" w:rsidRDefault="00D22751" w:rsidP="00D22751">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844AE">
        <w:rPr>
          <w:highlight w:val="green"/>
          <w:u w:val="single"/>
        </w:rPr>
        <w:t>There are</w:t>
      </w:r>
      <w:r w:rsidRPr="00BE0EC1">
        <w:rPr>
          <w:u w:val="single"/>
        </w:rPr>
        <w:t xml:space="preserve"> at least </w:t>
      </w:r>
      <w:r w:rsidRPr="00B844AE">
        <w:rPr>
          <w:highlight w:val="green"/>
          <w:u w:val="single"/>
        </w:rPr>
        <w:t xml:space="preserve">a </w:t>
      </w:r>
      <w:r w:rsidRPr="00B844AE">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B844AE">
        <w:rPr>
          <w:highlight w:val="green"/>
          <w:u w:val="single"/>
        </w:rPr>
        <w:t xml:space="preserve">there is </w:t>
      </w:r>
      <w:r w:rsidRPr="00721130">
        <w:rPr>
          <w:u w:val="single"/>
        </w:rPr>
        <w:t xml:space="preserve">even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18614E81" w14:textId="77777777" w:rsidR="00D22751" w:rsidRPr="00283EEC" w:rsidRDefault="00D22751" w:rsidP="00D22751">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w:t>
      </w:r>
      <w:r w:rsidRPr="00BE0EC1">
        <w:rPr>
          <w:sz w:val="16"/>
        </w:rPr>
        <w:lastRenderedPageBreak/>
        <w:t xml:space="preserve">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680D70EB" w14:textId="77777777" w:rsidR="00D22751" w:rsidRPr="00FF4115" w:rsidRDefault="00D22751" w:rsidP="00D22751">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66B1E134" w14:textId="77777777" w:rsidR="00D22751" w:rsidRDefault="00D22751" w:rsidP="00D22751">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51196F11" w14:textId="77777777" w:rsidR="00D22751" w:rsidRDefault="00D22751" w:rsidP="00D22751">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57C6BD96" w14:textId="77777777" w:rsidR="00D22751" w:rsidRDefault="00D22751" w:rsidP="00D22751">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7E63F83C" w14:textId="77777777" w:rsidR="00D22751" w:rsidRPr="00612602" w:rsidRDefault="00D22751" w:rsidP="00D22751">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5" w:history="1">
        <w:r w:rsidRPr="008E3DAC">
          <w:rPr>
            <w:rStyle w:val="Hyperlink"/>
          </w:rPr>
          <w:t>https://www.culsr.org/articles/the-international-legal-regulation-of-space-debris</w:t>
        </w:r>
      </w:hyperlink>
      <w:r>
        <w:t>] Justin</w:t>
      </w:r>
    </w:p>
    <w:p w14:paraId="5C370058" w14:textId="77777777" w:rsidR="00D22751" w:rsidRPr="00207C78" w:rsidRDefault="00D22751" w:rsidP="00D22751">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xml:space="preserve">, the most significant of those being the United Nations’ Treaty on Principles Governing the Activities of States in the </w:t>
      </w:r>
      <w:r w:rsidRPr="00AD7261">
        <w:rPr>
          <w:u w:val="single"/>
        </w:rPr>
        <w:lastRenderedPageBreak/>
        <w:t>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B844AE">
        <w:rPr>
          <w:rStyle w:val="Emphasis"/>
          <w:highlight w:val="green"/>
        </w:rPr>
        <w:t>Kessler Syndrome</w:t>
      </w:r>
      <w:r w:rsidRPr="00934304">
        <w:rPr>
          <w:sz w:val="14"/>
        </w:rPr>
        <w:t xml:space="preserve">, in which </w:t>
      </w:r>
      <w:r w:rsidRPr="00934304">
        <w:rPr>
          <w:u w:val="single"/>
        </w:rPr>
        <w:t>there is a “</w:t>
      </w:r>
      <w:r w:rsidRPr="00B844AE">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B844AE">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B844AE">
        <w:rPr>
          <w:highlight w:val="green"/>
          <w:u w:val="single"/>
        </w:rPr>
        <w:t>endangerment of</w:t>
      </w:r>
      <w:r w:rsidRPr="00934304">
        <w:rPr>
          <w:u w:val="single"/>
        </w:rPr>
        <w:t xml:space="preserve"> Earth’s future </w:t>
      </w:r>
      <w:r w:rsidRPr="00B844AE">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B844AE">
        <w:rPr>
          <w:highlight w:val="green"/>
          <w:u w:val="single"/>
        </w:rPr>
        <w:t>space debris</w:t>
      </w:r>
      <w:r w:rsidRPr="00934304">
        <w:rPr>
          <w:u w:val="single"/>
        </w:rPr>
        <w:t xml:space="preserve"> in orbit around Earth </w:t>
      </w:r>
      <w:r w:rsidRPr="00B844AE">
        <w:rPr>
          <w:highlight w:val="green"/>
          <w:u w:val="single"/>
        </w:rPr>
        <w:t>limits</w:t>
      </w:r>
      <w:r w:rsidRPr="00934304">
        <w:rPr>
          <w:u w:val="single"/>
        </w:rPr>
        <w:t xml:space="preserve"> the amount of available space for </w:t>
      </w:r>
      <w:r w:rsidRPr="00B844AE">
        <w:rPr>
          <w:rStyle w:val="Emphasis"/>
          <w:highlight w:val="green"/>
        </w:rPr>
        <w:t>satellites</w:t>
      </w:r>
      <w:r w:rsidRPr="00934304">
        <w:rPr>
          <w:rStyle w:val="Emphasis"/>
        </w:rPr>
        <w:t xml:space="preserve"> to orbit</w:t>
      </w:r>
      <w:r w:rsidRPr="00934304">
        <w:rPr>
          <w:u w:val="single"/>
        </w:rPr>
        <w:t xml:space="preserve">, which may </w:t>
      </w:r>
      <w:r w:rsidRPr="00B844AE">
        <w:rPr>
          <w:highlight w:val="green"/>
          <w:u w:val="single"/>
        </w:rPr>
        <w:t xml:space="preserve">result in the </w:t>
      </w:r>
      <w:r w:rsidRPr="00B844AE">
        <w:rPr>
          <w:rStyle w:val="Emphasis"/>
          <w:highlight w:val="green"/>
        </w:rPr>
        <w:t>Tragedy of the Commons</w:t>
      </w:r>
      <w:r w:rsidRPr="00934304">
        <w:rPr>
          <w:sz w:val="14"/>
        </w:rPr>
        <w:t xml:space="preserve">: </w:t>
      </w:r>
      <w:r w:rsidRPr="00934304">
        <w:rPr>
          <w:u w:val="single"/>
        </w:rPr>
        <w:t xml:space="preserve">multiple </w:t>
      </w:r>
      <w:r w:rsidRPr="00B844AE">
        <w:rPr>
          <w:highlight w:val="green"/>
          <w:u w:val="single"/>
        </w:rPr>
        <w:t xml:space="preserve">actors will </w:t>
      </w:r>
      <w:r w:rsidRPr="00B844AE">
        <w:rPr>
          <w:rStyle w:val="Emphasis"/>
          <w:highlight w:val="green"/>
        </w:rPr>
        <w:t>aggressively vie</w:t>
      </w:r>
      <w:r w:rsidRPr="00B844AE">
        <w:rPr>
          <w:highlight w:val="green"/>
          <w:u w:val="single"/>
        </w:rPr>
        <w:t xml:space="preserve">, in an </w:t>
      </w:r>
      <w:r w:rsidRPr="00B844AE">
        <w:rPr>
          <w:rStyle w:val="Emphasis"/>
          <w:highlight w:val="green"/>
        </w:rPr>
        <w:t>arms race</w:t>
      </w:r>
      <w:r w:rsidRPr="00B844AE">
        <w:rPr>
          <w:highlight w:val="green"/>
          <w:u w:val="single"/>
        </w:rPr>
        <w:t>, for</w:t>
      </w:r>
      <w:r w:rsidRPr="00934304">
        <w:rPr>
          <w:u w:val="single"/>
        </w:rPr>
        <w:t xml:space="preserve"> their </w:t>
      </w:r>
      <w:r w:rsidRPr="00B844AE">
        <w:rPr>
          <w:highlight w:val="green"/>
          <w:u w:val="single"/>
        </w:rPr>
        <w:t>right to space as it is</w:t>
      </w:r>
      <w:r w:rsidRPr="00934304">
        <w:rPr>
          <w:u w:val="single"/>
        </w:rPr>
        <w:t xml:space="preserve"> a </w:t>
      </w:r>
      <w:r w:rsidRPr="00B844AE">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B844AE">
        <w:rPr>
          <w:highlight w:val="green"/>
          <w:u w:val="single"/>
        </w:rPr>
        <w:t>a</w:t>
      </w:r>
      <w:r w:rsidRPr="00934304">
        <w:rPr>
          <w:u w:val="single"/>
        </w:rPr>
        <w:t xml:space="preserve"> </w:t>
      </w:r>
      <w:r w:rsidRPr="00934304">
        <w:rPr>
          <w:rStyle w:val="Emphasis"/>
        </w:rPr>
        <w:t xml:space="preserve">potentially </w:t>
      </w:r>
      <w:r w:rsidRPr="00B844AE">
        <w:rPr>
          <w:rStyle w:val="Emphasis"/>
          <w:highlight w:val="green"/>
        </w:rPr>
        <w:t>pressing issue in our</w:t>
      </w:r>
      <w:r w:rsidRPr="00934304">
        <w:rPr>
          <w:rStyle w:val="Emphasis"/>
        </w:rPr>
        <w:t xml:space="preserve"> increasingly technological </w:t>
      </w:r>
      <w:r w:rsidRPr="00B844AE">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45151532" w14:textId="77777777" w:rsidR="00D22751" w:rsidRPr="004B3D48" w:rsidRDefault="00D22751" w:rsidP="00D22751">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54DB0836" w14:textId="77777777" w:rsidR="00D22751" w:rsidRPr="004B3D48" w:rsidRDefault="00D22751" w:rsidP="00D22751">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71D6F2C7" w14:textId="77777777" w:rsidR="00D22751" w:rsidRPr="00283EEC" w:rsidRDefault="00D22751" w:rsidP="00D22751">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5E2CC376" w14:textId="77777777" w:rsidR="00D22751" w:rsidRPr="00283EEC" w:rsidRDefault="00D22751" w:rsidP="00D22751">
      <w:pPr>
        <w:rPr>
          <w:sz w:val="12"/>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283EEC">
        <w:rPr>
          <w:sz w:val="12"/>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765379C7" w14:textId="77777777" w:rsidR="00D22751" w:rsidRPr="00283EEC" w:rsidRDefault="00D22751" w:rsidP="00D22751">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7B73C76B" w14:textId="77777777" w:rsidR="00D22751" w:rsidRDefault="00D22751" w:rsidP="00D22751">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w:t>
      </w:r>
      <w:r w:rsidRPr="00A8218A">
        <w:rPr>
          <w:sz w:val="12"/>
        </w:rPr>
        <w:lastRenderedPageBreak/>
        <w:t xml:space="preserve">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23B64517" w14:textId="77777777" w:rsidR="00D22751" w:rsidRPr="00137DC2" w:rsidRDefault="00D22751" w:rsidP="00D22751">
      <w:pPr>
        <w:pStyle w:val="Heading4"/>
      </w:pPr>
      <w:r>
        <w:t xml:space="preserve">Grid security is an </w:t>
      </w:r>
      <w:r>
        <w:rPr>
          <w:u w:val="single"/>
        </w:rPr>
        <w:t>impact filter</w:t>
      </w:r>
      <w:r>
        <w:t>.</w:t>
      </w:r>
    </w:p>
    <w:p w14:paraId="22854884" w14:textId="77777777" w:rsidR="00D22751" w:rsidRPr="0041280F" w:rsidRDefault="00D22751" w:rsidP="00D22751">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6E3BBC87" w14:textId="77777777" w:rsidR="00D22751" w:rsidRPr="00137DC2" w:rsidRDefault="00D22751" w:rsidP="00D22751">
      <w:pPr>
        <w:rPr>
          <w:rStyle w:val="StyleUnderline"/>
        </w:rPr>
      </w:pPr>
      <w:r w:rsidRPr="00B844AE">
        <w:rPr>
          <w:rStyle w:val="StyleUnderline"/>
          <w:highlight w:val="green"/>
        </w:rPr>
        <w:t xml:space="preserve">Civilization </w:t>
      </w:r>
      <w:r w:rsidRPr="00B844AE">
        <w:rPr>
          <w:rStyle w:val="Emphasis"/>
          <w:highlight w:val="green"/>
        </w:rPr>
        <w:t>relies</w:t>
      </w:r>
      <w:r w:rsidRPr="00B844AE">
        <w:rPr>
          <w:rStyle w:val="StyleUnderline"/>
          <w:highlight w:val="green"/>
        </w:rPr>
        <w:t xml:space="preserve"> </w:t>
      </w:r>
      <w:r w:rsidRPr="00B844AE">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B844AE">
        <w:rPr>
          <w:rStyle w:val="Emphasis"/>
          <w:highlight w:val="green"/>
        </w:rPr>
        <w:t>infrastructure</w:t>
      </w:r>
      <w:r w:rsidRPr="00283EEC">
        <w:rPr>
          <w:sz w:val="12"/>
        </w:rPr>
        <w:t xml:space="preserve"> (CI) </w:t>
      </w:r>
      <w:r w:rsidRPr="00137DC2">
        <w:rPr>
          <w:rStyle w:val="StyleUnderline"/>
        </w:rPr>
        <w:t xml:space="preserve">to provide </w:t>
      </w:r>
      <w:proofErr w:type="gramStart"/>
      <w:r w:rsidRPr="00137DC2">
        <w:rPr>
          <w:rStyle w:val="StyleUnderline"/>
        </w:rPr>
        <w:t>basic necessities</w:t>
      </w:r>
      <w:proofErr w:type="gramEnd"/>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04BC7950" w14:textId="77777777" w:rsidR="00D22751" w:rsidRPr="00283EEC" w:rsidRDefault="00D22751" w:rsidP="00D22751">
      <w:pPr>
        <w:rPr>
          <w:sz w:val="12"/>
        </w:rPr>
      </w:pPr>
      <w:r w:rsidRPr="00283EEC">
        <w:rPr>
          <w:sz w:val="12"/>
        </w:rPr>
        <w:t xml:space="preserve">Though industry </w:t>
      </w:r>
      <w:proofErr w:type="gramStart"/>
      <w:r w:rsidRPr="00283EEC">
        <w:rPr>
          <w:sz w:val="12"/>
        </w:rPr>
        <w:t>is capable of resisting</w:t>
      </w:r>
      <w:proofErr w:type="gramEnd"/>
      <w:r w:rsidRPr="00283EEC">
        <w:rPr>
          <w:sz w:val="12"/>
        </w:rPr>
        <w:t xml:space="preserve"> small stressors,</w:t>
      </w:r>
      <w:r w:rsidRPr="00137DC2">
        <w:rPr>
          <w:rStyle w:val="StyleUnderline"/>
        </w:rPr>
        <w:t xml:space="preserve"> a sufficiently </w:t>
      </w:r>
      <w:r w:rsidRPr="00B844AE">
        <w:rPr>
          <w:rStyle w:val="StyleUnderline"/>
          <w:highlight w:val="green"/>
        </w:rPr>
        <w:t>large event</w:t>
      </w:r>
      <w:r w:rsidRPr="00137DC2">
        <w:rPr>
          <w:rStyle w:val="StyleUnderline"/>
        </w:rPr>
        <w:t xml:space="preserve"> can </w:t>
      </w:r>
      <w:r w:rsidRPr="00B844AE">
        <w:rPr>
          <w:rStyle w:val="StyleUnderline"/>
          <w:highlight w:val="green"/>
        </w:rPr>
        <w:t xml:space="preserve">precipitate </w:t>
      </w:r>
      <w:r w:rsidRPr="00B844AE">
        <w:rPr>
          <w:rStyle w:val="Emphasis"/>
          <w:highlight w:val="green"/>
        </w:rPr>
        <w:t>cascading failure</w:t>
      </w:r>
      <w:r w:rsidRPr="00137DC2">
        <w:rPr>
          <w:rStyle w:val="StyleUnderline"/>
        </w:rPr>
        <w:t xml:space="preserve"> of CI systems, resulting in</w:t>
      </w:r>
      <w:r w:rsidRPr="00283EEC">
        <w:rPr>
          <w:sz w:val="12"/>
        </w:rPr>
        <w:t xml:space="preserve"> a </w:t>
      </w:r>
      <w:r w:rsidRPr="00B844AE">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B844AE">
        <w:rPr>
          <w:rStyle w:val="Emphasis"/>
          <w:highlight w:val="green"/>
        </w:rPr>
        <w:t>reduce</w:t>
      </w:r>
      <w:r w:rsidRPr="00137DC2">
        <w:rPr>
          <w:rStyle w:val="Emphasis"/>
        </w:rPr>
        <w:t xml:space="preserve"> humanity’s </w:t>
      </w:r>
      <w:r w:rsidRPr="00B844AE">
        <w:rPr>
          <w:rStyle w:val="Emphasis"/>
          <w:highlight w:val="green"/>
        </w:rPr>
        <w:t>capacity</w:t>
      </w:r>
      <w:r w:rsidRPr="00B844AE">
        <w:rPr>
          <w:rStyle w:val="StyleUnderline"/>
          <w:highlight w:val="green"/>
        </w:rPr>
        <w:t xml:space="preserve"> to </w:t>
      </w:r>
      <w:r w:rsidRPr="00B844AE">
        <w:rPr>
          <w:rStyle w:val="Emphasis"/>
          <w:highlight w:val="green"/>
        </w:rPr>
        <w:t>coordinate</w:t>
      </w:r>
      <w:r w:rsidRPr="00B844AE">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B844AE">
        <w:rPr>
          <w:rStyle w:val="Emphasis"/>
          <w:highlight w:val="green"/>
        </w:rPr>
        <w:t>tech</w:t>
      </w:r>
      <w:r w:rsidRPr="00137DC2">
        <w:rPr>
          <w:rStyle w:val="Emphasis"/>
        </w:rPr>
        <w:t>nology</w:t>
      </w:r>
      <w:r w:rsidRPr="00137DC2">
        <w:rPr>
          <w:rStyle w:val="StyleUnderline"/>
        </w:rPr>
        <w:t xml:space="preserve"> </w:t>
      </w:r>
      <w:r w:rsidRPr="00B844AE">
        <w:rPr>
          <w:rStyle w:val="StyleUnderline"/>
          <w:highlight w:val="green"/>
        </w:rPr>
        <w:t xml:space="preserve">to </w:t>
      </w:r>
      <w:r w:rsidRPr="00B844AE">
        <w:rPr>
          <w:rStyle w:val="Emphasis"/>
          <w:highlight w:val="green"/>
        </w:rPr>
        <w:t>prevent</w:t>
      </w:r>
      <w:r w:rsidRPr="00B844AE">
        <w:rPr>
          <w:rStyle w:val="StyleUnderline"/>
          <w:highlight w:val="green"/>
        </w:rPr>
        <w:t xml:space="preserve"> </w:t>
      </w:r>
      <w:r w:rsidRPr="00B844AE">
        <w:rPr>
          <w:rStyle w:val="Emphasis"/>
          <w:highlight w:val="green"/>
        </w:rPr>
        <w:t>existential</w:t>
      </w:r>
      <w:r w:rsidRPr="00B844AE">
        <w:rPr>
          <w:rStyle w:val="StyleUnderline"/>
          <w:highlight w:val="green"/>
        </w:rPr>
        <w:t xml:space="preserve"> </w:t>
      </w:r>
      <w:r w:rsidRPr="00B844AE">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4D86A5B0" w14:textId="77777777" w:rsidR="00D22751" w:rsidRPr="00283EEC" w:rsidRDefault="00D22751" w:rsidP="00D22751">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3EEC">
        <w:rPr>
          <w:sz w:val="8"/>
          <w:szCs w:val="8"/>
        </w:rPr>
        <w:t>it is clear that most</w:t>
      </w:r>
      <w:proofErr w:type="gramEnd"/>
      <w:r w:rsidRPr="00283EEC">
        <w:rPr>
          <w:sz w:val="8"/>
          <w:szCs w:val="8"/>
        </w:rPr>
        <w:t xml:space="preserve"> academic and institutional emphasis has been on “ordinary” rather than extreme disasters, and risks from industry to the public and environment rather than widespread failures of industrial services causing harm.</w:t>
      </w:r>
    </w:p>
    <w:p w14:paraId="418F308C" w14:textId="77777777" w:rsidR="00D22751" w:rsidRPr="00283EEC" w:rsidRDefault="00D22751" w:rsidP="00D22751">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B844AE">
        <w:rPr>
          <w:rStyle w:val="StyleUnderline"/>
          <w:highlight w:val="green"/>
        </w:rPr>
        <w:t xml:space="preserve">makes the </w:t>
      </w:r>
      <w:r w:rsidRPr="00283EEC">
        <w:rPr>
          <w:rStyle w:val="StyleUnderline"/>
        </w:rPr>
        <w:t xml:space="preserve">entire </w:t>
      </w:r>
      <w:r w:rsidRPr="00B844AE">
        <w:rPr>
          <w:rStyle w:val="StyleUnderline"/>
          <w:highlight w:val="green"/>
        </w:rPr>
        <w:t>system vulnerable</w:t>
      </w:r>
      <w:r w:rsidRPr="00697263">
        <w:rPr>
          <w:rStyle w:val="StyleUnderline"/>
        </w:rPr>
        <w:t xml:space="preserve"> to disruption.</w:t>
      </w:r>
      <w:r w:rsidRPr="00283EEC">
        <w:rPr>
          <w:sz w:val="12"/>
        </w:rPr>
        <w:t xml:space="preserve">1 There are </w:t>
      </w:r>
      <w:proofErr w:type="gramStart"/>
      <w:r w:rsidRPr="00697263">
        <w:rPr>
          <w:rStyle w:val="StyleUnderline"/>
        </w:rPr>
        <w:t>a number of</w:t>
      </w:r>
      <w:proofErr w:type="gramEnd"/>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3EEC">
        <w:rPr>
          <w:sz w:val="12"/>
        </w:rPr>
        <w:t>the majority of</w:t>
      </w:r>
      <w:proofErr w:type="gramEnd"/>
      <w:r w:rsidRPr="00283EEC">
        <w:rPr>
          <w:sz w:val="12"/>
        </w:rPr>
        <w:t xml:space="preserve">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B844AE">
        <w:rPr>
          <w:rStyle w:val="StyleUnderline"/>
          <w:highlight w:val="green"/>
        </w:rPr>
        <w:t>compromise</w:t>
      </w:r>
      <w:r w:rsidRPr="00697263">
        <w:rPr>
          <w:rStyle w:val="StyleUnderline"/>
        </w:rPr>
        <w:t xml:space="preserve"> electric </w:t>
      </w:r>
      <w:r w:rsidRPr="00B844AE">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w:t>
      </w:r>
      <w:r w:rsidRPr="00283EEC">
        <w:rPr>
          <w:sz w:val="12"/>
        </w:rPr>
        <w:lastRenderedPageBreak/>
        <w:t xml:space="preserve">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2D463C02" w14:textId="77777777" w:rsidR="00D22751" w:rsidRPr="00283EEC" w:rsidRDefault="00D22751" w:rsidP="00D22751">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B844AE">
        <w:rPr>
          <w:rStyle w:val="StyleUnderline"/>
          <w:highlight w:val="green"/>
        </w:rPr>
        <w:t>the Internet and</w:t>
      </w:r>
      <w:r w:rsidRPr="00697263">
        <w:rPr>
          <w:rStyle w:val="StyleUnderline"/>
        </w:rPr>
        <w:t xml:space="preserve"> other network </w:t>
      </w:r>
      <w:r w:rsidRPr="00B844AE">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B844AE">
        <w:rPr>
          <w:rStyle w:val="StyleUnderline"/>
          <w:highlight w:val="green"/>
        </w:rPr>
        <w:t>increases</w:t>
      </w:r>
      <w:r w:rsidRPr="00697263">
        <w:rPr>
          <w:rStyle w:val="StyleUnderline"/>
        </w:rPr>
        <w:t xml:space="preserve"> the </w:t>
      </w:r>
      <w:r w:rsidRPr="00B844AE">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7A78E7B3" w14:textId="77777777" w:rsidR="00D22751" w:rsidRDefault="00D22751" w:rsidP="00D22751">
      <w:pPr>
        <w:pStyle w:val="Heading4"/>
      </w:pPr>
      <w:r>
        <w:t xml:space="preserve">Debris triggers </w:t>
      </w:r>
      <w:r w:rsidRPr="006A63EE">
        <w:rPr>
          <w:u w:val="single"/>
        </w:rPr>
        <w:t>miscalculated war</w:t>
      </w:r>
      <w:r>
        <w:t>.</w:t>
      </w:r>
    </w:p>
    <w:p w14:paraId="0B5DA91A" w14:textId="77777777" w:rsidR="00D22751" w:rsidRPr="006A63EE" w:rsidRDefault="00D22751" w:rsidP="00D22751">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7" w:history="1">
        <w:r w:rsidRPr="00457B9A">
          <w:rPr>
            <w:rStyle w:val="Hyperlink"/>
          </w:rPr>
          <w:t>https://www.defenseone.com/ideas/2021/12/nuclear-command-and-control-satellites-should-be-limits/187472/</w:t>
        </w:r>
      </w:hyperlink>
      <w:r>
        <w:t>] Justin</w:t>
      </w:r>
    </w:p>
    <w:p w14:paraId="232D13A7" w14:textId="77777777" w:rsidR="00D22751" w:rsidRPr="006A63EE" w:rsidRDefault="00D22751" w:rsidP="00D22751">
      <w:pPr>
        <w:rPr>
          <w:sz w:val="16"/>
        </w:rPr>
      </w:pPr>
      <w:r w:rsidRPr="006A63EE">
        <w:rPr>
          <w:sz w:val="16"/>
        </w:rPr>
        <w:t xml:space="preserve">When Russia blew up an old satellite with a new missile on November 15, it created </w:t>
      </w:r>
      <w:r w:rsidRPr="006A63EE">
        <w:rPr>
          <w:u w:val="single"/>
        </w:rPr>
        <w:t xml:space="preserve">an </w:t>
      </w:r>
      <w:r w:rsidRPr="00B844AE">
        <w:rPr>
          <w:highlight w:val="green"/>
          <w:u w:val="single"/>
        </w:rPr>
        <w:t xml:space="preserve">expanding </w:t>
      </w:r>
      <w:r w:rsidRPr="00B844AE">
        <w:rPr>
          <w:rStyle w:val="Emphasis"/>
          <w:highlight w:val="green"/>
        </w:rPr>
        <w:t>cloud of debris</w:t>
      </w:r>
      <w:r w:rsidRPr="006A63EE">
        <w:rPr>
          <w:u w:val="single"/>
        </w:rPr>
        <w:t xml:space="preserve"> that will </w:t>
      </w:r>
      <w:r w:rsidRPr="00B844AE">
        <w:rPr>
          <w:rStyle w:val="Emphasis"/>
          <w:sz w:val="24"/>
          <w:szCs w:val="24"/>
          <w:highlight w:val="green"/>
        </w:rPr>
        <w:t>menace</w:t>
      </w:r>
      <w:r w:rsidRPr="006A63EE">
        <w:rPr>
          <w:rStyle w:val="Emphasis"/>
          <w:sz w:val="24"/>
          <w:szCs w:val="24"/>
        </w:rPr>
        <w:t xml:space="preserve"> the </w:t>
      </w:r>
      <w:r w:rsidRPr="00B844AE">
        <w:rPr>
          <w:rStyle w:val="Emphasis"/>
          <w:sz w:val="24"/>
          <w:szCs w:val="24"/>
          <w:highlight w:val="green"/>
        </w:rPr>
        <w:t>outer space</w:t>
      </w:r>
      <w:r w:rsidRPr="006A63EE">
        <w:rPr>
          <w:rStyle w:val="Emphasis"/>
          <w:sz w:val="24"/>
          <w:szCs w:val="24"/>
        </w:rPr>
        <w:t xml:space="preserve"> environment </w:t>
      </w:r>
      <w:r w:rsidRPr="00B844AE">
        <w:rPr>
          <w:rStyle w:val="Emphasis"/>
          <w:highlight w:val="green"/>
        </w:rPr>
        <w:t>for years</w:t>
      </w:r>
      <w:r w:rsidRPr="006A63EE">
        <w:rPr>
          <w:rStyle w:val="Emphasis"/>
        </w:rPr>
        <w:t xml:space="preserve"> to come</w:t>
      </w:r>
      <w:r w:rsidRPr="006A63EE">
        <w:rPr>
          <w:sz w:val="16"/>
        </w:rPr>
        <w:t xml:space="preserve">. </w:t>
      </w:r>
    </w:p>
    <w:p w14:paraId="1357B2E8" w14:textId="77777777" w:rsidR="00D22751" w:rsidRPr="006A63EE" w:rsidRDefault="00D22751" w:rsidP="00D22751">
      <w:pPr>
        <w:rPr>
          <w:sz w:val="16"/>
        </w:rPr>
      </w:pPr>
      <w:r w:rsidRPr="006A63EE">
        <w:rPr>
          <w:rStyle w:val="Emphasis"/>
        </w:rPr>
        <w:t xml:space="preserve">Hypersonic </w:t>
      </w:r>
      <w:r w:rsidRPr="00B844AE">
        <w:rPr>
          <w:rStyle w:val="Emphasis"/>
          <w:highlight w:val="green"/>
        </w:rPr>
        <w:t>fragments</w:t>
      </w:r>
      <w:r w:rsidRPr="00B844AE">
        <w:rPr>
          <w:highlight w:val="green"/>
          <w:u w:val="single"/>
        </w:rPr>
        <w:t xml:space="preserve"> from</w:t>
      </w:r>
      <w:r w:rsidRPr="006A63EE">
        <w:rPr>
          <w:u w:val="single"/>
        </w:rPr>
        <w:t xml:space="preserve"> the </w:t>
      </w:r>
      <w:r w:rsidRPr="00B844A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B844AE">
        <w:rPr>
          <w:rStyle w:val="Emphasis"/>
          <w:highlight w:val="green"/>
        </w:rPr>
        <w:t>destroy</w:t>
      </w:r>
      <w:r w:rsidRPr="006A63EE">
        <w:rPr>
          <w:rStyle w:val="Emphasis"/>
        </w:rPr>
        <w:t xml:space="preserve">ing </w:t>
      </w:r>
      <w:r w:rsidRPr="00B844AE">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26771B77" w14:textId="77777777" w:rsidR="00D22751" w:rsidRPr="006A63EE" w:rsidRDefault="00D22751" w:rsidP="00D22751">
      <w:pPr>
        <w:rPr>
          <w:sz w:val="16"/>
        </w:rPr>
      </w:pPr>
      <w:r w:rsidRPr="006A63EE">
        <w:rPr>
          <w:sz w:val="16"/>
        </w:rPr>
        <w:t xml:space="preserve">But </w:t>
      </w:r>
      <w:r w:rsidRPr="006A63EE">
        <w:rPr>
          <w:u w:val="single"/>
        </w:rPr>
        <w:t xml:space="preserve">the </w:t>
      </w:r>
      <w:r w:rsidRPr="00B844A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B844A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B844AE">
        <w:rPr>
          <w:rStyle w:val="Emphasis"/>
          <w:highlight w:val="green"/>
        </w:rPr>
        <w:t>satellites</w:t>
      </w:r>
      <w:r w:rsidRPr="006A63EE">
        <w:rPr>
          <w:rStyle w:val="Emphasis"/>
        </w:rPr>
        <w:t xml:space="preserve"> used </w:t>
      </w:r>
      <w:r w:rsidRPr="00B844A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B844AE">
        <w:rPr>
          <w:highlight w:val="green"/>
          <w:u w:val="single"/>
        </w:rPr>
        <w:t>Destroying a</w:t>
      </w:r>
      <w:r w:rsidRPr="006A63EE">
        <w:rPr>
          <w:u w:val="single"/>
        </w:rPr>
        <w:t xml:space="preserve"> </w:t>
      </w:r>
      <w:r w:rsidRPr="006A63EE">
        <w:rPr>
          <w:rStyle w:val="Emphasis"/>
        </w:rPr>
        <w:t xml:space="preserve">nuclear command-and-control </w:t>
      </w:r>
      <w:r w:rsidRPr="00B844AE">
        <w:rPr>
          <w:rStyle w:val="Emphasis"/>
          <w:highlight w:val="green"/>
        </w:rPr>
        <w:t>satellite</w:t>
      </w:r>
      <w:r w:rsidRPr="006A63EE">
        <w:rPr>
          <w:u w:val="single"/>
        </w:rPr>
        <w:t xml:space="preserve">, even unintentionally, </w:t>
      </w:r>
      <w:r w:rsidRPr="00B844AE">
        <w:rPr>
          <w:highlight w:val="green"/>
          <w:u w:val="single"/>
        </w:rPr>
        <w:t>could lead a</w:t>
      </w:r>
      <w:r w:rsidRPr="006A63EE">
        <w:rPr>
          <w:sz w:val="16"/>
        </w:rPr>
        <w:t xml:space="preserve"> conventional conflict to escalate into a </w:t>
      </w:r>
      <w:r w:rsidRPr="00B844A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42656C03" w14:textId="77777777" w:rsidR="00D22751" w:rsidRPr="006A63EE" w:rsidRDefault="00D22751" w:rsidP="00D22751">
      <w:pPr>
        <w:rPr>
          <w:sz w:val="16"/>
        </w:rPr>
      </w:pPr>
      <w:r w:rsidRPr="00B844AE">
        <w:rPr>
          <w:highlight w:val="green"/>
          <w:u w:val="single"/>
        </w:rPr>
        <w:t xml:space="preserve">Satellites are </w:t>
      </w:r>
      <w:r w:rsidRPr="00B844AE">
        <w:rPr>
          <w:rStyle w:val="Emphasis"/>
          <w:highlight w:val="green"/>
        </w:rPr>
        <w:t>integral to</w:t>
      </w:r>
      <w:r w:rsidRPr="006A63EE">
        <w:rPr>
          <w:rStyle w:val="Emphasis"/>
        </w:rPr>
        <w:t xml:space="preserve"> the </w:t>
      </w:r>
      <w:r w:rsidRPr="00B844AE">
        <w:rPr>
          <w:rStyle w:val="Emphasis"/>
          <w:highlight w:val="green"/>
        </w:rPr>
        <w:t>U</w:t>
      </w:r>
      <w:r w:rsidRPr="006A63EE">
        <w:rPr>
          <w:rStyle w:val="Emphasis"/>
        </w:rPr>
        <w:t xml:space="preserve">nited </w:t>
      </w:r>
      <w:r w:rsidRPr="00B844A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B844A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B844AE">
        <w:rPr>
          <w:highlight w:val="green"/>
          <w:u w:val="single"/>
        </w:rPr>
        <w:t>China</w:t>
      </w:r>
      <w:r w:rsidRPr="006A63EE">
        <w:rPr>
          <w:u w:val="single"/>
        </w:rPr>
        <w:t xml:space="preserve"> is in the process of developing a </w:t>
      </w:r>
      <w:r w:rsidRPr="006A63EE">
        <w:rPr>
          <w:rStyle w:val="Emphasis"/>
        </w:rPr>
        <w:t xml:space="preserve">space-based </w:t>
      </w:r>
      <w:r w:rsidRPr="00B844AE">
        <w:rPr>
          <w:rStyle w:val="Emphasis"/>
          <w:highlight w:val="green"/>
        </w:rPr>
        <w:t>early-warning</w:t>
      </w:r>
      <w:r w:rsidRPr="006A63EE">
        <w:rPr>
          <w:rStyle w:val="Emphasis"/>
        </w:rPr>
        <w:t xml:space="preserve"> system</w:t>
      </w:r>
      <w:r w:rsidRPr="006A63EE">
        <w:rPr>
          <w:sz w:val="16"/>
        </w:rPr>
        <w:t xml:space="preserve">. </w:t>
      </w:r>
    </w:p>
    <w:p w14:paraId="47ED8961" w14:textId="77777777" w:rsidR="00D22751" w:rsidRPr="006A63EE" w:rsidRDefault="00D22751" w:rsidP="00D22751">
      <w:pPr>
        <w:rPr>
          <w:sz w:val="16"/>
        </w:rPr>
      </w:pPr>
      <w:r w:rsidRPr="006A63EE">
        <w:rPr>
          <w:u w:val="single"/>
        </w:rPr>
        <w:lastRenderedPageBreak/>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above the debris from Russia’s ground-launched anti-satellite weapon test. These </w:t>
      </w:r>
      <w:r w:rsidRPr="00B844AE">
        <w:rPr>
          <w:rStyle w:val="Emphasis"/>
          <w:sz w:val="24"/>
          <w:szCs w:val="24"/>
          <w:highlight w:val="green"/>
        </w:rPr>
        <w:t>satellites</w:t>
      </w:r>
      <w:r w:rsidRPr="006A63EE">
        <w:rPr>
          <w:rStyle w:val="Emphasis"/>
          <w:sz w:val="24"/>
          <w:szCs w:val="24"/>
        </w:rPr>
        <w:t xml:space="preserve">, however, </w:t>
      </w:r>
      <w:r w:rsidRPr="00B844AE">
        <w:rPr>
          <w:rStyle w:val="Emphasis"/>
          <w:sz w:val="24"/>
          <w:szCs w:val="24"/>
          <w:highlight w:val="green"/>
        </w:rPr>
        <w:t>are growing</w:t>
      </w:r>
      <w:r w:rsidRPr="006A63EE">
        <w:rPr>
          <w:rStyle w:val="Emphasis"/>
          <w:sz w:val="24"/>
          <w:szCs w:val="24"/>
        </w:rPr>
        <w:t xml:space="preserve"> more </w:t>
      </w:r>
      <w:r w:rsidRPr="00B844AE">
        <w:rPr>
          <w:rStyle w:val="Emphasis"/>
          <w:sz w:val="24"/>
          <w:szCs w:val="24"/>
          <w:highlight w:val="green"/>
        </w:rPr>
        <w:t>vulnerable</w:t>
      </w:r>
      <w:r w:rsidRPr="006A63EE">
        <w:rPr>
          <w:sz w:val="16"/>
        </w:rPr>
        <w:t xml:space="preserve">, particularly to co-orbital anti-satellite weapons.  </w:t>
      </w:r>
    </w:p>
    <w:p w14:paraId="7EBC235A" w14:textId="77777777" w:rsidR="00D22751" w:rsidRPr="006A63EE" w:rsidRDefault="00D22751" w:rsidP="00D22751">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B844AE">
        <w:rPr>
          <w:highlight w:val="green"/>
          <w:u w:val="single"/>
        </w:rPr>
        <w:t xml:space="preserve">the </w:t>
      </w:r>
      <w:r w:rsidRPr="00B844AE">
        <w:rPr>
          <w:rStyle w:val="Emphasis"/>
          <w:highlight w:val="green"/>
        </w:rPr>
        <w:t>prelude</w:t>
      </w:r>
      <w:r w:rsidRPr="00B844A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12A54117" w14:textId="77777777" w:rsidR="00D22751" w:rsidRPr="006A63EE" w:rsidRDefault="00D22751" w:rsidP="00D22751">
      <w:pPr>
        <w:rPr>
          <w:rStyle w:val="Emphasis"/>
          <w:sz w:val="24"/>
          <w:szCs w:val="24"/>
        </w:rPr>
      </w:pPr>
      <w:r w:rsidRPr="006A63EE">
        <w:rPr>
          <w:sz w:val="16"/>
        </w:rPr>
        <w:t>In a conventional war, however, nuclear command-and-control satellites might be attacked and threatened for altogether different reasons—</w:t>
      </w:r>
      <w:r w:rsidRPr="00B844AE">
        <w:rPr>
          <w:highlight w:val="green"/>
          <w:u w:val="single"/>
        </w:rPr>
        <w:t>creating</w:t>
      </w:r>
      <w:r w:rsidRPr="006A63EE">
        <w:rPr>
          <w:u w:val="single"/>
        </w:rPr>
        <w:t xml:space="preserve"> the </w:t>
      </w:r>
      <w:r w:rsidRPr="00B844AE">
        <w:rPr>
          <w:rStyle w:val="Emphasis"/>
          <w:highlight w:val="green"/>
        </w:rPr>
        <w:t>risk</w:t>
      </w:r>
      <w:r w:rsidRPr="006A63EE">
        <w:rPr>
          <w:u w:val="single"/>
        </w:rPr>
        <w:t xml:space="preserve"> that </w:t>
      </w:r>
      <w:r w:rsidRPr="00B844AE">
        <w:rPr>
          <w:rStyle w:val="Emphasis"/>
          <w:sz w:val="24"/>
          <w:szCs w:val="24"/>
          <w:highlight w:val="green"/>
        </w:rPr>
        <w:t>nuclear war</w:t>
      </w:r>
      <w:r w:rsidRPr="006A63EE">
        <w:rPr>
          <w:rStyle w:val="Emphasis"/>
          <w:sz w:val="24"/>
          <w:szCs w:val="24"/>
        </w:rPr>
        <w:t xml:space="preserve"> might be </w:t>
      </w:r>
      <w:r w:rsidRPr="00B844AE">
        <w:rPr>
          <w:rStyle w:val="Emphasis"/>
          <w:sz w:val="24"/>
          <w:szCs w:val="24"/>
          <w:highlight w:val="green"/>
        </w:rPr>
        <w:t>triggered inadvertently</w:t>
      </w:r>
      <w:r w:rsidRPr="006A63EE">
        <w:rPr>
          <w:rStyle w:val="Emphasis"/>
          <w:sz w:val="24"/>
          <w:szCs w:val="24"/>
        </w:rPr>
        <w:t xml:space="preserve">.  </w:t>
      </w:r>
    </w:p>
    <w:p w14:paraId="68BEB98A" w14:textId="77777777" w:rsidR="00D22751" w:rsidRPr="006A63EE" w:rsidRDefault="00D22751" w:rsidP="00D22751">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77E0C716" w14:textId="77777777" w:rsidR="00D22751" w:rsidRPr="006A63EE" w:rsidRDefault="00D22751" w:rsidP="00D22751">
      <w:pPr>
        <w:rPr>
          <w:sz w:val="16"/>
        </w:rPr>
      </w:pPr>
      <w:r w:rsidRPr="00B844AE">
        <w:rPr>
          <w:highlight w:val="green"/>
          <w:u w:val="single"/>
        </w:rPr>
        <w:t>Washington</w:t>
      </w:r>
      <w:r w:rsidRPr="006A63EE">
        <w:rPr>
          <w:u w:val="single"/>
        </w:rPr>
        <w:t xml:space="preserve"> would be </w:t>
      </w:r>
      <w:r w:rsidRPr="006A63EE">
        <w:rPr>
          <w:rStyle w:val="Emphasis"/>
        </w:rPr>
        <w:t xml:space="preserve">hard </w:t>
      </w:r>
      <w:r w:rsidRPr="00B844AE">
        <w:rPr>
          <w:rStyle w:val="Emphasis"/>
          <w:highlight w:val="green"/>
        </w:rPr>
        <w:t>pressed</w:t>
      </w:r>
      <w:r w:rsidRPr="00B844AE">
        <w:rPr>
          <w:highlight w:val="green"/>
          <w:u w:val="single"/>
        </w:rPr>
        <w:t xml:space="preserve"> to determine the </w:t>
      </w:r>
      <w:r w:rsidRPr="00B844AE">
        <w:rPr>
          <w:rStyle w:val="Emphasis"/>
          <w:highlight w:val="green"/>
        </w:rPr>
        <w:t>intent</w:t>
      </w:r>
      <w:r w:rsidRPr="006A63EE">
        <w:rPr>
          <w:u w:val="single"/>
        </w:rPr>
        <w:t xml:space="preserve"> behind such attacks. It could easily </w:t>
      </w:r>
      <w:r w:rsidRPr="00B844AE">
        <w:rPr>
          <w:highlight w:val="green"/>
          <w:u w:val="single"/>
        </w:rPr>
        <w:t xml:space="preserve">misinterpret them as </w:t>
      </w:r>
      <w:r w:rsidRPr="00B844AE">
        <w:rPr>
          <w:rStyle w:val="Emphasis"/>
          <w:highlight w:val="green"/>
        </w:rPr>
        <w:t>prep</w:t>
      </w:r>
      <w:r w:rsidRPr="006A63EE">
        <w:rPr>
          <w:rStyle w:val="Emphasis"/>
        </w:rPr>
        <w:t xml:space="preserve">arations </w:t>
      </w:r>
      <w:r w:rsidRPr="00B844A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05427CAC" w14:textId="77777777" w:rsidR="00D22751" w:rsidRPr="006A63EE" w:rsidRDefault="00D22751" w:rsidP="00D22751">
      <w:pPr>
        <w:rPr>
          <w:sz w:val="16"/>
        </w:rPr>
      </w:pPr>
      <w:r w:rsidRPr="006A63EE">
        <w:rPr>
          <w:sz w:val="16"/>
        </w:rPr>
        <w:t xml:space="preserve">To make matters worse, </w:t>
      </w:r>
      <w:r w:rsidRPr="006A63EE">
        <w:rPr>
          <w:u w:val="single"/>
        </w:rPr>
        <w:t xml:space="preserve">it </w:t>
      </w:r>
      <w:r w:rsidRPr="00B844AE">
        <w:rPr>
          <w:highlight w:val="green"/>
          <w:u w:val="single"/>
        </w:rPr>
        <w:t>might not take</w:t>
      </w:r>
      <w:r w:rsidRPr="006A63EE">
        <w:rPr>
          <w:u w:val="single"/>
        </w:rPr>
        <w:t xml:space="preserve"> </w:t>
      </w:r>
      <w:r w:rsidRPr="006A63EE">
        <w:rPr>
          <w:rStyle w:val="Emphasis"/>
        </w:rPr>
        <w:t xml:space="preserve">actual </w:t>
      </w:r>
      <w:r w:rsidRPr="00B844AE">
        <w:rPr>
          <w:rStyle w:val="Emphasis"/>
          <w:highlight w:val="green"/>
        </w:rPr>
        <w:t>attacks</w:t>
      </w:r>
      <w:r w:rsidRPr="006A63EE">
        <w:rPr>
          <w:rStyle w:val="Emphasis"/>
        </w:rPr>
        <w:t xml:space="preserve"> against nuclear command-and-control satellites </w:t>
      </w:r>
      <w:r w:rsidRPr="00B844A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2B598B1" w14:textId="77777777" w:rsidR="00D22751" w:rsidRPr="00635356" w:rsidRDefault="00D22751" w:rsidP="00D22751">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BAF9FB5" w14:textId="77777777" w:rsidR="00D22751" w:rsidRPr="00131706" w:rsidRDefault="00D22751" w:rsidP="00D22751">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8"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9" w:history="1">
        <w:r w:rsidRPr="00131706">
          <w:rPr>
            <w:rStyle w:val="Hyperlink"/>
          </w:rPr>
          <w:t>https://ratical.org/radiation/NuclearExtinction/StevenStarr022815.html</w:t>
        </w:r>
      </w:hyperlink>
      <w:r w:rsidRPr="00131706">
        <w:rPr>
          <w:rStyle w:val="Hyperlink"/>
        </w:rPr>
        <w:t>]</w:t>
      </w:r>
      <w:r w:rsidRPr="00131706">
        <w:t xml:space="preserve"> TG </w:t>
      </w:r>
    </w:p>
    <w:p w14:paraId="4B8EC1B0" w14:textId="77777777" w:rsidR="00D22751" w:rsidRPr="00B809EA" w:rsidRDefault="00D22751" w:rsidP="00D22751">
      <w:pPr>
        <w:rPr>
          <w:sz w:val="14"/>
        </w:rPr>
      </w:pPr>
      <w:r w:rsidRPr="00B809EA">
        <w:rPr>
          <w:sz w:val="14"/>
        </w:rPr>
        <w:t xml:space="preserve">A </w:t>
      </w:r>
      <w:r w:rsidRPr="00B844AE">
        <w:rPr>
          <w:highlight w:val="green"/>
          <w:u w:val="single"/>
        </w:rPr>
        <w:t>war</w:t>
      </w:r>
      <w:r w:rsidRPr="006A63EE">
        <w:rPr>
          <w:u w:val="single"/>
        </w:rPr>
        <w:t xml:space="preserve"> fought </w:t>
      </w:r>
      <w:r w:rsidRPr="00B844AE">
        <w:rPr>
          <w:highlight w:val="green"/>
          <w:u w:val="single"/>
        </w:rPr>
        <w:t>with</w:t>
      </w:r>
      <w:r w:rsidRPr="006A63EE">
        <w:rPr>
          <w:u w:val="single"/>
        </w:rPr>
        <w:t xml:space="preserve"> 21st century strategic </w:t>
      </w:r>
      <w:r w:rsidRPr="00B844AE">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B844AE">
        <w:rPr>
          <w:highlight w:val="green"/>
          <w:u w:val="single"/>
        </w:rPr>
        <w:t xml:space="preserve">a </w:t>
      </w:r>
      <w:r w:rsidRPr="00B844AE">
        <w:rPr>
          <w:rStyle w:val="Emphasis"/>
          <w:highlight w:val="green"/>
        </w:rPr>
        <w:t>mass extinction event</w:t>
      </w:r>
      <w:r w:rsidRPr="006A63EE">
        <w:rPr>
          <w:u w:val="single"/>
        </w:rPr>
        <w:t xml:space="preserve"> that </w:t>
      </w:r>
      <w:hyperlink r:id="rId20"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3EA95C2C" w14:textId="77777777" w:rsidR="00D22751" w:rsidRPr="00B809EA" w:rsidRDefault="00D22751" w:rsidP="00D22751">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0241D8A8" w14:textId="77777777" w:rsidR="00D22751" w:rsidRPr="00B809EA" w:rsidRDefault="00D22751" w:rsidP="00D22751">
      <w:pPr>
        <w:rPr>
          <w:sz w:val="14"/>
        </w:rPr>
      </w:pPr>
      <w:r w:rsidRPr="006A63EE">
        <w:rPr>
          <w:u w:val="single"/>
        </w:rPr>
        <w:lastRenderedPageBreak/>
        <w:t xml:space="preserve">The </w:t>
      </w:r>
      <w:r w:rsidRPr="006A63EE">
        <w:rPr>
          <w:rStyle w:val="Emphasis"/>
        </w:rPr>
        <w:t xml:space="preserve">world’s </w:t>
      </w:r>
      <w:r w:rsidRPr="00B844AE">
        <w:rPr>
          <w:rStyle w:val="Emphasis"/>
          <w:highlight w:val="green"/>
        </w:rPr>
        <w:t>leading climatologists</w:t>
      </w:r>
      <w:r w:rsidRPr="006A63EE">
        <w:rPr>
          <w:u w:val="single"/>
        </w:rPr>
        <w:t xml:space="preserve"> now </w:t>
      </w:r>
      <w:r w:rsidRPr="00B844AE">
        <w:rPr>
          <w:highlight w:val="green"/>
          <w:u w:val="single"/>
        </w:rPr>
        <w:t>tell us</w:t>
      </w:r>
      <w:r w:rsidRPr="006A63EE">
        <w:rPr>
          <w:u w:val="single"/>
        </w:rPr>
        <w:t xml:space="preserve"> that </w:t>
      </w:r>
      <w:r w:rsidRPr="00B844AE">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B844AE">
        <w:rPr>
          <w:highlight w:val="green"/>
          <w:u w:val="single"/>
        </w:rPr>
        <w:t xml:space="preserve">create </w:t>
      </w:r>
      <w:hyperlink r:id="rId21" w:history="1">
        <w:r w:rsidRPr="00B844AE">
          <w:rPr>
            <w:highlight w:val="green"/>
            <w:u w:val="single"/>
          </w:rPr>
          <w:t xml:space="preserve">a </w:t>
        </w:r>
        <w:r w:rsidRPr="00B844AE">
          <w:rPr>
            <w:rStyle w:val="Emphasis"/>
            <w:highlight w:val="green"/>
          </w:rPr>
          <w:t>post-war environment</w:t>
        </w:r>
        <w:r w:rsidRPr="00B844AE">
          <w:rPr>
            <w:highlight w:val="green"/>
            <w:u w:val="single"/>
          </w:rPr>
          <w:t xml:space="preserve"> in which for many years </w:t>
        </w:r>
        <w:r w:rsidRPr="00B844AE">
          <w:rPr>
            <w:rStyle w:val="StyleUnderline"/>
            <w:highlight w:val="green"/>
          </w:rPr>
          <w:t xml:space="preserve">it would be </w:t>
        </w:r>
        <w:r w:rsidRPr="00B844AE">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33216240" w14:textId="77777777" w:rsidR="00D22751" w:rsidRPr="00B809EA" w:rsidRDefault="00D22751" w:rsidP="00D22751">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B844AE">
        <w:rPr>
          <w:rStyle w:val="Emphasis"/>
          <w:highlight w:val="green"/>
        </w:rPr>
        <w:t>fallout</w:t>
      </w:r>
      <w:r w:rsidRPr="006A63EE">
        <w:rPr>
          <w:u w:val="single"/>
        </w:rPr>
        <w:t xml:space="preserve">, produced not only by nuclear bombs, but also by the destruction of nuclear power plants and their spent fuel pools, </w:t>
      </w:r>
      <w:r w:rsidRPr="00B844AE">
        <w:rPr>
          <w:highlight w:val="green"/>
          <w:u w:val="single"/>
        </w:rPr>
        <w:t xml:space="preserve">would </w:t>
      </w:r>
      <w:r w:rsidRPr="00B844AE">
        <w:rPr>
          <w:rStyle w:val="Emphasis"/>
          <w:highlight w:val="green"/>
        </w:rPr>
        <w:t>poison</w:t>
      </w:r>
      <w:r w:rsidRPr="00B844AE">
        <w:rPr>
          <w:highlight w:val="green"/>
          <w:u w:val="single"/>
        </w:rPr>
        <w:t xml:space="preserve"> the biosphere</w:t>
      </w:r>
      <w:r w:rsidRPr="006A63EE">
        <w:rPr>
          <w:u w:val="single"/>
        </w:rPr>
        <w:t xml:space="preserve">. Millions of tons of </w:t>
      </w:r>
      <w:r w:rsidRPr="00B844AE">
        <w:rPr>
          <w:highlight w:val="green"/>
          <w:u w:val="single"/>
        </w:rPr>
        <w:t>smoke would</w:t>
      </w:r>
      <w:r w:rsidRPr="006A63EE">
        <w:rPr>
          <w:u w:val="single"/>
        </w:rPr>
        <w:t xml:space="preserve"> act to </w:t>
      </w:r>
      <w:hyperlink r:id="rId22" w:history="1">
        <w:r w:rsidRPr="00B844AE">
          <w:rPr>
            <w:highlight w:val="green"/>
            <w:u w:val="single"/>
          </w:rPr>
          <w:t>destroy</w:t>
        </w:r>
        <w:r w:rsidRPr="006A63EE">
          <w:rPr>
            <w:u w:val="single"/>
          </w:rPr>
          <w:t xml:space="preserve"> Earth’s protective </w:t>
        </w:r>
        <w:r w:rsidRPr="00B844AE">
          <w:rPr>
            <w:highlight w:val="green"/>
            <w:u w:val="single"/>
          </w:rPr>
          <w:t>ozone</w:t>
        </w:r>
        <w:r w:rsidRPr="006A63EE">
          <w:rPr>
            <w:u w:val="single"/>
          </w:rPr>
          <w:t xml:space="preserve"> layer</w:t>
        </w:r>
      </w:hyperlink>
      <w:r w:rsidRPr="006A63EE">
        <w:rPr>
          <w:u w:val="single"/>
        </w:rPr>
        <w:t xml:space="preserve"> and </w:t>
      </w:r>
      <w:r w:rsidRPr="00B844AE">
        <w:rPr>
          <w:rStyle w:val="Emphasis"/>
          <w:highlight w:val="green"/>
        </w:rPr>
        <w:t>block</w:t>
      </w:r>
      <w:r w:rsidRPr="006A63EE">
        <w:rPr>
          <w:rStyle w:val="Emphasis"/>
        </w:rPr>
        <w:t xml:space="preserve"> most </w:t>
      </w:r>
      <w:r w:rsidRPr="00B844AE">
        <w:rPr>
          <w:rStyle w:val="Emphasis"/>
          <w:highlight w:val="green"/>
        </w:rPr>
        <w:t>sunlight</w:t>
      </w:r>
      <w:r w:rsidRPr="006A63EE">
        <w:rPr>
          <w:rStyle w:val="Emphasis"/>
        </w:rPr>
        <w:t xml:space="preserve"> from reaching Earth’s surface, </w:t>
      </w:r>
      <w:r w:rsidRPr="00B844AE">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22C2F417" w14:textId="77777777" w:rsidR="00D22751" w:rsidRPr="00934304" w:rsidRDefault="00D22751" w:rsidP="00D22751">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2C1AE1BC" w14:textId="77777777" w:rsidR="00D22751" w:rsidRPr="006A63EE" w:rsidRDefault="00D22751" w:rsidP="00D22751">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B844AE">
        <w:rPr>
          <w:highlight w:val="green"/>
          <w:u w:val="single"/>
        </w:rPr>
        <w:t>leave the Earth</w:t>
      </w:r>
      <w:r w:rsidRPr="006A63EE">
        <w:rPr>
          <w:u w:val="single"/>
        </w:rPr>
        <w:t xml:space="preserve"> </w:t>
      </w:r>
      <w:r w:rsidRPr="006A63EE">
        <w:rPr>
          <w:rStyle w:val="Emphasis"/>
        </w:rPr>
        <w:t xml:space="preserve">essentially </w:t>
      </w:r>
      <w:r w:rsidRPr="00B844AE">
        <w:rPr>
          <w:rStyle w:val="Emphasis"/>
          <w:highlight w:val="green"/>
        </w:rPr>
        <w:t>uninhabitable</w:t>
      </w:r>
      <w:r w:rsidRPr="006A63EE">
        <w:rPr>
          <w:u w:val="single"/>
        </w:rPr>
        <w:t>.</w:t>
      </w:r>
    </w:p>
    <w:p w14:paraId="1E52B8CC" w14:textId="77777777" w:rsidR="00D22751" w:rsidRDefault="00D22751" w:rsidP="00D22751">
      <w:pPr>
        <w:pStyle w:val="Heading3"/>
      </w:pPr>
      <w:r>
        <w:lastRenderedPageBreak/>
        <w:t>1AC – Framing</w:t>
      </w:r>
    </w:p>
    <w:p w14:paraId="6688393B" w14:textId="77777777" w:rsidR="00D22751" w:rsidRDefault="00D22751" w:rsidP="00D22751">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13088572" w14:textId="77777777" w:rsidR="00D22751" w:rsidRDefault="00D22751" w:rsidP="00D22751">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8F4274D" w14:textId="77777777" w:rsidR="00D22751" w:rsidRDefault="00D22751" w:rsidP="00D22751">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9949A59" w14:textId="77777777" w:rsidR="00D22751" w:rsidRDefault="00D22751" w:rsidP="00D22751">
      <w:pPr>
        <w:pStyle w:val="Heading4"/>
      </w:pPr>
      <w:r>
        <w:t>3] Extinction outweighs</w:t>
      </w:r>
    </w:p>
    <w:p w14:paraId="34F23F52" w14:textId="77777777" w:rsidR="00D22751" w:rsidRPr="00166CFF" w:rsidRDefault="00D22751" w:rsidP="00D22751">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C73F159" w14:textId="77777777" w:rsidR="00D22751" w:rsidRPr="00947060" w:rsidRDefault="00D22751" w:rsidP="00D22751">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xml:space="preserve">, the expected benefit of letting the human race go </w:t>
      </w:r>
      <w:r w:rsidRPr="00166CFF">
        <w:rPr>
          <w:sz w:val="14"/>
          <w:szCs w:val="26"/>
        </w:rPr>
        <w:lastRenderedPageBreak/>
        <w:t>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6FEC4E4" w14:textId="77777777" w:rsidR="00D22751" w:rsidRPr="002F7434" w:rsidRDefault="00D22751" w:rsidP="00D22751"/>
    <w:p w14:paraId="46D42556" w14:textId="77777777" w:rsidR="00D22751" w:rsidRPr="009340C1" w:rsidRDefault="00D22751" w:rsidP="00D22751"/>
    <w:p w14:paraId="53A92B28" w14:textId="77777777" w:rsidR="00D22751" w:rsidRPr="00A817E1" w:rsidRDefault="00D22751" w:rsidP="00D22751"/>
    <w:p w14:paraId="1BE99259" w14:textId="77777777" w:rsidR="00D22751" w:rsidRPr="00E618EA" w:rsidRDefault="00D22751" w:rsidP="00D22751"/>
    <w:p w14:paraId="6AA01AA0" w14:textId="77777777" w:rsidR="00D22751" w:rsidRPr="006A3780" w:rsidRDefault="00D22751" w:rsidP="00D22751"/>
    <w:p w14:paraId="1B2A521B" w14:textId="77777777" w:rsidR="00D22751" w:rsidRDefault="00D22751" w:rsidP="00D22751">
      <w:pPr>
        <w:pStyle w:val="Heading3"/>
      </w:pPr>
      <w:r>
        <w:lastRenderedPageBreak/>
        <w:t>1AC – Method</w:t>
      </w:r>
    </w:p>
    <w:p w14:paraId="419C9174" w14:textId="77777777" w:rsidR="00D22751" w:rsidRPr="00FF0CF7" w:rsidRDefault="00D22751" w:rsidP="00D22751">
      <w:pPr>
        <w:pStyle w:val="Heading4"/>
        <w:rPr>
          <w:rFonts w:cs="Calibri"/>
        </w:rPr>
      </w:pPr>
      <w:r>
        <w:rPr>
          <w:rFonts w:cs="Calibri"/>
        </w:rPr>
        <w:t xml:space="preserve">1] </w:t>
      </w:r>
      <w:r w:rsidRPr="00FF0CF7">
        <w:rPr>
          <w:rFonts w:cs="Calibri"/>
        </w:rPr>
        <w:t xml:space="preserve">Extinction isn’t white paranoia and apocalyptic reps are good </w:t>
      </w:r>
    </w:p>
    <w:p w14:paraId="2E84D919" w14:textId="77777777" w:rsidR="00D22751" w:rsidRPr="00FF0CF7" w:rsidRDefault="00D22751" w:rsidP="00D22751">
      <w:r w:rsidRPr="00FF0CF7">
        <w:rPr>
          <w:rStyle w:val="Style13ptBold"/>
        </w:rPr>
        <w:t>Thompson 18</w:t>
      </w:r>
      <w:r w:rsidRPr="00FF0CF7">
        <w:t xml:space="preserve"> [Nicole </w:t>
      </w:r>
      <w:proofErr w:type="spellStart"/>
      <w:r w:rsidRPr="00FF0CF7">
        <w:t>Akoukou</w:t>
      </w:r>
      <w:proofErr w:type="spellEnd"/>
      <w:r w:rsidRPr="00FF0CF7">
        <w:t xml:space="preserve">. Chicago-based creative writer. 4-6-2018. "Why I will not allow the fear of a nuclear attack to be white-washed." </w:t>
      </w:r>
      <w:proofErr w:type="spellStart"/>
      <w:r w:rsidRPr="00FF0CF7">
        <w:t>RaceBaitR</w:t>
      </w:r>
      <w:proofErr w:type="spellEnd"/>
      <w:r w:rsidRPr="00FF0CF7">
        <w:t>. http://racebaitr.com/2018/04/06/2087/#]</w:t>
      </w:r>
    </w:p>
    <w:p w14:paraId="39895246" w14:textId="77777777" w:rsidR="00D22751" w:rsidRDefault="00D22751" w:rsidP="00D22751">
      <w:r w:rsidRPr="00FF0CF7">
        <w:rPr>
          <w:rStyle w:val="StyleUnderline"/>
        </w:rPr>
        <w:t>I couldn’t spare empathy for a white</w:t>
      </w:r>
      <w:r w:rsidRPr="00FF0CF7">
        <w:t xml:space="preserve"> woman </w:t>
      </w:r>
      <w:r w:rsidRPr="00691446">
        <w:rPr>
          <w:rStyle w:val="StyleUnderline"/>
        </w:rPr>
        <w:t xml:space="preserve">whose biggest fear was something that hadn’t happened yet and might not. Meanwhile, </w:t>
      </w:r>
      <w:r w:rsidRPr="00691446">
        <w:rPr>
          <w:rStyle w:val="Emphasis"/>
        </w:rPr>
        <w:t>my</w:t>
      </w:r>
      <w:r w:rsidRPr="00691446">
        <w:rPr>
          <w:rStyle w:val="StyleUnderline"/>
        </w:rPr>
        <w:t xml:space="preserve"> most significant fears were </w:t>
      </w:r>
      <w:r w:rsidRPr="00691446">
        <w:rPr>
          <w:rStyle w:val="Emphasis"/>
        </w:rPr>
        <w:t>in motion</w:t>
      </w:r>
      <w:r w:rsidRPr="00691446">
        <w:t xml:space="preserve">: </w:t>
      </w:r>
      <w:r w:rsidRPr="00691446">
        <w:rPr>
          <w:rStyle w:val="StyleUnderline"/>
        </w:rPr>
        <w:t xml:space="preserve">women and men </w:t>
      </w:r>
      <w:r w:rsidRPr="00691446">
        <w:rPr>
          <w:rStyle w:val="Emphasis"/>
        </w:rPr>
        <w:t>dying in cells</w:t>
      </w:r>
      <w:r w:rsidRPr="00691446">
        <w:t xml:space="preserve"> after being wrongly imprisoned, </w:t>
      </w:r>
      <w:r w:rsidRPr="00691446">
        <w:rPr>
          <w:rStyle w:val="Emphasis"/>
        </w:rPr>
        <w:t>choked out</w:t>
      </w:r>
      <w:r w:rsidRPr="00691446">
        <w:rPr>
          <w:rStyle w:val="StyleUnderline"/>
        </w:rPr>
        <w:t xml:space="preserve"> for peddling cigarettes, or </w:t>
      </w:r>
      <w:r w:rsidRPr="00691446">
        <w:rPr>
          <w:rStyle w:val="Emphasis"/>
        </w:rPr>
        <w:t>shot to death</w:t>
      </w:r>
      <w:r w:rsidRPr="00691446">
        <w:t xml:space="preserve"> during ‘routine’ traffic stops. I twitch when my partner is late, worried that a cantankerous cop has brutalized or shot him because he wouldn’t prostrate himself. </w:t>
      </w:r>
      <w:r w:rsidRPr="00691446">
        <w:rPr>
          <w:rStyle w:val="StyleUnderline"/>
        </w:rPr>
        <w:t>As a woman of color, I am aware of</w:t>
      </w:r>
      <w:r w:rsidRPr="00691446">
        <w:t xml:space="preserve"> the </w:t>
      </w:r>
      <w:r w:rsidRPr="00691446">
        <w:rPr>
          <w:rStyle w:val="StyleUnderline"/>
        </w:rPr>
        <w:t xml:space="preserve">multiple types of violence that threaten me </w:t>
      </w:r>
      <w:r w:rsidRPr="00691446">
        <w:rPr>
          <w:rStyle w:val="Emphasis"/>
        </w:rPr>
        <w:t>currently—not theoretically</w:t>
      </w:r>
      <w:r w:rsidRPr="00691446">
        <w:rPr>
          <w:rStyle w:val="StyleUnderline"/>
        </w:rPr>
        <w:t xml:space="preserve">. </w:t>
      </w:r>
      <w:r w:rsidRPr="00691446">
        <w:rPr>
          <w:rStyle w:val="Emphasis"/>
        </w:rPr>
        <w:t>Street harassment</w:t>
      </w:r>
      <w:r w:rsidRPr="00691446">
        <w:t xml:space="preserve">, excessively affecting me as a Black woman, has blindsided me since I was eleven. A premature body meant </w:t>
      </w:r>
      <w:r w:rsidRPr="00691446">
        <w:rPr>
          <w:rStyle w:val="StyleUnderline"/>
        </w:rPr>
        <w:t>being</w:t>
      </w:r>
      <w:r w:rsidRPr="00691446">
        <w:t xml:space="preserve"> </w:t>
      </w:r>
      <w:r w:rsidRPr="00691446">
        <w:rPr>
          <w:rStyle w:val="Emphasis"/>
        </w:rPr>
        <w:t>catcalled</w:t>
      </w:r>
      <w:r w:rsidRPr="00691446">
        <w:t xml:space="preserve"> before I’d discussed the birds and the bees. It meant being </w:t>
      </w:r>
      <w:r w:rsidRPr="00691446">
        <w:rPr>
          <w:rStyle w:val="Emphasis"/>
        </w:rPr>
        <w:t>followed</w:t>
      </w:r>
      <w:r w:rsidRPr="00691446">
        <w:rPr>
          <w:rStyle w:val="StyleUnderline"/>
        </w:rPr>
        <w:t xml:space="preserve">, </w:t>
      </w:r>
      <w:r w:rsidRPr="00691446">
        <w:rPr>
          <w:rStyle w:val="Emphasis"/>
        </w:rPr>
        <w:t>whistled at</w:t>
      </w:r>
      <w:r w:rsidRPr="00691446">
        <w:rPr>
          <w:rStyle w:val="StyleUnderline"/>
        </w:rPr>
        <w:t xml:space="preserve">, or </w:t>
      </w:r>
      <w:r w:rsidRPr="00691446">
        <w:rPr>
          <w:rStyle w:val="Emphasis"/>
        </w:rPr>
        <w:t>groped</w:t>
      </w:r>
      <w:r w:rsidRPr="00691446">
        <w:t xml:space="preserve">. As an adult, while navigating through neighborhoods with extinguished </w:t>
      </w:r>
      <w:proofErr w:type="gramStart"/>
      <w:r w:rsidRPr="00691446">
        <w:t>street lights</w:t>
      </w:r>
      <w:proofErr w:type="gramEnd"/>
      <w:r w:rsidRPr="00691446">
        <w:t>, I noticed the correlation</w:t>
      </w:r>
      <w:r w:rsidRPr="00FF0CF7">
        <w:t xml:space="preserve">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FF0CF7">
        <w:t>Ever</w:t>
      </w:r>
      <w:proofErr w:type="spellEnd"/>
      <w:r w:rsidRPr="00FF0CF7">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FF0CF7">
        <w:t>A majority of</w:t>
      </w:r>
      <w:proofErr w:type="gramEnd"/>
      <w:r w:rsidRPr="00FF0CF7">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FF0CF7">
        <w:t>to</w:t>
      </w:r>
      <w:proofErr w:type="gramEnd"/>
      <w:r w:rsidRPr="00FF0CF7">
        <w:t xml:space="preserve"> dinner I wasn’t in the mood for the “I can’t believe we’re all going to die because Trump is an idiot” shit</w:t>
      </w:r>
      <w:r w:rsidRPr="00691446">
        <w:t xml:space="preserve">.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691446">
        <w:rPr>
          <w:rStyle w:val="StyleUnderline"/>
        </w:rPr>
        <w:t xml:space="preserve">I departed thinking, “fear of nuclear demolition is </w:t>
      </w:r>
      <w:r w:rsidRPr="00691446">
        <w:rPr>
          <w:rStyle w:val="Emphasis"/>
        </w:rPr>
        <w:t>just some white shit</w:t>
      </w:r>
      <w:r w:rsidRPr="00691446">
        <w:t xml:space="preserve">.” Sadly, that thought would not last long. </w:t>
      </w:r>
      <w:r w:rsidRPr="00691446">
        <w:rPr>
          <w:rStyle w:val="StyleUnderline"/>
        </w:rPr>
        <w:t>I still vibe with Harriot’s statement, “Black people have lived under the specter of having our existence erased on a white man’s whim since we stepped on</w:t>
      </w:r>
      <w:r w:rsidRPr="00691446">
        <w:t xml:space="preserve">to the </w:t>
      </w:r>
      <w:r w:rsidRPr="00691446">
        <w:rPr>
          <w:rStyle w:val="StyleUnderline"/>
        </w:rPr>
        <w:t>shore</w:t>
      </w:r>
      <w:r w:rsidRPr="00691446">
        <w:t xml:space="preserve"> at Jamestown Landing.” </w:t>
      </w:r>
      <w:r w:rsidRPr="00691446">
        <w:rPr>
          <w:rStyle w:val="StyleUnderline"/>
        </w:rPr>
        <w:t>However</w:t>
      </w:r>
      <w:r w:rsidRPr="00691446">
        <w:t>, a friend—a Black friend—ignited my nuclear paranoia by sharing theories</w:t>
      </w:r>
      <w:r w:rsidRPr="00FF0CF7">
        <w:t xml:space="preserve"> about when it might happen and who faced the greatest threat. </w:t>
      </w:r>
      <w:proofErr w:type="gramStart"/>
      <w:r w:rsidRPr="00FF0CF7">
        <w:t>In an attempt to</w:t>
      </w:r>
      <w:proofErr w:type="gramEnd"/>
      <w:r w:rsidRPr="00FF0CF7">
        <w:t xml:space="preserve"> ease my friend’s fear, I leaned in to listen but accidentally toppled down the rabbit hole too. I forked through curated news feeds. I sifted through “fake news,” “actual news,” and foreign news sources. Suddenly, an idea took root: </w:t>
      </w:r>
      <w:r w:rsidRPr="00C07B92">
        <w:rPr>
          <w:rStyle w:val="StyleUnderline"/>
          <w:highlight w:val="green"/>
        </w:rPr>
        <w:t xml:space="preserve">nuclear strike would </w:t>
      </w:r>
      <w:r w:rsidRPr="00C07B92">
        <w:rPr>
          <w:rStyle w:val="Emphasis"/>
          <w:highlight w:val="green"/>
        </w:rPr>
        <w:t>disproportionately impact Black</w:t>
      </w:r>
      <w:r w:rsidRPr="00FF0CF7">
        <w:rPr>
          <w:rStyle w:val="Emphasis"/>
        </w:rPr>
        <w:t xml:space="preserve"> people</w:t>
      </w:r>
      <w:r w:rsidRPr="00FF0CF7">
        <w:rPr>
          <w:rStyle w:val="StyleUnderline"/>
        </w:rPr>
        <w:t xml:space="preserve">, </w:t>
      </w:r>
      <w:r w:rsidRPr="00C07B92">
        <w:rPr>
          <w:rStyle w:val="Emphasis"/>
          <w:highlight w:val="green"/>
        </w:rPr>
        <w:t>brown</w:t>
      </w:r>
      <w:r w:rsidRPr="00FF0CF7">
        <w:rPr>
          <w:rStyle w:val="Emphasis"/>
        </w:rPr>
        <w:t xml:space="preserve"> people</w:t>
      </w:r>
      <w:r w:rsidRPr="00FF0CF7">
        <w:rPr>
          <w:rStyle w:val="StyleUnderline"/>
        </w:rPr>
        <w:t xml:space="preserve">, </w:t>
      </w:r>
      <w:r w:rsidRPr="00C07B92">
        <w:rPr>
          <w:rStyle w:val="StyleUnderline"/>
          <w:highlight w:val="green"/>
        </w:rPr>
        <w:t xml:space="preserve">and </w:t>
      </w:r>
      <w:r w:rsidRPr="00C07B92">
        <w:rPr>
          <w:rStyle w:val="Emphasis"/>
          <w:highlight w:val="green"/>
        </w:rPr>
        <w:t>low-income individuals</w:t>
      </w:r>
      <w:r w:rsidRPr="00C07B92">
        <w:rPr>
          <w:rStyle w:val="StyleUnderline"/>
          <w:highlight w:val="green"/>
        </w:rPr>
        <w:t xml:space="preserve">. </w:t>
      </w:r>
      <w:r w:rsidRPr="00691446">
        <w:rPr>
          <w:rStyle w:val="StyleUnderline"/>
        </w:rPr>
        <w:t xml:space="preserve">North Korea won’t target the plain sight racists of </w:t>
      </w:r>
      <w:r w:rsidRPr="00691446">
        <w:rPr>
          <w:rStyle w:val="Emphasis"/>
        </w:rPr>
        <w:t>Portland</w:t>
      </w:r>
      <w:r w:rsidRPr="00691446">
        <w:t xml:space="preserve">, Oregon, </w:t>
      </w:r>
      <w:r w:rsidRPr="00691446">
        <w:rPr>
          <w:rStyle w:val="StyleUnderline"/>
        </w:rPr>
        <w:t xml:space="preserve">the violently </w:t>
      </w:r>
      <w:proofErr w:type="spellStart"/>
      <w:r w:rsidRPr="00691446">
        <w:rPr>
          <w:rStyle w:val="StyleUnderline"/>
        </w:rPr>
        <w:t>microaggressive</w:t>
      </w:r>
      <w:proofErr w:type="spellEnd"/>
      <w:r w:rsidRPr="00691446">
        <w:rPr>
          <w:rStyle w:val="StyleUnderline"/>
        </w:rPr>
        <w:t xml:space="preserve"> </w:t>
      </w:r>
      <w:r w:rsidRPr="00691446">
        <w:rPr>
          <w:rStyle w:val="Emphasis"/>
        </w:rPr>
        <w:t>liberals</w:t>
      </w:r>
      <w:r w:rsidRPr="00691446">
        <w:rPr>
          <w:rStyle w:val="StyleUnderline"/>
        </w:rPr>
        <w:t xml:space="preserve"> of the </w:t>
      </w:r>
      <w:r w:rsidRPr="00691446">
        <w:rPr>
          <w:rStyle w:val="Emphasis"/>
        </w:rPr>
        <w:t>rural Northwest</w:t>
      </w:r>
      <w:r w:rsidRPr="00691446">
        <w:rPr>
          <w:rStyle w:val="StyleUnderline"/>
        </w:rPr>
        <w:t xml:space="preserve">, or the white-hooded </w:t>
      </w:r>
      <w:proofErr w:type="spellStart"/>
      <w:r w:rsidRPr="00691446">
        <w:rPr>
          <w:rStyle w:val="Emphasis"/>
        </w:rPr>
        <w:t>klansmen</w:t>
      </w:r>
      <w:proofErr w:type="spellEnd"/>
      <w:r w:rsidRPr="00691446">
        <w:t xml:space="preserve"> </w:t>
      </w:r>
      <w:r w:rsidRPr="00691446">
        <w:rPr>
          <w:rStyle w:val="StyleUnderline"/>
        </w:rPr>
        <w:t>of</w:t>
      </w:r>
      <w:r w:rsidRPr="00691446">
        <w:t xml:space="preserve"> Diamondhead, </w:t>
      </w:r>
      <w:r w:rsidRPr="00691446">
        <w:rPr>
          <w:rStyle w:val="Emphasis"/>
        </w:rPr>
        <w:t>Mississippi</w:t>
      </w:r>
      <w:r w:rsidRPr="00691446">
        <w:rPr>
          <w:rStyle w:val="StyleUnderline"/>
        </w:rPr>
        <w:t>. No, under the instruction</w:t>
      </w:r>
      <w:r w:rsidRPr="00FF0CF7">
        <w:rPr>
          <w:rStyle w:val="StyleUnderline"/>
        </w:rPr>
        <w:t xml:space="preserve"> of the supreme leader Kim Jong-un, North </w:t>
      </w:r>
      <w:r w:rsidRPr="00691446">
        <w:rPr>
          <w:rStyle w:val="StyleUnderline"/>
        </w:rPr>
        <w:lastRenderedPageBreak/>
        <w:t>Korea will likely</w:t>
      </w:r>
      <w:r w:rsidRPr="00FF0CF7">
        <w:rPr>
          <w:rStyle w:val="StyleUnderline"/>
        </w:rPr>
        <w:t xml:space="preserve"> </w:t>
      </w:r>
      <w:r w:rsidRPr="00C07B92">
        <w:rPr>
          <w:rStyle w:val="StyleUnderline"/>
          <w:highlight w:val="green"/>
        </w:rPr>
        <w:t xml:space="preserve">strike </w:t>
      </w:r>
      <w:r w:rsidRPr="00C07B92">
        <w:rPr>
          <w:rStyle w:val="Emphasis"/>
          <w:highlight w:val="green"/>
        </w:rPr>
        <w:t>densely populated urban areas</w:t>
      </w:r>
      <w:r w:rsidRPr="00FF0CF7">
        <w:t xml:space="preserve">, such as Los Angeles, Chicago, Washington D.C., and New York City. </w:t>
      </w:r>
      <w:r w:rsidRPr="00FF0CF7">
        <w:rPr>
          <w:rStyle w:val="StyleUnderline"/>
        </w:rPr>
        <w:t xml:space="preserve">These locations stand-out as targets </w:t>
      </w:r>
      <w:r w:rsidRPr="00C07B92">
        <w:rPr>
          <w:rStyle w:val="StyleUnderline"/>
          <w:highlight w:val="green"/>
        </w:rPr>
        <w:t>for</w:t>
      </w:r>
      <w:r w:rsidRPr="00FF0CF7">
        <w:rPr>
          <w:rStyle w:val="StyleUnderline"/>
        </w:rPr>
        <w:t xml:space="preserve"> a nuclear strike because they are </w:t>
      </w:r>
      <w:r w:rsidRPr="00FF0CF7">
        <w:rPr>
          <w:rStyle w:val="Emphasis"/>
        </w:rPr>
        <w:t>densely populated</w:t>
      </w:r>
      <w:r w:rsidRPr="00FF0CF7">
        <w:t xml:space="preserve"> U.S. population centers. </w:t>
      </w:r>
      <w:r w:rsidRPr="00FF0CF7">
        <w:rPr>
          <w:rStyle w:val="StyleUnderline"/>
        </w:rPr>
        <w:t xml:space="preserve">Attacking the heart of the nation or populous cities would translate to </w:t>
      </w:r>
      <w:r w:rsidRPr="00C07B92">
        <w:rPr>
          <w:rStyle w:val="StyleUnderline"/>
          <w:highlight w:val="green"/>
        </w:rPr>
        <w:t>more casualties</w:t>
      </w:r>
      <w:r w:rsidRPr="00FF0CF7">
        <w:t xml:space="preserve">. With that in mind, it’s not lost on me that </w:t>
      </w:r>
      <w:r w:rsidRPr="00FF0CF7">
        <w:rPr>
          <w:rStyle w:val="StyleUnderline"/>
        </w:rPr>
        <w:t xml:space="preserve">the most populous </w:t>
      </w:r>
      <w:r w:rsidRPr="00C07B92">
        <w:rPr>
          <w:rStyle w:val="StyleUnderline"/>
          <w:highlight w:val="green"/>
        </w:rPr>
        <w:t>cities</w:t>
      </w:r>
      <w:r w:rsidRPr="00FF0CF7">
        <w:rPr>
          <w:rStyle w:val="StyleUnderline"/>
        </w:rPr>
        <w:t xml:space="preserve"> in the United States </w:t>
      </w:r>
      <w:r w:rsidRPr="00C07B92">
        <w:rPr>
          <w:rStyle w:val="StyleUnderline"/>
          <w:highlight w:val="green"/>
        </w:rPr>
        <w:t>boast sizeable</w:t>
      </w:r>
      <w:r w:rsidRPr="00FF0CF7">
        <w:rPr>
          <w:rStyle w:val="StyleUnderline"/>
        </w:rPr>
        <w:t xml:space="preserve"> diverse populations, or more plainly put: </w:t>
      </w:r>
      <w:r w:rsidRPr="00C07B92">
        <w:rPr>
          <w:rStyle w:val="Emphasis"/>
          <w:highlight w:val="green"/>
        </w:rPr>
        <w:t>Black populations</w:t>
      </w:r>
      <w:r w:rsidRPr="00FF0CF7">
        <w:rPr>
          <w:rStyle w:val="StyleUnderline"/>
        </w:rPr>
        <w:t xml:space="preserve">. </w:t>
      </w:r>
      <w:proofErr w:type="gramStart"/>
      <w:r w:rsidRPr="00FF0CF7">
        <w:t>This shit</w:t>
      </w:r>
      <w:proofErr w:type="gramEnd"/>
      <w:r w:rsidRPr="00FF0CF7">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FF0CF7">
        <w:rPr>
          <w:rStyle w:val="StyleUnderline"/>
        </w:rPr>
        <w:t xml:space="preserve">The practice of preparing for a nuclear holocaust </w:t>
      </w:r>
      <w:r w:rsidRPr="00FF0CF7">
        <w:rPr>
          <w:rStyle w:val="Emphasis"/>
        </w:rPr>
        <w:t>sometimes feels comical</w:t>
      </w:r>
      <w:r w:rsidRPr="00FF0CF7">
        <w:rPr>
          <w:rStyle w:val="StyleUnderline"/>
        </w:rPr>
        <w:t xml:space="preserve">, </w:t>
      </w:r>
      <w:r w:rsidRPr="00691446">
        <w:rPr>
          <w:rStyle w:val="StyleUnderline"/>
        </w:rPr>
        <w:t>particularly when acknowledging that there has long been a war on Black people in this country</w:t>
      </w:r>
      <w:r w:rsidRPr="00691446">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91446">
        <w:rPr>
          <w:rStyle w:val="StyleUnderline"/>
        </w:rPr>
        <w:t xml:space="preserve"> </w:t>
      </w:r>
      <w:proofErr w:type="gramStart"/>
      <w:r w:rsidRPr="00691446">
        <w:rPr>
          <w:rStyle w:val="StyleUnderline"/>
        </w:rPr>
        <w:t xml:space="preserve">In </w:t>
      </w:r>
      <w:r w:rsidRPr="00691446">
        <w:rPr>
          <w:rStyle w:val="Emphasis"/>
        </w:rPr>
        <w:t>light</w:t>
      </w:r>
      <w:r w:rsidRPr="00691446">
        <w:rPr>
          <w:rStyle w:val="StyleUnderline"/>
        </w:rPr>
        <w:t xml:space="preserve"> of</w:t>
      </w:r>
      <w:proofErr w:type="gramEnd"/>
      <w:r w:rsidRPr="00691446">
        <w:rPr>
          <w:rStyle w:val="StyleUnderline"/>
        </w:rPr>
        <w:t xml:space="preserve"> this homecoming, we now flirt with a </w:t>
      </w:r>
      <w:r w:rsidRPr="00691446">
        <w:rPr>
          <w:rStyle w:val="Emphasis"/>
        </w:rPr>
        <w:t>new, larger fear of a Black genocide</w:t>
      </w:r>
      <w:r w:rsidRPr="00691446">
        <w:t xml:space="preserve">. </w:t>
      </w:r>
      <w:r w:rsidRPr="00691446">
        <w:rPr>
          <w:rStyle w:val="StyleUnderline"/>
        </w:rPr>
        <w:t xml:space="preserve">America has always worked towards Black eradication through a </w:t>
      </w:r>
      <w:r w:rsidRPr="00691446">
        <w:rPr>
          <w:rStyle w:val="Emphasis"/>
        </w:rPr>
        <w:t>steady stream of life-threatening inequality</w:t>
      </w:r>
      <w:r w:rsidRPr="00691446">
        <w:rPr>
          <w:rStyle w:val="StyleUnderline"/>
        </w:rPr>
        <w:t xml:space="preserve">, but </w:t>
      </w:r>
      <w:r w:rsidRPr="00C07B92">
        <w:rPr>
          <w:rStyle w:val="Emphasis"/>
          <w:highlight w:val="green"/>
        </w:rPr>
        <w:t>nuclear war on American soil would be swift</w:t>
      </w:r>
      <w:r w:rsidRPr="00C07B92">
        <w:rPr>
          <w:highlight w:val="green"/>
        </w:rPr>
        <w:t>.</w:t>
      </w:r>
      <w:r w:rsidRPr="00FF0CF7">
        <w:t xml:space="preserve"> And </w:t>
      </w:r>
      <w:r w:rsidRPr="00C07B92">
        <w:rPr>
          <w:rStyle w:val="StyleUnderline"/>
          <w:highlight w:val="green"/>
        </w:rPr>
        <w:t xml:space="preserve">for this </w:t>
      </w:r>
      <w:proofErr w:type="gramStart"/>
      <w:r w:rsidRPr="00C07B92">
        <w:rPr>
          <w:rStyle w:val="StyleUnderline"/>
          <w:highlight w:val="green"/>
        </w:rPr>
        <w:t>reason</w:t>
      </w:r>
      <w:proofErr w:type="gramEnd"/>
      <w:r w:rsidRPr="00C07B92">
        <w:rPr>
          <w:rStyle w:val="StyleUnderline"/>
          <w:highlight w:val="green"/>
        </w:rPr>
        <w:t xml:space="preserve"> I’ve grown </w:t>
      </w:r>
      <w:r w:rsidRPr="00C07B92">
        <w:rPr>
          <w:rStyle w:val="Emphasis"/>
          <w:highlight w:val="green"/>
        </w:rPr>
        <w:t>tired</w:t>
      </w:r>
      <w:r w:rsidRPr="00C07B92">
        <w:rPr>
          <w:rStyle w:val="StyleUnderline"/>
          <w:highlight w:val="green"/>
        </w:rPr>
        <w:t xml:space="preserve"> of </w:t>
      </w:r>
      <w:r w:rsidRPr="00C07B92">
        <w:rPr>
          <w:rStyle w:val="Emphasis"/>
          <w:highlight w:val="green"/>
        </w:rPr>
        <w:t>whiteness</w:t>
      </w:r>
      <w:r w:rsidRPr="00C07B92">
        <w:rPr>
          <w:highlight w:val="green"/>
        </w:rPr>
        <w:t xml:space="preserve"> </w:t>
      </w:r>
      <w:r w:rsidRPr="00C07B92">
        <w:rPr>
          <w:rStyle w:val="StyleUnderline"/>
          <w:highlight w:val="green"/>
        </w:rPr>
        <w:t xml:space="preserve">being at the </w:t>
      </w:r>
      <w:r w:rsidRPr="00C07B92">
        <w:rPr>
          <w:rStyle w:val="Emphasis"/>
          <w:highlight w:val="green"/>
        </w:rPr>
        <w:t>center of the nuclear conversation</w:t>
      </w:r>
      <w:r w:rsidRPr="00C07B92">
        <w:rPr>
          <w:rStyle w:val="StyleUnderline"/>
          <w:highlight w:val="green"/>
        </w:rPr>
        <w:t xml:space="preserve">. The </w:t>
      </w:r>
      <w:r w:rsidRPr="00C07B92">
        <w:rPr>
          <w:rStyle w:val="Emphasis"/>
          <w:highlight w:val="green"/>
        </w:rPr>
        <w:t>race-neutral approach</w:t>
      </w:r>
      <w:r w:rsidRPr="00FF0CF7">
        <w:rPr>
          <w:rStyle w:val="Emphasis"/>
        </w:rPr>
        <w:t xml:space="preserve"> to the dialogue</w:t>
      </w:r>
      <w:r w:rsidRPr="00FF0CF7">
        <w:rPr>
          <w:rStyle w:val="StyleUnderline"/>
        </w:rPr>
        <w:t xml:space="preserve">, and a tendency to continue to promote the idea that missiles will land in </w:t>
      </w:r>
      <w:r w:rsidRPr="00FF0CF7">
        <w:rPr>
          <w:rStyle w:val="Emphasis"/>
        </w:rPr>
        <w:t>suburban</w:t>
      </w:r>
      <w:r w:rsidRPr="00FF0CF7">
        <w:rPr>
          <w:rStyle w:val="StyleUnderline"/>
        </w:rPr>
        <w:t xml:space="preserve"> and </w:t>
      </w:r>
      <w:r w:rsidRPr="00FF0CF7">
        <w:rPr>
          <w:rStyle w:val="Emphasis"/>
        </w:rPr>
        <w:t>rural backyards</w:t>
      </w:r>
      <w:r w:rsidRPr="00FF0CF7">
        <w:rPr>
          <w:rStyle w:val="StyleUnderline"/>
        </w:rPr>
        <w:t xml:space="preserve">, instead of inner-city playgrounds, </w:t>
      </w:r>
      <w:r w:rsidRPr="00C07B92">
        <w:rPr>
          <w:rStyle w:val="StyleUnderline"/>
          <w:highlight w:val="green"/>
        </w:rPr>
        <w:t xml:space="preserve">is </w:t>
      </w:r>
      <w:r w:rsidRPr="00C07B92">
        <w:rPr>
          <w:rStyle w:val="Emphasis"/>
          <w:highlight w:val="green"/>
        </w:rPr>
        <w:t>false</w:t>
      </w:r>
      <w:r w:rsidRPr="00FF0CF7">
        <w:rPr>
          <w:rStyle w:val="StyleUnderline"/>
        </w:rPr>
        <w:t xml:space="preserve">. </w:t>
      </w:r>
      <w:r w:rsidRPr="00FF0CF7">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C07B92">
        <w:rPr>
          <w:rStyle w:val="StyleUnderline"/>
          <w:highlight w:val="green"/>
        </w:rPr>
        <w:t>devastation</w:t>
      </w:r>
      <w:r w:rsidRPr="00FF0CF7">
        <w:rPr>
          <w:rStyle w:val="StyleUnderline"/>
        </w:rPr>
        <w:t xml:space="preserve"> from the attack </w:t>
      </w:r>
      <w:r w:rsidRPr="00C07B92">
        <w:rPr>
          <w:rStyle w:val="StyleUnderline"/>
          <w:highlight w:val="green"/>
        </w:rPr>
        <w:t>is</w:t>
      </w:r>
      <w:r w:rsidRPr="00FF0CF7">
        <w:rPr>
          <w:rStyle w:val="StyleUnderline"/>
        </w:rPr>
        <w:t xml:space="preserve"> </w:t>
      </w:r>
      <w:r w:rsidRPr="00FF0CF7">
        <w:rPr>
          <w:rStyle w:val="Emphasis"/>
        </w:rPr>
        <w:t xml:space="preserve">completely </w:t>
      </w:r>
      <w:proofErr w:type="gramStart"/>
      <w:r w:rsidRPr="00C07B92">
        <w:rPr>
          <w:rStyle w:val="Emphasis"/>
          <w:highlight w:val="green"/>
        </w:rPr>
        <w:t>white-washed</w:t>
      </w:r>
      <w:proofErr w:type="gramEnd"/>
      <w:r w:rsidRPr="00FF0CF7">
        <w:rPr>
          <w:rStyle w:val="StyleUnderline"/>
        </w:rPr>
        <w:t xml:space="preserve">, leaving out the </w:t>
      </w:r>
      <w:r w:rsidRPr="00FF0CF7">
        <w:rPr>
          <w:rStyle w:val="Emphasis"/>
        </w:rPr>
        <w:t>more likely victims</w:t>
      </w:r>
      <w:r w:rsidRPr="00FF0CF7">
        <w:rPr>
          <w:rStyle w:val="StyleUnderline"/>
        </w:rPr>
        <w:t xml:space="preserve"> which are the </w:t>
      </w:r>
      <w:r w:rsidRPr="00FF0CF7">
        <w:rPr>
          <w:rStyle w:val="Emphasis"/>
        </w:rPr>
        <w:t>more densely populated (Black) areas</w:t>
      </w:r>
      <w:r w:rsidRPr="00FF0CF7">
        <w:t xml:space="preserve">. </w:t>
      </w:r>
      <w:r w:rsidRPr="00C07B92">
        <w:rPr>
          <w:rStyle w:val="StyleUnderline"/>
          <w:highlight w:val="green"/>
        </w:rPr>
        <w:t>Death</w:t>
      </w:r>
      <w:r w:rsidRPr="00FF0CF7">
        <w:rPr>
          <w:rStyle w:val="StyleUnderline"/>
        </w:rPr>
        <w:t xml:space="preserve"> tolls would be high for white populations, yes, but large-scale losses of Black and brown folks would </w:t>
      </w:r>
      <w:r w:rsidRPr="00FF0CF7">
        <w:rPr>
          <w:rStyle w:val="Emphasis"/>
        </w:rPr>
        <w:t>outpace that number</w:t>
      </w:r>
      <w:r w:rsidRPr="00FF0CF7">
        <w:rPr>
          <w:rStyle w:val="StyleUnderline"/>
        </w:rPr>
        <w:t xml:space="preserve">, due to </w:t>
      </w:r>
      <w:r w:rsidRPr="00FF0CF7">
        <w:rPr>
          <w:rStyle w:val="Emphasis"/>
        </w:rPr>
        <w:t>placement</w:t>
      </w:r>
      <w:r w:rsidRPr="00FF0CF7">
        <w:rPr>
          <w:rStyle w:val="StyleUnderline"/>
        </w:rPr>
        <w:t xml:space="preserve"> and </w:t>
      </w:r>
      <w:r w:rsidRPr="00FF0CF7">
        <w:rPr>
          <w:rStyle w:val="Emphasis"/>
        </w:rPr>
        <w:t>poverty</w:t>
      </w:r>
      <w:r w:rsidRPr="00FF0CF7">
        <w:rPr>
          <w:rStyle w:val="StyleUnderline"/>
        </w:rPr>
        <w:t xml:space="preserve">. That number </w:t>
      </w:r>
      <w:r w:rsidRPr="00C07B92">
        <w:rPr>
          <w:rStyle w:val="StyleUnderline"/>
          <w:highlight w:val="green"/>
        </w:rPr>
        <w:t>would be pushed higher by limited access to</w:t>
      </w:r>
      <w:r w:rsidRPr="00FF0CF7">
        <w:rPr>
          <w:rStyle w:val="StyleUnderline"/>
        </w:rPr>
        <w:t xml:space="preserve"> premium </w:t>
      </w:r>
      <w:r w:rsidRPr="00C07B92">
        <w:rPr>
          <w:rStyle w:val="Emphasis"/>
          <w:highlight w:val="green"/>
        </w:rPr>
        <w:t>health care</w:t>
      </w:r>
      <w:r w:rsidRPr="00FF0CF7">
        <w:rPr>
          <w:rStyle w:val="StyleUnderline"/>
        </w:rPr>
        <w:t xml:space="preserve">, </w:t>
      </w:r>
      <w:r w:rsidRPr="00FF0CF7">
        <w:rPr>
          <w:rStyle w:val="Emphasis"/>
        </w:rPr>
        <w:t>wealth</w:t>
      </w:r>
      <w:r w:rsidRPr="00FF0CF7">
        <w:rPr>
          <w:rStyle w:val="StyleUnderline"/>
        </w:rPr>
        <w:t xml:space="preserve">, </w:t>
      </w:r>
      <w:r w:rsidRPr="00C07B92">
        <w:rPr>
          <w:rStyle w:val="StyleUnderline"/>
          <w:highlight w:val="green"/>
        </w:rPr>
        <w:t xml:space="preserve">and </w:t>
      </w:r>
      <w:r w:rsidRPr="00C07B92">
        <w:rPr>
          <w:rStyle w:val="Emphasis"/>
          <w:highlight w:val="green"/>
        </w:rPr>
        <w:t>resources</w:t>
      </w:r>
      <w:r w:rsidRPr="00C07B92">
        <w:rPr>
          <w:rStyle w:val="StyleUnderline"/>
          <w:highlight w:val="green"/>
        </w:rPr>
        <w:t>. The effects of radiation sickness</w:t>
      </w:r>
      <w:r w:rsidRPr="00FF0CF7">
        <w:rPr>
          <w:rStyle w:val="StyleUnderline"/>
        </w:rPr>
        <w:t xml:space="preserve">, burns, compounded injuries, and malnutrition would throttle Black and brown communities and </w:t>
      </w:r>
      <w:r w:rsidRPr="00C07B92">
        <w:rPr>
          <w:rStyle w:val="StyleUnderline"/>
          <w:highlight w:val="green"/>
        </w:rPr>
        <w:t xml:space="preserve">would </w:t>
      </w:r>
      <w:r w:rsidRPr="00C07B92">
        <w:rPr>
          <w:rStyle w:val="Emphasis"/>
          <w:highlight w:val="green"/>
        </w:rPr>
        <w:t>mark us for generations</w:t>
      </w:r>
      <w:r w:rsidRPr="00FF0CF7">
        <w:rPr>
          <w:rStyle w:val="StyleUnderline"/>
        </w:rPr>
        <w:t xml:space="preserve">. It’s </w:t>
      </w:r>
      <w:r w:rsidRPr="00C07B92">
        <w:rPr>
          <w:rStyle w:val="StyleUnderline"/>
          <w:highlight w:val="green"/>
        </w:rPr>
        <w:t xml:space="preserve">for </w:t>
      </w:r>
      <w:r w:rsidRPr="00C07B92">
        <w:rPr>
          <w:rStyle w:val="Emphasis"/>
          <w:highlight w:val="green"/>
        </w:rPr>
        <w:t>that reason</w:t>
      </w:r>
      <w:r w:rsidRPr="00FF0CF7">
        <w:rPr>
          <w:rStyle w:val="StyleUnderline"/>
        </w:rPr>
        <w:t xml:space="preserve"> that we </w:t>
      </w:r>
      <w:proofErr w:type="gramStart"/>
      <w:r w:rsidRPr="00FF0CF7">
        <w:rPr>
          <w:rStyle w:val="StyleUnderline"/>
        </w:rPr>
        <w:t>have to</w:t>
      </w:r>
      <w:proofErr w:type="gramEnd"/>
      <w:r w:rsidRPr="00FF0CF7">
        <w:rPr>
          <w:rStyle w:val="StyleUnderline"/>
        </w:rPr>
        <w:t xml:space="preserve"> do more to foster</w:t>
      </w:r>
      <w:r w:rsidRPr="00FF0CF7">
        <w:t xml:space="preserve"> disaster </w:t>
      </w:r>
      <w:r w:rsidRPr="00FF0CF7">
        <w:rPr>
          <w:rStyle w:val="StyleUnderline"/>
        </w:rPr>
        <w:t xml:space="preserve">preparedness among Black people where we can. </w:t>
      </w:r>
      <w:r w:rsidRPr="00C07B92">
        <w:rPr>
          <w:rStyle w:val="StyleUnderline"/>
          <w:highlight w:val="green"/>
        </w:rPr>
        <w:t xml:space="preserve">Black people </w:t>
      </w:r>
      <w:r w:rsidRPr="00C07B92">
        <w:rPr>
          <w:rStyle w:val="Emphasis"/>
          <w:highlight w:val="green"/>
        </w:rPr>
        <w:t>deserve the space</w:t>
      </w:r>
      <w:r w:rsidRPr="00C07B92">
        <w:rPr>
          <w:rStyle w:val="StyleUnderline"/>
          <w:highlight w:val="green"/>
        </w:rPr>
        <w:t xml:space="preserve"> to </w:t>
      </w:r>
      <w:r w:rsidRPr="00C07B92">
        <w:rPr>
          <w:rStyle w:val="Emphasis"/>
          <w:highlight w:val="green"/>
        </w:rPr>
        <w:t>explore nuclear unease</w:t>
      </w:r>
      <w:r w:rsidRPr="00C07B92">
        <w:rPr>
          <w:rStyle w:val="StyleUnderline"/>
          <w:highlight w:val="green"/>
        </w:rPr>
        <w:t xml:space="preserve">, </w:t>
      </w:r>
      <w:r w:rsidRPr="00C07B92">
        <w:rPr>
          <w:rStyle w:val="Emphasis"/>
          <w:highlight w:val="green"/>
        </w:rPr>
        <w:t xml:space="preserve">even if we have </w:t>
      </w:r>
      <w:r w:rsidRPr="00C07B92">
        <w:rPr>
          <w:rStyle w:val="Emphasis"/>
          <w:highlight w:val="green"/>
        </w:rPr>
        <w:lastRenderedPageBreak/>
        <w:t>competing</w:t>
      </w:r>
      <w:r w:rsidRPr="00FF0CF7">
        <w:rPr>
          <w:rStyle w:val="Emphasis"/>
        </w:rPr>
        <w:t xml:space="preserve"> threats, </w:t>
      </w:r>
      <w:r w:rsidRPr="00C07B92">
        <w:rPr>
          <w:rStyle w:val="Emphasis"/>
          <w:highlight w:val="green"/>
        </w:rPr>
        <w:t>anxieties</w:t>
      </w:r>
      <w:r w:rsidRPr="00FF0CF7">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64261820" w14:textId="77777777" w:rsidR="00D22751" w:rsidRPr="00C7794F" w:rsidRDefault="00D22751" w:rsidP="00D22751">
      <w:pPr>
        <w:pStyle w:val="Heading4"/>
        <w:rPr>
          <w:rFonts w:cs="Calibri"/>
        </w:rPr>
      </w:pPr>
      <w:r w:rsidRPr="006A3780">
        <w:t>2]</w:t>
      </w:r>
      <w:r>
        <w:rPr>
          <w:u w:val="single"/>
        </w:rPr>
        <w:t xml:space="preserve"> </w:t>
      </w:r>
      <w:r w:rsidRPr="00C7794F">
        <w:rPr>
          <w:rFonts w:cs="Calibri"/>
        </w:rPr>
        <w:t>Evolution proves our theory true</w:t>
      </w:r>
    </w:p>
    <w:p w14:paraId="24787585" w14:textId="77777777" w:rsidR="00D22751" w:rsidRPr="00C7794F" w:rsidRDefault="00D22751" w:rsidP="00D22751">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3C412664" w14:textId="77777777" w:rsidR="00D22751" w:rsidRDefault="00D22751" w:rsidP="00D22751">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 xml:space="preserve">The </w:t>
      </w:r>
      <w:r w:rsidRPr="00C7794F">
        <w:rPr>
          <w:b/>
          <w:u w:val="single"/>
        </w:rPr>
        <w:lastRenderedPageBreak/>
        <w:t>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2A6A9136" w14:textId="77777777" w:rsidR="00D22751" w:rsidRPr="008C5A85" w:rsidRDefault="00D22751" w:rsidP="00D22751"/>
    <w:p w14:paraId="55519803" w14:textId="77777777" w:rsidR="00D22751" w:rsidRPr="006A3780" w:rsidRDefault="00D22751" w:rsidP="00D22751">
      <w:pPr>
        <w:rPr>
          <w:u w:val="single"/>
        </w:rPr>
      </w:pPr>
    </w:p>
    <w:p w14:paraId="36418B4C" w14:textId="77777777" w:rsidR="00D22751" w:rsidRDefault="00D22751" w:rsidP="00D22751">
      <w:pPr>
        <w:pStyle w:val="Heading4"/>
      </w:pPr>
      <w:r>
        <w:t xml:space="preserve">3] Youth participatory action research enables </w:t>
      </w:r>
      <w:r>
        <w:rPr>
          <w:i/>
        </w:rPr>
        <w:t>transformative resistance</w:t>
      </w:r>
      <w:r>
        <w:t xml:space="preserve"> and is crucial to make activism work</w:t>
      </w:r>
    </w:p>
    <w:p w14:paraId="0B89C525" w14:textId="77777777" w:rsidR="00D22751" w:rsidRPr="000661AC" w:rsidRDefault="00D22751" w:rsidP="00D22751">
      <w:pPr>
        <w:rPr>
          <w:rStyle w:val="Style13ptBold"/>
        </w:rPr>
      </w:pPr>
      <w:proofErr w:type="spellStart"/>
      <w:r w:rsidRPr="000661AC">
        <w:rPr>
          <w:rStyle w:val="Style13ptBold"/>
        </w:rPr>
        <w:t>Cammarota</w:t>
      </w:r>
      <w:proofErr w:type="spellEnd"/>
      <w:r w:rsidRPr="000661AC">
        <w:rPr>
          <w:rStyle w:val="Style13ptBold"/>
        </w:rPr>
        <w:t xml:space="preserve"> and Fine 08 </w:t>
      </w:r>
    </w:p>
    <w:p w14:paraId="3F5CCA73" w14:textId="77777777" w:rsidR="00D22751" w:rsidRPr="000661AC" w:rsidRDefault="00D22751" w:rsidP="00D22751">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65CF657B" w14:textId="77777777" w:rsidR="00D22751" w:rsidRPr="00635624" w:rsidRDefault="00D22751" w:rsidP="00D22751">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 xml:space="preserve">by undertaking their own engaged praxis—critical and </w:t>
      </w:r>
      <w:r w:rsidRPr="00A431CE">
        <w:rPr>
          <w:rStyle w:val="StyleUnderline"/>
        </w:rPr>
        <w:lastRenderedPageBreak/>
        <w:t>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w:t>
      </w:r>
      <w:r w:rsidRPr="001F0493">
        <w:rPr>
          <w:sz w:val="16"/>
        </w:rPr>
        <w:lastRenderedPageBreak/>
        <w:t xml:space="preserve">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w:t>
      </w:r>
      <w:proofErr w:type="gramStart"/>
      <w:r w:rsidRPr="001F0493">
        <w:rPr>
          <w:sz w:val="16"/>
        </w:rPr>
        <w:t>drug</w:t>
      </w:r>
      <w:proofErr w:type="gramEnd"/>
      <w:r w:rsidRPr="001F0493">
        <w:rPr>
          <w:sz w:val="16"/>
        </w:rPr>
        <w:t xml:space="preserve">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 xml:space="preserve">represents not only a formal pedagogy of resistance but also </w:t>
      </w:r>
      <w:proofErr w:type="gramStart"/>
      <w:r w:rsidRPr="005A26A1">
        <w:rPr>
          <w:rStyle w:val="Emphasis"/>
        </w:rPr>
        <w:t>the means by</w:t>
      </w:r>
      <w:r>
        <w:rPr>
          <w:rStyle w:val="Emphasis"/>
        </w:rPr>
        <w:t xml:space="preserve"> </w:t>
      </w:r>
      <w:r w:rsidRPr="005A26A1">
        <w:rPr>
          <w:rStyle w:val="Emphasis"/>
        </w:rPr>
        <w:t>which</w:t>
      </w:r>
      <w:proofErr w:type="gramEnd"/>
      <w:r w:rsidRPr="005A26A1">
        <w:rPr>
          <w:rStyle w:val="Emphasis"/>
        </w:rPr>
        <w:t xml:space="preserve"> young people engage transformational resistance</w:t>
      </w:r>
      <w:r w:rsidRPr="001F0493">
        <w:rPr>
          <w:sz w:val="16"/>
        </w:rPr>
        <w:t>. (1-4)</w:t>
      </w:r>
    </w:p>
    <w:p w14:paraId="55C16D31" w14:textId="77777777" w:rsidR="00F91F58" w:rsidRPr="00916BB1" w:rsidRDefault="00F91F58" w:rsidP="00F91F58">
      <w:pPr>
        <w:pStyle w:val="Heading4"/>
        <w:spacing w:before="0" w:line="240" w:lineRule="auto"/>
      </w:pP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7886E0E4" w14:textId="77777777" w:rsidR="00F91F58" w:rsidRDefault="00F91F58" w:rsidP="00F91F58">
      <w:r>
        <w:t xml:space="preserve">Raymond </w:t>
      </w:r>
      <w:r>
        <w:rPr>
          <w:rStyle w:val="Style13ptBold"/>
        </w:rPr>
        <w:t>Duvall 6</w:t>
      </w:r>
      <w:r>
        <w:t xml:space="preserve"> – Professor of Political Science @ Univ of Minnesota, Taking Sovereignty Out of This World: Space Weapons and Empire of the Future, October 2006, </w:t>
      </w:r>
      <w:hyperlink r:id="rId23" w:history="1">
        <w:r w:rsidRPr="008E3DAC">
          <w:rPr>
            <w:rStyle w:val="Hyperlink"/>
          </w:rPr>
          <w:t>https://www.files.ethz.ch/isn/111193/Taking%20Sovereignty%20Out%20of%20This%20World.pdf</w:t>
        </w:r>
      </w:hyperlink>
      <w:r>
        <w:t xml:space="preserve"> </w:t>
      </w:r>
    </w:p>
    <w:p w14:paraId="696E80D7" w14:textId="77777777" w:rsidR="00F91F58" w:rsidRDefault="00F91F58" w:rsidP="00F91F58">
      <w:pPr>
        <w:rPr>
          <w:b/>
          <w:iCs/>
          <w:szCs w:val="20"/>
          <w:u w:val="single"/>
          <w:bdr w:val="single" w:sz="8" w:space="0" w:color="auto" w:frame="1"/>
        </w:rPr>
      </w:pPr>
      <w:r>
        <w:rPr>
          <w:sz w:val="8"/>
          <w:szCs w:val="20"/>
        </w:rPr>
        <w:t xml:space="preserve">III. Space Weapons, Sovereignty, and the Constitution of Empire Each of the three new forms of </w:t>
      </w:r>
      <w:r w:rsidRPr="00B844AE">
        <w:rPr>
          <w:rStyle w:val="Emphasis"/>
          <w:szCs w:val="20"/>
          <w:highlight w:val="green"/>
        </w:rPr>
        <w:t>military use of space</w:t>
      </w:r>
      <w:r>
        <w:rPr>
          <w:sz w:val="8"/>
          <w:szCs w:val="20"/>
        </w:rPr>
        <w:t xml:space="preserve">, if brought into effect, </w:t>
      </w:r>
      <w:r w:rsidRPr="00B844AE">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B844AE">
        <w:rPr>
          <w:rStyle w:val="StyleUnderline"/>
          <w:szCs w:val="20"/>
          <w:highlight w:val="green"/>
        </w:rPr>
        <w:t>affect</w:t>
      </w:r>
      <w:r>
        <w:rPr>
          <w:rStyle w:val="StyleUnderline"/>
          <w:szCs w:val="20"/>
        </w:rPr>
        <w:t xml:space="preserve"> </w:t>
      </w:r>
      <w:r>
        <w:rPr>
          <w:rStyle w:val="Emphasis"/>
          <w:szCs w:val="20"/>
        </w:rPr>
        <w:t xml:space="preserve">political </w:t>
      </w:r>
      <w:r w:rsidRPr="00B844AE">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B844AE">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B844AE">
        <w:rPr>
          <w:rStyle w:val="StyleUnderline"/>
          <w:szCs w:val="20"/>
          <w:highlight w:val="green"/>
        </w:rPr>
        <w:t>capitalist state</w:t>
      </w:r>
      <w:r w:rsidRPr="00B844AE">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w:t>
      </w:r>
      <w:r>
        <w:rPr>
          <w:rStyle w:val="StyleUnderline"/>
          <w:szCs w:val="20"/>
        </w:rPr>
        <w:lastRenderedPageBreak/>
        <w:t xml:space="preserve">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B844AE">
        <w:rPr>
          <w:rStyle w:val="StyleUnderline"/>
          <w:szCs w:val="20"/>
          <w:highlight w:val="green"/>
        </w:rPr>
        <w:t>the placing of weapons</w:t>
      </w:r>
      <w:r>
        <w:rPr>
          <w:rStyle w:val="StyleUnderline"/>
          <w:szCs w:val="20"/>
        </w:rPr>
        <w:t xml:space="preserve"> in space capable of targeting objects on or near the Earth’s surface </w:t>
      </w:r>
      <w:r w:rsidRPr="00B844AE">
        <w:rPr>
          <w:rStyle w:val="StyleUnderline"/>
          <w:szCs w:val="20"/>
          <w:highlight w:val="green"/>
        </w:rPr>
        <w:t xml:space="preserve">creates </w:t>
      </w:r>
      <w:r w:rsidRPr="00916BB1">
        <w:rPr>
          <w:rStyle w:val="Emphasis"/>
          <w:szCs w:val="20"/>
        </w:rPr>
        <w:t xml:space="preserve">a new form of </w:t>
      </w:r>
      <w:r w:rsidRPr="00B844AE">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B844AE">
        <w:rPr>
          <w:rStyle w:val="Emphasis"/>
          <w:szCs w:val="20"/>
          <w:highlight w:val="green"/>
        </w:rPr>
        <w:t>through</w:t>
      </w:r>
      <w:r>
        <w:rPr>
          <w:rStyle w:val="Emphasis"/>
          <w:szCs w:val="20"/>
        </w:rPr>
        <w:t xml:space="preserve"> increased </w:t>
      </w:r>
      <w:r w:rsidRPr="00B844AE">
        <w:rPr>
          <w:rStyle w:val="Emphasis"/>
          <w:szCs w:val="20"/>
          <w:highlight w:val="green"/>
        </w:rPr>
        <w:t xml:space="preserve">precision in </w:t>
      </w:r>
      <w:r w:rsidRPr="00916BB1">
        <w:rPr>
          <w:rStyle w:val="Emphasis"/>
          <w:szCs w:val="20"/>
        </w:rPr>
        <w:t>space</w:t>
      </w:r>
      <w:r>
        <w:rPr>
          <w:rStyle w:val="Emphasis"/>
          <w:szCs w:val="20"/>
        </w:rPr>
        <w:t xml:space="preserve">-based </w:t>
      </w:r>
      <w:r w:rsidRPr="00B844AE">
        <w:rPr>
          <w:rStyle w:val="Emphasis"/>
          <w:szCs w:val="20"/>
          <w:highlight w:val="green"/>
        </w:rPr>
        <w:t>weapons</w:t>
      </w:r>
      <w:r>
        <w:rPr>
          <w:rStyle w:val="Emphasis"/>
          <w:szCs w:val="20"/>
        </w:rPr>
        <w:t xml:space="preserve"> systems</w:t>
      </w:r>
      <w:r>
        <w:rPr>
          <w:sz w:val="8"/>
          <w:szCs w:val="20"/>
        </w:rPr>
        <w:t xml:space="preserve">, </w:t>
      </w:r>
      <w:r w:rsidRPr="00B844AE">
        <w:rPr>
          <w:rStyle w:val="StyleUnderline"/>
          <w:szCs w:val="20"/>
          <w:highlight w:val="green"/>
        </w:rPr>
        <w:t>combined with</w:t>
      </w:r>
      <w:r>
        <w:rPr>
          <w:rStyle w:val="StyleUnderline"/>
          <w:szCs w:val="20"/>
        </w:rPr>
        <w:t xml:space="preserve"> the </w:t>
      </w:r>
      <w:r w:rsidRPr="00B844AE">
        <w:rPr>
          <w:rStyle w:val="StyleUnderline"/>
          <w:szCs w:val="20"/>
          <w:highlight w:val="green"/>
        </w:rPr>
        <w:t xml:space="preserve">ability to </w:t>
      </w:r>
      <w:r w:rsidRPr="00916BB1">
        <w:rPr>
          <w:rStyle w:val="StyleUnderline"/>
          <w:szCs w:val="20"/>
        </w:rPr>
        <w:t xml:space="preserve">target and </w:t>
      </w:r>
      <w:r w:rsidRPr="00B844AE">
        <w:rPr>
          <w:rStyle w:val="StyleUnderline"/>
          <w:szCs w:val="20"/>
          <w:highlight w:val="green"/>
        </w:rPr>
        <w:t>attack</w:t>
      </w:r>
      <w:r>
        <w:rPr>
          <w:rStyle w:val="StyleUnderline"/>
          <w:szCs w:val="20"/>
        </w:rPr>
        <w:t xml:space="preserve"> </w:t>
      </w:r>
      <w:r w:rsidRPr="00B844AE">
        <w:rPr>
          <w:rStyle w:val="Emphasis"/>
          <w:szCs w:val="20"/>
          <w:highlight w:val="green"/>
        </w:rPr>
        <w:t>anywhere on the Earth</w:t>
      </w:r>
      <w:r w:rsidRPr="00B844AE">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B844AE">
        <w:rPr>
          <w:rStyle w:val="StyleUnderline"/>
          <w:szCs w:val="20"/>
          <w:highlight w:val="green"/>
        </w:rPr>
        <w:t>becomes possible to</w:t>
      </w:r>
      <w:r>
        <w:rPr>
          <w:rStyle w:val="StyleUnderline"/>
          <w:szCs w:val="20"/>
        </w:rPr>
        <w:t xml:space="preserve"> “</w:t>
      </w:r>
      <w:r w:rsidRPr="00B844AE">
        <w:rPr>
          <w:rStyle w:val="Emphasis"/>
          <w:szCs w:val="20"/>
          <w:highlight w:val="green"/>
        </w:rPr>
        <w:t>surveil and punish</w:t>
      </w:r>
      <w:r>
        <w:rPr>
          <w:rStyle w:val="Emphasis"/>
          <w:szCs w:val="20"/>
        </w:rPr>
        <w:t xml:space="preserve">” any potential </w:t>
      </w:r>
      <w:r w:rsidRPr="00B844AE">
        <w:rPr>
          <w:rStyle w:val="Emphasis"/>
          <w:szCs w:val="20"/>
          <w:highlight w:val="green"/>
        </w:rPr>
        <w:t>enemy of</w:t>
      </w:r>
      <w:r>
        <w:rPr>
          <w:rStyle w:val="Emphasis"/>
          <w:szCs w:val="20"/>
        </w:rPr>
        <w:t xml:space="preserve"> such </w:t>
      </w:r>
      <w:r w:rsidRPr="00B844AE">
        <w:rPr>
          <w:rStyle w:val="Emphasis"/>
          <w:szCs w:val="20"/>
          <w:highlight w:val="green"/>
        </w:rPr>
        <w:t>a</w:t>
      </w:r>
      <w:r>
        <w:rPr>
          <w:rStyle w:val="Emphasis"/>
          <w:szCs w:val="20"/>
        </w:rPr>
        <w:t xml:space="preserve"> </w:t>
      </w:r>
      <w:r w:rsidRPr="00B844AE">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B844AE">
        <w:rPr>
          <w:rStyle w:val="Emphasis"/>
          <w:szCs w:val="20"/>
          <w:highlight w:val="green"/>
        </w:rPr>
        <w:t>the only practical use</w:t>
      </w:r>
      <w:r>
        <w:rPr>
          <w:rStyle w:val="Emphasis"/>
          <w:szCs w:val="20"/>
        </w:rPr>
        <w:t xml:space="preserve"> for this weapon </w:t>
      </w:r>
      <w:r w:rsidRPr="00B844AE">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w:t>
      </w:r>
      <w:r w:rsidRPr="00916BB1">
        <w:rPr>
          <w:sz w:val="8"/>
          <w:szCs w:val="20"/>
        </w:rPr>
        <w:lastRenderedPageBreak/>
        <w:t>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B844AE">
        <w:rPr>
          <w:rStyle w:val="Emphasis"/>
          <w:szCs w:val="20"/>
          <w:highlight w:val="green"/>
        </w:rPr>
        <w:t>political</w:t>
      </w:r>
      <w:r>
        <w:rPr>
          <w:rStyle w:val="Emphasis"/>
          <w:szCs w:val="20"/>
        </w:rPr>
        <w:t xml:space="preserve"> and military </w:t>
      </w:r>
      <w:r w:rsidRPr="00B844AE">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B844AE">
        <w:rPr>
          <w:rStyle w:val="StyleUnderline"/>
          <w:szCs w:val="20"/>
          <w:highlight w:val="green"/>
        </w:rPr>
        <w:t>resistance</w:t>
      </w:r>
      <w:r w:rsidRPr="00916BB1">
        <w:rPr>
          <w:rStyle w:val="StyleUnderline"/>
          <w:szCs w:val="20"/>
        </w:rPr>
        <w:t xml:space="preserve"> to placing weapons in space </w:t>
      </w:r>
      <w:r w:rsidRPr="00B844AE">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B844AE">
        <w:rPr>
          <w:rStyle w:val="StyleUnderline"/>
          <w:szCs w:val="20"/>
          <w:highlight w:val="green"/>
        </w:rPr>
        <w:t>IR scholars should build on</w:t>
      </w:r>
      <w:r>
        <w:rPr>
          <w:rStyle w:val="StyleUnderline"/>
          <w:szCs w:val="20"/>
        </w:rPr>
        <w:t xml:space="preserve"> this </w:t>
      </w:r>
      <w:r w:rsidRPr="00B844AE">
        <w:rPr>
          <w:rStyle w:val="StyleUnderline"/>
          <w:szCs w:val="20"/>
          <w:highlight w:val="green"/>
        </w:rPr>
        <w:t xml:space="preserve">research to </w:t>
      </w:r>
      <w:r w:rsidRPr="00916BB1">
        <w:rPr>
          <w:rStyle w:val="StyleUnderline"/>
          <w:szCs w:val="20"/>
        </w:rPr>
        <w:t>focus on</w:t>
      </w:r>
      <w:r w:rsidRPr="00B844AE">
        <w:rPr>
          <w:rStyle w:val="StyleUnderline"/>
          <w:szCs w:val="20"/>
          <w:highlight w:val="green"/>
        </w:rPr>
        <w:t xml:space="preserve"> creat</w:t>
      </w:r>
      <w:r w:rsidRPr="00916BB1">
        <w:rPr>
          <w:rStyle w:val="StyleUnderline"/>
          <w:szCs w:val="20"/>
        </w:rPr>
        <w:t xml:space="preserve">ing </w:t>
      </w:r>
      <w:r w:rsidRPr="00B844AE">
        <w:rPr>
          <w:rStyle w:val="StyleUnderline"/>
          <w:szCs w:val="20"/>
          <w:highlight w:val="green"/>
        </w:rPr>
        <w:t xml:space="preserve">a </w:t>
      </w:r>
      <w:r w:rsidRPr="00B844AE">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B844AE">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B844AE">
        <w:rPr>
          <w:rStyle w:val="Emphasis"/>
          <w:szCs w:val="20"/>
          <w:highlight w:val="green"/>
        </w:rPr>
        <w:t>research</w:t>
      </w:r>
      <w:r>
        <w:rPr>
          <w:rStyle w:val="Emphasis"/>
          <w:szCs w:val="20"/>
        </w:rPr>
        <w:t xml:space="preserve"> largely </w:t>
      </w:r>
      <w:r w:rsidRPr="00B844AE">
        <w:rPr>
          <w:rStyle w:val="Emphasis"/>
          <w:szCs w:val="20"/>
          <w:highlight w:val="green"/>
        </w:rPr>
        <w:t>ignores the dangers</w:t>
      </w:r>
      <w:r>
        <w:rPr>
          <w:rStyle w:val="Emphasis"/>
          <w:szCs w:val="20"/>
        </w:rPr>
        <w:t xml:space="preserve"> of these weapons</w:t>
      </w:r>
      <w:r>
        <w:rPr>
          <w:sz w:val="8"/>
          <w:szCs w:val="20"/>
        </w:rPr>
        <w:t xml:space="preserve">. </w:t>
      </w:r>
      <w:r w:rsidRPr="00B844AE">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B844AE">
        <w:rPr>
          <w:rStyle w:val="StyleUnderline"/>
          <w:szCs w:val="20"/>
          <w:highlight w:val="green"/>
        </w:rPr>
        <w:t>create</w:t>
      </w:r>
      <w:r>
        <w:rPr>
          <w:sz w:val="8"/>
          <w:szCs w:val="20"/>
        </w:rPr>
        <w:t xml:space="preserve"> </w:t>
      </w:r>
      <w:r>
        <w:rPr>
          <w:rStyle w:val="Emphasis"/>
          <w:szCs w:val="20"/>
        </w:rPr>
        <w:t xml:space="preserve">public </w:t>
      </w:r>
      <w:r w:rsidRPr="00B844AE">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B844AE">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B844AE">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075195E" w14:textId="06A3D224" w:rsidR="00D22751" w:rsidRPr="00F601E6" w:rsidRDefault="00D22751" w:rsidP="00D22751"/>
    <w:p w14:paraId="075B0464" w14:textId="77777777" w:rsidR="00D22751" w:rsidRDefault="00D22751" w:rsidP="00D22751">
      <w:pPr>
        <w:rPr>
          <w:b/>
          <w:iCs/>
          <w:szCs w:val="20"/>
          <w:u w:val="single"/>
          <w:bdr w:val="single" w:sz="8" w:space="0" w:color="auto" w:frame="1"/>
        </w:rPr>
      </w:pPr>
    </w:p>
    <w:p w14:paraId="49C4309E" w14:textId="77777777" w:rsidR="00D22751" w:rsidRPr="006A3780" w:rsidRDefault="00D22751" w:rsidP="00D22751"/>
    <w:p w14:paraId="0689F166" w14:textId="77777777" w:rsidR="00D22751" w:rsidRPr="00A21DAB" w:rsidRDefault="00D22751" w:rsidP="00D22751"/>
    <w:p w14:paraId="00D8F48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F5F6846"/>
    <w:multiLevelType w:val="hybridMultilevel"/>
    <w:tmpl w:val="1A963348"/>
    <w:lvl w:ilvl="0" w:tplc="0804EFB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C3180C"/>
    <w:multiLevelType w:val="hybridMultilevel"/>
    <w:tmpl w:val="728CF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DA4ED2"/>
    <w:multiLevelType w:val="hybridMultilevel"/>
    <w:tmpl w:val="60F05556"/>
    <w:lvl w:ilvl="0" w:tplc="FEDE43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1"/>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27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9D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05D"/>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9B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275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F58"/>
    <w:rsid w:val="00F94060"/>
    <w:rsid w:val="00FA56F6"/>
    <w:rsid w:val="00FB329D"/>
    <w:rsid w:val="00FC0EBE"/>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70EF4B"/>
  <w14:defaultImageDpi w14:val="300"/>
  <w15:docId w15:val="{DA9A2A68-1C71-A84D-B198-2EF06B99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2751"/>
    <w:pPr>
      <w:spacing w:after="160" w:line="259" w:lineRule="auto"/>
    </w:pPr>
  </w:style>
  <w:style w:type="paragraph" w:styleId="Heading1">
    <w:name w:val="heading 1"/>
    <w:aliases w:val="Pocket"/>
    <w:basedOn w:val="Normal"/>
    <w:next w:val="Normal"/>
    <w:link w:val="Heading1Char"/>
    <w:uiPriority w:val="9"/>
    <w:qFormat/>
    <w:rsid w:val="00D2275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275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D2275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5,t"/>
    <w:basedOn w:val="Normal"/>
    <w:next w:val="Normal"/>
    <w:link w:val="Heading4Char"/>
    <w:uiPriority w:val="9"/>
    <w:unhideWhenUsed/>
    <w:qFormat/>
    <w:rsid w:val="00D22751"/>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D227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2751"/>
  </w:style>
  <w:style w:type="character" w:customStyle="1" w:styleId="Heading1Char">
    <w:name w:val="Heading 1 Char"/>
    <w:aliases w:val="Pocket Char"/>
    <w:basedOn w:val="DefaultParagraphFont"/>
    <w:link w:val="Heading1"/>
    <w:uiPriority w:val="9"/>
    <w:rsid w:val="00D2275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22751"/>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D22751"/>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22751"/>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D22751"/>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D22751"/>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D227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2751"/>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C"/>
    <w:basedOn w:val="DefaultParagraphFont"/>
    <w:link w:val="Card"/>
    <w:uiPriority w:val="99"/>
    <w:unhideWhenUsed/>
    <w:rsid w:val="00D22751"/>
    <w:rPr>
      <w:color w:val="auto"/>
      <w:u w:val="none"/>
    </w:rPr>
  </w:style>
  <w:style w:type="paragraph" w:styleId="DocumentMap">
    <w:name w:val="Document Map"/>
    <w:basedOn w:val="Normal"/>
    <w:link w:val="DocumentMapChar"/>
    <w:uiPriority w:val="99"/>
    <w:semiHidden/>
    <w:unhideWhenUsed/>
    <w:rsid w:val="00D22751"/>
    <w:rPr>
      <w:rFonts w:ascii="Lucida Grande" w:hAnsi="Lucida Grande" w:cs="Lucida Grande"/>
    </w:rPr>
  </w:style>
  <w:style w:type="character" w:customStyle="1" w:styleId="DocumentMapChar">
    <w:name w:val="Document Map Char"/>
    <w:basedOn w:val="DefaultParagraphFont"/>
    <w:link w:val="DocumentMap"/>
    <w:uiPriority w:val="99"/>
    <w:semiHidden/>
    <w:rsid w:val="00D22751"/>
    <w:rPr>
      <w:rFonts w:ascii="Lucida Grande" w:hAnsi="Lucida Grande" w:cs="Lucida Grande"/>
    </w:rPr>
  </w:style>
  <w:style w:type="paragraph" w:customStyle="1" w:styleId="textbold">
    <w:name w:val="text bold"/>
    <w:basedOn w:val="Normal"/>
    <w:link w:val="Emphasis"/>
    <w:uiPriority w:val="20"/>
    <w:qFormat/>
    <w:rsid w:val="00D22751"/>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No Spacing112,No Spacing1121,No Spacing111"/>
    <w:basedOn w:val="Heading1"/>
    <w:link w:val="Hyperlink"/>
    <w:autoRedefine/>
    <w:uiPriority w:val="99"/>
    <w:qFormat/>
    <w:rsid w:val="00D2275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UnderlinePara">
    <w:name w:val="Underline Para"/>
    <w:basedOn w:val="Normal"/>
    <w:uiPriority w:val="1"/>
    <w:qFormat/>
    <w:rsid w:val="00D22751"/>
    <w:pPr>
      <w:widowControl w:val="0"/>
      <w:suppressAutoHyphens/>
      <w:spacing w:after="200"/>
      <w:contextualSpacing/>
    </w:pPr>
    <w:rPr>
      <w:rFonts w:asciiTheme="minorHAnsi" w:eastAsiaTheme="minorHAnsi" w:hAnsiTheme="minorHAnsi" w:cstheme="minorBidi"/>
      <w:u w:val="single"/>
    </w:rPr>
  </w:style>
  <w:style w:type="paragraph" w:styleId="NoSpacing">
    <w:name w:val="No Spacing"/>
    <w:aliases w:val="Small Text,Card Format,Note Level 21,ClearFormatting,Clear,DDI Tag,Tag Title,No Spacing51,No Spacing11211,No Spacing1,Tag and Cite,Tag and Ci,No Spacing13,No Spacing6,No Spacing7,Very Small Text,No Spacing8,Dont u,No Spacing311,No Spacing2"/>
    <w:basedOn w:val="Heading1"/>
    <w:autoRedefine/>
    <w:uiPriority w:val="99"/>
    <w:qFormat/>
    <w:rsid w:val="00D2275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aliases w:val="6 font"/>
    <w:basedOn w:val="Normal"/>
    <w:uiPriority w:val="99"/>
    <w:unhideWhenUsed/>
    <w:qFormat/>
    <w:rsid w:val="00D22751"/>
    <w:pPr>
      <w:ind w:left="720"/>
      <w:contextualSpacing/>
    </w:pPr>
  </w:style>
  <w:style w:type="paragraph" w:styleId="Header">
    <w:name w:val="header"/>
    <w:basedOn w:val="Normal"/>
    <w:link w:val="HeaderChar"/>
    <w:uiPriority w:val="99"/>
    <w:unhideWhenUsed/>
    <w:rsid w:val="00D227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2751"/>
  </w:style>
  <w:style w:type="paragraph" w:styleId="Footer">
    <w:name w:val="footer"/>
    <w:basedOn w:val="Normal"/>
    <w:link w:val="FooterChar"/>
    <w:uiPriority w:val="99"/>
    <w:unhideWhenUsed/>
    <w:rsid w:val="00D227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2751"/>
  </w:style>
  <w:style w:type="paragraph" w:customStyle="1" w:styleId="Emphasis1">
    <w:name w:val="Emphasis1"/>
    <w:basedOn w:val="Normal"/>
    <w:autoRedefine/>
    <w:uiPriority w:val="20"/>
    <w:qFormat/>
    <w:rsid w:val="00D22751"/>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psr.org/" TargetMode="External"/><Relationship Id="rId3" Type="http://schemas.openxmlformats.org/officeDocument/2006/relationships/customXml" Target="../customXml/item3.xml"/><Relationship Id="rId21" Type="http://schemas.openxmlformats.org/officeDocument/2006/relationships/hyperlink" Target="http://climate.envsci.rutgers.edu/pdf/RobockToonSAD.pdf" TargetMode="Externa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defenseone.com/ideas/2021/12/nuclear-command-and-control-satellites-should-be-limits/18747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s.europa.eu/content/space-security-europe"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ulsr.org/articles/the-international-legal-regulation-of-space-debris" TargetMode="External"/><Relationship Id="rId23" Type="http://schemas.openxmlformats.org/officeDocument/2006/relationships/hyperlink" Target="https://www.files.ethz.ch/isn/111193/Taking%20Sovereignty%20Out%20of%20This%20World.pdf" TargetMode="Externa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26</Pages>
  <Words>17812</Words>
  <Characters>101534</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2022-02-17T17:04:00Z</dcterms:created>
  <dcterms:modified xsi:type="dcterms:W3CDTF">2022-02-17T18:31:00Z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