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A338A7" w14:textId="5EFC8628" w:rsidR="00ED1AEE" w:rsidRDefault="00ED1AEE" w:rsidP="00ED1AEE">
      <w:pPr>
        <w:pStyle w:val="Heading2"/>
        <w:rPr>
          <w:rFonts w:cs="Calibri"/>
        </w:rPr>
      </w:pPr>
      <w:r w:rsidRPr="00976E44">
        <w:rPr>
          <w:rFonts w:cs="Calibri"/>
        </w:rPr>
        <w:t>1AC</w:t>
      </w:r>
    </w:p>
    <w:p w14:paraId="51C12BD8" w14:textId="77777777" w:rsidR="00ED1AEE" w:rsidRPr="00976E44" w:rsidRDefault="00ED1AEE" w:rsidP="00ED1AEE">
      <w:pPr>
        <w:pStyle w:val="Heading3"/>
        <w:rPr>
          <w:rFonts w:cs="Calibri"/>
        </w:rPr>
      </w:pPr>
      <w:r w:rsidRPr="00976E44">
        <w:rPr>
          <w:rFonts w:cs="Calibri"/>
        </w:rPr>
        <w:t>1AC – Adv – Vaccine Diplomacy</w:t>
      </w:r>
    </w:p>
    <w:p w14:paraId="7ABBDAC0" w14:textId="77777777" w:rsidR="00ED1AEE" w:rsidRPr="00976E44" w:rsidRDefault="00ED1AEE" w:rsidP="00ED1AEE">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13C3FD6D" w14:textId="77777777" w:rsidR="00ED1AEE" w:rsidRPr="00976E44" w:rsidRDefault="00ED1AEE" w:rsidP="00ED1AEE">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9" w:history="1">
        <w:r w:rsidRPr="00976E44">
          <w:rPr>
            <w:rStyle w:val="Hyperlink"/>
          </w:rPr>
          <w:t>https://theglobalamericans.org/2021/06/a-u-s-vaccine-diplomacy-strategy-for-latin-america-and-the-caribbean/</w:t>
        </w:r>
      </w:hyperlink>
      <w:r w:rsidRPr="00976E44">
        <w:t xml:space="preserve">] Justin </w:t>
      </w:r>
    </w:p>
    <w:p w14:paraId="60DDF3DF" w14:textId="77777777" w:rsidR="00ED1AEE" w:rsidRPr="00976E44" w:rsidRDefault="00ED1AEE" w:rsidP="00ED1AEE">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3DE19179" w14:textId="77777777" w:rsidR="00ED1AEE" w:rsidRPr="00976E44" w:rsidRDefault="00ED1AEE" w:rsidP="00ED1AEE">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1196922C" w14:textId="77777777" w:rsidR="00ED1AEE" w:rsidRPr="00976E44" w:rsidRDefault="00ED1AEE" w:rsidP="00ED1AEE">
      <w:pPr>
        <w:rPr>
          <w:sz w:val="16"/>
        </w:rPr>
      </w:pPr>
      <w:r w:rsidRPr="00976E44">
        <w:rPr>
          <w:sz w:val="16"/>
        </w:rPr>
        <w:t>History repeats itself</w:t>
      </w:r>
    </w:p>
    <w:p w14:paraId="587252D6" w14:textId="77777777" w:rsidR="00ED1AEE" w:rsidRPr="00976E44" w:rsidRDefault="00ED1AEE" w:rsidP="00ED1AEE">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34E0C611" w14:textId="77777777" w:rsidR="00ED1AEE" w:rsidRPr="00976E44" w:rsidRDefault="00ED1AEE" w:rsidP="00ED1AEE">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2E1B4A5A" w14:textId="77777777" w:rsidR="00ED1AEE" w:rsidRPr="00976E44" w:rsidRDefault="00ED1AEE" w:rsidP="00ED1AEE">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68001FCE" w14:textId="77777777" w:rsidR="00ED1AEE" w:rsidRPr="00976E44" w:rsidRDefault="00ED1AEE" w:rsidP="00ED1AEE">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67D11C1E" w14:textId="77777777" w:rsidR="00ED1AEE" w:rsidRPr="00976E44" w:rsidRDefault="00ED1AEE" w:rsidP="00ED1AEE">
      <w:pPr>
        <w:rPr>
          <w:sz w:val="16"/>
        </w:rPr>
      </w:pP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5C309585" w14:textId="77777777" w:rsidR="00ED1AEE" w:rsidRPr="00976E44" w:rsidRDefault="00ED1AEE" w:rsidP="00ED1AEE">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4EE4FB5D" w14:textId="77777777" w:rsidR="00ED1AEE" w:rsidRPr="00976E44" w:rsidRDefault="00ED1AEE" w:rsidP="00ED1AEE">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418BF5C7" w14:textId="77777777" w:rsidR="00ED1AEE" w:rsidRPr="00976E44" w:rsidRDefault="00ED1AEE" w:rsidP="00ED1AEE">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3160A8B6" w14:textId="77777777" w:rsidR="00ED1AEE" w:rsidRPr="00976E44" w:rsidRDefault="00ED1AEE" w:rsidP="00ED1AEE">
      <w:pPr>
        <w:rPr>
          <w:sz w:val="16"/>
        </w:rPr>
      </w:pPr>
      <w:r w:rsidRPr="00976E44">
        <w:rPr>
          <w:sz w:val="16"/>
        </w:rPr>
        <w:t xml:space="preserve">After months of pushback from activists and political leaders, the U.S. finally expressed its support for patent waivers, with several key Western powers (notably France and the European Union (EU)) following suit. However, Germany—a major political player in the patent waiver </w:t>
      </w:r>
      <w:proofErr w:type="gramStart"/>
      <w:r w:rsidRPr="00976E44">
        <w:rPr>
          <w:sz w:val="16"/>
        </w:rPr>
        <w:t>debate</w:t>
      </w:r>
      <w:proofErr w:type="gramEnd"/>
      <w:r w:rsidRPr="00976E44">
        <w:rPr>
          <w:sz w:val="16"/>
        </w:rPr>
        <w:t xml:space="preserv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64352AA7" w14:textId="77777777" w:rsidR="00ED1AEE" w:rsidRPr="00976E44" w:rsidRDefault="00ED1AEE" w:rsidP="00ED1AEE">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66B22F05" w14:textId="77777777" w:rsidR="00ED1AEE" w:rsidRPr="00976E44" w:rsidRDefault="00ED1AEE" w:rsidP="00ED1AEE">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5CC2B14D" w14:textId="77777777" w:rsidR="00ED1AEE" w:rsidRPr="00976E44" w:rsidRDefault="00ED1AEE" w:rsidP="00ED1AEE">
      <w:pPr>
        <w:rPr>
          <w:sz w:val="16"/>
        </w:rPr>
      </w:pPr>
      <w:r w:rsidRPr="00976E44">
        <w:rPr>
          <w:sz w:val="16"/>
        </w:rPr>
        <w:t>A lack of strategy and political will</w:t>
      </w:r>
    </w:p>
    <w:p w14:paraId="3418B2B0" w14:textId="77777777" w:rsidR="00ED1AEE" w:rsidRPr="00976E44" w:rsidRDefault="00ED1AEE" w:rsidP="00ED1AEE">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328BCA01" w14:textId="77777777" w:rsidR="00ED1AEE" w:rsidRPr="00976E44" w:rsidRDefault="00ED1AEE" w:rsidP="00ED1AEE">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37D14774" w14:textId="77777777" w:rsidR="00ED1AEE" w:rsidRPr="00976E44" w:rsidRDefault="00ED1AEE" w:rsidP="00ED1AEE">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72AF04BB" w14:textId="77777777" w:rsidR="00ED1AEE" w:rsidRPr="00976E44" w:rsidRDefault="00ED1AEE" w:rsidP="00ED1AEE">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3F5560BC" w14:textId="77777777" w:rsidR="00ED1AEE" w:rsidRPr="00976E44" w:rsidRDefault="00ED1AEE" w:rsidP="00ED1AEE">
      <w:pPr>
        <w:rPr>
          <w:sz w:val="16"/>
        </w:rPr>
      </w:pPr>
      <w:r w:rsidRPr="00976E44">
        <w:rPr>
          <w:u w:val="single"/>
        </w:rPr>
        <w:t xml:space="preserve">Brazil remains one of the countries </w:t>
      </w:r>
      <w:r w:rsidRPr="00976E44">
        <w:rPr>
          <w:rStyle w:val="Emphasis"/>
        </w:rPr>
        <w:t>hardest hit by the COVID-19 pandemic</w:t>
      </w:r>
      <w:r w:rsidRPr="00976E44">
        <w:rPr>
          <w:sz w:val="16"/>
        </w:rPr>
        <w:t xml:space="preserve">. Despite President Jair </w:t>
      </w:r>
      <w:proofErr w:type="spellStart"/>
      <w:r w:rsidRPr="00976E44">
        <w:rPr>
          <w:sz w:val="16"/>
        </w:rPr>
        <w:t>Bolsanaro’s</w:t>
      </w:r>
      <w:proofErr w:type="spellEnd"/>
      <w:r w:rsidRPr="00976E44">
        <w:rPr>
          <w:sz w:val="16"/>
        </w:rPr>
        <w:t xml:space="preserve">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w:t>
      </w:r>
      <w:proofErr w:type="spellStart"/>
      <w:r w:rsidRPr="00976E44">
        <w:rPr>
          <w:sz w:val="16"/>
        </w:rPr>
        <w:t>Fábio</w:t>
      </w:r>
      <w:proofErr w:type="spellEnd"/>
      <w:r w:rsidRPr="00976E44">
        <w:rPr>
          <w:sz w:val="16"/>
        </w:rPr>
        <w:t xml:space="preserve"> </w:t>
      </w:r>
      <w:proofErr w:type="spellStart"/>
      <w:r w:rsidRPr="00976E44">
        <w:rPr>
          <w:sz w:val="16"/>
        </w:rPr>
        <w:t>Faria</w:t>
      </w:r>
      <w:proofErr w:type="spellEnd"/>
      <w:r w:rsidRPr="00976E44">
        <w:rPr>
          <w:sz w:val="16"/>
        </w:rPr>
        <w:t xml:space="preserve">, traveled to Beijing to meet with Huawei executives. Recounting his trip, </w:t>
      </w:r>
      <w:proofErr w:type="spellStart"/>
      <w:r w:rsidRPr="00976E44">
        <w:rPr>
          <w:sz w:val="16"/>
        </w:rPr>
        <w:t>Faria</w:t>
      </w:r>
      <w:proofErr w:type="spellEnd"/>
      <w:r w:rsidRPr="00976E44">
        <w:rPr>
          <w:sz w:val="16"/>
        </w:rPr>
        <w:t xml:space="preserve">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496CEE3A" w14:textId="77777777" w:rsidR="00ED1AEE" w:rsidRPr="00976E44" w:rsidRDefault="00ED1AEE" w:rsidP="00ED1AEE">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72FC106B" w14:textId="77777777" w:rsidR="00ED1AEE" w:rsidRPr="00976E44" w:rsidRDefault="00ED1AEE" w:rsidP="00ED1AEE">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4B0EC18C" w14:textId="77777777" w:rsidR="00ED1AEE" w:rsidRPr="00976E44" w:rsidRDefault="00ED1AEE" w:rsidP="00ED1AEE">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1023E843" w14:textId="77777777" w:rsidR="00ED1AEE" w:rsidRPr="00976E44" w:rsidRDefault="00ED1AEE" w:rsidP="00ED1AEE">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4C9201FE" w14:textId="77777777" w:rsidR="00ED1AEE" w:rsidRPr="00976E44" w:rsidRDefault="00ED1AEE" w:rsidP="00ED1AEE">
      <w:pPr>
        <w:rPr>
          <w:sz w:val="16"/>
        </w:rPr>
      </w:pPr>
      <w:r w:rsidRPr="00976E44">
        <w:rPr>
          <w:sz w:val="16"/>
        </w:rPr>
        <w:t>A forward-thinking strategy</w:t>
      </w:r>
    </w:p>
    <w:p w14:paraId="18635B32" w14:textId="77777777" w:rsidR="00ED1AEE" w:rsidRPr="00976E44" w:rsidRDefault="00ED1AEE" w:rsidP="00ED1AEE">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p>
    <w:p w14:paraId="36AE528C" w14:textId="77777777" w:rsidR="00ED1AEE" w:rsidRPr="00976E44" w:rsidRDefault="00ED1AEE" w:rsidP="00ED1AEE">
      <w:pPr>
        <w:rPr>
          <w:sz w:val="16"/>
        </w:rPr>
      </w:pPr>
      <w:r w:rsidRPr="00976E44">
        <w:rPr>
          <w:sz w:val="16"/>
        </w:rPr>
        <w:t xml:space="preserve">As the war against COVID-19 reaches a détente in the U.S., </w:t>
      </w:r>
      <w:r w:rsidRPr="00976E44">
        <w:rPr>
          <w:rStyle w:val="Emphasis"/>
        </w:rPr>
        <w:t xml:space="preserve">the </w:t>
      </w:r>
      <w:r w:rsidRPr="005624D6">
        <w:rPr>
          <w:rStyle w:val="Emphasis"/>
          <w:highlight w:val="green"/>
        </w:rPr>
        <w:t>Biden administration should</w:t>
      </w:r>
      <w:r w:rsidRPr="00976E44">
        <w:rPr>
          <w:rStyle w:val="Emphasis"/>
        </w:rPr>
        <w:t xml:space="preserve"> make this issue a top priority</w:t>
      </w:r>
      <w:r w:rsidRPr="00976E44">
        <w:rPr>
          <w:sz w:val="16"/>
        </w:rPr>
        <w:t xml:space="preserve">. First, the U.S. needs to aggressively push its Western partners to </w:t>
      </w:r>
      <w:r w:rsidRPr="005624D6">
        <w:rPr>
          <w:highlight w:val="green"/>
          <w:u w:val="single"/>
        </w:rPr>
        <w:t xml:space="preserve">back the 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w:t>
      </w:r>
      <w:r w:rsidRPr="005624D6">
        <w:rPr>
          <w:highlight w:val="green"/>
          <w:u w:val="single"/>
        </w:rPr>
        <w:t>patent proposal</w:t>
      </w:r>
      <w:r w:rsidRPr="00976E44">
        <w:rPr>
          <w:u w:val="single"/>
        </w:rPr>
        <w:t xml:space="preserve"> that </w:t>
      </w:r>
      <w:r w:rsidRPr="005624D6">
        <w:rPr>
          <w:highlight w:val="green"/>
          <w:u w:val="single"/>
        </w:rPr>
        <w:t>will help increase vaccine production capacity</w:t>
      </w:r>
      <w:r w:rsidRPr="00976E44">
        <w:rPr>
          <w:u w:val="single"/>
        </w:rPr>
        <w:t xml:space="preserve"> worldwide. </w:t>
      </w:r>
      <w:r w:rsidRPr="005624D6">
        <w:rPr>
          <w:highlight w:val="green"/>
          <w:u w:val="single"/>
        </w:rPr>
        <w:t xml:space="preserve">Doing so will </w:t>
      </w:r>
      <w:r w:rsidRPr="005624D6">
        <w:rPr>
          <w:rStyle w:val="Emphasis"/>
          <w:highlight w:val="green"/>
        </w:rPr>
        <w:t>demonstrate</w:t>
      </w:r>
      <w:r w:rsidRPr="00976E44">
        <w:rPr>
          <w:rStyle w:val="Emphasis"/>
        </w:rPr>
        <w:t xml:space="preserve"> to the world </w:t>
      </w:r>
      <w:r w:rsidRPr="005624D6">
        <w:rPr>
          <w:rStyle w:val="Emphasis"/>
          <w:highlight w:val="green"/>
        </w:rPr>
        <w:t>that Washington has</w:t>
      </w:r>
      <w:r w:rsidRPr="00976E44">
        <w:rPr>
          <w:rStyle w:val="Emphasis"/>
        </w:rPr>
        <w:t xml:space="preserve"> the </w:t>
      </w:r>
      <w:r w:rsidRPr="00976E44">
        <w:rPr>
          <w:rStyle w:val="Emphasis"/>
          <w:highlight w:val="green"/>
        </w:rPr>
        <w:t xml:space="preserve">political </w:t>
      </w:r>
      <w:r w:rsidRPr="005624D6">
        <w:rPr>
          <w:rStyle w:val="Emphasis"/>
          <w:highlight w:val="green"/>
        </w:rPr>
        <w:t>will</w:t>
      </w:r>
      <w:r w:rsidRPr="005624D6">
        <w:rPr>
          <w:highlight w:val="green"/>
          <w:u w:val="single"/>
        </w:rPr>
        <w:t xml:space="preserve"> to defy</w:t>
      </w:r>
      <w:r w:rsidRPr="00976E44">
        <w:rPr>
          <w:u w:val="single"/>
        </w:rPr>
        <w:t xml:space="preserve"> the wishes of the powerful </w:t>
      </w:r>
      <w:r w:rsidRPr="005624D6">
        <w:rPr>
          <w:highlight w:val="green"/>
          <w:u w:val="single"/>
        </w:rPr>
        <w:t>pharma</w:t>
      </w:r>
      <w:r w:rsidRPr="00976E44">
        <w:rPr>
          <w:u w:val="single"/>
        </w:rPr>
        <w:t xml:space="preserve">ceutical industry and </w:t>
      </w:r>
      <w:proofErr w:type="spellStart"/>
      <w:r w:rsidRPr="00976E44">
        <w:rPr>
          <w:u w:val="single"/>
        </w:rPr>
        <w:t>and</w:t>
      </w:r>
      <w:proofErr w:type="spellEnd"/>
      <w:r w:rsidRPr="00976E44">
        <w:rPr>
          <w:u w:val="single"/>
        </w:rPr>
        <w:t xml:space="preserve"> re-establish its leadership role</w:t>
      </w:r>
      <w:r w:rsidRPr="00976E44">
        <w:rPr>
          <w:sz w:val="16"/>
        </w:rPr>
        <w:t xml:space="preserve"> among the Western powers.</w:t>
      </w:r>
    </w:p>
    <w:p w14:paraId="58A1A657" w14:textId="77777777" w:rsidR="00ED1AEE" w:rsidRDefault="00ED1AEE" w:rsidP="00ED1AEE"/>
    <w:p w14:paraId="4C773D82" w14:textId="77777777" w:rsidR="00ED1AEE" w:rsidRDefault="00ED1AEE" w:rsidP="00ED1AEE">
      <w:pPr>
        <w:pStyle w:val="Heading4"/>
        <w:jc w:val="both"/>
        <w:rPr>
          <w:rFonts w:cs="Calibri"/>
        </w:rPr>
      </w:pPr>
      <w:r w:rsidRPr="00976E44">
        <w:rPr>
          <w:rFonts w:cs="Calibri"/>
        </w:rPr>
        <w:t xml:space="preserve">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w:t>
      </w:r>
      <w:r w:rsidRPr="00D14C75">
        <w:rPr>
          <w:rFonts w:cs="Calibri"/>
          <w:u w:val="single"/>
        </w:rPr>
        <w:t>recent influence</w:t>
      </w:r>
      <w:r>
        <w:rPr>
          <w:rFonts w:cs="Calibri"/>
        </w:rPr>
        <w:t xml:space="preserve"> means it’s </w:t>
      </w:r>
      <w:r w:rsidRPr="00D14C75">
        <w:rPr>
          <w:rFonts w:cs="Calibri"/>
          <w:u w:val="single"/>
        </w:rPr>
        <w:t>try or die</w:t>
      </w:r>
      <w:r>
        <w:rPr>
          <w:rFonts w:cs="Calibri"/>
        </w:rPr>
        <w:t xml:space="preserve"> to capitalize on this weakness.</w:t>
      </w:r>
    </w:p>
    <w:p w14:paraId="157F7F44" w14:textId="77777777" w:rsidR="00ED1AEE" w:rsidRPr="00D14C75" w:rsidRDefault="00ED1AEE" w:rsidP="00ED1AEE">
      <w:r w:rsidRPr="00D14C75">
        <w:rPr>
          <w:rStyle w:val="Style13ptBold"/>
        </w:rPr>
        <w:t>Raimundo 9/3</w:t>
      </w:r>
      <w:r>
        <w:t xml:space="preserve"> [Joshua; 9/3/21; Graduate</w:t>
      </w:r>
      <w:r w:rsidRPr="00D14C75">
        <w:t xml:space="preserve"> of the World Journalism Institute</w:t>
      </w:r>
      <w:r>
        <w:t>;</w:t>
      </w:r>
      <w:r w:rsidRPr="00D14C75">
        <w:t xml:space="preserve"> </w:t>
      </w:r>
      <w:r>
        <w:t>“</w:t>
      </w:r>
      <w:r w:rsidRPr="00D14C75">
        <w:rPr>
          <w:i/>
          <w:iCs/>
        </w:rPr>
        <w:t>China peddles influence with vaccines</w:t>
      </w:r>
      <w:r>
        <w:t xml:space="preserve">,” World Tour, </w:t>
      </w:r>
      <w:hyperlink r:id="rId10" w:history="1">
        <w:r w:rsidRPr="00F616BA">
          <w:rPr>
            <w:rStyle w:val="Hyperlink"/>
          </w:rPr>
          <w:t>https://wng.org/roundups/china-peddles-influence-with-vaccines-1630687161</w:t>
        </w:r>
      </w:hyperlink>
      <w:r>
        <w:t>] Justin</w:t>
      </w:r>
    </w:p>
    <w:p w14:paraId="574221C7" w14:textId="77777777" w:rsidR="00ED1AEE" w:rsidRPr="003C10EC" w:rsidRDefault="00ED1AEE" w:rsidP="00ED1AEE">
      <w:pPr>
        <w:rPr>
          <w:sz w:val="16"/>
        </w:rPr>
      </w:pPr>
      <w:r w:rsidRPr="003C10EC">
        <w:rPr>
          <w:sz w:val="16"/>
        </w:rPr>
        <w:t xml:space="preserve">This past winter, as COVID-19 vaccines first became widely available, </w:t>
      </w:r>
      <w:r w:rsidRPr="003C10EC">
        <w:rPr>
          <w:u w:val="single"/>
        </w:rPr>
        <w:t xml:space="preserve">the </w:t>
      </w:r>
      <w:r w:rsidRPr="003C10EC">
        <w:rPr>
          <w:rStyle w:val="Emphasis"/>
          <w:highlight w:val="green"/>
        </w:rPr>
        <w:t>Dominican Republic</w:t>
      </w:r>
      <w:r w:rsidRPr="003C10EC">
        <w:rPr>
          <w:rStyle w:val="Emphasis"/>
        </w:rPr>
        <w:t xml:space="preserve"> agreed to </w:t>
      </w:r>
      <w:r w:rsidRPr="003C10EC">
        <w:rPr>
          <w:rStyle w:val="Emphasis"/>
          <w:highlight w:val="green"/>
        </w:rPr>
        <w:t>receive 768,000 doses of</w:t>
      </w:r>
      <w:r w:rsidRPr="003C10EC">
        <w:rPr>
          <w:rStyle w:val="Emphasis"/>
        </w:rPr>
        <w:t xml:space="preserve"> the </w:t>
      </w:r>
      <w:proofErr w:type="spellStart"/>
      <w:r w:rsidRPr="003C10EC">
        <w:rPr>
          <w:rStyle w:val="Emphasis"/>
          <w:highlight w:val="green"/>
        </w:rPr>
        <w:t>Sinovac</w:t>
      </w:r>
      <w:proofErr w:type="spellEnd"/>
      <w:r w:rsidRPr="003C10EC">
        <w:rPr>
          <w:rStyle w:val="Emphasis"/>
        </w:rPr>
        <w:t xml:space="preserve"> shot developed in China</w:t>
      </w:r>
      <w:r w:rsidRPr="003C10EC">
        <w:rPr>
          <w:sz w:val="16"/>
        </w:rPr>
        <w:t xml:space="preserve">. The same week, </w:t>
      </w:r>
      <w:r w:rsidRPr="003C10EC">
        <w:rPr>
          <w:u w:val="single"/>
        </w:rPr>
        <w:t xml:space="preserve">Dominican President Luis </w:t>
      </w:r>
      <w:proofErr w:type="spellStart"/>
      <w:r w:rsidRPr="003C10EC">
        <w:rPr>
          <w:u w:val="single"/>
        </w:rPr>
        <w:t>Abinader</w:t>
      </w:r>
      <w:proofErr w:type="spellEnd"/>
      <w:r w:rsidRPr="003C10EC">
        <w:rPr>
          <w:u w:val="single"/>
        </w:rPr>
        <w:t xml:space="preserve"> </w:t>
      </w:r>
      <w:r w:rsidRPr="003C10EC">
        <w:rPr>
          <w:highlight w:val="green"/>
          <w:u w:val="single"/>
        </w:rPr>
        <w:t>lifted</w:t>
      </w:r>
      <w:r w:rsidRPr="003C10EC">
        <w:rPr>
          <w:u w:val="single"/>
        </w:rPr>
        <w:t xml:space="preserve"> the nation’s </w:t>
      </w:r>
      <w:r w:rsidRPr="003C10EC">
        <w:rPr>
          <w:rStyle w:val="Emphasis"/>
        </w:rPr>
        <w:t xml:space="preserve">longstanding </w:t>
      </w:r>
      <w:r w:rsidRPr="003C10EC">
        <w:rPr>
          <w:rStyle w:val="Emphasis"/>
          <w:highlight w:val="green"/>
        </w:rPr>
        <w:t>ban on Huawei</w:t>
      </w:r>
      <w:r w:rsidRPr="003C10EC">
        <w:rPr>
          <w:u w:val="single"/>
        </w:rPr>
        <w:t xml:space="preserve">, a Chinese 5G </w:t>
      </w:r>
      <w:r w:rsidRPr="003C10EC">
        <w:rPr>
          <w:rStyle w:val="Emphasis"/>
        </w:rPr>
        <w:t>telecommunications company</w:t>
      </w:r>
      <w:r w:rsidRPr="003C10EC">
        <w:rPr>
          <w:sz w:val="16"/>
        </w:rPr>
        <w:t xml:space="preserve">. The decision disappointed many Dominicans who are suspicious of the Beijing-backed company. Many nations have banned or sanctioned Huawei, which they suspect uses its technology to spy on foreign customers. </w:t>
      </w:r>
      <w:proofErr w:type="spellStart"/>
      <w:r w:rsidRPr="003C10EC">
        <w:rPr>
          <w:highlight w:val="green"/>
          <w:u w:val="single"/>
        </w:rPr>
        <w:t>Sinovac</w:t>
      </w:r>
      <w:proofErr w:type="spellEnd"/>
      <w:r w:rsidRPr="003C10EC">
        <w:rPr>
          <w:u w:val="single"/>
        </w:rPr>
        <w:t xml:space="preserve"> now </w:t>
      </w:r>
      <w:r w:rsidRPr="003C10EC">
        <w:rPr>
          <w:highlight w:val="green"/>
          <w:u w:val="single"/>
        </w:rPr>
        <w:t xml:space="preserve">accounts </w:t>
      </w:r>
      <w:r w:rsidRPr="003C10EC">
        <w:rPr>
          <w:u w:val="single"/>
        </w:rPr>
        <w:t xml:space="preserve">for 7.9 million of the 9.2 million administered doses in the </w:t>
      </w:r>
      <w:r w:rsidRPr="003C10EC">
        <w:rPr>
          <w:rStyle w:val="Emphasis"/>
        </w:rPr>
        <w:t>Dominican Republic</w:t>
      </w:r>
      <w:r w:rsidRPr="003C10EC">
        <w:rPr>
          <w:u w:val="single"/>
        </w:rPr>
        <w:t xml:space="preserve">, or </w:t>
      </w:r>
      <w:r w:rsidRPr="003C10EC">
        <w:rPr>
          <w:rStyle w:val="Emphasis"/>
          <w:highlight w:val="green"/>
        </w:rPr>
        <w:t>86 percent of</w:t>
      </w:r>
      <w:r w:rsidRPr="003C10EC">
        <w:rPr>
          <w:rStyle w:val="Emphasis"/>
        </w:rPr>
        <w:t xml:space="preserve"> the tiny </w:t>
      </w:r>
      <w:r w:rsidRPr="003C10EC">
        <w:rPr>
          <w:rStyle w:val="Emphasis"/>
          <w:highlight w:val="green"/>
        </w:rPr>
        <w:t>island</w:t>
      </w:r>
      <w:r w:rsidRPr="003C10EC">
        <w:rPr>
          <w:rStyle w:val="Emphasis"/>
        </w:rPr>
        <w:t xml:space="preserve"> nation’s </w:t>
      </w:r>
      <w:r w:rsidRPr="003C10EC">
        <w:rPr>
          <w:rStyle w:val="Emphasis"/>
          <w:highlight w:val="green"/>
        </w:rPr>
        <w:t>vaccines</w:t>
      </w:r>
      <w:r w:rsidRPr="003C10EC">
        <w:rPr>
          <w:highlight w:val="green"/>
          <w:u w:val="single"/>
        </w:rPr>
        <w:t>. Brazil</w:t>
      </w:r>
      <w:r w:rsidRPr="003C10EC">
        <w:rPr>
          <w:u w:val="single"/>
        </w:rPr>
        <w:t xml:space="preserve">ian telecom regulator </w:t>
      </w:r>
      <w:proofErr w:type="spellStart"/>
      <w:r w:rsidRPr="003C10EC">
        <w:rPr>
          <w:u w:val="single"/>
        </w:rPr>
        <w:t>Anatel</w:t>
      </w:r>
      <w:proofErr w:type="spellEnd"/>
      <w:r w:rsidRPr="003C10EC">
        <w:rPr>
          <w:u w:val="single"/>
        </w:rPr>
        <w:t xml:space="preserve"> </w:t>
      </w:r>
      <w:r w:rsidRPr="003C10EC">
        <w:rPr>
          <w:rStyle w:val="Emphasis"/>
          <w:highlight w:val="green"/>
        </w:rPr>
        <w:t>similarly reversed course on Huawei</w:t>
      </w:r>
      <w:r w:rsidRPr="003C10EC">
        <w:rPr>
          <w:rStyle w:val="Emphasis"/>
        </w:rPr>
        <w:t xml:space="preserve"> policy</w:t>
      </w:r>
      <w:r w:rsidRPr="003C10EC">
        <w:rPr>
          <w:sz w:val="16"/>
        </w:rPr>
        <w:t xml:space="preserve"> in February, lifting a ban three weeks after agreeing to receive 20 million </w:t>
      </w:r>
      <w:proofErr w:type="spellStart"/>
      <w:r w:rsidRPr="003C10EC">
        <w:rPr>
          <w:sz w:val="16"/>
        </w:rPr>
        <w:t>Sinovac</w:t>
      </w:r>
      <w:proofErr w:type="spellEnd"/>
      <w:r w:rsidRPr="003C10EC">
        <w:rPr>
          <w:sz w:val="16"/>
        </w:rPr>
        <w:t xml:space="preserve"> doses. </w:t>
      </w:r>
      <w:r w:rsidRPr="003C10EC">
        <w:rPr>
          <w:u w:val="single"/>
        </w:rPr>
        <w:t>The Chinese jab comprises about 80 percent of Brazil’s administered shots.</w:t>
      </w:r>
      <w:r w:rsidRPr="003C10EC">
        <w:rPr>
          <w:sz w:val="16"/>
        </w:rPr>
        <w:t xml:space="preserve"> While developing the </w:t>
      </w:r>
      <w:proofErr w:type="spellStart"/>
      <w:r w:rsidRPr="003C10EC">
        <w:rPr>
          <w:sz w:val="16"/>
        </w:rPr>
        <w:t>Sinovac</w:t>
      </w:r>
      <w:proofErr w:type="spellEnd"/>
      <w:r w:rsidRPr="003C10EC">
        <w:rPr>
          <w:sz w:val="16"/>
        </w:rPr>
        <w:t xml:space="preserve"> and </w:t>
      </w:r>
      <w:proofErr w:type="spellStart"/>
      <w:r w:rsidRPr="003C10EC">
        <w:rPr>
          <w:sz w:val="16"/>
        </w:rPr>
        <w:t>Sinopharm</w:t>
      </w:r>
      <w:proofErr w:type="spellEnd"/>
      <w:r w:rsidRPr="003C10EC">
        <w:rPr>
          <w:sz w:val="16"/>
        </w:rPr>
        <w:t xml:space="preserve"> shots in 2020, </w:t>
      </w:r>
      <w:r w:rsidRPr="003C10EC">
        <w:rPr>
          <w:highlight w:val="green"/>
          <w:u w:val="single"/>
        </w:rPr>
        <w:t>Beijing offered</w:t>
      </w:r>
      <w:r w:rsidRPr="003C10EC">
        <w:rPr>
          <w:u w:val="single"/>
        </w:rPr>
        <w:t xml:space="preserve"> a </w:t>
      </w:r>
      <w:r w:rsidRPr="00433E03">
        <w:rPr>
          <w:rStyle w:val="Emphasis"/>
          <w:sz w:val="24"/>
          <w:szCs w:val="24"/>
          <w:highlight w:val="green"/>
        </w:rPr>
        <w:t>$1 billion loan to Latin America</w:t>
      </w:r>
      <w:r w:rsidRPr="00433E03">
        <w:rPr>
          <w:rStyle w:val="Emphasis"/>
          <w:sz w:val="24"/>
          <w:szCs w:val="24"/>
        </w:rPr>
        <w:t>n nations to buy its vaccines</w:t>
      </w:r>
      <w:r w:rsidRPr="003C10EC">
        <w:rPr>
          <w:sz w:val="16"/>
        </w:rPr>
        <w:t xml:space="preserve">. For some countries such as Honduras, a billion dollars is larger than the entire government budget. </w:t>
      </w:r>
      <w:r w:rsidRPr="003C10EC">
        <w:rPr>
          <w:u w:val="single"/>
        </w:rPr>
        <w:t xml:space="preserve">Many </w:t>
      </w:r>
      <w:r w:rsidRPr="003C10EC">
        <w:rPr>
          <w:highlight w:val="green"/>
          <w:u w:val="single"/>
        </w:rPr>
        <w:t xml:space="preserve">nations </w:t>
      </w:r>
      <w:r w:rsidRPr="003C10EC">
        <w:rPr>
          <w:rStyle w:val="Emphasis"/>
          <w:highlight w:val="green"/>
        </w:rPr>
        <w:t>found the offer irresistible</w:t>
      </w:r>
      <w:r w:rsidRPr="003C10EC">
        <w:rPr>
          <w:rStyle w:val="Emphasis"/>
        </w:rPr>
        <w:t xml:space="preserve"> even though </w:t>
      </w:r>
      <w:r w:rsidRPr="003C10EC">
        <w:rPr>
          <w:rStyle w:val="Emphasis"/>
          <w:highlight w:val="green"/>
        </w:rPr>
        <w:t>Chinese</w:t>
      </w:r>
      <w:r w:rsidRPr="003C10EC">
        <w:rPr>
          <w:rStyle w:val="Emphasis"/>
        </w:rPr>
        <w:t xml:space="preserve"> vaccines were more expensive</w:t>
      </w:r>
      <w:r w:rsidRPr="003C10EC">
        <w:rPr>
          <w:u w:val="single"/>
        </w:rPr>
        <w:t xml:space="preserve"> and less effective than American ones and came with diplomatic strings attached</w:t>
      </w:r>
      <w:r w:rsidRPr="003C10EC">
        <w:rPr>
          <w:sz w:val="16"/>
        </w:rPr>
        <w:t xml:space="preserve">. Early this spring, the </w:t>
      </w:r>
      <w:r w:rsidRPr="003C10EC">
        <w:rPr>
          <w:u w:val="single"/>
        </w:rPr>
        <w:t xml:space="preserve">Paraguayan government said Chinese institutions </w:t>
      </w:r>
      <w:r w:rsidRPr="003C10EC">
        <w:rPr>
          <w:highlight w:val="green"/>
          <w:u w:val="single"/>
        </w:rPr>
        <w:t xml:space="preserve">told them to </w:t>
      </w:r>
      <w:r w:rsidRPr="003C10EC">
        <w:rPr>
          <w:rStyle w:val="Emphasis"/>
          <w:highlight w:val="green"/>
        </w:rPr>
        <w:t>cut ties with Taiwan</w:t>
      </w:r>
      <w:r w:rsidRPr="003C10EC">
        <w:rPr>
          <w:rStyle w:val="Emphasis"/>
        </w:rPr>
        <w:t xml:space="preserve"> as a condition for buying Beijing’s vaccines</w:t>
      </w:r>
      <w:r w:rsidRPr="003C10EC">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3C10EC">
        <w:rPr>
          <w:u w:val="single"/>
        </w:rPr>
        <w:t xml:space="preserve">Hernandez in May acknowledged he was </w:t>
      </w:r>
      <w:r w:rsidRPr="003C10EC">
        <w:rPr>
          <w:rStyle w:val="Emphasis"/>
        </w:rPr>
        <w:t>considering opening a foreign trade office in China for the first time.</w:t>
      </w:r>
      <w:r w:rsidRPr="003C10EC">
        <w:rPr>
          <w:u w:val="single"/>
        </w:rPr>
        <w:t xml:space="preserve"> The move would </w:t>
      </w:r>
      <w:r w:rsidRPr="003C10EC">
        <w:rPr>
          <w:rStyle w:val="Emphasis"/>
        </w:rPr>
        <w:t>strain his country’s relations with Taiwan, but it would open the door for Honduras to buy Chinese vaccines</w:t>
      </w:r>
      <w:r w:rsidRPr="003C10EC">
        <w:rPr>
          <w:u w:val="single"/>
        </w:rPr>
        <w:t xml:space="preserve">. He said his </w:t>
      </w:r>
      <w:r w:rsidRPr="003C10EC">
        <w:rPr>
          <w:rStyle w:val="Emphasis"/>
        </w:rPr>
        <w:t>impoverished country</w:t>
      </w:r>
      <w:r w:rsidRPr="003C10EC">
        <w:rPr>
          <w:u w:val="single"/>
        </w:rPr>
        <w:t xml:space="preserve"> was struggling to get vaccines and </w:t>
      </w:r>
      <w:r w:rsidRPr="003C10EC">
        <w:rPr>
          <w:rStyle w:val="Emphasis"/>
        </w:rPr>
        <w:t>would do whatever was necessary for the sake of the people</w:t>
      </w:r>
      <w:r w:rsidRPr="003C10EC">
        <w:rPr>
          <w:u w:val="single"/>
        </w:rPr>
        <w:t xml:space="preserve">. China has a track record of doing favors for Latin American countries to </w:t>
      </w:r>
      <w:r w:rsidRPr="003C10EC">
        <w:rPr>
          <w:rStyle w:val="Emphasis"/>
        </w:rPr>
        <w:t>influence their foreign policy</w:t>
      </w:r>
      <w:r w:rsidRPr="003C10EC">
        <w:rPr>
          <w:sz w:val="16"/>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3C10EC">
        <w:rPr>
          <w:highlight w:val="green"/>
          <w:u w:val="single"/>
        </w:rPr>
        <w:t xml:space="preserve">China’s </w:t>
      </w:r>
      <w:r w:rsidRPr="003C10EC">
        <w:rPr>
          <w:rStyle w:val="Emphasis"/>
          <w:highlight w:val="green"/>
        </w:rPr>
        <w:t>peddling of influence</w:t>
      </w:r>
      <w:r w:rsidRPr="003C10EC">
        <w:rPr>
          <w:rStyle w:val="Emphasis"/>
        </w:rPr>
        <w:t xml:space="preserve"> along with COVID-19 vaccines means people in Latin American countries</w:t>
      </w:r>
      <w:r w:rsidRPr="003C10EC">
        <w:rPr>
          <w:u w:val="single"/>
        </w:rPr>
        <w:t xml:space="preserve"> might have missed out on more effective prevention. The </w:t>
      </w:r>
      <w:r w:rsidRPr="003C10EC">
        <w:rPr>
          <w:rStyle w:val="Emphasis"/>
          <w:highlight w:val="green"/>
        </w:rPr>
        <w:t>W</w:t>
      </w:r>
      <w:r w:rsidRPr="003C10EC">
        <w:rPr>
          <w:rStyle w:val="Emphasis"/>
        </w:rPr>
        <w:t xml:space="preserve">orld </w:t>
      </w:r>
      <w:r w:rsidRPr="003C10EC">
        <w:rPr>
          <w:rStyle w:val="Emphasis"/>
          <w:highlight w:val="green"/>
        </w:rPr>
        <w:t>H</w:t>
      </w:r>
      <w:r w:rsidRPr="003C10EC">
        <w:rPr>
          <w:rStyle w:val="Emphasis"/>
        </w:rPr>
        <w:t xml:space="preserve">ealth </w:t>
      </w:r>
      <w:r w:rsidRPr="003C10EC">
        <w:rPr>
          <w:rStyle w:val="Emphasis"/>
          <w:highlight w:val="green"/>
        </w:rPr>
        <w:t>O</w:t>
      </w:r>
      <w:r w:rsidRPr="003C10EC">
        <w:rPr>
          <w:rStyle w:val="Emphasis"/>
        </w:rPr>
        <w:t>rganization has published various studies</w:t>
      </w:r>
      <w:r w:rsidRPr="003C10EC">
        <w:rPr>
          <w:u w:val="single"/>
        </w:rPr>
        <w:t xml:space="preserve"> </w:t>
      </w:r>
      <w:r w:rsidRPr="003C10EC">
        <w:rPr>
          <w:highlight w:val="green"/>
          <w:u w:val="single"/>
        </w:rPr>
        <w:t>reveal</w:t>
      </w:r>
      <w:r w:rsidRPr="003C10EC">
        <w:rPr>
          <w:u w:val="single"/>
        </w:rPr>
        <w:t xml:space="preserve">ing </w:t>
      </w:r>
      <w:proofErr w:type="spellStart"/>
      <w:r w:rsidRPr="003C10EC">
        <w:rPr>
          <w:b/>
          <w:bCs/>
          <w:highlight w:val="green"/>
          <w:u w:val="single"/>
        </w:rPr>
        <w:t>Sinovac’s</w:t>
      </w:r>
      <w:proofErr w:type="spellEnd"/>
      <w:r w:rsidRPr="003C10EC">
        <w:rPr>
          <w:b/>
          <w:bCs/>
          <w:u w:val="single"/>
        </w:rPr>
        <w:t xml:space="preserve"> comparative </w:t>
      </w:r>
      <w:r w:rsidRPr="003C10EC">
        <w:rPr>
          <w:b/>
          <w:bCs/>
          <w:highlight w:val="green"/>
          <w:u w:val="single"/>
        </w:rPr>
        <w:t>ineffectiveness</w:t>
      </w:r>
      <w:r w:rsidRPr="003C10EC">
        <w:rPr>
          <w:u w:val="single"/>
        </w:rPr>
        <w:t xml:space="preserve"> at stopping symptomatic infections after two doses</w:t>
      </w:r>
      <w:r w:rsidRPr="003C10EC">
        <w:rPr>
          <w:sz w:val="16"/>
        </w:rPr>
        <w:t xml:space="preserve">. Phase III trials in Indonesia found </w:t>
      </w:r>
      <w:proofErr w:type="spellStart"/>
      <w:r w:rsidRPr="003C10EC">
        <w:rPr>
          <w:sz w:val="16"/>
        </w:rPr>
        <w:t>Sinovac</w:t>
      </w:r>
      <w:proofErr w:type="spellEnd"/>
      <w:r w:rsidRPr="003C10EC">
        <w:rPr>
          <w:sz w:val="16"/>
        </w:rPr>
        <w:t xml:space="preserve"> was 84 percent effective against symptomatic infection. Similar studies registered an effectiveness of 67 percent in Chile and 50.4 percent in Brazil. In comparison, the U.S.-made Pfizer and </w:t>
      </w:r>
      <w:proofErr w:type="spellStart"/>
      <w:r w:rsidRPr="003C10EC">
        <w:rPr>
          <w:sz w:val="16"/>
        </w:rPr>
        <w:t>Moderna</w:t>
      </w:r>
      <w:proofErr w:type="spellEnd"/>
      <w:r w:rsidRPr="003C10EC">
        <w:rPr>
          <w:sz w:val="16"/>
        </w:rPr>
        <w:t xml:space="preserve"> vaccines were about 95 percent effective against symptomatic coronavirus infections before the appearance of the delta variant. Since delta appeared, studies show varying effectiveness among the United States’ Pfizer and </w:t>
      </w:r>
      <w:proofErr w:type="spellStart"/>
      <w:r w:rsidRPr="003C10EC">
        <w:rPr>
          <w:sz w:val="16"/>
        </w:rPr>
        <w:t>Moderna</w:t>
      </w:r>
      <w:proofErr w:type="spellEnd"/>
      <w:r w:rsidRPr="003C10EC">
        <w:rPr>
          <w:sz w:val="16"/>
        </w:rPr>
        <w:t xml:space="preserve"> shots, which use mRNA technology, and vaccines made from inactive viruses such as </w:t>
      </w:r>
      <w:proofErr w:type="spellStart"/>
      <w:r w:rsidRPr="003C10EC">
        <w:rPr>
          <w:sz w:val="16"/>
        </w:rPr>
        <w:t>Sinopharm</w:t>
      </w:r>
      <w:proofErr w:type="spellEnd"/>
      <w:r w:rsidRPr="003C10EC">
        <w:rPr>
          <w:sz w:val="16"/>
        </w:rPr>
        <w:t xml:space="preserve">, </w:t>
      </w:r>
      <w:proofErr w:type="spellStart"/>
      <w:r w:rsidRPr="003C10EC">
        <w:rPr>
          <w:sz w:val="16"/>
        </w:rPr>
        <w:t>Sinovac</w:t>
      </w:r>
      <w:proofErr w:type="spellEnd"/>
      <w:r w:rsidRPr="003C10EC">
        <w:rPr>
          <w:sz w:val="16"/>
        </w:rPr>
        <w:t xml:space="preserve">, and Johnson &amp; Johnson. A recent Mayo Clinic study, which is still awaiting review, suggested the effectiveness of vaccines by </w:t>
      </w:r>
      <w:proofErr w:type="spellStart"/>
      <w:r w:rsidRPr="003C10EC">
        <w:rPr>
          <w:sz w:val="16"/>
        </w:rPr>
        <w:t>Moderna</w:t>
      </w:r>
      <w:proofErr w:type="spellEnd"/>
      <w:r w:rsidRPr="003C10EC">
        <w:rPr>
          <w:sz w:val="16"/>
        </w:rPr>
        <w:t xml:space="preserve"> and Pfizer decreased to as low as 76 percent and 42 percent, respectively, among patients in Minnesota last month. Studies in Brazil and Bahrain found </w:t>
      </w:r>
      <w:proofErr w:type="spellStart"/>
      <w:r w:rsidRPr="003C10EC">
        <w:rPr>
          <w:sz w:val="16"/>
        </w:rPr>
        <w:t>Sinopharm</w:t>
      </w:r>
      <w:proofErr w:type="spellEnd"/>
      <w:r w:rsidRPr="003C10EC">
        <w:rPr>
          <w:sz w:val="16"/>
        </w:rPr>
        <w:t xml:space="preserve"> and </w:t>
      </w:r>
      <w:proofErr w:type="spellStart"/>
      <w:r w:rsidRPr="003C10EC">
        <w:rPr>
          <w:sz w:val="16"/>
        </w:rPr>
        <w:t>Sinovac</w:t>
      </w:r>
      <w:proofErr w:type="spellEnd"/>
      <w:r w:rsidRPr="003C10EC">
        <w:rPr>
          <w:sz w:val="16"/>
        </w:rPr>
        <w:t xml:space="preserve">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3C10EC">
        <w:rPr>
          <w:rStyle w:val="Emphasis"/>
        </w:rPr>
        <w:t xml:space="preserve">The truth is that </w:t>
      </w:r>
      <w:r w:rsidRPr="00433E03">
        <w:rPr>
          <w:rStyle w:val="Emphasis"/>
          <w:sz w:val="24"/>
          <w:szCs w:val="24"/>
          <w:highlight w:val="green"/>
        </w:rPr>
        <w:t>everybody</w:t>
      </w:r>
      <w:r w:rsidRPr="00433E03">
        <w:rPr>
          <w:rStyle w:val="Emphasis"/>
          <w:sz w:val="24"/>
          <w:szCs w:val="24"/>
        </w:rPr>
        <w:t xml:space="preserve"> here </w:t>
      </w:r>
      <w:r w:rsidRPr="00433E03">
        <w:rPr>
          <w:rStyle w:val="Emphasis"/>
          <w:sz w:val="24"/>
          <w:szCs w:val="24"/>
          <w:highlight w:val="green"/>
        </w:rPr>
        <w:t>wanted</w:t>
      </w:r>
      <w:r w:rsidRPr="00433E03">
        <w:rPr>
          <w:rStyle w:val="Emphasis"/>
          <w:sz w:val="24"/>
          <w:szCs w:val="24"/>
        </w:rPr>
        <w:t xml:space="preserve"> </w:t>
      </w:r>
      <w:r w:rsidRPr="003C10EC">
        <w:rPr>
          <w:rStyle w:val="Emphasis"/>
        </w:rPr>
        <w:t xml:space="preserve">to get either </w:t>
      </w:r>
      <w:r w:rsidRPr="00433E03">
        <w:rPr>
          <w:rStyle w:val="Emphasis"/>
          <w:sz w:val="24"/>
          <w:szCs w:val="24"/>
          <w:highlight w:val="green"/>
        </w:rPr>
        <w:t xml:space="preserve">Pfizer or </w:t>
      </w:r>
      <w:proofErr w:type="spellStart"/>
      <w:r w:rsidRPr="00433E03">
        <w:rPr>
          <w:rStyle w:val="Emphasis"/>
          <w:sz w:val="24"/>
          <w:szCs w:val="24"/>
          <w:highlight w:val="green"/>
        </w:rPr>
        <w:t>Moderna</w:t>
      </w:r>
      <w:proofErr w:type="spellEnd"/>
      <w:r w:rsidRPr="00433E03">
        <w:rPr>
          <w:rStyle w:val="Emphasis"/>
          <w:sz w:val="24"/>
          <w:szCs w:val="24"/>
        </w:rPr>
        <w:t xml:space="preserve"> vaccines</w:t>
      </w:r>
      <w:r w:rsidRPr="003C10EC">
        <w:rPr>
          <w:u w:val="single"/>
        </w:rPr>
        <w:t xml:space="preserve">,” said Pastor Alex Figueroa of </w:t>
      </w:r>
      <w:proofErr w:type="spellStart"/>
      <w:r w:rsidRPr="003C10EC">
        <w:rPr>
          <w:u w:val="single"/>
        </w:rPr>
        <w:t>Gracia</w:t>
      </w:r>
      <w:proofErr w:type="spellEnd"/>
      <w:r w:rsidRPr="003C10EC">
        <w:rPr>
          <w:u w:val="single"/>
        </w:rPr>
        <w:t xml:space="preserve"> </w:t>
      </w:r>
      <w:proofErr w:type="spellStart"/>
      <w:r w:rsidRPr="003C10EC">
        <w:rPr>
          <w:u w:val="single"/>
        </w:rPr>
        <w:t>Soberana</w:t>
      </w:r>
      <w:proofErr w:type="spellEnd"/>
      <w:r w:rsidRPr="003C10EC">
        <w:rPr>
          <w:u w:val="single"/>
        </w:rPr>
        <w:t xml:space="preserve"> Baptist Church in Santiago, Chile. “</w:t>
      </w:r>
      <w:r w:rsidRPr="003C10EC">
        <w:rPr>
          <w:highlight w:val="green"/>
          <w:u w:val="single"/>
        </w:rPr>
        <w:t xml:space="preserve">People got </w:t>
      </w:r>
      <w:r w:rsidRPr="003C10EC">
        <w:rPr>
          <w:rStyle w:val="Emphasis"/>
          <w:highlight w:val="green"/>
        </w:rPr>
        <w:t>vaccinated with what was available</w:t>
      </w:r>
      <w:r w:rsidRPr="003C10EC">
        <w:rPr>
          <w:rStyle w:val="Emphasis"/>
        </w:rPr>
        <w:t xml:space="preserve">, which was </w:t>
      </w:r>
      <w:proofErr w:type="spellStart"/>
      <w:r w:rsidRPr="003C10EC">
        <w:rPr>
          <w:rStyle w:val="Emphasis"/>
          <w:highlight w:val="green"/>
        </w:rPr>
        <w:t>Sinovac</w:t>
      </w:r>
      <w:proofErr w:type="spellEnd"/>
      <w:r w:rsidRPr="003C10EC">
        <w:rPr>
          <w:sz w:val="16"/>
        </w:rPr>
        <w:t xml:space="preserve">.” Officials in Uruguay say </w:t>
      </w:r>
      <w:proofErr w:type="spellStart"/>
      <w:r w:rsidRPr="003C10EC">
        <w:rPr>
          <w:u w:val="single"/>
        </w:rPr>
        <w:t>Sinovac</w:t>
      </w:r>
      <w:proofErr w:type="spellEnd"/>
      <w:r w:rsidRPr="003C10EC">
        <w:rPr>
          <w:u w:val="single"/>
        </w:rPr>
        <w:t xml:space="preserve"> is helping stop COVID-19 there. While they concluded </w:t>
      </w:r>
      <w:proofErr w:type="spellStart"/>
      <w:r w:rsidRPr="003C10EC">
        <w:rPr>
          <w:u w:val="single"/>
        </w:rPr>
        <w:t>Sinovac</w:t>
      </w:r>
      <w:proofErr w:type="spellEnd"/>
      <w:r w:rsidRPr="003C10EC">
        <w:rPr>
          <w:u w:val="single"/>
        </w:rPr>
        <w:t xml:space="preserve"> was only 61 percent effective at preventing coronavirus cases</w:t>
      </w:r>
      <w:r w:rsidRPr="003C10EC">
        <w:rPr>
          <w:sz w:val="16"/>
        </w:rPr>
        <w:t>, they found the Chinese vaccine helped reduce death and ICU admissions by 95 percent and 92 percent, respectively. Since early June, case and death rates in Uruguay have steadily declined.</w:t>
      </w:r>
    </w:p>
    <w:p w14:paraId="1F16B379" w14:textId="77777777" w:rsidR="00ED1AEE" w:rsidRPr="00976E44" w:rsidRDefault="00ED1AEE" w:rsidP="00ED1AEE"/>
    <w:p w14:paraId="44EFFD2D" w14:textId="77777777" w:rsidR="00ED1AEE" w:rsidRPr="00976E44" w:rsidRDefault="00ED1AEE" w:rsidP="00ED1AEE">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45D0877B" w14:textId="77777777" w:rsidR="00ED1AEE" w:rsidRPr="00976E44" w:rsidRDefault="00ED1AEE" w:rsidP="00ED1AEE">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w:t>
      </w:r>
      <w:r>
        <w:t>1</w:t>
      </w:r>
      <w:r w:rsidRPr="00976E44">
        <w:t xml:space="preserve">; </w:t>
      </w:r>
      <w:hyperlink r:id="rId11" w:history="1">
        <w:r w:rsidRPr="00976E44">
          <w:rPr>
            <w:rStyle w:val="Hyperlink"/>
          </w:rPr>
          <w:t>https://scroll.in/article/1000114/in-latin-america-chinese-vaccine-diplomacy-is-directly-challenging-uss-declining-authority</w:t>
        </w:r>
      </w:hyperlink>
      <w:r w:rsidRPr="00976E44">
        <w:t>] Justin</w:t>
      </w:r>
    </w:p>
    <w:p w14:paraId="6BEA553E" w14:textId="77777777" w:rsidR="00ED1AEE" w:rsidRPr="00976E44" w:rsidRDefault="00ED1AEE" w:rsidP="00ED1AEE">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17D52A61" w14:textId="77777777" w:rsidR="00ED1AEE" w:rsidRPr="00976E44" w:rsidRDefault="00ED1AEE" w:rsidP="00ED1AEE">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67C792A5" w14:textId="77777777" w:rsidR="00ED1AEE" w:rsidRPr="00976E44" w:rsidRDefault="00ED1AEE" w:rsidP="00ED1AEE">
      <w:pPr>
        <w:rPr>
          <w:sz w:val="16"/>
        </w:rPr>
      </w:pPr>
      <w:r w:rsidRPr="00976E44">
        <w:rPr>
          <w:sz w:val="16"/>
        </w:rPr>
        <w:t>During a global vaccine shortage, China has been able to provide 252 million doses to the world. This includes the majority of total doses made available to Latin American countries.</w:t>
      </w:r>
    </w:p>
    <w:p w14:paraId="6E51A1C0" w14:textId="77777777" w:rsidR="00ED1AEE" w:rsidRPr="00976E44" w:rsidRDefault="00ED1AEE" w:rsidP="00ED1AEE">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4CB72C79" w14:textId="77777777" w:rsidR="00ED1AEE" w:rsidRPr="00976E44" w:rsidRDefault="00ED1AEE" w:rsidP="00ED1AEE">
      <w:pPr>
        <w:rPr>
          <w:sz w:val="16"/>
        </w:rPr>
      </w:pPr>
      <w:r w:rsidRPr="00976E44">
        <w:rPr>
          <w:sz w:val="16"/>
        </w:rPr>
        <w:t>As of May, no other country can match this figure. Most countries are focused primarily on achieving their own herd immunity first.</w:t>
      </w:r>
    </w:p>
    <w:p w14:paraId="2A320330" w14:textId="77777777" w:rsidR="00ED1AEE" w:rsidRPr="00976E44" w:rsidRDefault="00ED1AEE" w:rsidP="00ED1AEE">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5BB10B1F" w14:textId="77777777" w:rsidR="00ED1AEE" w:rsidRPr="00976E44" w:rsidRDefault="00ED1AEE" w:rsidP="00ED1AEE">
      <w:pPr>
        <w:rPr>
          <w:u w:val="single"/>
        </w:rPr>
      </w:pPr>
      <w:r w:rsidRPr="00976E44">
        <w:rPr>
          <w:u w:val="single"/>
        </w:rPr>
        <w:t xml:space="preserve">Declining </w:t>
      </w:r>
      <w:r w:rsidRPr="00976E44">
        <w:rPr>
          <w:rStyle w:val="Emphasis"/>
        </w:rPr>
        <w:t>‘Washington Consensus’</w:t>
      </w:r>
    </w:p>
    <w:p w14:paraId="3204976D" w14:textId="77777777" w:rsidR="00ED1AEE" w:rsidRPr="00976E44" w:rsidRDefault="00ED1AEE" w:rsidP="00ED1AEE">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75321167" w14:textId="77777777" w:rsidR="00ED1AEE" w:rsidRPr="00976E44" w:rsidRDefault="00ED1AEE" w:rsidP="00ED1AEE">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1CD29056" w14:textId="77777777" w:rsidR="00ED1AEE" w:rsidRPr="00976E44" w:rsidRDefault="00ED1AEE" w:rsidP="00ED1AEE">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54F7E6B8" w14:textId="77777777" w:rsidR="00ED1AEE" w:rsidRPr="00976E44" w:rsidRDefault="00ED1AEE" w:rsidP="00ED1AEE">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455AF284" w14:textId="77777777" w:rsidR="00ED1AEE" w:rsidRPr="00976E44" w:rsidRDefault="00ED1AEE" w:rsidP="00ED1AEE">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4D168B58" w14:textId="77777777" w:rsidR="00ED1AEE" w:rsidRPr="00976E44" w:rsidRDefault="00ED1AEE" w:rsidP="00ED1AEE">
      <w:pPr>
        <w:rPr>
          <w:sz w:val="16"/>
        </w:rPr>
      </w:pPr>
      <w:r w:rsidRPr="00976E44">
        <w:rPr>
          <w:sz w:val="16"/>
        </w:rPr>
        <w:t>Rising Chinese power</w:t>
      </w:r>
    </w:p>
    <w:p w14:paraId="74EC7D31" w14:textId="77777777" w:rsidR="00ED1AEE" w:rsidRPr="00976E44" w:rsidRDefault="00ED1AEE" w:rsidP="00ED1AEE">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proofErr w:type="spellStart"/>
      <w:r w:rsidRPr="00976E44">
        <w:rPr>
          <w:rStyle w:val="Emphasis"/>
        </w:rPr>
        <w:t>Covid</w:t>
      </w:r>
      <w:proofErr w:type="spellEnd"/>
      <w:r w:rsidRPr="00976E44">
        <w:rPr>
          <w:rStyle w:val="Emphasis"/>
        </w:rPr>
        <w:t xml:space="preserve">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2F8BB2EB" w14:textId="77777777" w:rsidR="00ED1AEE" w:rsidRPr="00976E44" w:rsidRDefault="00ED1AEE" w:rsidP="00ED1AEE">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Ecuador and Bolivia already have partnership projects with China and Mexico is considering joining one.</w:t>
      </w:r>
    </w:p>
    <w:p w14:paraId="1D5BAD6D" w14:textId="77777777" w:rsidR="00ED1AEE" w:rsidRPr="00976E44" w:rsidRDefault="00ED1AEE" w:rsidP="00ED1AEE">
      <w:pPr>
        <w:rPr>
          <w:sz w:val="16"/>
        </w:rPr>
      </w:pPr>
      <w:r w:rsidRPr="00976E44">
        <w:rPr>
          <w:sz w:val="16"/>
        </w:rPr>
        <w:t>The US and Chinese tools for economic diplomacy are very similar in practice, yet fundamentally different in philosophy.</w:t>
      </w:r>
    </w:p>
    <w:p w14:paraId="6118F015" w14:textId="77777777" w:rsidR="00ED1AEE" w:rsidRPr="00976E44" w:rsidRDefault="00ED1AEE" w:rsidP="00ED1AEE">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14BF4C65" w14:textId="77777777" w:rsidR="00ED1AEE" w:rsidRPr="00976E44" w:rsidRDefault="00ED1AEE" w:rsidP="00ED1AEE">
      <w:pPr>
        <w:rPr>
          <w:sz w:val="16"/>
        </w:rPr>
      </w:pPr>
      <w:r w:rsidRPr="00976E44">
        <w:rPr>
          <w:sz w:val="16"/>
        </w:rPr>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09E26E59" w14:textId="77777777" w:rsidR="00ED1AEE" w:rsidRPr="00976E44" w:rsidRDefault="00ED1AEE" w:rsidP="00ED1AEE">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4EB013E3" w14:textId="77777777" w:rsidR="00ED1AEE" w:rsidRPr="00976E44" w:rsidRDefault="00ED1AEE" w:rsidP="00ED1AEE">
      <w:pPr>
        <w:rPr>
          <w:sz w:val="16"/>
        </w:rPr>
      </w:pPr>
      <w:r w:rsidRPr="00976E44">
        <w:rPr>
          <w:sz w:val="16"/>
        </w:rPr>
        <w:t>Old international order</w:t>
      </w:r>
    </w:p>
    <w:p w14:paraId="53F7D736" w14:textId="77777777" w:rsidR="00ED1AEE" w:rsidRPr="00976E44" w:rsidRDefault="00ED1AEE" w:rsidP="00ED1AEE">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66081419" w14:textId="77777777" w:rsidR="00ED1AEE" w:rsidRPr="00976E44" w:rsidRDefault="00ED1AEE" w:rsidP="00ED1AEE">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5EF7E8FC" w14:textId="77777777" w:rsidR="00ED1AEE" w:rsidRPr="00976E44" w:rsidRDefault="00ED1AEE" w:rsidP="00ED1AEE">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67B1E695" w14:textId="77777777" w:rsidR="00ED1AEE" w:rsidRPr="00976E44" w:rsidRDefault="00ED1AEE" w:rsidP="00ED1AEE"/>
    <w:p w14:paraId="2EE7D692" w14:textId="77777777" w:rsidR="00ED1AEE" w:rsidRPr="00976E44" w:rsidRDefault="00ED1AEE" w:rsidP="00ED1AEE">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0F1F5CDC" w14:textId="77777777" w:rsidR="00ED1AEE" w:rsidRPr="00976E44" w:rsidRDefault="00ED1AEE" w:rsidP="00ED1AEE">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12" w:history="1">
        <w:r w:rsidRPr="00976E44">
          <w:rPr>
            <w:rStyle w:val="Hyperlink"/>
          </w:rPr>
          <w:t>http://pennpoliticalreview.org/2017/04/in-defense-of-liberal-internationalism/</w:t>
        </w:r>
      </w:hyperlink>
      <w:r w:rsidRPr="00976E44">
        <w:t>] // Re-Cut Justin</w:t>
      </w:r>
    </w:p>
    <w:p w14:paraId="413A11C7" w14:textId="77777777" w:rsidR="00ED1AEE" w:rsidRPr="00976E44" w:rsidRDefault="00ED1AEE" w:rsidP="00ED1AEE">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6BC8DF6C" w14:textId="77777777" w:rsidR="00ED1AEE" w:rsidRPr="00976E44" w:rsidRDefault="00ED1AEE" w:rsidP="00ED1AEE">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1430342A" w14:textId="77777777" w:rsidR="00ED1AEE" w:rsidRPr="00976E44" w:rsidRDefault="00ED1AEE" w:rsidP="00ED1AEE">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184DE18A" w14:textId="77777777" w:rsidR="00ED1AEE" w:rsidRPr="00976E44" w:rsidRDefault="00ED1AEE" w:rsidP="00ED1AEE"/>
    <w:p w14:paraId="7ED21A09" w14:textId="77777777" w:rsidR="00ED1AEE" w:rsidRPr="00976E44" w:rsidRDefault="00ED1AEE" w:rsidP="00ED1AEE">
      <w:pPr>
        <w:pStyle w:val="Heading4"/>
        <w:rPr>
          <w:rFonts w:cs="Calibri"/>
        </w:rPr>
      </w:pPr>
      <w:proofErr w:type="gramStart"/>
      <w:r w:rsidRPr="00976E44">
        <w:rPr>
          <w:rFonts w:cs="Calibri"/>
        </w:rPr>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5D3DC03B" w14:textId="77777777" w:rsidR="00ED1AEE" w:rsidRPr="00976E44" w:rsidRDefault="00ED1AEE" w:rsidP="00ED1AEE">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13" w:history="1">
        <w:r w:rsidRPr="00976E44">
          <w:rPr>
            <w:rStyle w:val="Hyperlink"/>
          </w:rPr>
          <w:t>https://www.emerald.com/insight/content/doi/10.1108/ITPD-02-2019-003/full/html</w:t>
        </w:r>
      </w:hyperlink>
      <w:r w:rsidRPr="00976E44">
        <w:rPr>
          <w:rStyle w:val="Hyperlink"/>
        </w:rPr>
        <w:t xml:space="preserve"> // Re-Cut Justin</w:t>
      </w:r>
    </w:p>
    <w:p w14:paraId="2504861B" w14:textId="77777777" w:rsidR="00ED1AEE" w:rsidRPr="00976E44" w:rsidRDefault="00ED1AEE" w:rsidP="00ED1AEE">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39997826" w14:textId="77777777" w:rsidR="00ED1AEE" w:rsidRPr="00976E44" w:rsidRDefault="00ED1AEE" w:rsidP="00ED1AEE"/>
    <w:p w14:paraId="4FA32870" w14:textId="77777777" w:rsidR="00ED1AEE" w:rsidRPr="00976E44" w:rsidRDefault="00ED1AEE" w:rsidP="00ED1AEE">
      <w:pPr>
        <w:pStyle w:val="Heading4"/>
        <w:rPr>
          <w:rFonts w:cs="Calibri"/>
          <w:u w:val="single"/>
        </w:rPr>
      </w:pPr>
      <w:r w:rsidRPr="00976E44">
        <w:rPr>
          <w:rFonts w:cs="Calibri"/>
        </w:rPr>
        <w:t xml:space="preserve">Chinese diplomatic influence </w:t>
      </w:r>
      <w:r w:rsidRPr="00976E44">
        <w:rPr>
          <w:rFonts w:cs="Calibri"/>
          <w:u w:val="single"/>
        </w:rPr>
        <w:t>escalates</w:t>
      </w:r>
      <w:r w:rsidRPr="00976E44">
        <w:rPr>
          <w:rFonts w:cs="Calibri"/>
        </w:rPr>
        <w:t>.</w:t>
      </w:r>
    </w:p>
    <w:p w14:paraId="41533A56" w14:textId="77777777" w:rsidR="00ED1AEE" w:rsidRPr="00976E44" w:rsidRDefault="00ED1AEE" w:rsidP="00ED1AEE">
      <w:r w:rsidRPr="00976E44">
        <w:rPr>
          <w:rStyle w:val="Style13ptBold"/>
        </w:rPr>
        <w:t>Brands 20</w:t>
      </w:r>
      <w:r w:rsidRPr="00976E44">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30F1D36E" w14:textId="77777777" w:rsidR="00ED1AEE" w:rsidRPr="00976E44" w:rsidRDefault="00ED1AEE" w:rsidP="00ED1AEE">
      <w:pPr>
        <w:rPr>
          <w:sz w:val="16"/>
        </w:rPr>
      </w:pPr>
      <w:r w:rsidRPr="00976E44">
        <w:rPr>
          <w:rStyle w:val="Emphasis"/>
        </w:rPr>
        <w:t>Opposition to spheres of influence</w:t>
      </w:r>
      <w:r w:rsidRPr="00976E44">
        <w:rPr>
          <w:u w:val="single"/>
        </w:rPr>
        <w:t xml:space="preserve">, in other words, is a part of </w:t>
      </w:r>
      <w:r w:rsidRPr="00976E44">
        <w:rPr>
          <w:rStyle w:val="Emphasis"/>
        </w:rPr>
        <w:t>U.S. diplomatic DNA</w:t>
      </w:r>
      <w:r w:rsidRPr="00976E44">
        <w:rPr>
          <w:u w:val="single"/>
        </w:rPr>
        <w:t xml:space="preserve">. The reason for this, Charles </w:t>
      </w:r>
      <w:proofErr w:type="spellStart"/>
      <w:r w:rsidRPr="00976E44">
        <w:rPr>
          <w:u w:val="single"/>
        </w:rPr>
        <w:t>Edel</w:t>
      </w:r>
      <w:proofErr w:type="spellEnd"/>
      <w:r w:rsidRPr="00976E44">
        <w:rPr>
          <w:u w:val="single"/>
        </w:rPr>
        <w:t xml:space="preserve"> and I argued in 2018, is that </w:t>
      </w:r>
      <w:r w:rsidRPr="00976E44">
        <w:rPr>
          <w:rStyle w:val="Emphasis"/>
        </w:rPr>
        <w:t>spheres of influence clash with fundamental tenets</w:t>
      </w:r>
      <w:r w:rsidRPr="00976E44">
        <w:rPr>
          <w:u w:val="single"/>
        </w:rPr>
        <w:t xml:space="preserve"> of U.S. </w:t>
      </w:r>
      <w:r w:rsidRPr="00976E44">
        <w:rPr>
          <w:rStyle w:val="Emphasis"/>
        </w:rPr>
        <w:t>foreign policy</w:t>
      </w:r>
      <w:r w:rsidRPr="00976E44">
        <w:rPr>
          <w:u w:val="single"/>
        </w:rPr>
        <w:t>.</w:t>
      </w:r>
      <w:r w:rsidRPr="00976E44">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4848E2CD" w14:textId="77777777" w:rsidR="00ED1AEE" w:rsidRPr="00976E44" w:rsidRDefault="00ED1AEE" w:rsidP="00ED1AEE">
      <w:pPr>
        <w:rPr>
          <w:sz w:val="16"/>
        </w:rPr>
      </w:pPr>
      <w:r w:rsidRPr="00976E44">
        <w:rPr>
          <w:sz w:val="16"/>
        </w:rPr>
        <w:t xml:space="preserve">Of course, that intellectual tradition did not stop </w:t>
      </w:r>
      <w:r w:rsidRPr="00976E44">
        <w:rPr>
          <w:u w:val="single"/>
        </w:rPr>
        <w:t xml:space="preserve">the </w:t>
      </w:r>
      <w:r w:rsidRPr="00976E44">
        <w:rPr>
          <w:highlight w:val="green"/>
          <w:u w:val="single"/>
        </w:rPr>
        <w:t>United States</w:t>
      </w:r>
      <w:r w:rsidRPr="00976E44">
        <w:rPr>
          <w:u w:val="single"/>
        </w:rPr>
        <w:t xml:space="preserve"> from </w:t>
      </w:r>
      <w:r w:rsidRPr="00976E44">
        <w:rPr>
          <w:rStyle w:val="Emphasis"/>
        </w:rPr>
        <w:t xml:space="preserve">building its own </w:t>
      </w:r>
      <w:r w:rsidRPr="00976E44">
        <w:rPr>
          <w:rStyle w:val="Emphasis"/>
          <w:highlight w:val="green"/>
        </w:rPr>
        <w:t>sphere of influence in Latin America</w:t>
      </w:r>
      <w:r w:rsidRPr="00976E44">
        <w:rPr>
          <w:rStyle w:val="Emphasis"/>
        </w:rPr>
        <w:t xml:space="preserve"> from the early nineteenth century</w:t>
      </w:r>
      <w:r w:rsidRPr="00976E44">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2F31A306" w14:textId="77777777" w:rsidR="00ED1AEE" w:rsidRPr="00976E44" w:rsidRDefault="00ED1AEE" w:rsidP="00ED1AEE">
      <w:pPr>
        <w:rPr>
          <w:rStyle w:val="Emphasis"/>
        </w:rPr>
      </w:pPr>
      <w:r w:rsidRPr="00976E44">
        <w:rPr>
          <w:sz w:val="16"/>
        </w:rPr>
        <w:t xml:space="preserve">That endeavor reached its zenith in the post–Cold War era, when the collapse of the Soviet bloc made it possible to envision a world in which </w:t>
      </w:r>
      <w:r w:rsidRPr="00976E44">
        <w:rPr>
          <w:rStyle w:val="Emphasis"/>
        </w:rPr>
        <w:t>Washington’s sphere of influence</w:t>
      </w:r>
      <w:r w:rsidRPr="00976E44">
        <w:rPr>
          <w:u w:val="single"/>
        </w:rPr>
        <w:t xml:space="preserve">—also known as the </w:t>
      </w:r>
      <w:r w:rsidRPr="00976E44">
        <w:rPr>
          <w:rStyle w:val="Emphasis"/>
        </w:rPr>
        <w:t>liberal international order</w:t>
      </w:r>
      <w:r w:rsidRPr="00976E44">
        <w:rPr>
          <w:u w:val="single"/>
        </w:rPr>
        <w:t xml:space="preserve">—was the only </w:t>
      </w:r>
      <w:r w:rsidRPr="00976E44">
        <w:rPr>
          <w:rStyle w:val="Emphasis"/>
        </w:rPr>
        <w:t>game in town</w:t>
      </w:r>
      <w:r w:rsidRPr="00976E44">
        <w:rPr>
          <w:u w:val="single"/>
        </w:rPr>
        <w:t xml:space="preserve">. The United States maintained a world-beating military that could intervene around the globe; </w:t>
      </w:r>
      <w:r w:rsidRPr="00976E44">
        <w:rPr>
          <w:rStyle w:val="Emphasis"/>
          <w:highlight w:val="green"/>
        </w:rPr>
        <w:t>preserved</w:t>
      </w:r>
      <w:r w:rsidRPr="00976E44">
        <w:rPr>
          <w:rStyle w:val="Emphasis"/>
        </w:rPr>
        <w:t xml:space="preserve"> and expanded a </w:t>
      </w:r>
      <w:r w:rsidRPr="00976E44">
        <w:rPr>
          <w:rStyle w:val="Emphasis"/>
          <w:highlight w:val="green"/>
        </w:rPr>
        <w:t xml:space="preserve">global </w:t>
      </w:r>
      <w:r w:rsidRPr="00976E44">
        <w:rPr>
          <w:rStyle w:val="Emphasis"/>
        </w:rPr>
        <w:t xml:space="preserve">alliance </w:t>
      </w:r>
      <w:r w:rsidRPr="00976E44">
        <w:rPr>
          <w:rStyle w:val="Emphasis"/>
          <w:highlight w:val="green"/>
        </w:rPr>
        <w:t>structure</w:t>
      </w:r>
      <w:r w:rsidRPr="00976E44">
        <w:rPr>
          <w:rStyle w:val="Emphasis"/>
        </w:rPr>
        <w:t xml:space="preserve"> as a </w:t>
      </w:r>
      <w:r w:rsidRPr="00976E44">
        <w:rPr>
          <w:rStyle w:val="Emphasis"/>
          <w:highlight w:val="green"/>
        </w:rPr>
        <w:t xml:space="preserve">check </w:t>
      </w:r>
      <w:r w:rsidRPr="00976E44">
        <w:rPr>
          <w:rStyle w:val="Emphasis"/>
        </w:rPr>
        <w:t xml:space="preserve">on </w:t>
      </w:r>
      <w:r w:rsidRPr="00976E44">
        <w:rPr>
          <w:rStyle w:val="Emphasis"/>
          <w:highlight w:val="green"/>
        </w:rPr>
        <w:t>aggression</w:t>
      </w:r>
      <w:r w:rsidRPr="00976E44">
        <w:rPr>
          <w:sz w:val="16"/>
        </w:rPr>
        <w:t xml:space="preserve">; and sought to integrate potential challengers, namely Beijing and Moscow, into a U.S.-led system. It was a remarkably ambitious project, as Allison rightly notes, but </w:t>
      </w:r>
      <w:r w:rsidRPr="00976E44">
        <w:rPr>
          <w:u w:val="single"/>
        </w:rPr>
        <w:t xml:space="preserve">it was the culmination of, rather than a departure from, a </w:t>
      </w:r>
      <w:r w:rsidRPr="00976E44">
        <w:rPr>
          <w:rStyle w:val="Emphasis"/>
        </w:rPr>
        <w:t>diplomatic tradition reaching back two centuries.</w:t>
      </w:r>
    </w:p>
    <w:p w14:paraId="1E47DAC6" w14:textId="77777777" w:rsidR="00ED1AEE" w:rsidRPr="00976E44" w:rsidRDefault="00ED1AEE" w:rsidP="00ED1AEE">
      <w:pPr>
        <w:rPr>
          <w:sz w:val="16"/>
        </w:rPr>
      </w:pPr>
      <w:r w:rsidRPr="00976E44">
        <w:rPr>
          <w:sz w:val="16"/>
        </w:rPr>
        <w:t>GIVE THEM AN INCH…</w:t>
      </w:r>
    </w:p>
    <w:p w14:paraId="45A09D3E" w14:textId="77777777" w:rsidR="00ED1AEE" w:rsidRPr="00976E44" w:rsidRDefault="00ED1AEE" w:rsidP="00ED1AEE">
      <w:pPr>
        <w:rPr>
          <w:u w:val="single"/>
        </w:rPr>
      </w:pPr>
      <w:r w:rsidRPr="00976E44">
        <w:rPr>
          <w:sz w:val="16"/>
        </w:rPr>
        <w:t xml:space="preserve">The post–Cold War moment is over, and </w:t>
      </w:r>
      <w:r w:rsidRPr="00976E44">
        <w:rPr>
          <w:rStyle w:val="Emphasis"/>
        </w:rPr>
        <w:t xml:space="preserve">the prospect of a </w:t>
      </w:r>
      <w:r w:rsidRPr="00976E44">
        <w:rPr>
          <w:rStyle w:val="Emphasis"/>
          <w:highlight w:val="green"/>
        </w:rPr>
        <w:t>divided world</w:t>
      </w:r>
      <w:r w:rsidRPr="00976E44">
        <w:rPr>
          <w:rStyle w:val="Emphasis"/>
        </w:rPr>
        <w:t xml:space="preserve"> has </w:t>
      </w:r>
      <w:r w:rsidRPr="00976E44">
        <w:rPr>
          <w:rStyle w:val="Emphasis"/>
          <w:highlight w:val="green"/>
        </w:rPr>
        <w:t>returned</w:t>
      </w:r>
      <w:r w:rsidRPr="00976E44">
        <w:rPr>
          <w:sz w:val="16"/>
          <w:highlight w:val="green"/>
        </w:rPr>
        <w:t>.</w:t>
      </w:r>
      <w:r w:rsidRPr="00976E44">
        <w:rPr>
          <w:sz w:val="16"/>
        </w:rPr>
        <w:t xml:space="preserve"> Russia is projecting power in the Middle East and staking a claim to dominance in its “near abroad.” </w:t>
      </w:r>
      <w:r w:rsidRPr="00976E44">
        <w:rPr>
          <w:highlight w:val="green"/>
          <w:u w:val="single"/>
        </w:rPr>
        <w:t>China</w:t>
      </w:r>
      <w:r w:rsidRPr="00976E44">
        <w:rPr>
          <w:u w:val="single"/>
        </w:rPr>
        <w:t xml:space="preserve"> is </w:t>
      </w:r>
      <w:r w:rsidRPr="00976E44">
        <w:rPr>
          <w:rStyle w:val="Emphasis"/>
          <w:highlight w:val="green"/>
        </w:rPr>
        <w:t>seeking primacy</w:t>
      </w:r>
      <w:r w:rsidRPr="00976E44">
        <w:rPr>
          <w:rStyle w:val="Emphasis"/>
        </w:rPr>
        <w:t xml:space="preserve"> in the western Pacific</w:t>
      </w:r>
      <w:r w:rsidRPr="00976E44">
        <w:rPr>
          <w:u w:val="single"/>
        </w:rPr>
        <w:t xml:space="preserve"> and Southeast Asia and </w:t>
      </w:r>
      <w:r w:rsidRPr="00976E44">
        <w:rPr>
          <w:highlight w:val="green"/>
          <w:u w:val="single"/>
        </w:rPr>
        <w:t>using</w:t>
      </w:r>
      <w:r w:rsidRPr="00976E44">
        <w:rPr>
          <w:u w:val="single"/>
        </w:rPr>
        <w:t xml:space="preserve"> its </w:t>
      </w:r>
      <w:r w:rsidRPr="00976E44">
        <w:rPr>
          <w:highlight w:val="green"/>
          <w:u w:val="single"/>
        </w:rPr>
        <w:t>diplomatic</w:t>
      </w:r>
      <w:r w:rsidRPr="00976E44">
        <w:rPr>
          <w:u w:val="single"/>
        </w:rPr>
        <w:t xml:space="preserve"> and economic </w:t>
      </w:r>
      <w:r w:rsidRPr="00976E44">
        <w:rPr>
          <w:highlight w:val="green"/>
          <w:u w:val="single"/>
        </w:rPr>
        <w:t xml:space="preserve">influence </w:t>
      </w:r>
      <w:r w:rsidRPr="00976E44">
        <w:rPr>
          <w:u w:val="single"/>
        </w:rPr>
        <w:t xml:space="preserve">to </w:t>
      </w:r>
      <w:r w:rsidRPr="00976E44">
        <w:rPr>
          <w:highlight w:val="green"/>
          <w:u w:val="single"/>
        </w:rPr>
        <w:t xml:space="preserve">draw </w:t>
      </w:r>
      <w:r w:rsidRPr="00976E44">
        <w:rPr>
          <w:rStyle w:val="Emphasis"/>
          <w:highlight w:val="green"/>
        </w:rPr>
        <w:t>countries</w:t>
      </w:r>
      <w:r w:rsidRPr="00976E44">
        <w:rPr>
          <w:rStyle w:val="Emphasis"/>
        </w:rPr>
        <w:t xml:space="preserve"> around the world more tightly </w:t>
      </w:r>
      <w:r w:rsidRPr="00976E44">
        <w:rPr>
          <w:rStyle w:val="Emphasis"/>
          <w:highlight w:val="green"/>
        </w:rPr>
        <w:t>into its orbit</w:t>
      </w:r>
      <w:r w:rsidRPr="00976E44">
        <w:rPr>
          <w:rStyle w:val="Emphasis"/>
        </w:rPr>
        <w:t>.</w:t>
      </w:r>
      <w:r w:rsidRPr="00976E44">
        <w:rPr>
          <w:u w:val="single"/>
        </w:rPr>
        <w:t xml:space="preserve"> Both have developed the tools needed to coerce their neighbors and keep U.S. forces at bay.</w:t>
      </w:r>
    </w:p>
    <w:p w14:paraId="3DBD4005" w14:textId="77777777" w:rsidR="00ED1AEE" w:rsidRPr="00976E44" w:rsidRDefault="00ED1AEE" w:rsidP="00ED1AEE">
      <w:pPr>
        <w:rPr>
          <w:sz w:val="16"/>
        </w:rPr>
      </w:pPr>
      <w:r w:rsidRPr="00976E44">
        <w:rPr>
          <w:sz w:val="16"/>
        </w:rPr>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w:t>
      </w:r>
      <w:proofErr w:type="gramStart"/>
      <w:r w:rsidRPr="00976E44">
        <w:rPr>
          <w:sz w:val="16"/>
        </w:rPr>
        <w:t>other’s</w:t>
      </w:r>
      <w:proofErr w:type="gramEnd"/>
      <w:r w:rsidRPr="00976E44">
        <w:rPr>
          <w:sz w:val="16"/>
        </w:rPr>
        <w:t xml:space="preserve">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in reality, a spheres-of-influence world would bring more peril than safety.</w:t>
      </w:r>
    </w:p>
    <w:p w14:paraId="204DDA42" w14:textId="77777777" w:rsidR="00ED1AEE" w:rsidRPr="00976E44" w:rsidRDefault="00ED1AEE" w:rsidP="00ED1AEE">
      <w:pPr>
        <w:rPr>
          <w:sz w:val="16"/>
        </w:rPr>
      </w:pPr>
      <w:r w:rsidRPr="00976E44">
        <w:rPr>
          <w:rStyle w:val="Emphasis"/>
        </w:rPr>
        <w:t>Russia’s and China’s spheres of influence</w:t>
      </w:r>
      <w:r w:rsidRPr="00976E44">
        <w:rPr>
          <w:u w:val="single"/>
        </w:rPr>
        <w:t xml:space="preserve"> would inevitably be </w:t>
      </w:r>
      <w:r w:rsidRPr="00976E44">
        <w:rPr>
          <w:rStyle w:val="Emphasis"/>
        </w:rPr>
        <w:t>domains of coercion and authoritarianism</w:t>
      </w:r>
      <w:r w:rsidRPr="00976E44">
        <w:rPr>
          <w:u w:val="single"/>
        </w:rPr>
        <w:t>.</w:t>
      </w:r>
      <w:r w:rsidRPr="00976E44">
        <w:rPr>
          <w:sz w:val="16"/>
        </w:rPr>
        <w:t xml:space="preserve"> Both countries are </w:t>
      </w:r>
      <w:r w:rsidRPr="00976E44">
        <w:rPr>
          <w:u w:val="single"/>
        </w:rPr>
        <w:t xml:space="preserve">run by </w:t>
      </w:r>
      <w:r w:rsidRPr="00976E44">
        <w:rPr>
          <w:rStyle w:val="Emphasis"/>
        </w:rPr>
        <w:t>illiberal, autocratic regimes</w:t>
      </w:r>
      <w:r w:rsidRPr="00976E44">
        <w:rPr>
          <w:u w:val="single"/>
        </w:rPr>
        <w:t>; their leaders see democratic values as profoundly threatening</w:t>
      </w:r>
      <w:r w:rsidRPr="00976E44">
        <w:rPr>
          <w:sz w:val="16"/>
        </w:rPr>
        <w:t xml:space="preserve"> to their political survival. </w:t>
      </w:r>
      <w:r w:rsidRPr="00976E44">
        <w:rPr>
          <w:u w:val="single"/>
        </w:rPr>
        <w:t xml:space="preserve">If </w:t>
      </w:r>
      <w:r w:rsidRPr="00976E44">
        <w:rPr>
          <w:rStyle w:val="Emphasis"/>
        </w:rPr>
        <w:t>Moscow and Beijing dominated their respective neighborhoods</w:t>
      </w:r>
      <w:r w:rsidRPr="00976E44">
        <w:rPr>
          <w:u w:val="single"/>
        </w:rPr>
        <w:t xml:space="preserve">, they would naturally seek to </w:t>
      </w:r>
      <w:r w:rsidRPr="00976E44">
        <w:rPr>
          <w:rStyle w:val="Emphasis"/>
          <w:highlight w:val="green"/>
        </w:rPr>
        <w:t>undermine</w:t>
      </w:r>
      <w:r w:rsidRPr="00976E44">
        <w:rPr>
          <w:rStyle w:val="Emphasis"/>
        </w:rPr>
        <w:t xml:space="preserve"> democratic </w:t>
      </w:r>
      <w:r w:rsidRPr="00976E44">
        <w:rPr>
          <w:rStyle w:val="Emphasis"/>
          <w:highlight w:val="green"/>
        </w:rPr>
        <w:t>governments</w:t>
      </w:r>
      <w:r w:rsidRPr="00976E44">
        <w:rPr>
          <w:rStyle w:val="Emphasis"/>
        </w:rPr>
        <w:t xml:space="preserve"> that </w:t>
      </w:r>
      <w:r w:rsidRPr="00976E44">
        <w:rPr>
          <w:rStyle w:val="Emphasis"/>
          <w:highlight w:val="green"/>
        </w:rPr>
        <w:t>resist their control</w:t>
      </w:r>
      <w:r w:rsidRPr="00976E44">
        <w:rPr>
          <w:u w:val="single"/>
        </w:rPr>
        <w:t>—as China is already doing in Taiwan and as Russia is doing in Ukraine</w:t>
      </w:r>
      <w:r w:rsidRPr="00976E44">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65BAD2AB" w14:textId="77777777" w:rsidR="00ED1AEE" w:rsidRPr="00976E44" w:rsidRDefault="00ED1AEE" w:rsidP="00ED1AEE">
      <w:pPr>
        <w:rPr>
          <w:sz w:val="16"/>
        </w:rPr>
      </w:pPr>
      <w:r w:rsidRPr="00976E44">
        <w:rPr>
          <w:u w:val="single"/>
        </w:rPr>
        <w:t>The United States would suffer economically, too. China, in particular, is a mercantilist power already working to turn Asian economies toward Beijing and could one day put the United States at a severe disadvantage on the world’s most economically dynamic continent. Washington should not concede a Chinese sphere of influence</w:t>
      </w:r>
      <w:r w:rsidRPr="00976E44">
        <w:rPr>
          <w:sz w:val="16"/>
        </w:rPr>
        <w:t xml:space="preserve"> unless it is also willing to compromise the “Open Door” principles that have animated its statecraft for over a century.</w:t>
      </w:r>
    </w:p>
    <w:p w14:paraId="4B30C8E8" w14:textId="77777777" w:rsidR="00ED1AEE" w:rsidRPr="00976E44" w:rsidRDefault="00ED1AEE" w:rsidP="00ED1AEE">
      <w:pPr>
        <w:rPr>
          <w:sz w:val="16"/>
        </w:rPr>
      </w:pPr>
      <w:r w:rsidRPr="00976E44">
        <w:rPr>
          <w:sz w:val="16"/>
        </w:rPr>
        <w:t xml:space="preserve">Such costs might be acceptable in exchange for peace and security. </w:t>
      </w:r>
      <w:r w:rsidRPr="00976E44">
        <w:rPr>
          <w:u w:val="single"/>
        </w:rPr>
        <w:t xml:space="preserve">But </w:t>
      </w:r>
      <w:r w:rsidRPr="00976E44">
        <w:rPr>
          <w:highlight w:val="green"/>
          <w:u w:val="single"/>
        </w:rPr>
        <w:t>spheres of influence</w:t>
      </w:r>
      <w:r w:rsidRPr="00976E44">
        <w:rPr>
          <w:u w:val="single"/>
        </w:rPr>
        <w:t xml:space="preserve"> during the Cold War </w:t>
      </w:r>
      <w:r w:rsidRPr="00976E44">
        <w:rPr>
          <w:rStyle w:val="Emphasis"/>
          <w:highlight w:val="green"/>
        </w:rPr>
        <w:t>did not prevent</w:t>
      </w:r>
      <w:r w:rsidRPr="00976E44">
        <w:rPr>
          <w:rStyle w:val="Emphasis"/>
        </w:rPr>
        <w:t xml:space="preserve"> the Soviets from repeatedly </w:t>
      </w:r>
      <w:r w:rsidRPr="00976E44">
        <w:rPr>
          <w:rStyle w:val="Emphasis"/>
          <w:highlight w:val="green"/>
        </w:rPr>
        <w:t>testing</w:t>
      </w:r>
      <w:r w:rsidRPr="00976E44">
        <w:rPr>
          <w:rStyle w:val="Emphasis"/>
        </w:rPr>
        <w:t xml:space="preserve"> American </w:t>
      </w:r>
      <w:r w:rsidRPr="00976E44">
        <w:rPr>
          <w:rStyle w:val="Emphasis"/>
          <w:highlight w:val="green"/>
        </w:rPr>
        <w:t>redlines</w:t>
      </w:r>
      <w:r w:rsidRPr="00976E44">
        <w:rPr>
          <w:u w:val="single"/>
        </w:rPr>
        <w:t xml:space="preserve"> in Berlin, causing </w:t>
      </w:r>
      <w:r w:rsidRPr="00976E44">
        <w:rPr>
          <w:rStyle w:val="Emphasis"/>
          <w:highlight w:val="green"/>
        </w:rPr>
        <w:t>high-stakes crises</w:t>
      </w:r>
      <w:r w:rsidRPr="00976E44">
        <w:rPr>
          <w:rStyle w:val="Emphasis"/>
        </w:rPr>
        <w:t xml:space="preserve"> in which </w:t>
      </w:r>
      <w:r w:rsidRPr="00976E44">
        <w:rPr>
          <w:rStyle w:val="Emphasis"/>
          <w:highlight w:val="green"/>
        </w:rPr>
        <w:t>nuclear war</w:t>
      </w:r>
      <w:r w:rsidRPr="00976E44">
        <w:rPr>
          <w:rStyle w:val="Emphasis"/>
        </w:rPr>
        <w:t xml:space="preserve"> was a real possibility.</w:t>
      </w:r>
      <w:r w:rsidRPr="00976E44">
        <w:rPr>
          <w:u w:val="single"/>
        </w:rPr>
        <w:t xml:space="preserve"> Nor did those spheres prevent the two sides from </w:t>
      </w:r>
      <w:r w:rsidRPr="00976E44">
        <w:rPr>
          <w:highlight w:val="green"/>
          <w:u w:val="single"/>
        </w:rPr>
        <w:t>competing</w:t>
      </w:r>
      <w:r w:rsidRPr="00976E44">
        <w:rPr>
          <w:u w:val="single"/>
        </w:rPr>
        <w:t xml:space="preserve"> sharply, and sometimes </w:t>
      </w:r>
      <w:r w:rsidRPr="00976E44">
        <w:rPr>
          <w:highlight w:val="green"/>
          <w:u w:val="single"/>
        </w:rPr>
        <w:t>violently</w:t>
      </w:r>
      <w:r w:rsidRPr="00976E44">
        <w:rPr>
          <w:u w:val="single"/>
        </w:rPr>
        <w:t>, throughout the “Third World.”</w:t>
      </w:r>
      <w:r w:rsidRPr="00976E44">
        <w:rPr>
          <w:sz w:val="16"/>
        </w:rPr>
        <w:t xml:space="preserve"> Throughout history, spheres-of-influence settlements, from the Thirty Years’ Peace between Athens and Sparta to the Peace of Amiens between the United Kingdom and Napoleonic France have often ended, sooner or later, in war.</w:t>
      </w:r>
    </w:p>
    <w:p w14:paraId="29983D81" w14:textId="77777777" w:rsidR="00ED1AEE" w:rsidRPr="00976E44" w:rsidRDefault="00ED1AEE" w:rsidP="00ED1AEE">
      <w:pPr>
        <w:rPr>
          <w:sz w:val="16"/>
        </w:rPr>
      </w:pPr>
    </w:p>
    <w:p w14:paraId="507C53CE" w14:textId="77777777" w:rsidR="00ED1AEE" w:rsidRPr="00976E44" w:rsidRDefault="00ED1AEE" w:rsidP="00ED1AEE">
      <w:pPr>
        <w:pStyle w:val="Heading3"/>
        <w:rPr>
          <w:rFonts w:cs="Calibri"/>
        </w:rPr>
      </w:pPr>
      <w:r w:rsidRPr="00976E44">
        <w:rPr>
          <w:rFonts w:cs="Calibri"/>
        </w:rPr>
        <w:t>1AC – Adv – Pandemics</w:t>
      </w:r>
    </w:p>
    <w:p w14:paraId="4CA7ECC9" w14:textId="77777777" w:rsidR="00ED1AEE" w:rsidRPr="00361031" w:rsidRDefault="00ED1AEE" w:rsidP="00ED1AEE">
      <w:pPr>
        <w:pStyle w:val="Heading4"/>
        <w:rPr>
          <w:rFonts w:cs="Calibri"/>
        </w:rPr>
      </w:pPr>
      <w:r w:rsidRPr="00361031">
        <w:rPr>
          <w:rFonts w:cs="Calibri"/>
        </w:rPr>
        <w:t xml:space="preserve">Only the plan can solve </w:t>
      </w:r>
      <w:proofErr w:type="spellStart"/>
      <w:r w:rsidRPr="00361031">
        <w:rPr>
          <w:rFonts w:cs="Calibri"/>
          <w:u w:val="single"/>
        </w:rPr>
        <w:t>covid</w:t>
      </w:r>
      <w:proofErr w:type="spellEnd"/>
      <w:r w:rsidRPr="00361031">
        <w:rPr>
          <w:rFonts w:cs="Calibri"/>
          <w:u w:val="single"/>
        </w:rPr>
        <w:t xml:space="preserve"> access</w:t>
      </w:r>
      <w:r w:rsidRPr="00361031">
        <w:rPr>
          <w:rFonts w:cs="Calibri"/>
        </w:rPr>
        <w:t xml:space="preserve"> – inequalities </w:t>
      </w:r>
      <w:r w:rsidRPr="00361031">
        <w:rPr>
          <w:rFonts w:cs="Calibri"/>
          <w:u w:val="single"/>
        </w:rPr>
        <w:t>heighten</w:t>
      </w:r>
      <w:r w:rsidRPr="00361031">
        <w:rPr>
          <w:rFonts w:cs="Calibri"/>
        </w:rPr>
        <w:t xml:space="preserve"> the risk of </w:t>
      </w:r>
      <w:r w:rsidRPr="00361031">
        <w:rPr>
          <w:rFonts w:cs="Calibri"/>
          <w:u w:val="single"/>
        </w:rPr>
        <w:t>mutations</w:t>
      </w:r>
      <w:r w:rsidRPr="00361031">
        <w:rPr>
          <w:rFonts w:cs="Calibri"/>
        </w:rPr>
        <w:t xml:space="preserve"> and </w:t>
      </w:r>
      <w:r w:rsidRPr="00361031">
        <w:rPr>
          <w:rFonts w:cs="Calibri"/>
          <w:u w:val="single"/>
        </w:rPr>
        <w:t>uneven development</w:t>
      </w:r>
      <w:r w:rsidRPr="00361031">
        <w:rPr>
          <w:rFonts w:cs="Calibri"/>
        </w:rPr>
        <w:t xml:space="preserve"> – neg objections </w:t>
      </w:r>
      <w:r w:rsidRPr="00361031">
        <w:rPr>
          <w:rFonts w:cs="Calibri"/>
          <w:u w:val="single"/>
        </w:rPr>
        <w:t>miss the boat</w:t>
      </w:r>
      <w:r w:rsidRPr="00361031">
        <w:rPr>
          <w:rFonts w:cs="Calibri"/>
        </w:rPr>
        <w:t>.</w:t>
      </w:r>
    </w:p>
    <w:p w14:paraId="6133CAE3" w14:textId="77777777" w:rsidR="00ED1AEE" w:rsidRPr="00361031" w:rsidRDefault="00ED1AEE" w:rsidP="00ED1AEE">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4" w:history="1">
        <w:r w:rsidRPr="00361031">
          <w:rPr>
            <w:rStyle w:val="Hyperlink"/>
          </w:rPr>
          <w:t>https://idsa.in/issuebrief/wto-trips-waiver-covid-vaccine-rkumar-120721</w:t>
        </w:r>
      </w:hyperlink>
      <w:r w:rsidRPr="00361031">
        <w:t>] Justin</w:t>
      </w:r>
    </w:p>
    <w:p w14:paraId="1AFB4793" w14:textId="77777777" w:rsidR="00ED1AEE" w:rsidRDefault="00ED1AEE" w:rsidP="00ED1AEE">
      <w:pPr>
        <w:rPr>
          <w:sz w:val="16"/>
          <w:szCs w:val="16"/>
        </w:rPr>
      </w:pPr>
      <w:r w:rsidRPr="00361031">
        <w:rPr>
          <w:sz w:val="16"/>
        </w:rPr>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rPr>
          <w:sz w:val="16"/>
        </w:rPr>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rPr>
          <w:sz w:val="16"/>
        </w:rPr>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Pr>
          <w:sz w:val="16"/>
        </w:rPr>
        <w:t xml:space="preserve"> </w:t>
      </w:r>
      <w:r w:rsidRPr="00361031">
        <w:rPr>
          <w:sz w:val="16"/>
        </w:rPr>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rPr>
          <w:sz w:val="16"/>
        </w:rPr>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rPr>
          <w:sz w:val="16"/>
        </w:rPr>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r>
        <w:rPr>
          <w:u w:val="single"/>
        </w:rPr>
        <w:t xml:space="preserve"> </w:t>
      </w:r>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w:t>
      </w:r>
      <w:r w:rsidRPr="004F2470">
        <w:rPr>
          <w:highlight w:val="green"/>
          <w:u w:val="single"/>
        </w:rPr>
        <w:t xml:space="preserve">LICs could be </w:t>
      </w:r>
      <w:r w:rsidRPr="004F2470">
        <w:rPr>
          <w:rStyle w:val="Emphasis"/>
          <w:highlight w:val="green"/>
        </w:rPr>
        <w:t>waiting until 2025 for vaccinating</w:t>
      </w:r>
      <w:r w:rsidRPr="00361031">
        <w:rPr>
          <w:u w:val="single"/>
        </w:rPr>
        <w:t xml:space="preserve"> half of their people. Allowing most of </w:t>
      </w:r>
      <w:r w:rsidRPr="004F2470">
        <w:rPr>
          <w:highlight w:val="green"/>
          <w:u w:val="single"/>
        </w:rPr>
        <w:t>the</w:t>
      </w:r>
      <w:r w:rsidRPr="00361031">
        <w:rPr>
          <w:u w:val="single"/>
        </w:rPr>
        <w:t xml:space="preserve"> world’s population to go </w:t>
      </w:r>
      <w:r w:rsidRPr="004F2470">
        <w:rPr>
          <w:highlight w:val="green"/>
          <w:u w:val="single"/>
        </w:rPr>
        <w:t>unvaccinated will</w:t>
      </w:r>
      <w:r w:rsidRPr="00361031">
        <w:rPr>
          <w:u w:val="single"/>
        </w:rPr>
        <w:t xml:space="preserve">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Pr>
          <w:sz w:val="16"/>
        </w:rPr>
        <w:t xml:space="preserve"> </w:t>
      </w:r>
      <w:r w:rsidRPr="00361031">
        <w:rPr>
          <w:u w:val="single"/>
        </w:rPr>
        <w:t xml:space="preserve">TRIPS: </w:t>
      </w:r>
      <w:r w:rsidRPr="00361031">
        <w:rPr>
          <w:rStyle w:val="Emphasis"/>
        </w:rPr>
        <w:t>Barrier to Equitable Health Care Access</w:t>
      </w:r>
      <w:r>
        <w:rPr>
          <w:u w:val="single"/>
        </w:rPr>
        <w:t xml:space="preserve"> </w:t>
      </w:r>
      <w:r w:rsidRPr="00361031">
        <w:rPr>
          <w:u w:val="single"/>
        </w:rPr>
        <w:t>The opponents of the waiver proposal argue that IPR are not a significant barrier to equitable access to health care, and existing TRIPS flexibilities are sufficient to address the COVID-19 pandemic</w:t>
      </w:r>
      <w:r w:rsidRPr="00361031">
        <w:rPr>
          <w:sz w:val="16"/>
        </w:rPr>
        <w:t xml:space="preserve">. However, </w:t>
      </w:r>
      <w:r w:rsidRPr="00361031">
        <w:rPr>
          <w:rStyle w:val="Emphasis"/>
        </w:rPr>
        <w:t>history suggests the contrary</w:t>
      </w:r>
      <w:r w:rsidRPr="00361031">
        <w:rPr>
          <w:sz w:val="16"/>
        </w:rPr>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rPr>
          <w:sz w:val="16"/>
        </w:rPr>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rPr>
          <w:sz w:val="16"/>
        </w:rPr>
        <w:t>.16</w:t>
      </w:r>
      <w:r>
        <w:rPr>
          <w:sz w:val="16"/>
        </w:rPr>
        <w:t xml:space="preserve"> </w:t>
      </w:r>
      <w:r w:rsidRPr="00361031">
        <w:rPr>
          <w:sz w:val="16"/>
        </w:rPr>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patent litigations in Indian and international trade courts and branded Indian drug companies as thieves</w:t>
      </w:r>
      <w:r w:rsidRPr="00361031">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Pr>
          <w:sz w:val="16"/>
        </w:rPr>
        <w:t xml:space="preserve"> </w:t>
      </w:r>
      <w:r w:rsidRPr="00361031">
        <w:rPr>
          <w:sz w:val="16"/>
        </w:rPr>
        <w:t xml:space="preserve">A recent document by Médecins Sans </w:t>
      </w:r>
      <w:proofErr w:type="spellStart"/>
      <w:r w:rsidRPr="00361031">
        <w:rPr>
          <w:sz w:val="16"/>
        </w:rPr>
        <w:t>Frontières</w:t>
      </w:r>
      <w:proofErr w:type="spellEnd"/>
      <w:r w:rsidRPr="00361031">
        <w:rPr>
          <w:sz w:val="16"/>
        </w:rPr>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r w:rsidRPr="00361031">
        <w:rPr>
          <w:rStyle w:val="Emphasis"/>
        </w:rPr>
        <w:t>treatments</w:t>
      </w:r>
      <w:r w:rsidRPr="00361031">
        <w:rPr>
          <w:u w:val="single"/>
        </w:rPr>
        <w:t xml:space="preserve"> and </w:t>
      </w:r>
      <w:r w:rsidRPr="00361031">
        <w:rPr>
          <w:rStyle w:val="Emphasis"/>
        </w:rPr>
        <w:t>vaccines</w:t>
      </w:r>
      <w:r w:rsidRPr="00361031">
        <w:rPr>
          <w:u w:val="single"/>
        </w:rPr>
        <w:t xml:space="preserve"> during the COVID-19 pandemic</w:t>
      </w:r>
      <w:r w:rsidRPr="00361031">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Pr>
          <w:sz w:val="16"/>
        </w:rPr>
        <w:t xml:space="preserve"> </w:t>
      </w:r>
      <w:r w:rsidRPr="00361031">
        <w:rPr>
          <w:sz w:val="16"/>
        </w:rPr>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Pr>
          <w:sz w:val="16"/>
        </w:rPr>
        <w:t xml:space="preserve"> </w:t>
      </w:r>
      <w:r w:rsidRPr="00361031">
        <w:rPr>
          <w:sz w:val="16"/>
        </w:rPr>
        <w:t xml:space="preserve">Private companies received 94.6 per cent of this funding; </w:t>
      </w:r>
      <w:proofErr w:type="spellStart"/>
      <w:r w:rsidRPr="00361031">
        <w:rPr>
          <w:sz w:val="16"/>
        </w:rPr>
        <w:t>Moderna</w:t>
      </w:r>
      <w:proofErr w:type="spellEnd"/>
      <w:r w:rsidRPr="00361031">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Pr>
          <w:sz w:val="16"/>
        </w:rPr>
        <w:t xml:space="preserve"> </w:t>
      </w:r>
      <w:r w:rsidRPr="00361031">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rPr>
          <w:sz w:val="16"/>
        </w:rPr>
        <w:t>favouring</w:t>
      </w:r>
      <w:proofErr w:type="spellEnd"/>
      <w:r w:rsidRPr="00361031">
        <w:rPr>
          <w:sz w:val="16"/>
        </w:rPr>
        <w:t xml:space="preserve"> developing countries’ products against this promise of technology transfer.</w:t>
      </w:r>
      <w:r>
        <w:rPr>
          <w:sz w:val="16"/>
        </w:rPr>
        <w:t xml:space="preserve"> </w:t>
      </w: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rPr>
          <w:sz w:val="16"/>
        </w:rPr>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rPr>
          <w:sz w:val="16"/>
        </w:rPr>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rPr>
          <w:sz w:val="16"/>
        </w:rPr>
        <w:t xml:space="preserve">. For instance, </w:t>
      </w:r>
      <w:r w:rsidRPr="00361031">
        <w:rPr>
          <w:highlight w:val="green"/>
          <w:u w:val="single"/>
        </w:rPr>
        <w:t xml:space="preserve">to </w:t>
      </w:r>
      <w:r w:rsidRPr="004F2470">
        <w:rPr>
          <w:rStyle w:val="Emphasis"/>
          <w:highlight w:val="green"/>
        </w:rPr>
        <w:t>export COVID-19</w:t>
      </w:r>
      <w:r w:rsidRPr="00361031">
        <w:rPr>
          <w:rStyle w:val="Emphasis"/>
        </w:rPr>
        <w:t xml:space="preserve"> vaccine-related </w:t>
      </w:r>
      <w:r w:rsidRPr="004F2470">
        <w:rPr>
          <w:rStyle w:val="Emphasis"/>
          <w:highlight w:val="green"/>
        </w:rPr>
        <w:t>products</w:t>
      </w:r>
      <w:r w:rsidRPr="00361031">
        <w:rPr>
          <w:u w:val="single"/>
        </w:rPr>
        <w:t>, countries need to ensure that there are no IP restrictions at both ends</w:t>
      </w:r>
      <w:r w:rsidRPr="00361031">
        <w:rPr>
          <w:sz w:val="16"/>
        </w:rPr>
        <w:t xml:space="preserve"> – exporting and importing. The </w:t>
      </w:r>
      <w:r w:rsidRPr="00361031">
        <w:rPr>
          <w:u w:val="single"/>
        </w:rPr>
        <w:t>market for vaccine materials includes consumables, single-use reactors bags, filters, culture media, and vaccine ingredients. Export blockages</w:t>
      </w:r>
      <w:r w:rsidRPr="00361031">
        <w:rPr>
          <w:sz w:val="16"/>
        </w:rPr>
        <w:t xml:space="preserve"> on raw materials, equipment and finished products </w:t>
      </w:r>
      <w:r w:rsidRPr="00361031">
        <w:rPr>
          <w:u w:val="single"/>
        </w:rPr>
        <w:t>harm the overall output of the vaccine supply chain. If there is no TRIPS restriction</w:t>
      </w:r>
      <w:r w:rsidRPr="00361031">
        <w:rPr>
          <w:sz w:val="16"/>
        </w:rPr>
        <w:t xml:space="preserve">, more </w:t>
      </w:r>
      <w:r w:rsidRPr="004F2470">
        <w:rPr>
          <w:highlight w:val="green"/>
          <w:u w:val="single"/>
        </w:rPr>
        <w:t>governments</w:t>
      </w:r>
      <w:r w:rsidRPr="00361031">
        <w:rPr>
          <w:u w:val="single"/>
        </w:rPr>
        <w:t xml:space="preserve"> and companies will invest in </w:t>
      </w:r>
      <w:r w:rsidRPr="00361031">
        <w:rPr>
          <w:rStyle w:val="Emphasis"/>
          <w:highlight w:val="green"/>
        </w:rPr>
        <w:t>repurpos</w:t>
      </w:r>
      <w:r w:rsidRPr="004F2470">
        <w:rPr>
          <w:rStyle w:val="Emphasis"/>
        </w:rPr>
        <w:t>ing</w:t>
      </w:r>
      <w:r w:rsidRPr="00361031">
        <w:rPr>
          <w:rStyle w:val="Emphasis"/>
        </w:rPr>
        <w:t xml:space="preserve"> their </w:t>
      </w:r>
      <w:r w:rsidRPr="00361031">
        <w:rPr>
          <w:rStyle w:val="Emphasis"/>
          <w:highlight w:val="green"/>
        </w:rPr>
        <w:t>facilities</w:t>
      </w:r>
      <w:r w:rsidRPr="00361031">
        <w:rPr>
          <w:rStyle w:val="Emphasis"/>
        </w:rPr>
        <w:t>.</w:t>
      </w:r>
      <w:r>
        <w:rPr>
          <w:rStyle w:val="Emphasis"/>
        </w:rPr>
        <w:t xml:space="preserve"> </w:t>
      </w:r>
      <w:r w:rsidRPr="00361031">
        <w:rPr>
          <w:sz w:val="16"/>
        </w:rPr>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rPr>
          <w:sz w:val="16"/>
        </w:rPr>
        <w:t xml:space="preserve">. For instance, in the early 1990s, when Indian company </w:t>
      </w:r>
      <w:proofErr w:type="spellStart"/>
      <w:r w:rsidRPr="00361031">
        <w:rPr>
          <w:sz w:val="16"/>
        </w:rPr>
        <w:t>Shantha</w:t>
      </w:r>
      <w:proofErr w:type="spellEnd"/>
      <w:r w:rsidRPr="00361031">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w:t>
      </w:r>
      <w:proofErr w:type="spellStart"/>
      <w:r w:rsidRPr="00361031">
        <w:rPr>
          <w:u w:val="single"/>
        </w:rPr>
        <w:t>programme</w:t>
      </w:r>
      <w:proofErr w:type="spellEnd"/>
      <w:r w:rsidRPr="00361031">
        <w:rPr>
          <w:u w:val="single"/>
        </w:rPr>
        <w:t xml:space="preserv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r>
        <w:rPr>
          <w:u w:val="single"/>
        </w:rPr>
        <w:t xml:space="preserve"> </w:t>
      </w:r>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rPr>
          <w:sz w:val="16"/>
        </w:rPr>
        <w:t xml:space="preserve">. Now, a couple of </w:t>
      </w:r>
      <w:r w:rsidRPr="00361031">
        <w:rPr>
          <w:u w:val="single"/>
        </w:rPr>
        <w:t xml:space="preserve">Indian companies are in the </w:t>
      </w:r>
      <w:r w:rsidRPr="00361031">
        <w:rPr>
          <w:rStyle w:val="Emphasis"/>
        </w:rPr>
        <w:t>last stage of producing mRNA</w:t>
      </w:r>
      <w:r w:rsidRPr="00361031">
        <w:rPr>
          <w:sz w:val="16"/>
        </w:rPr>
        <w:t xml:space="preserve"> (Messenger RNA) </w:t>
      </w:r>
      <w:r w:rsidRPr="00361031">
        <w:rPr>
          <w:u w:val="single"/>
        </w:rPr>
        <w:t>vaccines</w:t>
      </w:r>
      <w:r w:rsidRPr="00361031">
        <w:rPr>
          <w:sz w:val="16"/>
        </w:rPr>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rPr>
          <w:sz w:val="16"/>
        </w:rPr>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COVID-19 vaccine </w:t>
      </w:r>
      <w:r w:rsidRPr="00361031">
        <w:rPr>
          <w:rStyle w:val="Emphasis"/>
          <w:highlight w:val="green"/>
        </w:rPr>
        <w:t>production</w:t>
      </w:r>
      <w:r w:rsidRPr="00361031">
        <w:rPr>
          <w:u w:val="single"/>
        </w:rPr>
        <w:t xml:space="preserve"> requirements </w:t>
      </w:r>
      <w:r w:rsidRPr="004F2470">
        <w:rPr>
          <w:highlight w:val="green"/>
          <w:u w:val="single"/>
        </w:rPr>
        <w:t>once it obtains</w:t>
      </w:r>
      <w:r w:rsidRPr="00361031">
        <w:rPr>
          <w:u w:val="single"/>
        </w:rPr>
        <w:t xml:space="preserve"> vaccine </w:t>
      </w:r>
      <w:r w:rsidRPr="004F2470">
        <w:rPr>
          <w:highlight w:val="green"/>
          <w:u w:val="single"/>
        </w:rPr>
        <w:t>patents</w:t>
      </w:r>
      <w:r w:rsidRPr="00361031">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r>
        <w:rPr>
          <w:sz w:val="16"/>
        </w:rPr>
        <w:t xml:space="preserve"> </w:t>
      </w:r>
      <w:r w:rsidRPr="00361031">
        <w:rPr>
          <w:sz w:val="16"/>
        </w:rPr>
        <w:t xml:space="preserve">Moreover, </w:t>
      </w:r>
      <w:r w:rsidRPr="00361031">
        <w:rPr>
          <w:u w:val="single"/>
        </w:rPr>
        <w:t xml:space="preserve">COVID-19 vaccine IPR runs </w:t>
      </w:r>
      <w:r w:rsidRPr="00361031">
        <w:rPr>
          <w:rStyle w:val="Emphasis"/>
        </w:rPr>
        <w:t>across the entire value chain</w:t>
      </w:r>
      <w:r w:rsidRPr="00361031">
        <w:rPr>
          <w:sz w:val="16"/>
        </w:rPr>
        <w:t xml:space="preserve"> – vaccine development, production, use, etc. A mere patent waiver may not be enough to address the issues related to its production and distribution. </w:t>
      </w:r>
      <w:r w:rsidRPr="004F2470">
        <w:rPr>
          <w:highlight w:val="green"/>
          <w:u w:val="single"/>
        </w:rPr>
        <w:t>What is</w:t>
      </w:r>
      <w:r w:rsidRPr="00361031">
        <w:rPr>
          <w:u w:val="single"/>
        </w:rPr>
        <w:t xml:space="preserve"> more </w:t>
      </w:r>
      <w:r w:rsidRPr="004F2470">
        <w:rPr>
          <w:highlight w:val="green"/>
          <w:u w:val="single"/>
        </w:rPr>
        <w:t>important</w:t>
      </w:r>
      <w:r w:rsidRPr="00361031">
        <w:rPr>
          <w:u w:val="single"/>
        </w:rPr>
        <w:t xml:space="preserve"> here </w:t>
      </w:r>
      <w:r w:rsidRPr="004F2470">
        <w:rPr>
          <w:highlight w:val="green"/>
          <w:u w:val="single"/>
        </w:rPr>
        <w:t>is to share</w:t>
      </w:r>
      <w:r w:rsidRPr="00361031">
        <w:rPr>
          <w:u w:val="single"/>
        </w:rPr>
        <w:t xml:space="preserve"> the </w:t>
      </w:r>
      <w:r w:rsidRPr="004F2470">
        <w:rPr>
          <w:highlight w:val="green"/>
          <w:u w:val="single"/>
        </w:rPr>
        <w:t xml:space="preserve">technical </w:t>
      </w:r>
      <w:r w:rsidRPr="004F2470">
        <w:rPr>
          <w:rStyle w:val="Emphasis"/>
          <w:highlight w:val="green"/>
        </w:rPr>
        <w:t>know-how and info</w:t>
      </w:r>
      <w:r w:rsidRPr="00361031">
        <w:rPr>
          <w:rStyle w:val="Emphasis"/>
        </w:rPr>
        <w:t>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rPr>
          <w:sz w:val="16"/>
        </w:rPr>
        <w:t>. Further, compulsory licensing and the domestic legal procedures it requires is cumbersome and not expedient in a public health crisis like the COVID-19 pandemic.</w:t>
      </w:r>
      <w:r>
        <w:rPr>
          <w:sz w:val="16"/>
        </w:rPr>
        <w:t xml:space="preserve"> </w:t>
      </w:r>
      <w:r w:rsidRPr="00361031">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361031">
        <w:rPr>
          <w:sz w:val="16"/>
          <w:szCs w:val="16"/>
        </w:rPr>
        <w:t>programmes</w:t>
      </w:r>
      <w:proofErr w:type="spellEnd"/>
      <w:r w:rsidRPr="00361031">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 w:val="16"/>
          <w:szCs w:val="16"/>
        </w:rPr>
        <w:t>Maitri</w:t>
      </w:r>
      <w:proofErr w:type="spellEnd"/>
      <w:r w:rsidRPr="00361031">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 w:val="16"/>
          <w:szCs w:val="16"/>
        </w:rPr>
        <w:t>Covaxin</w:t>
      </w:r>
      <w:proofErr w:type="spellEnd"/>
      <w:r w:rsidRPr="00361031">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 w:val="16"/>
          <w:szCs w:val="16"/>
        </w:rPr>
        <w:t>Maitri</w:t>
      </w:r>
      <w:proofErr w:type="spellEnd"/>
      <w:r w:rsidRPr="00361031">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 w:val="16"/>
          <w:szCs w:val="16"/>
        </w:rPr>
        <w:t>pressurising</w:t>
      </w:r>
      <w:proofErr w:type="spellEnd"/>
      <w:r w:rsidRPr="00361031">
        <w:rPr>
          <w:sz w:val="16"/>
          <w:szCs w:val="16"/>
        </w:rPr>
        <w:t>, to make the waiver happen.</w:t>
      </w:r>
    </w:p>
    <w:p w14:paraId="34F59577" w14:textId="77777777" w:rsidR="00ED1AEE" w:rsidRPr="00361031" w:rsidRDefault="00ED1AEE" w:rsidP="00ED1AEE"/>
    <w:p w14:paraId="4C73BF83" w14:textId="77777777" w:rsidR="00ED1AEE" w:rsidRPr="00361031" w:rsidRDefault="00ED1AEE" w:rsidP="00ED1AEE">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w:t>
      </w:r>
      <w:proofErr w:type="spellStart"/>
      <w:r w:rsidRPr="00361031">
        <w:rPr>
          <w:rFonts w:cs="Calibri"/>
        </w:rPr>
        <w:t>covid</w:t>
      </w:r>
      <w:proofErr w:type="spellEnd"/>
      <w:r w:rsidRPr="00361031">
        <w:rPr>
          <w:rFonts w:cs="Calibri"/>
        </w:rPr>
        <w:t>.</w:t>
      </w:r>
    </w:p>
    <w:p w14:paraId="0F86D0CC" w14:textId="77777777" w:rsidR="00ED1AEE" w:rsidRPr="00361031" w:rsidRDefault="00ED1AEE" w:rsidP="00ED1AEE">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5" w:history="1">
        <w:r w:rsidRPr="00361031">
          <w:rPr>
            <w:rStyle w:val="Hyperlink"/>
          </w:rPr>
          <w:t>https://www.statnews.com/2021/05/19/beyond-a-symbolic-gesture-whats-needed-to-turn-the-ip-waiver-into-covid-19-vaccines/</w:t>
        </w:r>
      </w:hyperlink>
      <w:r w:rsidRPr="00361031">
        <w:t>] Justin</w:t>
      </w:r>
    </w:p>
    <w:p w14:paraId="4204CB2C" w14:textId="77777777" w:rsidR="00ED1AEE" w:rsidRPr="00361031" w:rsidRDefault="00ED1AEE" w:rsidP="00ED1AEE">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xml:space="preserve">. One high-profile detractor, BIO President and CEO Michelle McMurry-Heath, argues that “handing [needy countries] the blueprint to construct a kitchen that — in optimal conditions — can take a year to build will not help us stop the emergence of dangerous new </w:t>
      </w:r>
      <w:proofErr w:type="spellStart"/>
      <w:r w:rsidRPr="00361031">
        <w:rPr>
          <w:sz w:val="16"/>
        </w:rPr>
        <w:t>Covid</w:t>
      </w:r>
      <w:proofErr w:type="spellEnd"/>
      <w:r w:rsidRPr="00361031">
        <w:rPr>
          <w:sz w:val="16"/>
        </w:rPr>
        <w:t xml:space="preserve"> variants.”</w:t>
      </w:r>
    </w:p>
    <w:p w14:paraId="4CF31F24" w14:textId="77777777" w:rsidR="00ED1AEE" w:rsidRPr="00361031" w:rsidRDefault="00ED1AEE" w:rsidP="00ED1AEE">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25FE7ED9" w14:textId="77777777" w:rsidR="00ED1AEE" w:rsidRPr="00361031" w:rsidRDefault="00ED1AEE" w:rsidP="00ED1AEE">
      <w:pPr>
        <w:rPr>
          <w:rStyle w:val="Emphasis"/>
        </w:rPr>
      </w:pPr>
      <w:r w:rsidRPr="00361031">
        <w:rPr>
          <w:u w:val="single"/>
        </w:rPr>
        <w:t xml:space="preserve">Both truths suggest that we </w:t>
      </w:r>
      <w:r w:rsidRPr="00361031">
        <w:rPr>
          <w:rStyle w:val="Emphasis"/>
        </w:rPr>
        <w:t>pass the blueprint and build the kitchen.</w:t>
      </w:r>
    </w:p>
    <w:p w14:paraId="2F550B59" w14:textId="77777777" w:rsidR="00ED1AEE" w:rsidRPr="00361031" w:rsidRDefault="00ED1AEE" w:rsidP="00ED1AEE">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6CA117DE" w14:textId="77777777" w:rsidR="00ED1AEE" w:rsidRPr="00361031" w:rsidRDefault="00ED1AEE" w:rsidP="00ED1AEE"/>
    <w:p w14:paraId="067862EF" w14:textId="77777777" w:rsidR="00ED1AEE" w:rsidRPr="00361031" w:rsidRDefault="00ED1AEE" w:rsidP="00ED1AEE">
      <w:pPr>
        <w:pStyle w:val="Heading4"/>
        <w:rPr>
          <w:rFonts w:cs="Calibri"/>
        </w:rPr>
      </w:pPr>
      <w:r w:rsidRPr="00361031">
        <w:rPr>
          <w:rFonts w:cs="Calibri"/>
        </w:rPr>
        <w:t xml:space="preserve">Corona escalates </w:t>
      </w:r>
      <w:r w:rsidRPr="00361031">
        <w:rPr>
          <w:rFonts w:cs="Calibri"/>
          <w:u w:val="single"/>
        </w:rPr>
        <w:t>security threats</w:t>
      </w:r>
      <w:r w:rsidRPr="00361031">
        <w:rPr>
          <w:rFonts w:cs="Calibri"/>
        </w:rPr>
        <w:t xml:space="preserve"> that cause </w:t>
      </w:r>
      <w:r w:rsidRPr="00361031">
        <w:rPr>
          <w:rFonts w:cs="Calibri"/>
          <w:u w:val="single"/>
        </w:rPr>
        <w:t>extinction</w:t>
      </w:r>
      <w:r w:rsidRPr="00361031">
        <w:rPr>
          <w:rFonts w:cs="Calibri"/>
        </w:rPr>
        <w:t xml:space="preserve"> – cooperation thesis is </w:t>
      </w:r>
      <w:r w:rsidRPr="00361031">
        <w:rPr>
          <w:rFonts w:cs="Calibri"/>
          <w:u w:val="single"/>
        </w:rPr>
        <w:t>wrong</w:t>
      </w:r>
      <w:r w:rsidRPr="00361031">
        <w:rPr>
          <w:rFonts w:cs="Calibri"/>
        </w:rPr>
        <w:t>.</w:t>
      </w:r>
    </w:p>
    <w:p w14:paraId="53781B14" w14:textId="77777777" w:rsidR="00ED1AEE" w:rsidRPr="00361031" w:rsidRDefault="00ED1AEE" w:rsidP="00ED1AEE">
      <w:proofErr w:type="spellStart"/>
      <w:r w:rsidRPr="00361031">
        <w:rPr>
          <w:rStyle w:val="Style13ptBold"/>
        </w:rPr>
        <w:t>Recna</w:t>
      </w:r>
      <w:proofErr w:type="spellEnd"/>
      <w:r w:rsidRPr="00361031">
        <w:rPr>
          <w:rStyle w:val="Style13ptBold"/>
        </w:rPr>
        <w:t xml:space="preserve">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6" w:history="1">
        <w:r w:rsidRPr="00361031">
          <w:rPr>
            <w:rStyle w:val="Hyperlink"/>
          </w:rPr>
          <w:t>https://www.tandfonline.com/doi/full/10.1080/25751654.2021.1890867</w:t>
        </w:r>
      </w:hyperlink>
      <w:r w:rsidRPr="00361031">
        <w:t>] Justin</w:t>
      </w:r>
    </w:p>
    <w:p w14:paraId="41B3A735" w14:textId="77777777" w:rsidR="00ED1AEE" w:rsidRPr="00A03B91" w:rsidRDefault="00ED1AEE" w:rsidP="00ED1AEE">
      <w:pPr>
        <w:rPr>
          <w:rStyle w:val="Emphasis"/>
          <w:rFonts w:eastAsiaTheme="majorEastAsia"/>
          <w:iCs w:val="0"/>
        </w:rPr>
      </w:pPr>
      <w:r w:rsidRPr="00A03B91">
        <w:rPr>
          <w:sz w:val="16"/>
        </w:rPr>
        <w:t xml:space="preserve">The Challenge: </w:t>
      </w:r>
      <w:r w:rsidRPr="00A03B91">
        <w:rPr>
          <w:rStyle w:val="Emphasis"/>
        </w:rPr>
        <w:t xml:space="preserve">Multiple </w:t>
      </w:r>
      <w:r w:rsidRPr="00A03B91">
        <w:rPr>
          <w:rStyle w:val="Emphasis"/>
          <w:highlight w:val="green"/>
        </w:rPr>
        <w:t>Existential Threats</w:t>
      </w:r>
      <w:r w:rsidRPr="00A03B91">
        <w:rPr>
          <w:rStyle w:val="Emphasis"/>
        </w:rPr>
        <w:t xml:space="preserve"> </w:t>
      </w:r>
      <w:r w:rsidRPr="00A03B91">
        <w:rPr>
          <w:sz w:val="16"/>
        </w:rPr>
        <w:t xml:space="preserve">The relationship between pandemics and war is as long as human history. Past </w:t>
      </w:r>
      <w:r w:rsidRPr="00A03B91">
        <w:rPr>
          <w:highlight w:val="green"/>
          <w:u w:val="single"/>
        </w:rPr>
        <w:t>pandemics</w:t>
      </w:r>
      <w:r w:rsidRPr="00A03B91">
        <w:rPr>
          <w:u w:val="single"/>
        </w:rPr>
        <w:t xml:space="preserve"> have </w:t>
      </w:r>
      <w:r w:rsidRPr="00A03B91">
        <w:rPr>
          <w:rStyle w:val="Emphasis"/>
        </w:rPr>
        <w:t>set the scene for wars</w:t>
      </w:r>
      <w:r w:rsidRPr="00A03B91">
        <w:rPr>
          <w:u w:val="single"/>
        </w:rPr>
        <w:t xml:space="preserve"> by </w:t>
      </w:r>
      <w:r w:rsidRPr="00A03B91">
        <w:rPr>
          <w:rStyle w:val="Emphasis"/>
          <w:highlight w:val="green"/>
        </w:rPr>
        <w:t>weaken</w:t>
      </w:r>
      <w:r w:rsidRPr="00A03B91">
        <w:rPr>
          <w:rStyle w:val="Emphasis"/>
        </w:rPr>
        <w:t xml:space="preserve">ing </w:t>
      </w:r>
      <w:r w:rsidRPr="00A03B91">
        <w:rPr>
          <w:rStyle w:val="Emphasis"/>
          <w:highlight w:val="green"/>
        </w:rPr>
        <w:t>societies</w:t>
      </w:r>
      <w:r w:rsidRPr="00A03B91">
        <w:rPr>
          <w:u w:val="single"/>
        </w:rPr>
        <w:t xml:space="preserve">, undermining </w:t>
      </w:r>
      <w:r w:rsidRPr="00A03B91">
        <w:rPr>
          <w:rStyle w:val="Emphasis"/>
        </w:rPr>
        <w:t>resilience</w:t>
      </w:r>
      <w:r w:rsidRPr="00A03B91">
        <w:rPr>
          <w:u w:val="single"/>
        </w:rPr>
        <w:t xml:space="preserve">, and </w:t>
      </w:r>
      <w:r w:rsidRPr="00A03B91">
        <w:rPr>
          <w:rStyle w:val="Emphasis"/>
          <w:highlight w:val="green"/>
        </w:rPr>
        <w:t>exacerbating</w:t>
      </w:r>
      <w:r w:rsidRPr="00A03B91">
        <w:rPr>
          <w:rStyle w:val="Emphasis"/>
        </w:rPr>
        <w:t xml:space="preserve"> civil and inter-state </w:t>
      </w:r>
      <w:r w:rsidRPr="00A03B91">
        <w:rPr>
          <w:rStyle w:val="Emphasis"/>
          <w:highlight w:val="green"/>
        </w:rPr>
        <w:t>conflict</w:t>
      </w:r>
      <w:r w:rsidRPr="00A03B91">
        <w:rPr>
          <w:u w:val="single"/>
        </w:rPr>
        <w:t>.</w:t>
      </w:r>
      <w:r w:rsidRPr="00A03B91">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A03B91">
        <w:rPr>
          <w:u w:val="single"/>
        </w:rPr>
        <w:t xml:space="preserve">The COVID-19 is the most </w:t>
      </w:r>
      <w:r w:rsidRPr="00A03B91">
        <w:rPr>
          <w:rStyle w:val="Emphasis"/>
        </w:rPr>
        <w:t>demonic pandemic threat in modern history</w:t>
      </w:r>
      <w:r w:rsidRPr="00A03B91">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A03B91">
        <w:rPr>
          <w:rStyle w:val="Emphasis"/>
        </w:rPr>
        <w:t xml:space="preserve">increase or decrease the risks associated with these twin threats, climate change effects, and the next use of nuclear weapons in war.5 </w:t>
      </w:r>
      <w:r w:rsidRPr="00A03B91">
        <w:rPr>
          <w:sz w:val="16"/>
        </w:rPr>
        <w:t xml:space="preserve">Today, the nine </w:t>
      </w:r>
      <w:r w:rsidRPr="00A03B91">
        <w:rPr>
          <w:rStyle w:val="Emphasis"/>
          <w:highlight w:val="green"/>
        </w:rPr>
        <w:t>nuc</w:t>
      </w:r>
      <w:r w:rsidRPr="00A03B91">
        <w:rPr>
          <w:rStyle w:val="Emphasis"/>
        </w:rPr>
        <w:t>lear weapons arsenals</w:t>
      </w:r>
      <w:r w:rsidRPr="00A03B91">
        <w:rPr>
          <w:u w:val="single"/>
        </w:rPr>
        <w:t xml:space="preserve"> not only can </w:t>
      </w:r>
      <w:r w:rsidRPr="00A03B91">
        <w:rPr>
          <w:rStyle w:val="Heading3Char"/>
          <w:rFonts w:cs="Calibri"/>
          <w:sz w:val="22"/>
          <w:szCs w:val="22"/>
          <w:highlight w:val="green"/>
        </w:rPr>
        <w:t>annihilate</w:t>
      </w:r>
      <w:r w:rsidRPr="00A03B91">
        <w:rPr>
          <w:rStyle w:val="Heading3Char"/>
          <w:rFonts w:cs="Calibri"/>
          <w:sz w:val="22"/>
          <w:szCs w:val="22"/>
        </w:rPr>
        <w:t xml:space="preserve"> hundreds of </w:t>
      </w:r>
      <w:r w:rsidRPr="00A03B91">
        <w:rPr>
          <w:rStyle w:val="Heading3Char"/>
          <w:rFonts w:cs="Calibri"/>
          <w:sz w:val="22"/>
          <w:szCs w:val="22"/>
          <w:highlight w:val="green"/>
        </w:rPr>
        <w:t>cities</w:t>
      </w:r>
      <w:r w:rsidRPr="00A03B91">
        <w:rPr>
          <w:u w:val="single"/>
        </w:rPr>
        <w:t xml:space="preserve">, but also </w:t>
      </w:r>
      <w:r w:rsidRPr="00A03B91">
        <w:rPr>
          <w:highlight w:val="green"/>
          <w:u w:val="single"/>
        </w:rPr>
        <w:t xml:space="preserve">cause </w:t>
      </w:r>
      <w:r w:rsidRPr="00A03B91">
        <w:rPr>
          <w:rStyle w:val="Emphasis"/>
        </w:rPr>
        <w:t xml:space="preserve">nuclear </w:t>
      </w:r>
      <w:r w:rsidRPr="00A03B91">
        <w:rPr>
          <w:rStyle w:val="Emphasis"/>
          <w:highlight w:val="green"/>
        </w:rPr>
        <w:t xml:space="preserve">winter and </w:t>
      </w:r>
      <w:r w:rsidRPr="00A03B91">
        <w:rPr>
          <w:rStyle w:val="Emphasis"/>
        </w:rPr>
        <w:t xml:space="preserve">mass </w:t>
      </w:r>
      <w:r w:rsidRPr="00A03B91">
        <w:rPr>
          <w:rStyle w:val="Emphasis"/>
          <w:highlight w:val="green"/>
        </w:rPr>
        <w:t>starvation</w:t>
      </w:r>
      <w:r w:rsidRPr="00A03B91">
        <w:rPr>
          <w:highlight w:val="green"/>
          <w:u w:val="single"/>
        </w:rPr>
        <w:t xml:space="preserve"> of</w:t>
      </w:r>
      <w:r w:rsidRPr="00A03B91">
        <w:rPr>
          <w:u w:val="single"/>
        </w:rPr>
        <w:t xml:space="preserve"> a billion or more people, if not </w:t>
      </w:r>
      <w:r w:rsidRPr="00A03B91">
        <w:rPr>
          <w:highlight w:val="green"/>
          <w:u w:val="single"/>
        </w:rPr>
        <w:t xml:space="preserve">the </w:t>
      </w:r>
      <w:r w:rsidRPr="00A03B91">
        <w:rPr>
          <w:rStyle w:val="Heading3Char"/>
          <w:rFonts w:cs="Calibri"/>
          <w:sz w:val="22"/>
          <w:szCs w:val="22"/>
          <w:highlight w:val="green"/>
        </w:rPr>
        <w:t>entire</w:t>
      </w:r>
      <w:r w:rsidRPr="00A03B91">
        <w:rPr>
          <w:rStyle w:val="Heading3Char"/>
          <w:rFonts w:cs="Calibri"/>
          <w:sz w:val="22"/>
          <w:szCs w:val="22"/>
        </w:rPr>
        <w:t xml:space="preserve"> human </w:t>
      </w:r>
      <w:r w:rsidRPr="00A03B91">
        <w:rPr>
          <w:rStyle w:val="Heading3Char"/>
          <w:rFonts w:cs="Calibri"/>
          <w:sz w:val="22"/>
          <w:szCs w:val="22"/>
          <w:highlight w:val="green"/>
        </w:rPr>
        <w:t>species</w:t>
      </w:r>
      <w:r w:rsidRPr="00A03B91">
        <w:rPr>
          <w:u w:val="single"/>
        </w:rPr>
        <w:t xml:space="preserve">. </w:t>
      </w:r>
      <w:r w:rsidRPr="00A03B91">
        <w:rPr>
          <w:sz w:val="16"/>
        </w:rPr>
        <w:t xml:space="preserve">Concurrently, </w:t>
      </w:r>
      <w:r w:rsidRPr="00A03B91">
        <w:rPr>
          <w:u w:val="single"/>
        </w:rPr>
        <w:t xml:space="preserve">climate change is </w:t>
      </w:r>
      <w:r w:rsidRPr="00A03B91">
        <w:rPr>
          <w:rStyle w:val="Emphasis"/>
        </w:rPr>
        <w:t>enveloping the planet with more frequent</w:t>
      </w:r>
      <w:r w:rsidRPr="00A03B91">
        <w:rPr>
          <w:u w:val="single"/>
        </w:rPr>
        <w:t xml:space="preserve"> and </w:t>
      </w:r>
      <w:r w:rsidRPr="00A03B91">
        <w:rPr>
          <w:rStyle w:val="Emphasis"/>
        </w:rPr>
        <w:t>intense storms</w:t>
      </w:r>
      <w:r w:rsidRPr="00A03B91">
        <w:rPr>
          <w:u w:val="single"/>
        </w:rPr>
        <w:t xml:space="preserve">, accelerating </w:t>
      </w:r>
      <w:r w:rsidRPr="00A03B91">
        <w:rPr>
          <w:rStyle w:val="Emphasis"/>
        </w:rPr>
        <w:t>sea level rise</w:t>
      </w:r>
      <w:r w:rsidRPr="00A03B91">
        <w:rPr>
          <w:u w:val="single"/>
        </w:rPr>
        <w:t xml:space="preserve">, and advancing </w:t>
      </w:r>
      <w:r w:rsidRPr="00A03B91">
        <w:rPr>
          <w:rStyle w:val="Emphasis"/>
        </w:rPr>
        <w:t>rapid ecological change</w:t>
      </w:r>
      <w:r w:rsidRPr="00A03B91">
        <w:rPr>
          <w:u w:val="single"/>
        </w:rPr>
        <w:t xml:space="preserve">, expressed in </w:t>
      </w:r>
      <w:r w:rsidRPr="00A03B91">
        <w:rPr>
          <w:rStyle w:val="Emphasis"/>
        </w:rPr>
        <w:t>unprecedented forest fires</w:t>
      </w:r>
      <w:r w:rsidRPr="00A03B91">
        <w:rPr>
          <w:u w:val="single"/>
        </w:rPr>
        <w:t xml:space="preserve"> across the world</w:t>
      </w:r>
      <w:r w:rsidRPr="00A03B91">
        <w:rPr>
          <w:sz w:val="16"/>
        </w:rPr>
        <w:t xml:space="preserve">. </w:t>
      </w:r>
      <w:r w:rsidRPr="00A03B91">
        <w:rPr>
          <w:u w:val="single"/>
        </w:rPr>
        <w:t xml:space="preserve">Already </w:t>
      </w:r>
      <w:r w:rsidRPr="00A03B91">
        <w:rPr>
          <w:rStyle w:val="Emphasis"/>
        </w:rPr>
        <w:t>stretched</w:t>
      </w:r>
      <w:r w:rsidRPr="00A03B91">
        <w:rPr>
          <w:u w:val="single"/>
        </w:rPr>
        <w:t xml:space="preserve"> to a breaking point</w:t>
      </w:r>
      <w:r w:rsidRPr="00A03B91">
        <w:rPr>
          <w:sz w:val="16"/>
        </w:rPr>
        <w:t xml:space="preserve"> in many countries, </w:t>
      </w:r>
      <w:r w:rsidRPr="00A03B91">
        <w:rPr>
          <w:u w:val="single"/>
        </w:rPr>
        <w:t xml:space="preserve">the current pandemic may overcome resilience to the point of near or </w:t>
      </w:r>
      <w:r w:rsidRPr="00A03B91">
        <w:rPr>
          <w:rStyle w:val="Emphasis"/>
        </w:rPr>
        <w:t xml:space="preserve">actual collapse of social, economic, and political order. </w:t>
      </w:r>
      <w:r w:rsidRPr="00A03B91">
        <w:rPr>
          <w:sz w:val="16"/>
        </w:rPr>
        <w:t xml:space="preserve">In this extraordinary moment, </w:t>
      </w:r>
      <w:r w:rsidRPr="00A03B91">
        <w:rPr>
          <w:u w:val="single"/>
        </w:rPr>
        <w:t xml:space="preserve">it is timely to </w:t>
      </w:r>
      <w:r w:rsidRPr="00A03B91">
        <w:rPr>
          <w:rStyle w:val="Emphasis"/>
        </w:rPr>
        <w:t>reflect</w:t>
      </w:r>
      <w:r w:rsidRPr="00A03B91">
        <w:rPr>
          <w:u w:val="single"/>
        </w:rPr>
        <w:t xml:space="preserve"> on the existence and </w:t>
      </w:r>
      <w:r w:rsidRPr="00A03B91">
        <w:rPr>
          <w:rStyle w:val="Emphasis"/>
        </w:rPr>
        <w:t xml:space="preserve">possible uses of </w:t>
      </w:r>
      <w:r w:rsidRPr="00A03B91">
        <w:rPr>
          <w:rStyle w:val="Emphasis"/>
          <w:highlight w:val="green"/>
        </w:rPr>
        <w:t>w</w:t>
      </w:r>
      <w:r w:rsidRPr="00A03B91">
        <w:rPr>
          <w:rStyle w:val="Emphasis"/>
        </w:rPr>
        <w:t xml:space="preserve">eapons of </w:t>
      </w:r>
      <w:r w:rsidRPr="00A03B91">
        <w:rPr>
          <w:rStyle w:val="Emphasis"/>
          <w:highlight w:val="green"/>
        </w:rPr>
        <w:t>m</w:t>
      </w:r>
      <w:r w:rsidRPr="00A03B91">
        <w:rPr>
          <w:rStyle w:val="Emphasis"/>
        </w:rPr>
        <w:t>ass destruction under pandemic conditions</w:t>
      </w:r>
      <w:r w:rsidRPr="00A03B91">
        <w:rPr>
          <w:sz w:val="16"/>
        </w:rPr>
        <w:t xml:space="preserve"> – most importantly, </w:t>
      </w:r>
      <w:r w:rsidRPr="00A03B91">
        <w:rPr>
          <w:rStyle w:val="Emphasis"/>
        </w:rPr>
        <w:t>nuclear weapons</w:t>
      </w:r>
      <w:r w:rsidRPr="00A03B91">
        <w:rPr>
          <w:u w:val="single"/>
        </w:rPr>
        <w:t xml:space="preserve">, but also </w:t>
      </w:r>
      <w:r w:rsidRPr="00A03B91">
        <w:rPr>
          <w:rStyle w:val="Emphasis"/>
        </w:rPr>
        <w:t>chemical</w:t>
      </w:r>
      <w:r w:rsidRPr="00A03B91">
        <w:rPr>
          <w:u w:val="single"/>
        </w:rPr>
        <w:t xml:space="preserve"> and </w:t>
      </w:r>
      <w:r w:rsidRPr="00A03B91">
        <w:rPr>
          <w:rStyle w:val="Emphasis"/>
        </w:rPr>
        <w:t>biological</w:t>
      </w:r>
      <w:r w:rsidRPr="00A03B91">
        <w:rPr>
          <w:u w:val="single"/>
        </w:rPr>
        <w:t xml:space="preserve"> weapons</w:t>
      </w:r>
      <w:r w:rsidRPr="00A03B91">
        <w:rPr>
          <w:sz w:val="16"/>
        </w:rPr>
        <w:t xml:space="preserve">. Moments of </w:t>
      </w:r>
      <w:r w:rsidRPr="00A03B91">
        <w:rPr>
          <w:rStyle w:val="Emphasis"/>
        </w:rPr>
        <w:t>extreme crisis and vulnerability</w:t>
      </w:r>
      <w:r w:rsidRPr="00A03B91">
        <w:rPr>
          <w:u w:val="single"/>
        </w:rPr>
        <w:t xml:space="preserve"> can prompt </w:t>
      </w:r>
      <w:r w:rsidRPr="00A03B91">
        <w:rPr>
          <w:rStyle w:val="Emphasis"/>
          <w:highlight w:val="green"/>
        </w:rPr>
        <w:t>aggressive</w:t>
      </w:r>
      <w:r w:rsidRPr="00A03B91">
        <w:rPr>
          <w:u w:val="single"/>
        </w:rPr>
        <w:t xml:space="preserve"> and counterintuitive </w:t>
      </w:r>
      <w:r w:rsidRPr="00A03B91">
        <w:rPr>
          <w:rStyle w:val="Emphasis"/>
          <w:highlight w:val="green"/>
        </w:rPr>
        <w:t>actions</w:t>
      </w:r>
      <w:r w:rsidRPr="00A03B91">
        <w:rPr>
          <w:u w:val="single"/>
        </w:rPr>
        <w:t xml:space="preserve"> that in turn may destabilize already precariously balanced threat systems, underpinned by conventional and nuclear weapons, as well as the threat of weaponized </w:t>
      </w:r>
      <w:r w:rsidRPr="00A03B91">
        <w:rPr>
          <w:rStyle w:val="Emphasis"/>
        </w:rPr>
        <w:t>chemical and biological technologies</w:t>
      </w:r>
      <w:r w:rsidRPr="00A03B91">
        <w:rPr>
          <w:sz w:val="16"/>
        </w:rPr>
        <w:t xml:space="preserve">. Consequently, </w:t>
      </w:r>
      <w:r w:rsidRPr="00A03B91">
        <w:rPr>
          <w:u w:val="single"/>
        </w:rPr>
        <w:t xml:space="preserve">the </w:t>
      </w:r>
      <w:r w:rsidRPr="00A03B91">
        <w:rPr>
          <w:rStyle w:val="Emphasis"/>
          <w:highlight w:val="green"/>
        </w:rPr>
        <w:t>risk</w:t>
      </w:r>
      <w:r w:rsidRPr="00A03B91">
        <w:rPr>
          <w:rStyle w:val="Emphasis"/>
        </w:rPr>
        <w:t xml:space="preserve"> of the use of weapons of mass destruction</w:t>
      </w:r>
      <w:r w:rsidRPr="00A03B91">
        <w:rPr>
          <w:u w:val="single"/>
        </w:rPr>
        <w:t xml:space="preserve"> (WMD), especially nuclear weapons, </w:t>
      </w:r>
      <w:r w:rsidRPr="00A03B91">
        <w:rPr>
          <w:rStyle w:val="Emphasis"/>
          <w:highlight w:val="green"/>
        </w:rPr>
        <w:t>increases</w:t>
      </w:r>
      <w:r w:rsidRPr="00A03B91">
        <w:rPr>
          <w:u w:val="single"/>
        </w:rPr>
        <w:t xml:space="preserve"> at such times, possibly sharply. </w:t>
      </w:r>
      <w:r w:rsidRPr="00A03B91">
        <w:rPr>
          <w:sz w:val="16"/>
        </w:rPr>
        <w:t xml:space="preserve">The </w:t>
      </w:r>
      <w:r w:rsidRPr="00A03B91">
        <w:rPr>
          <w:u w:val="single"/>
        </w:rPr>
        <w:t xml:space="preserve">COVID-19 pandemic is </w:t>
      </w:r>
      <w:r w:rsidRPr="00A03B91">
        <w:rPr>
          <w:rStyle w:val="Emphasis"/>
        </w:rPr>
        <w:t>clearly driving massive, rapid, and unpredictable changes</w:t>
      </w:r>
      <w:r w:rsidRPr="00A03B91">
        <w:rPr>
          <w:u w:val="single"/>
        </w:rPr>
        <w:t xml:space="preserve"> that will </w:t>
      </w:r>
      <w:r w:rsidRPr="00A03B91">
        <w:rPr>
          <w:rStyle w:val="Emphasis"/>
        </w:rPr>
        <w:t>redefine every aspect of the human condition</w:t>
      </w:r>
      <w:r w:rsidRPr="00A03B91">
        <w:rPr>
          <w:u w:val="single"/>
        </w:rPr>
        <w:t xml:space="preserve">, including </w:t>
      </w:r>
      <w:r w:rsidRPr="00A03B91">
        <w:rPr>
          <w:rStyle w:val="Emphasis"/>
        </w:rPr>
        <w:t>WMD</w:t>
      </w:r>
      <w:r w:rsidRPr="00A03B91">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A03B91">
        <w:rPr>
          <w:u w:val="single"/>
        </w:rPr>
        <w:t xml:space="preserve">In a world </w:t>
      </w:r>
      <w:r w:rsidRPr="00A03B91">
        <w:rPr>
          <w:rStyle w:val="Emphasis"/>
        </w:rPr>
        <w:t>reshaped by pandemics</w:t>
      </w:r>
      <w:r w:rsidRPr="00A03B91">
        <w:rPr>
          <w:u w:val="single"/>
        </w:rPr>
        <w:t xml:space="preserve">, </w:t>
      </w:r>
      <w:r w:rsidRPr="00A03B91">
        <w:rPr>
          <w:rStyle w:val="Emphasis"/>
        </w:rPr>
        <w:t>nuclear weapons</w:t>
      </w:r>
      <w:r w:rsidRPr="00A03B91">
        <w:rPr>
          <w:u w:val="single"/>
        </w:rPr>
        <w:t xml:space="preserve"> – as well as correlated </w:t>
      </w:r>
      <w:r w:rsidRPr="00A03B91">
        <w:rPr>
          <w:rStyle w:val="Emphasis"/>
        </w:rPr>
        <w:t>non-nuclear WMD</w:t>
      </w:r>
      <w:r w:rsidRPr="00A03B91">
        <w:rPr>
          <w:u w:val="single"/>
        </w:rPr>
        <w:t xml:space="preserve">, </w:t>
      </w:r>
      <w:r w:rsidRPr="00A03B91">
        <w:rPr>
          <w:rStyle w:val="Emphasis"/>
        </w:rPr>
        <w:t>nuclear alliances</w:t>
      </w:r>
      <w:r w:rsidRPr="00A03B91">
        <w:rPr>
          <w:u w:val="single"/>
        </w:rPr>
        <w:t xml:space="preserve">, </w:t>
      </w:r>
      <w:r w:rsidRPr="00A03B91">
        <w:rPr>
          <w:rStyle w:val="Emphasis"/>
        </w:rPr>
        <w:t>“deterrence” doctrines</w:t>
      </w:r>
      <w:r w:rsidRPr="00A03B91">
        <w:rPr>
          <w:u w:val="single"/>
        </w:rPr>
        <w:t xml:space="preserve">, operational and </w:t>
      </w:r>
      <w:r w:rsidRPr="00A03B91">
        <w:rPr>
          <w:rStyle w:val="Emphasis"/>
        </w:rPr>
        <w:t>declaratory policies</w:t>
      </w:r>
      <w:r w:rsidRPr="00A03B91">
        <w:rPr>
          <w:u w:val="single"/>
        </w:rPr>
        <w:t xml:space="preserve">, nuclear </w:t>
      </w:r>
      <w:r w:rsidRPr="00A03B91">
        <w:rPr>
          <w:rStyle w:val="Emphasis"/>
        </w:rPr>
        <w:t>extended deterrence</w:t>
      </w:r>
      <w:r w:rsidRPr="00A03B91">
        <w:rPr>
          <w:u w:val="single"/>
        </w:rPr>
        <w:t xml:space="preserve">, organizational practices, and the </w:t>
      </w:r>
      <w:r w:rsidRPr="00A03B91">
        <w:rPr>
          <w:rFonts w:eastAsiaTheme="majorEastAsia"/>
          <w:b/>
          <w:u w:val="single"/>
        </w:rPr>
        <w:t>existential risks</w:t>
      </w:r>
      <w:r w:rsidRPr="00A03B91">
        <w:rPr>
          <w:u w:val="single"/>
        </w:rPr>
        <w:t xml:space="preserve"> posed by retaining these capabilities – are all up for redefinition. </w:t>
      </w:r>
      <w:r w:rsidRPr="00A03B91">
        <w:rPr>
          <w:sz w:val="16"/>
        </w:rPr>
        <w:t xml:space="preserve">A </w:t>
      </w:r>
      <w:r w:rsidRPr="00A03B91">
        <w:rPr>
          <w:u w:val="single"/>
        </w:rPr>
        <w:t xml:space="preserve">pandemic has potential to </w:t>
      </w:r>
      <w:r w:rsidRPr="00A03B91">
        <w:rPr>
          <w:rStyle w:val="Emphasis"/>
        </w:rPr>
        <w:t xml:space="preserve">destabilize a nuclear-prone conflict by </w:t>
      </w:r>
      <w:r w:rsidRPr="00A03B91">
        <w:rPr>
          <w:rStyle w:val="Emphasis"/>
          <w:highlight w:val="green"/>
        </w:rPr>
        <w:t>incapacitating</w:t>
      </w:r>
      <w:r w:rsidRPr="00A03B91">
        <w:rPr>
          <w:u w:val="single"/>
        </w:rPr>
        <w:t xml:space="preserve"> the supreme nuclear commander or </w:t>
      </w:r>
      <w:r w:rsidRPr="00A03B91">
        <w:rPr>
          <w:rStyle w:val="Emphasis"/>
          <w:highlight w:val="green"/>
        </w:rPr>
        <w:t>commanders</w:t>
      </w:r>
      <w:r w:rsidRPr="00A03B91">
        <w:rPr>
          <w:highlight w:val="green"/>
          <w:u w:val="single"/>
        </w:rPr>
        <w:t xml:space="preserve"> who</w:t>
      </w:r>
      <w:r w:rsidRPr="00A03B91">
        <w:rPr>
          <w:u w:val="single"/>
        </w:rPr>
        <w:t xml:space="preserve"> have to </w:t>
      </w:r>
      <w:r w:rsidRPr="00A03B91">
        <w:rPr>
          <w:rStyle w:val="Emphasis"/>
          <w:highlight w:val="green"/>
        </w:rPr>
        <w:t>issue nuclear strike</w:t>
      </w:r>
      <w:r w:rsidRPr="00A03B91">
        <w:rPr>
          <w:rStyle w:val="Emphasis"/>
        </w:rPr>
        <w:t xml:space="preserve"> orders</w:t>
      </w:r>
      <w:r w:rsidRPr="00A03B91">
        <w:rPr>
          <w:u w:val="single"/>
        </w:rPr>
        <w:t xml:space="preserve">, creating </w:t>
      </w:r>
      <w:r w:rsidRPr="00A03B91">
        <w:rPr>
          <w:highlight w:val="green"/>
          <w:u w:val="single"/>
        </w:rPr>
        <w:t>uncertainty</w:t>
      </w:r>
      <w:r w:rsidRPr="00A03B91">
        <w:rPr>
          <w:u w:val="single"/>
        </w:rPr>
        <w:t xml:space="preserve"> as to who is in charge, how to handle nuclear mistakes</w:t>
      </w:r>
      <w:r w:rsidRPr="00A03B91">
        <w:rPr>
          <w:sz w:val="16"/>
        </w:rPr>
        <w:t xml:space="preserve"> (such as errors, accidents, technological failures, and entanglement with conventional operations gone awry), </w:t>
      </w:r>
      <w:r w:rsidRPr="00A03B91">
        <w:rPr>
          <w:u w:val="single"/>
        </w:rPr>
        <w:t>and opening a brief opportunity for a first strike</w:t>
      </w:r>
      <w:r w:rsidRPr="00A03B91">
        <w:rPr>
          <w:sz w:val="16"/>
        </w:rPr>
        <w:t xml:space="preserve"> at a time when the COVID-infected state may not be able to retaliate efficiently – or at all – </w:t>
      </w:r>
      <w:r w:rsidRPr="00A03B91">
        <w:rPr>
          <w:u w:val="single"/>
        </w:rPr>
        <w:t>due to leadership confusion.</w:t>
      </w:r>
      <w:r w:rsidRPr="00A03B91">
        <w:rPr>
          <w:sz w:val="16"/>
        </w:rPr>
        <w:t xml:space="preserve"> In some nuclear-laden conflicts, </w:t>
      </w:r>
      <w:r w:rsidRPr="00A03B91">
        <w:rPr>
          <w:u w:val="single"/>
        </w:rPr>
        <w:t xml:space="preserve">a state might use a </w:t>
      </w:r>
      <w:r w:rsidRPr="00A03B91">
        <w:rPr>
          <w:highlight w:val="green"/>
          <w:u w:val="single"/>
        </w:rPr>
        <w:t>pandemic</w:t>
      </w:r>
      <w:r w:rsidRPr="00A03B91">
        <w:rPr>
          <w:u w:val="single"/>
        </w:rPr>
        <w:t xml:space="preserve"> as a </w:t>
      </w:r>
      <w:r w:rsidRPr="00A03B91">
        <w:rPr>
          <w:highlight w:val="green"/>
          <w:u w:val="single"/>
        </w:rPr>
        <w:t>cover for</w:t>
      </w:r>
      <w:r w:rsidRPr="00A03B91">
        <w:rPr>
          <w:u w:val="single"/>
        </w:rPr>
        <w:t xml:space="preserve"> political or military </w:t>
      </w:r>
      <w:r w:rsidRPr="00A03B91">
        <w:rPr>
          <w:highlight w:val="green"/>
          <w:u w:val="single"/>
        </w:rPr>
        <w:t>provocations</w:t>
      </w:r>
      <w:r w:rsidRPr="00A03B91">
        <w:rPr>
          <w:u w:val="single"/>
        </w:rPr>
        <w:t xml:space="preserve"> in the belief that the adversary is distracted and partly disabled by the pandemic, increasing the risk of war in a nuclear-prone conflict</w:t>
      </w:r>
      <w:r w:rsidRPr="00A03B91">
        <w:rPr>
          <w:sz w:val="16"/>
        </w:rPr>
        <w:t xml:space="preserve">. At the same time, </w:t>
      </w:r>
      <w:r w:rsidRPr="00A03B91">
        <w:rPr>
          <w:u w:val="single"/>
        </w:rPr>
        <w:t xml:space="preserve">a pandemic may lead nuclear armed states to </w:t>
      </w:r>
      <w:r w:rsidRPr="00A03B91">
        <w:rPr>
          <w:highlight w:val="green"/>
          <w:u w:val="single"/>
        </w:rPr>
        <w:t>increase</w:t>
      </w:r>
      <w:r w:rsidRPr="00A03B91">
        <w:rPr>
          <w:u w:val="single"/>
        </w:rPr>
        <w:t xml:space="preserve"> the </w:t>
      </w:r>
      <w:r w:rsidRPr="00A03B91">
        <w:rPr>
          <w:highlight w:val="green"/>
          <w:u w:val="single"/>
        </w:rPr>
        <w:t xml:space="preserve">isolation </w:t>
      </w:r>
      <w:r w:rsidRPr="00A03B91">
        <w:rPr>
          <w:u w:val="single"/>
        </w:rPr>
        <w:t xml:space="preserve">and </w:t>
      </w:r>
      <w:r w:rsidRPr="00A03B91">
        <w:rPr>
          <w:highlight w:val="green"/>
          <w:u w:val="single"/>
        </w:rPr>
        <w:t>sanctions</w:t>
      </w:r>
      <w:r w:rsidRPr="00A03B91">
        <w:rPr>
          <w:sz w:val="16"/>
        </w:rPr>
        <w:t xml:space="preserve"> 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A03B91">
        <w:rPr>
          <w:u w:val="single"/>
        </w:rPr>
        <w:t>militaries may cooperate to control pandemic transmission</w:t>
      </w:r>
      <w:r w:rsidRPr="00A03B91">
        <w:rPr>
          <w:sz w:val="16"/>
        </w:rPr>
        <w:t xml:space="preserve">, including by working together against criminal-terrorist non-state actors that are trafficking people or by joining forces to ensure that a new pathogen is not developed as a bioweapon. To date, </w:t>
      </w:r>
      <w:r w:rsidRPr="00A03B91">
        <w:rPr>
          <w:u w:val="single"/>
        </w:rPr>
        <w:t xml:space="preserve">however, the COVID-19 pandemic has increased the isolation of some nuclear-armed states and provided a textbook case of the </w:t>
      </w:r>
      <w:r w:rsidRPr="00A03B91">
        <w:rPr>
          <w:rStyle w:val="Emphasis"/>
          <w:highlight w:val="green"/>
        </w:rPr>
        <w:t xml:space="preserve">failure </w:t>
      </w:r>
      <w:r w:rsidRPr="00A03B91">
        <w:rPr>
          <w:rStyle w:val="Emphasis"/>
        </w:rPr>
        <w:t xml:space="preserve">of states </w:t>
      </w:r>
      <w:r w:rsidRPr="00A03B91">
        <w:rPr>
          <w:rStyle w:val="Emphasis"/>
          <w:highlight w:val="green"/>
        </w:rPr>
        <w:t>to cooperate</w:t>
      </w:r>
      <w:r w:rsidRPr="00A03B91">
        <w:rPr>
          <w:rStyle w:val="Emphasis"/>
        </w:rPr>
        <w:t xml:space="preserve"> to overcome the pandemic</w:t>
      </w:r>
      <w:r w:rsidRPr="00A03B91">
        <w:rPr>
          <w:u w:val="single"/>
        </w:rPr>
        <w:t>. Borders have slammed shut, trade shut down, and budgets blown out</w:t>
      </w:r>
      <w:r w:rsidRPr="00A03B91">
        <w:rPr>
          <w:sz w:val="16"/>
        </w:rPr>
        <w:t xml:space="preserve">, creating </w:t>
      </w:r>
      <w:r w:rsidRPr="00A03B91">
        <w:rPr>
          <w:u w:val="single"/>
        </w:rPr>
        <w:t xml:space="preserve">enormous pressure to focus on immediate domestic priorities. Foreign policies have become markedly more nationalistic. </w:t>
      </w:r>
      <w:r w:rsidRPr="00A03B91">
        <w:rPr>
          <w:highlight w:val="green"/>
          <w:u w:val="single"/>
        </w:rPr>
        <w:t xml:space="preserve">Dependence on </w:t>
      </w:r>
      <w:r w:rsidRPr="00A03B91">
        <w:rPr>
          <w:rStyle w:val="Emphasis"/>
          <w:highlight w:val="green"/>
        </w:rPr>
        <w:t>nuclear weapons</w:t>
      </w:r>
      <w:r w:rsidRPr="00A03B91">
        <w:rPr>
          <w:rStyle w:val="Emphasis"/>
        </w:rPr>
        <w:t xml:space="preserve"> may </w:t>
      </w:r>
      <w:r w:rsidRPr="00A03B91">
        <w:rPr>
          <w:rStyle w:val="Emphasis"/>
          <w:highlight w:val="green"/>
        </w:rPr>
        <w:t>increase</w:t>
      </w:r>
      <w:r w:rsidRPr="00A03B91">
        <w:rPr>
          <w:rStyle w:val="Emphasis"/>
        </w:rPr>
        <w:t xml:space="preserve"> as states seek to buttress a global re-spatialization6</w:t>
      </w:r>
      <w:r w:rsidRPr="00A03B91">
        <w:rPr>
          <w:u w:val="single"/>
        </w:rPr>
        <w:t xml:space="preserve"> of all dimensions of human interaction at all levels to manage pandemics</w:t>
      </w:r>
      <w:r w:rsidRPr="00A03B91">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A03B91">
        <w:rPr>
          <w:u w:val="single"/>
        </w:rPr>
        <w:t xml:space="preserve">some states may </w:t>
      </w:r>
      <w:r w:rsidRPr="00A03B91">
        <w:rPr>
          <w:rStyle w:val="Emphasis"/>
        </w:rPr>
        <w:t>proliferate</w:t>
      </w:r>
      <w:r w:rsidRPr="00A03B91">
        <w:rPr>
          <w:u w:val="single"/>
        </w:rPr>
        <w:t xml:space="preserve"> their own nuclear weapons, further reinforcing the spiral of conflicts contained by nuclear threat, with </w:t>
      </w:r>
      <w:r w:rsidRPr="00A03B91">
        <w:rPr>
          <w:rStyle w:val="Emphasis"/>
          <w:rFonts w:eastAsiaTheme="majorEastAsia"/>
        </w:rPr>
        <w:t>cascading effects on the risk of nuclear war.</w:t>
      </w:r>
    </w:p>
    <w:p w14:paraId="60FD8143" w14:textId="4C303E65" w:rsidR="00ED1AEE" w:rsidRDefault="00ED1AEE" w:rsidP="00ED1AEE">
      <w:pPr>
        <w:pStyle w:val="Heading3"/>
      </w:pPr>
      <w:r>
        <w:t>1AC - Plan</w:t>
      </w:r>
    </w:p>
    <w:p w14:paraId="0289CB32" w14:textId="70009268" w:rsidR="00ED1AEE" w:rsidRPr="00976E44" w:rsidRDefault="00ED1AEE" w:rsidP="00ED1AEE">
      <w:pPr>
        <w:pStyle w:val="Heading4"/>
        <w:rPr>
          <w:rFonts w:cs="Calibri"/>
        </w:rPr>
      </w:pPr>
      <w:r w:rsidRPr="00976E44">
        <w:rPr>
          <w:rFonts w:cs="Calibri"/>
        </w:rPr>
        <w:t>Plan text: The member nations of the World Trade Organization ought to reduce intellectual property protections for medicines during pandemics.</w:t>
      </w:r>
    </w:p>
    <w:p w14:paraId="7B44E52C" w14:textId="77777777" w:rsidR="00ED1AEE" w:rsidRPr="00976E44" w:rsidRDefault="00ED1AEE" w:rsidP="00ED1AEE"/>
    <w:p w14:paraId="1D18C90B" w14:textId="77777777" w:rsidR="00ED1AEE" w:rsidRPr="00976E44" w:rsidRDefault="00ED1AEE" w:rsidP="00ED1AEE">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5AE55F5F" w14:textId="77777777" w:rsidR="00ED1AEE" w:rsidRPr="00976E44" w:rsidRDefault="00ED1AEE" w:rsidP="00ED1AEE">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7" w:history="1">
        <w:r w:rsidRPr="00976E44">
          <w:rPr>
            <w:rStyle w:val="Hyperlink"/>
          </w:rPr>
          <w:t>https://www.ipwatchdog.com/2021/07/21/third-option-limited-ip-waiver-solve-pandemic-vaccine-problems/id=135732/</w:t>
        </w:r>
      </w:hyperlink>
      <w:r w:rsidRPr="00976E44">
        <w:t>] Justin</w:t>
      </w:r>
    </w:p>
    <w:p w14:paraId="2C889814" w14:textId="77777777" w:rsidR="00ED1AEE" w:rsidRPr="00976E44" w:rsidRDefault="00ED1AEE" w:rsidP="00ED1AEE">
      <w:pPr>
        <w:rPr>
          <w:u w:val="single"/>
        </w:rPr>
      </w:pPr>
      <w:r w:rsidRPr="00976E44">
        <w:rPr>
          <w:highlight w:val="green"/>
          <w:u w:val="single"/>
        </w:rPr>
        <w:t>Limited Waiver</w:t>
      </w:r>
      <w:r w:rsidRPr="00976E44">
        <w:rPr>
          <w:u w:val="single"/>
        </w:rPr>
        <w:t xml:space="preserve"> Approach</w:t>
      </w:r>
    </w:p>
    <w:p w14:paraId="0F3F0592" w14:textId="77777777" w:rsidR="00ED1AEE" w:rsidRPr="00976E44" w:rsidRDefault="00ED1AEE" w:rsidP="00ED1AEE">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7FC55E65" w14:textId="77777777" w:rsidR="00ED1AEE" w:rsidRPr="00976E44" w:rsidRDefault="00ED1AEE" w:rsidP="00ED1AEE">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51C336E9" w14:textId="77777777" w:rsidR="00ED1AEE" w:rsidRPr="00976E44" w:rsidRDefault="00ED1AEE" w:rsidP="00ED1AEE">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491E69FA" w14:textId="77777777" w:rsidR="00ED1AEE" w:rsidRPr="00976E44" w:rsidRDefault="00ED1AEE" w:rsidP="00ED1AEE">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2ED473CA" w14:textId="77777777" w:rsidR="00ED1AEE" w:rsidRPr="00976E44" w:rsidRDefault="00ED1AEE" w:rsidP="00ED1AEE">
      <w:pPr>
        <w:rPr>
          <w:sz w:val="16"/>
        </w:rPr>
      </w:pPr>
      <w:r w:rsidRPr="00976E44">
        <w:rPr>
          <w:sz w:val="16"/>
        </w:rPr>
        <w:t>Let’s Not Repeat Past Mistakes</w:t>
      </w:r>
    </w:p>
    <w:p w14:paraId="276AC94D" w14:textId="77777777" w:rsidR="00ED1AEE" w:rsidRPr="00976E44" w:rsidRDefault="00ED1AEE" w:rsidP="00ED1AEE">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46B95C4C" w14:textId="77777777" w:rsidR="00ED1AEE" w:rsidRPr="00976E44" w:rsidRDefault="00ED1AEE" w:rsidP="00ED1AEE"/>
    <w:p w14:paraId="5016BAD5" w14:textId="77777777" w:rsidR="00ED1AEE" w:rsidRPr="00976E44" w:rsidRDefault="00ED1AEE" w:rsidP="00ED1AEE">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130A5473" w14:textId="77777777" w:rsidR="00ED1AEE" w:rsidRPr="00976E44" w:rsidRDefault="00ED1AEE" w:rsidP="00ED1AEE">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8" w:history="1">
        <w:r w:rsidRPr="00976E44">
          <w:rPr>
            <w:rStyle w:val="Hyperlink"/>
          </w:rPr>
          <w:t>https://www.helsinkitimes.fi/columns/columns/viewpoint/18561-science-has-delivered-will-the-wto-deliver.html</w:t>
        </w:r>
      </w:hyperlink>
      <w:r w:rsidRPr="00976E44">
        <w:t>] Justin</w:t>
      </w:r>
    </w:p>
    <w:p w14:paraId="0E5675CE" w14:textId="77777777" w:rsidR="00ED1AEE" w:rsidRPr="00976E44" w:rsidRDefault="00ED1AEE" w:rsidP="00ED1AEE">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25F211E4" w14:textId="77777777" w:rsidR="00ED1AEE" w:rsidRPr="00976E44" w:rsidRDefault="00ED1AEE" w:rsidP="00ED1AEE">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52A51831" w14:textId="77777777" w:rsidR="00ED1AEE" w:rsidRPr="00976E44" w:rsidRDefault="00ED1AEE" w:rsidP="00ED1AEE">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229DEAC4" w14:textId="77777777" w:rsidR="00ED1AEE" w:rsidRPr="00976E44" w:rsidRDefault="00ED1AEE" w:rsidP="00ED1AEE">
      <w:pPr>
        <w:rPr>
          <w:sz w:val="16"/>
        </w:rPr>
      </w:pPr>
      <w:r w:rsidRPr="00976E44">
        <w:rPr>
          <w:sz w:val="16"/>
        </w:rPr>
        <w:t xml:space="preserve">Unprecedented times call for unorthodox measures. We saw this in the efficacy of strict lockdowns for a limited period, as a policy intervention, in curtailing the spread of the </w:t>
      </w:r>
      <w:proofErr w:type="spellStart"/>
      <w:proofErr w:type="gramStart"/>
      <w:r w:rsidRPr="00976E44">
        <w:rPr>
          <w:sz w:val="16"/>
        </w:rPr>
        <w:t>pandemic.International</w:t>
      </w:r>
      <w:proofErr w:type="spellEnd"/>
      <w:proofErr w:type="gramEnd"/>
      <w:r w:rsidRPr="00976E44">
        <w:rPr>
          <w:sz w:val="16"/>
        </w:rPr>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1F442850" w14:textId="77777777" w:rsidR="00ED1AEE" w:rsidRPr="00976E44" w:rsidRDefault="00ED1AEE" w:rsidP="00ED1AEE">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14CB4701" w14:textId="77777777" w:rsidR="00ED1AEE" w:rsidRPr="00976E44" w:rsidRDefault="00ED1AEE" w:rsidP="00ED1AEE">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556F9ED8" w14:textId="77777777" w:rsidR="00ED1AEE" w:rsidRPr="00976E44" w:rsidRDefault="00ED1AEE" w:rsidP="00ED1AEE">
      <w:pPr>
        <w:rPr>
          <w:sz w:val="16"/>
        </w:rPr>
      </w:pPr>
      <w:r w:rsidRPr="00976E44">
        <w:rPr>
          <w:sz w:val="16"/>
        </w:rPr>
        <w:t>Why existing flexibilities under the TRIPS Agreement are not enough</w:t>
      </w:r>
    </w:p>
    <w:p w14:paraId="362DA820" w14:textId="77777777" w:rsidR="00ED1AEE" w:rsidRPr="00976E44" w:rsidRDefault="00ED1AEE" w:rsidP="00ED1AEE">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10979D6F" w14:textId="77777777" w:rsidR="00ED1AEE" w:rsidRPr="00976E44" w:rsidRDefault="00ED1AEE" w:rsidP="00ED1AEE">
      <w:pPr>
        <w:rPr>
          <w:sz w:val="16"/>
        </w:rPr>
      </w:pPr>
      <w:r w:rsidRPr="00976E44">
        <w:rPr>
          <w:sz w:val="16"/>
        </w:rPr>
        <w:t>Why is there a need to go beyond existing global cooperation initiatives?</w:t>
      </w:r>
    </w:p>
    <w:p w14:paraId="237F5B95" w14:textId="77777777" w:rsidR="00ED1AEE" w:rsidRPr="00976E44" w:rsidRDefault="00ED1AEE" w:rsidP="00ED1AEE">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67E915B4" w14:textId="77777777" w:rsidR="00ED1AEE" w:rsidRPr="00976E44" w:rsidRDefault="00ED1AEE" w:rsidP="00ED1AEE">
      <w:pPr>
        <w:rPr>
          <w:sz w:val="16"/>
        </w:rPr>
      </w:pPr>
      <w:r w:rsidRPr="00976E44">
        <w:rPr>
          <w:sz w:val="16"/>
        </w:rPr>
        <w:t>Past experience</w:t>
      </w:r>
    </w:p>
    <w:p w14:paraId="73F28B88" w14:textId="77777777" w:rsidR="00ED1AEE" w:rsidRPr="00976E44" w:rsidRDefault="00ED1AEE" w:rsidP="00ED1AEE">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3ADFC4E3" w14:textId="77777777" w:rsidR="00ED1AEE" w:rsidRPr="00976E44" w:rsidRDefault="00ED1AEE" w:rsidP="00ED1AEE">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35910245" w14:textId="77777777" w:rsidR="00ED1AEE" w:rsidRPr="00976E44" w:rsidRDefault="00ED1AEE" w:rsidP="00ED1AEE">
      <w:pPr>
        <w:rPr>
          <w:sz w:val="16"/>
        </w:rPr>
      </w:pPr>
      <w:r w:rsidRPr="00976E44">
        <w:rPr>
          <w:sz w:val="16"/>
        </w:rPr>
        <w:t>Way forward</w:t>
      </w:r>
    </w:p>
    <w:p w14:paraId="1710E7B0" w14:textId="77777777" w:rsidR="00ED1AEE" w:rsidRPr="00976E44" w:rsidRDefault="00ED1AEE" w:rsidP="00ED1AEE">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7E94FD83" w14:textId="77777777" w:rsidR="00ED1AEE" w:rsidRPr="00976E44" w:rsidRDefault="00ED1AEE" w:rsidP="00ED1AEE">
      <w:pPr>
        <w:rPr>
          <w:sz w:val="16"/>
        </w:rPr>
      </w:pPr>
      <w:r w:rsidRPr="00976E44">
        <w:rPr>
          <w:sz w:val="16"/>
        </w:rPr>
        <w:t xml:space="preserve">While making the vaccines available was a test of science, making them accessible and affordable is going to be a test of humanity. History should remember us for the “AAA rating” </w:t>
      </w:r>
      <w:proofErr w:type="gramStart"/>
      <w:r w:rsidRPr="00976E44">
        <w:rPr>
          <w:sz w:val="16"/>
        </w:rPr>
        <w:t>i.e.</w:t>
      </w:r>
      <w:proofErr w:type="gramEnd"/>
      <w:r w:rsidRPr="00976E44">
        <w:rPr>
          <w:sz w:val="16"/>
        </w:rPr>
        <w:t xml:space="preserve"> for Availability, Accessibility and Affordability of Covid19 vaccines and treatments and not for a single “A rating” for Availability only. Our future generations deserve nothing less.</w:t>
      </w:r>
    </w:p>
    <w:p w14:paraId="34CE7BBC" w14:textId="77777777" w:rsidR="00ED1AEE" w:rsidRPr="00976E44" w:rsidRDefault="00ED1AEE" w:rsidP="00ED1AEE">
      <w:pPr>
        <w:rPr>
          <w:sz w:val="16"/>
        </w:rPr>
      </w:pPr>
    </w:p>
    <w:p w14:paraId="706D998F" w14:textId="77777777" w:rsidR="00ED1AEE" w:rsidRPr="00976E44" w:rsidRDefault="00ED1AEE" w:rsidP="00ED1AEE">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37A900FB" w14:textId="77777777" w:rsidR="00ED1AEE" w:rsidRPr="00976E44" w:rsidRDefault="00ED1AEE" w:rsidP="00ED1AEE">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699764BD" w14:textId="77777777" w:rsidR="00ED1AEE" w:rsidRPr="00976E44" w:rsidRDefault="00ED1AEE" w:rsidP="00ED1AEE">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32FB8F5F" w14:textId="77777777" w:rsidR="00576428" w:rsidRDefault="00576428" w:rsidP="00576428">
      <w:pPr>
        <w:pStyle w:val="Heading3"/>
        <w:rPr>
          <w:rFonts w:cs="Calibri"/>
        </w:rPr>
      </w:pPr>
      <w:r w:rsidRPr="00976E44">
        <w:rPr>
          <w:rFonts w:cs="Calibri"/>
        </w:rPr>
        <w:t>1AC – Framing</w:t>
      </w:r>
    </w:p>
    <w:p w14:paraId="77B7F6EA" w14:textId="77777777" w:rsidR="00576428" w:rsidRDefault="00576428" w:rsidP="00576428">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6788732E" w14:textId="77777777" w:rsidR="00576428" w:rsidRDefault="00576428" w:rsidP="00576428">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78B7956E" w14:textId="77777777" w:rsidR="00576428" w:rsidRDefault="00576428" w:rsidP="00576428">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35ECA87A" w14:textId="77777777" w:rsidR="00576428" w:rsidRPr="00611177" w:rsidRDefault="00576428" w:rsidP="00576428">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5308328D" w14:textId="77777777" w:rsidR="00576428" w:rsidRPr="00611177" w:rsidRDefault="00576428" w:rsidP="00576428">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7C882A14" w14:textId="77777777" w:rsidR="00576428" w:rsidRPr="00484031" w:rsidRDefault="00576428" w:rsidP="00576428">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w:t>
      </w:r>
      <w:proofErr w:type="gramStart"/>
      <w:r w:rsidRPr="00611177">
        <w:rPr>
          <w:rStyle w:val="TitleChar"/>
          <w:b/>
          <w:highlight w:val="green"/>
        </w:rPr>
        <w:t>valuable</w:t>
      </w:r>
      <w:proofErr w:type="gramEnd"/>
      <w:r w:rsidRPr="00611177">
        <w:rPr>
          <w:rStyle w:val="TitleChar"/>
          <w:b/>
          <w:highlight w:val="green"/>
        </w:rPr>
        <w:t xml:space="preserv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0EC33FD3" w14:textId="77777777" w:rsidR="00576428" w:rsidRDefault="00576428" w:rsidP="00576428">
      <w:pPr>
        <w:pStyle w:val="Heading4"/>
      </w:pPr>
      <w:r>
        <w:t>4] Extinction outweighs</w:t>
      </w:r>
    </w:p>
    <w:p w14:paraId="73742D2F" w14:textId="77777777" w:rsidR="00576428" w:rsidRPr="00166CFF" w:rsidRDefault="00576428" w:rsidP="00576428">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4AF6525E" w14:textId="77777777" w:rsidR="00576428" w:rsidRDefault="00576428" w:rsidP="00576428">
      <w:pPr>
        <w:rPr>
          <w:sz w:val="14"/>
          <w:szCs w:val="26"/>
        </w:rPr>
      </w:pPr>
      <w:r w:rsidRPr="00166CFF">
        <w:rPr>
          <w:rStyle w:val="StyleUnderline"/>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166CFF">
        <w:rPr>
          <w:sz w:val="14"/>
          <w:szCs w:val="26"/>
        </w:rPr>
        <w:t>thing.For</w:t>
      </w:r>
      <w:proofErr w:type="spellEnd"/>
      <w:proofErr w:type="gram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24226709" w14:textId="4C3FF8FF" w:rsidR="00ED1AEE" w:rsidRDefault="00ED1AEE" w:rsidP="00ED1AEE">
      <w:pPr>
        <w:pStyle w:val="Heading3"/>
      </w:pPr>
      <w:r>
        <w:t>Underview</w:t>
      </w:r>
    </w:p>
    <w:p w14:paraId="478E2148" w14:textId="77777777" w:rsidR="00ED1AEE" w:rsidRPr="00394AF8" w:rsidRDefault="00ED1AEE" w:rsidP="00ED1AEE">
      <w:pPr>
        <w:pStyle w:val="Heading4"/>
        <w:rPr>
          <w:b w:val="0"/>
          <w:bCs w:val="0"/>
        </w:rPr>
      </w:pPr>
      <w:r>
        <w:t xml:space="preserve">1] </w:t>
      </w:r>
      <w:r w:rsidRPr="00394AF8">
        <w:rPr>
          <w:rFonts w:cs="Calibri"/>
        </w:rPr>
        <w:t xml:space="preserve">Aff gets </w:t>
      </w:r>
      <w:r w:rsidRPr="00394AF8">
        <w:t xml:space="preserve">1AR theory since the neg can be infinitely abusive and I can’t check back. It’s </w:t>
      </w:r>
      <w:proofErr w:type="gramStart"/>
      <w:r w:rsidRPr="00394AF8">
        <w:t>drop</w:t>
      </w:r>
      <w:proofErr w:type="gramEnd"/>
      <w:r w:rsidRPr="00394AF8">
        <w:t xml:space="preserve"> the debater since the 1ar is too short to win both theory and substance. No RVI or 2NR paradigm issues since they’d dump on it for 6 minutes and my 3-minute 2AR is spread too thin. Competing </w:t>
      </w:r>
      <w:proofErr w:type="spellStart"/>
      <w:r w:rsidRPr="00394AF8">
        <w:t>interps</w:t>
      </w:r>
      <w:proofErr w:type="spellEnd"/>
      <w:r w:rsidRPr="00394AF8">
        <w:t xml:space="preserve"> since reasonability is arbitrary and bites judge intervention.</w:t>
      </w:r>
    </w:p>
    <w:p w14:paraId="329F9ED3" w14:textId="77777777" w:rsidR="00ED1AEE" w:rsidRPr="00100679" w:rsidRDefault="00ED1AEE" w:rsidP="00ED1AEE">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309CCC0F" w14:textId="77777777" w:rsidR="00ED1AEE" w:rsidRPr="00292257" w:rsidRDefault="00ED1AEE" w:rsidP="00ED1AEE">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0A4D3943" w14:textId="77777777" w:rsidR="00ED1AEE" w:rsidRPr="00635624" w:rsidRDefault="00ED1AEE" w:rsidP="00ED1AEE">
      <w:pPr>
        <w:rPr>
          <w:b/>
          <w:u w:val="single"/>
        </w:rPr>
      </w:pPr>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292257">
        <w:t>Wyck</w:t>
      </w:r>
      <w:proofErr w:type="spellEnd"/>
      <w:r w:rsidRPr="00292257">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4F9A82B3" w14:textId="77777777" w:rsidR="00ED1AEE" w:rsidRDefault="00ED1AEE" w:rsidP="00ED1AEE">
      <w:pPr>
        <w:pStyle w:val="Body"/>
        <w:widowControl w:val="0"/>
        <w:suppressAutoHyphens/>
        <w:rPr>
          <w:rFonts w:ascii="Calibri" w:hAnsi="Calibri" w:cstheme="minorHAnsi"/>
          <w:color w:val="000000" w:themeColor="text1"/>
          <w:sz w:val="12"/>
          <w:szCs w:val="12"/>
        </w:rPr>
      </w:pPr>
    </w:p>
    <w:p w14:paraId="7594F22D" w14:textId="77777777" w:rsidR="00ED1AEE" w:rsidRDefault="00ED1AEE" w:rsidP="00ED1AEE">
      <w:pPr>
        <w:pStyle w:val="Heading4"/>
      </w:pPr>
      <w:r>
        <w:t xml:space="preserve">3] Youth participatory action research enables </w:t>
      </w:r>
      <w:r>
        <w:rPr>
          <w:i/>
        </w:rPr>
        <w:t>transformative resistance</w:t>
      </w:r>
      <w:r>
        <w:t xml:space="preserve"> and is crucial to make activism work</w:t>
      </w:r>
    </w:p>
    <w:p w14:paraId="6E1BB0CA" w14:textId="77777777" w:rsidR="00ED1AEE" w:rsidRPr="000661AC" w:rsidRDefault="00ED1AEE" w:rsidP="00ED1AEE">
      <w:pPr>
        <w:rPr>
          <w:rStyle w:val="Style13ptBold"/>
        </w:rPr>
      </w:pPr>
      <w:proofErr w:type="spellStart"/>
      <w:r w:rsidRPr="000661AC">
        <w:rPr>
          <w:rStyle w:val="Style13ptBold"/>
        </w:rPr>
        <w:t>Cammarota</w:t>
      </w:r>
      <w:proofErr w:type="spellEnd"/>
      <w:r w:rsidRPr="000661AC">
        <w:rPr>
          <w:rStyle w:val="Style13ptBold"/>
        </w:rPr>
        <w:t xml:space="preserve"> and Fine 08 </w:t>
      </w:r>
    </w:p>
    <w:p w14:paraId="375A2CBF" w14:textId="77777777" w:rsidR="00ED1AEE" w:rsidRPr="000661AC" w:rsidRDefault="00ED1AEE" w:rsidP="00ED1AEE">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19735C81" w14:textId="77777777" w:rsidR="00ED1AEE" w:rsidRPr="00635624" w:rsidRDefault="00ED1AEE" w:rsidP="00ED1AEE">
      <w:pPr>
        <w:rPr>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Neo in a chair to tell him face to face about the real</w:t>
      </w:r>
      <w:r>
        <w:rPr>
          <w:rStyle w:val="StyleUnderline"/>
        </w:rPr>
        <w:t xml:space="preserve"> </w:t>
      </w:r>
      <w:r w:rsidRPr="00CC2696">
        <w:rPr>
          <w:rStyle w:val="StyleUnderline"/>
        </w:rPr>
        <w:t xml:space="preserve">truth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in reality he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 xml:space="preserve">through research about complex power </w:t>
      </w:r>
      <w:proofErr w:type="spellStart"/>
      <w:proofErr w:type="gramStart"/>
      <w:r w:rsidRPr="007E73E9">
        <w:rPr>
          <w:rStyle w:val="Emphasis"/>
          <w:highlight w:val="green"/>
        </w:rPr>
        <w:t>relations</w:t>
      </w:r>
      <w:r w:rsidRPr="001F0493">
        <w:rPr>
          <w:sz w:val="16"/>
        </w:rPr>
        <w:t>,</w:t>
      </w:r>
      <w:r w:rsidRPr="007E73E9">
        <w:rPr>
          <w:rStyle w:val="StyleUnderline"/>
          <w:highlight w:val="green"/>
        </w:rPr>
        <w:t>histories</w:t>
      </w:r>
      <w:proofErr w:type="spellEnd"/>
      <w:proofErr w:type="gramEnd"/>
      <w:r w:rsidRPr="007E73E9">
        <w:rPr>
          <w:rStyle w:val="StyleUnderline"/>
          <w:highlight w:val="green"/>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r w:rsidRPr="00CC2696">
        <w:rPr>
          <w:rStyle w:val="StyleUnderline"/>
        </w:rPr>
        <w:t xml:space="preserve">at the same time that </w:t>
      </w:r>
      <w:r w:rsidRPr="007E73E9">
        <w:rPr>
          <w:rStyle w:val="StyleUnderline"/>
          <w:highlight w:val="green"/>
        </w:rPr>
        <w:t xml:space="preserve">these projects </w:t>
      </w:r>
      <w:r w:rsidRPr="007E73E9">
        <w:rPr>
          <w:rStyle w:val="Emphasis"/>
          <w:highlight w:val="green"/>
        </w:rPr>
        <w:t>provoke ripples of social change</w:t>
      </w:r>
      <w:r w:rsidRPr="001F0493">
        <w:rPr>
          <w:sz w:val="16"/>
        </w:rPr>
        <w:t xml:space="preserve">. YPAR shows young people how they are consistently subject to the impositions and manipulations of </w:t>
      </w:r>
      <w:proofErr w:type="spellStart"/>
      <w:r w:rsidRPr="001F0493">
        <w:rPr>
          <w:sz w:val="16"/>
        </w:rPr>
        <w:t>domi-nant</w:t>
      </w:r>
      <w:proofErr w:type="spellEnd"/>
      <w:r w:rsidRPr="001F0493">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r w:rsidRPr="00CC2696">
        <w:rPr>
          <w:rStyle w:val="StyleUnderline"/>
        </w:rPr>
        <w:t>Similar to</w:t>
      </w:r>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1F0493">
        <w:rPr>
          <w:sz w:val="16"/>
        </w:rPr>
        <w:t xml:space="preserve"> </w:t>
      </w:r>
      <w:proofErr w:type="spellStart"/>
      <w:r w:rsidRPr="001F0493">
        <w:rPr>
          <w:sz w:val="16"/>
        </w:rPr>
        <w:t>en</w:t>
      </w:r>
      <w:proofErr w:type="spellEnd"/>
      <w:r w:rsidRPr="001F0493">
        <w:rPr>
          <w:sz w:val="16"/>
        </w:rPr>
        <w:t xml:space="preserve">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7E73E9">
        <w:rPr>
          <w:rStyle w:val="Emphasis"/>
          <w:highlight w:val="green"/>
        </w:rPr>
        <w:t>as “self- defeating</w:t>
      </w:r>
      <w:r w:rsidRPr="001F0493">
        <w:rPr>
          <w:sz w:val="16"/>
        </w:rPr>
        <w:t>,”</w:t>
      </w:r>
      <w:r>
        <w:rPr>
          <w:sz w:val="16"/>
        </w:rPr>
        <w:t xml:space="preserve"> </w:t>
      </w:r>
      <w:r w:rsidRPr="001F0493">
        <w:rPr>
          <w:sz w:val="16"/>
        </w:rPr>
        <w:t xml:space="preserve">because </w:t>
      </w:r>
      <w:r w:rsidRPr="00CC2696">
        <w:rPr>
          <w:rStyle w:val="StyleUnderline"/>
        </w:rPr>
        <w:t>the students’ choice</w:t>
      </w:r>
      <w:r w:rsidRPr="001F0493">
        <w:rPr>
          <w:sz w:val="16"/>
        </w:rPr>
        <w:t xml:space="preserve"> to forgo school for manual labor </w:t>
      </w:r>
      <w:r w:rsidRPr="00CC2696">
        <w:rPr>
          <w:rStyle w:val="StyleUnderline"/>
        </w:rPr>
        <w:t>contributes to reproducing them as working class</w:t>
      </w:r>
      <w:r w:rsidRPr="001F0493">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1F0493">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any 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1F0493">
        <w:rPr>
          <w:sz w:val="16"/>
        </w:rPr>
        <w:t xml:space="preserve"> (Fordham, 1996) </w:t>
      </w:r>
      <w:r w:rsidRPr="005A26A1">
        <w:rPr>
          <w:rStyle w:val="StyleUnderline"/>
        </w:rPr>
        <w:t>identify this</w:t>
      </w:r>
      <w:r w:rsidRPr="001F0493">
        <w:rPr>
          <w:sz w:val="16"/>
        </w:rPr>
        <w:t xml:space="preserve"> next </w:t>
      </w:r>
      <w:r w:rsidRPr="005A26A1">
        <w:rPr>
          <w:rStyle w:val="StyleUnderline"/>
        </w:rPr>
        <w:t>level of resistance as “conformist</w:t>
      </w:r>
      <w:r w:rsidRPr="001F0493">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1F0493">
        <w:rPr>
          <w:sz w:val="16"/>
        </w:rPr>
        <w:t xml:space="preserve">although not necessarily agreeing with all the </w:t>
      </w:r>
      <w:proofErr w:type="gramStart"/>
      <w:r w:rsidRPr="001F0493">
        <w:rPr>
          <w:sz w:val="16"/>
        </w:rPr>
        <w:t>ideological !</w:t>
      </w:r>
      <w:proofErr w:type="gramEnd"/>
      <w:r w:rsidRPr="001F0493">
        <w:rPr>
          <w:sz w:val="16"/>
        </w:rPr>
        <w:t xml:space="preserve"> </w:t>
      </w:r>
      <w:proofErr w:type="spellStart"/>
      <w:r w:rsidRPr="001F0493">
        <w:rPr>
          <w:sz w:val="16"/>
        </w:rPr>
        <w:t>ligree</w:t>
      </w:r>
      <w:proofErr w:type="spellEnd"/>
      <w:r w:rsidRPr="001F0493">
        <w:rPr>
          <w:sz w:val="16"/>
        </w:rPr>
        <w:t xml:space="preserve"> espoused by educational institutions. " </w:t>
      </w:r>
      <w:proofErr w:type="spellStart"/>
      <w:r w:rsidRPr="001F0493">
        <w:rPr>
          <w:sz w:val="16"/>
        </w:rPr>
        <w:t>ey</w:t>
      </w:r>
      <w:proofErr w:type="spellEnd"/>
      <w:r w:rsidRPr="001F0493">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1F0493">
        <w:rPr>
          <w:sz w:val="16"/>
        </w:rPr>
        <w:t xml:space="preserve"> yet </w:t>
      </w:r>
      <w:r w:rsidRPr="005A26A1">
        <w:rPr>
          <w:rStyle w:val="Emphasis"/>
        </w:rPr>
        <w:t>more conscious</w:t>
      </w:r>
      <w:r w:rsidRPr="001F0493">
        <w:rPr>
          <w:sz w:val="16"/>
        </w:rPr>
        <w:t xml:space="preserve"> form of resistance, which they call “</w:t>
      </w:r>
      <w:r w:rsidRPr="005A26A1">
        <w:rPr>
          <w:rStyle w:val="Emphasis"/>
        </w:rPr>
        <w:t>transformational resistance</w:t>
      </w:r>
      <w:r w:rsidRPr="001F0493">
        <w:rPr>
          <w:sz w:val="16"/>
        </w:rPr>
        <w:t xml:space="preserve">.” </w:t>
      </w:r>
      <w:r w:rsidRPr="005A26A1">
        <w:rPr>
          <w:rStyle w:val="StyleUnderline"/>
        </w:rPr>
        <w:t>A transformational approach</w:t>
      </w:r>
      <w:r w:rsidRPr="001F0493">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7E73E9">
        <w:rPr>
          <w:rStyle w:val="Emphasis"/>
          <w:highlight w:val="green"/>
        </w:rPr>
        <w:t>Those engaged in transformational resistance address problems of systematic injustice</w:t>
      </w:r>
      <w:r w:rsidRPr="005A26A1">
        <w:rPr>
          <w:rStyle w:val="Emphasis"/>
        </w:rPr>
        <w:t xml:space="preserve"> and seek actions that foster “the greatest</w:t>
      </w:r>
      <w:r>
        <w:rPr>
          <w:rStyle w:val="Emphasis"/>
        </w:rPr>
        <w:t xml:space="preserve"> </w:t>
      </w:r>
      <w:r w:rsidRPr="005A26A1">
        <w:rPr>
          <w:rStyle w:val="Emphasis"/>
        </w:rPr>
        <w:t>possibility for social change</w:t>
      </w:r>
      <w:r w:rsidRPr="001F0493">
        <w:rPr>
          <w:sz w:val="16"/>
        </w:rPr>
        <w:t>”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1F0493">
        <w:rPr>
          <w:sz w:val="16"/>
        </w:rPr>
        <w:t>Bourgois</w:t>
      </w:r>
      <w:proofErr w:type="spellEnd"/>
      <w:r w:rsidRPr="001F0493">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1F0493">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7E73E9">
        <w:rPr>
          <w:rStyle w:val="StyleUnderline"/>
          <w:highlight w:val="green"/>
        </w:rPr>
        <w:t xml:space="preserve">search for resistance can be </w:t>
      </w:r>
      <w:r w:rsidRPr="007E73E9">
        <w:rPr>
          <w:rStyle w:val="Emphasis"/>
          <w:highlight w:val="green"/>
        </w:rPr>
        <w:t>mobilized toward justice.</w:t>
      </w:r>
      <w:r w:rsidRPr="007E73E9">
        <w:rPr>
          <w:rStyle w:val="StyleUnderline"/>
          <w:highlight w:val="green"/>
        </w:rPr>
        <w:t xml:space="preserve"> </w:t>
      </w:r>
      <w:r w:rsidRPr="00C81C93">
        <w:rPr>
          <w:rStyle w:val="StyleUnderline"/>
        </w:rPr>
        <w:t xml:space="preserve">A key question is whether resistance can </w:t>
      </w:r>
      <w:r w:rsidRPr="00C81C93">
        <w:rPr>
          <w:rStyle w:val="Emphasis"/>
        </w:rPr>
        <w:t xml:space="preserve">develop within formal </w:t>
      </w:r>
      <w:proofErr w:type="spellStart"/>
      <w:r w:rsidRPr="00C81C93">
        <w:rPr>
          <w:rStyle w:val="Emphasis"/>
        </w:rPr>
        <w:t>proces</w:t>
      </w:r>
      <w:proofErr w:type="spellEnd"/>
      <w:r w:rsidRPr="00C81C93">
        <w:rPr>
          <w:rStyle w:val="Emphasis"/>
        </w:rPr>
        <w:t xml:space="preserve"> </w:t>
      </w:r>
      <w:proofErr w:type="spellStart"/>
      <w:r w:rsidRPr="00C81C93">
        <w:rPr>
          <w:rStyle w:val="Emphasis"/>
        </w:rPr>
        <w:t>ses</w:t>
      </w:r>
      <w:proofErr w:type="spellEnd"/>
      <w:r w:rsidRPr="00C81C93">
        <w:rPr>
          <w:rStyle w:val="Emphasis"/>
        </w:rPr>
        <w:t xml:space="preserve"> </w:t>
      </w:r>
      <w:r w:rsidRPr="00C81C93">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C81C93">
        <w:rPr>
          <w:sz w:val="16"/>
        </w:rPr>
        <w:t>fixxed</w:t>
      </w:r>
      <w:proofErr w:type="spellEnd"/>
      <w:r w:rsidRPr="00C81C93">
        <w:rPr>
          <w:sz w:val="16"/>
        </w:rPr>
        <w:t xml:space="preserve">, cultural sensibility. This perspective of young people sustains the ridged essentialization trap that has plagued studies of youth for years (Anderson, 1990; Newman, 1999; </w:t>
      </w:r>
      <w:proofErr w:type="spellStart"/>
      <w:r w:rsidRPr="00C81C93">
        <w:rPr>
          <w:sz w:val="16"/>
        </w:rPr>
        <w:t>Ogbu</w:t>
      </w:r>
      <w:proofErr w:type="spellEnd"/>
      <w:r w:rsidRPr="00C81C93">
        <w:rPr>
          <w:sz w:val="16"/>
        </w:rPr>
        <w:t>, 1978</w:t>
      </w:r>
      <w:r w:rsidRPr="001F0493">
        <w:rPr>
          <w:sz w:val="16"/>
        </w:rPr>
        <w:t xml:space="preserve">). The traditional essentialized view maintains that any problem (poverty, educational failure, drug and alcohol abuse, etc.) faced by youth results of their own volition, thereby blaming the victim for the victim’s problems. </w:t>
      </w:r>
      <w:r w:rsidRPr="00837A0F">
        <w:rPr>
          <w:rStyle w:val="StyleUnderline"/>
        </w:rPr>
        <w:t xml:space="preserve">Critical youth studies </w:t>
      </w:r>
      <w:proofErr w:type="gramStart"/>
      <w:r w:rsidRPr="00837A0F">
        <w:rPr>
          <w:rStyle w:val="StyleUnderline"/>
        </w:rPr>
        <w:t>goes</w:t>
      </w:r>
      <w:proofErr w:type="gramEnd"/>
      <w:r w:rsidRPr="00837A0F">
        <w:rPr>
          <w:rStyle w:val="StyleUnderline"/>
        </w:rPr>
        <w:t xml:space="preserve"> beyond the traditional </w:t>
      </w:r>
      <w:r w:rsidRPr="00837A0F">
        <w:rPr>
          <w:rStyle w:val="Emphasis"/>
        </w:rPr>
        <w:t>pathological or patronizing view</w:t>
      </w:r>
      <w:r w:rsidRPr="001F0493">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1F0493">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represents not only a formal pedagogy of resistance but also the means by</w:t>
      </w:r>
      <w:r>
        <w:rPr>
          <w:rStyle w:val="Emphasis"/>
        </w:rPr>
        <w:t xml:space="preserve"> </w:t>
      </w:r>
      <w:r w:rsidRPr="005A26A1">
        <w:rPr>
          <w:rStyle w:val="Emphasis"/>
        </w:rPr>
        <w:t>which young people engage transformational resistance</w:t>
      </w:r>
      <w:r w:rsidRPr="001F0493">
        <w:rPr>
          <w:sz w:val="16"/>
        </w:rPr>
        <w:t>. (1-4)</w:t>
      </w:r>
    </w:p>
    <w:p w14:paraId="2EE3997D" w14:textId="64A85A9C" w:rsidR="00576428" w:rsidRPr="00C7794F" w:rsidRDefault="00576428" w:rsidP="00576428">
      <w:pPr>
        <w:pStyle w:val="Heading4"/>
        <w:rPr>
          <w:rFonts w:cs="Calibri"/>
        </w:rPr>
      </w:pPr>
      <w:r>
        <w:rPr>
          <w:rFonts w:cs="Calibri"/>
        </w:rPr>
        <w:t xml:space="preserve">4] </w:t>
      </w:r>
      <w:r w:rsidRPr="00C7794F">
        <w:rPr>
          <w:rFonts w:cs="Calibri"/>
        </w:rPr>
        <w:t>Evolution</w:t>
      </w:r>
      <w:r>
        <w:rPr>
          <w:rFonts w:cs="Calibri"/>
        </w:rPr>
        <w:t>ary analysis</w:t>
      </w:r>
      <w:r w:rsidRPr="00C7794F">
        <w:rPr>
          <w:rFonts w:cs="Calibri"/>
        </w:rPr>
        <w:t xml:space="preserve"> proves </w:t>
      </w:r>
      <w:r>
        <w:rPr>
          <w:rFonts w:cs="Calibri"/>
        </w:rPr>
        <w:t>offensive realism.</w:t>
      </w:r>
    </w:p>
    <w:p w14:paraId="6C840C20" w14:textId="77777777" w:rsidR="00576428" w:rsidRPr="00BE53CD" w:rsidRDefault="00576428" w:rsidP="00576428">
      <w:r w:rsidRPr="00BE53CD">
        <w:rPr>
          <w:rStyle w:val="Style13ptBold"/>
        </w:rPr>
        <w:t>Johnson and Thayer 16</w:t>
      </w:r>
      <w:r w:rsidRPr="00BE53CD">
        <w:t xml:space="preserve"> </w:t>
      </w:r>
      <w:r w:rsidRPr="00BE53CD">
        <w:rPr>
          <w:sz w:val="18"/>
          <w:szCs w:val="20"/>
        </w:rPr>
        <w:t>–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20D21EEA" w14:textId="77777777" w:rsidR="00576428" w:rsidRPr="006C0761" w:rsidRDefault="00576428" w:rsidP="00576428">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anarchy</w:t>
      </w:r>
      <w:r w:rsidRPr="00364D3C">
        <w:rPr>
          <w:b/>
          <w:u w:val="single"/>
        </w:rPr>
        <w:t xml:space="preserve"> has </w:t>
      </w:r>
      <w:r w:rsidRPr="00C7794F">
        <w:rPr>
          <w:b/>
          <w:highlight w:val="green"/>
          <w:u w:val="single"/>
        </w:rPr>
        <w:t>been</w:t>
      </w:r>
      <w:r w:rsidRPr="00F80413">
        <w:rPr>
          <w:b/>
          <w:u w:val="single"/>
        </w:rPr>
        <w:t xml:space="preserve"> a </w:t>
      </w:r>
      <w:r w:rsidRPr="00C7794F">
        <w:rPr>
          <w:b/>
          <w:iCs/>
          <w:highlight w:val="green"/>
          <w:u w:val="single"/>
          <w:bdr w:val="single" w:sz="8" w:space="0" w:color="auto"/>
        </w:rPr>
        <w:t>constant</w:t>
      </w:r>
      <w:r w:rsidRPr="00F80413">
        <w:rPr>
          <w:b/>
          <w:iCs/>
          <w:u w:val="single"/>
          <w:bdr w:val="single" w:sz="8" w:space="0" w:color="auto"/>
        </w:rPr>
        <w:t xml:space="preserve"> feature </w:t>
      </w:r>
      <w:r w:rsidRPr="00C7794F">
        <w:rPr>
          <w:b/>
          <w:iCs/>
          <w:highlight w:val="green"/>
          <w:u w:val="single"/>
          <w:bdr w:val="single" w:sz="8" w:space="0" w:color="auto"/>
        </w:rPr>
        <w:t>of the</w:t>
      </w:r>
      <w:r w:rsidRPr="00364D3C">
        <w:rPr>
          <w:b/>
          <w:iCs/>
          <w:u w:val="single"/>
          <w:bdr w:val="single" w:sz="8" w:space="0" w:color="auto"/>
        </w:rPr>
        <w:t xml:space="preserve"> entire </w:t>
      </w:r>
      <w:r w:rsidRPr="00C7794F">
        <w:rPr>
          <w:b/>
          <w:iCs/>
          <w:highlight w:val="green"/>
          <w:u w:val="single"/>
          <w:bdr w:val="single" w:sz="8" w:space="0" w:color="auto"/>
        </w:rPr>
        <w:t xml:space="preserve">multimillion year </w:t>
      </w:r>
      <w:r w:rsidRPr="00364D3C">
        <w:rPr>
          <w:b/>
          <w:iCs/>
          <w:highlight w:val="green"/>
          <w:u w:val="single"/>
          <w:bdr w:val="single" w:sz="8" w:space="0" w:color="auto"/>
        </w:rPr>
        <w:t>history</w:t>
      </w:r>
      <w:r w:rsidRPr="00364D3C">
        <w:rPr>
          <w:b/>
          <w:highlight w:val="green"/>
          <w:u w:val="single"/>
        </w:rPr>
        <w:t xml:space="preserve"> of</w:t>
      </w:r>
      <w:r w:rsidRPr="00C7794F">
        <w:rPr>
          <w:b/>
          <w:u w:val="single"/>
        </w:rPr>
        <w:t xml:space="preserve"> the </w:t>
      </w:r>
      <w:r w:rsidRPr="00364D3C">
        <w:rPr>
          <w:b/>
          <w:highlight w:val="green"/>
          <w:u w:val="single"/>
        </w:rPr>
        <w:t>human</w:t>
      </w:r>
      <w:r w:rsidRPr="00C7794F">
        <w:rPr>
          <w:b/>
          <w:u w:val="single"/>
        </w:rPr>
        <w:t xml:space="preserve">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w:t>
      </w:r>
      <w:r w:rsidRPr="00364D3C">
        <w:rPr>
          <w:b/>
          <w:iCs/>
          <w:u w:val="single"/>
          <w:bdr w:val="single" w:sz="8" w:space="0" w:color="auto"/>
        </w:rPr>
        <w:t xml:space="preserve"> conditions of </w:t>
      </w:r>
      <w:r w:rsidRPr="00C7794F">
        <w:rPr>
          <w:b/>
          <w:iCs/>
          <w:highlight w:val="green"/>
          <w:u w:val="single"/>
          <w:bdr w:val="single" w:sz="8" w:space="0" w:color="auto"/>
        </w:rPr>
        <w:t>anarchy</w:t>
      </w:r>
      <w:r w:rsidRPr="00C7794F">
        <w:rPr>
          <w:b/>
          <w:u w:val="single"/>
        </w:rPr>
        <w:t xml:space="preserve">, that </w:t>
      </w:r>
      <w:r w:rsidRPr="00F80413">
        <w:rPr>
          <w:b/>
          <w:highlight w:val="green"/>
          <w:u w:val="single"/>
        </w:rPr>
        <w:t xml:space="preserve">we evolved </w:t>
      </w:r>
      <w:r w:rsidRPr="00C7794F">
        <w:rPr>
          <w:b/>
          <w:highlight w:val="green"/>
          <w:u w:val="single"/>
        </w:rPr>
        <w:t xml:space="preserve">as hunter-gatherers </w:t>
      </w:r>
      <w:r w:rsidRPr="00C7794F">
        <w:rPr>
          <w:b/>
          <w:u w:val="single"/>
        </w:rPr>
        <w:t xml:space="preserve">in an ecological setting of predation, </w:t>
      </w:r>
      <w:r w:rsidRPr="00C7794F">
        <w:rPr>
          <w:b/>
          <w:highlight w:val="green"/>
          <w:u w:val="single"/>
        </w:rPr>
        <w:t xml:space="preserve">resource competition, and </w:t>
      </w:r>
      <w:r w:rsidRPr="00364D3C">
        <w:rPr>
          <w:b/>
          <w:u w:val="single"/>
        </w:rPr>
        <w:t xml:space="preserve">intergroup </w:t>
      </w:r>
      <w:r w:rsidRPr="00C7794F">
        <w:rPr>
          <w:b/>
          <w:highlight w:val="green"/>
          <w:u w:val="single"/>
        </w:rPr>
        <w:t>conflict</w:t>
      </w:r>
      <w:r w:rsidRPr="00C7794F">
        <w:rPr>
          <w:b/>
          <w:u w:val="single"/>
        </w:rPr>
        <w:t xml:space="preserve">, and that </w:t>
      </w:r>
      <w:r w:rsidRPr="00364D3C">
        <w:rPr>
          <w:b/>
          <w:u w:val="single"/>
        </w:rPr>
        <w:t xml:space="preserve">humans </w:t>
      </w:r>
      <w:r w:rsidRPr="00F80413">
        <w:rPr>
          <w:b/>
          <w:u w:val="single"/>
        </w:rPr>
        <w:t xml:space="preserve">have been </w:t>
      </w:r>
      <w:r w:rsidRPr="00F80413">
        <w:rPr>
          <w:b/>
          <w:iCs/>
          <w:u w:val="single"/>
          <w:bdr w:val="single" w:sz="8" w:space="0" w:color="auto"/>
        </w:rPr>
        <w:t>subject to natural selection</w:t>
      </w:r>
      <w:r w:rsidRPr="00F80413">
        <w:rPr>
          <w:sz w:val="16"/>
        </w:rPr>
        <w:t xml:space="preserve"> for millions of years </w:t>
      </w:r>
      <w:r w:rsidRPr="00F80413">
        <w:rPr>
          <w:b/>
          <w:u w:val="single"/>
        </w:rPr>
        <w:t xml:space="preserve">has profound consequences for </w:t>
      </w:r>
      <w:r w:rsidRPr="00F80413">
        <w:rPr>
          <w:b/>
          <w:iCs/>
          <w:u w:val="single"/>
          <w:bdr w:val="single" w:sz="8" w:space="0" w:color="auto"/>
        </w:rPr>
        <w:t>understanding human behavior</w:t>
      </w:r>
      <w:r w:rsidRPr="00F80413">
        <w:rPr>
          <w:sz w:val="16"/>
        </w:rPr>
        <w:t>, not least how humans perceive and act toward others. Scholars often argue over whether historically humans experienced a Hobbesian ‘‘state of nature,’’ but—whatever the outcome of that debate—it is certainly a much closer approximation</w:t>
      </w:r>
      <w:r w:rsidRPr="00C7794F">
        <w:rPr>
          <w:sz w:val="16"/>
        </w:rPr>
        <w:t xml:space="preserve"> to the prehistoric environment in which human brains and behavior evolved. </w:t>
      </w:r>
      <w:r w:rsidRPr="00364D3C">
        <w:rPr>
          <w:b/>
          <w:highlight w:val="green"/>
          <w:u w:val="single"/>
        </w:rPr>
        <w:t>This</w:t>
      </w:r>
      <w:r w:rsidRPr="00CE1473">
        <w:rPr>
          <w:b/>
          <w:u w:val="single"/>
        </w:rPr>
        <w:t xml:space="preserve"> </w:t>
      </w:r>
      <w:r w:rsidRPr="00364D3C">
        <w:rPr>
          <w:b/>
          <w:u w:val="single"/>
        </w:rPr>
        <w:t xml:space="preserve">legacy </w:t>
      </w:r>
      <w:r w:rsidRPr="00C7794F">
        <w:rPr>
          <w:b/>
          <w:highlight w:val="green"/>
          <w:u w:val="single"/>
        </w:rPr>
        <w:t xml:space="preserve">heavily influences </w:t>
      </w:r>
      <w:r w:rsidRPr="00CE1473">
        <w:rPr>
          <w:b/>
          <w:u w:val="single"/>
        </w:rPr>
        <w:t xml:space="preserve">our </w:t>
      </w:r>
      <w:r w:rsidRPr="00F80413">
        <w:rPr>
          <w:b/>
          <w:u w:val="single"/>
        </w:rPr>
        <w:t xml:space="preserve">decision-making </w:t>
      </w:r>
      <w:r w:rsidRPr="00C7794F">
        <w:rPr>
          <w:b/>
          <w:u w:val="single"/>
        </w:rPr>
        <w:t xml:space="preserve">and </w:t>
      </w:r>
      <w:r w:rsidRPr="00F80413">
        <w:rPr>
          <w:b/>
          <w:highlight w:val="green"/>
          <w:u w:val="single"/>
        </w:rPr>
        <w:t>behavior today</w:t>
      </w:r>
      <w:r w:rsidRPr="00C7794F">
        <w:rPr>
          <w:b/>
          <w:u w:val="single"/>
        </w:rPr>
        <w:t>, even—</w:t>
      </w:r>
      <w:r w:rsidRPr="00C7794F">
        <w:rPr>
          <w:b/>
          <w:iCs/>
          <w:u w:val="single"/>
          <w:bdr w:val="single" w:sz="8" w:space="0" w:color="auto"/>
        </w:rPr>
        <w:t xml:space="preserve">perhaps </w:t>
      </w:r>
      <w:r w:rsidRPr="00364D3C">
        <w:rPr>
          <w:b/>
          <w:iCs/>
          <w:u w:val="single"/>
          <w:bdr w:val="single" w:sz="8" w:space="0" w:color="auto"/>
        </w:rPr>
        <w:t>especially</w:t>
      </w:r>
      <w:r w:rsidRPr="00C7794F">
        <w:rPr>
          <w:b/>
          <w:u w:val="single"/>
        </w:rPr>
        <w:t>—</w:t>
      </w:r>
      <w:r w:rsidRPr="00C7794F">
        <w:rPr>
          <w:b/>
          <w:highlight w:val="green"/>
          <w:u w:val="single"/>
        </w:rPr>
        <w:t>in</w:t>
      </w:r>
      <w:r w:rsidRPr="00F80413">
        <w:rPr>
          <w:b/>
          <w:u w:val="single"/>
        </w:rPr>
        <w:t xml:space="preserve"> </w:t>
      </w:r>
      <w:r w:rsidRPr="00CE1473">
        <w:rPr>
          <w:b/>
          <w:u w:val="single"/>
        </w:rPr>
        <w:t xml:space="preserve">the </w:t>
      </w:r>
      <w:r w:rsidRPr="00F80413">
        <w:rPr>
          <w:b/>
          <w:iCs/>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predisposed</w:t>
      </w:r>
      <w:r w:rsidRPr="00F80413">
        <w:rPr>
          <w:b/>
          <w:u w:val="single"/>
        </w:rPr>
        <w:t xml:space="preserve"> human nature </w:t>
      </w:r>
      <w:r w:rsidRPr="00C7794F">
        <w:rPr>
          <w:b/>
          <w:highlight w:val="green"/>
          <w:u w:val="single"/>
        </w:rPr>
        <w:t xml:space="preserve">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xml:space="preserve">, </w:t>
      </w:r>
      <w:r w:rsidRPr="00F80413">
        <w:rPr>
          <w:b/>
          <w:highlight w:val="green"/>
          <w:u w:val="single"/>
        </w:rPr>
        <w:t>and</w:t>
      </w:r>
      <w:r w:rsidRPr="00C7794F">
        <w:rPr>
          <w:b/>
          <w:u w:val="single"/>
        </w:rPr>
        <w:t xml:space="preserve"> more </w:t>
      </w:r>
      <w:r w:rsidRPr="00F80413">
        <w:rPr>
          <w:b/>
          <w:highlight w:val="green"/>
          <w:u w:val="single"/>
        </w:rPr>
        <w:t>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364D3C">
        <w:rPr>
          <w:b/>
          <w:highlight w:val="green"/>
          <w:u w:val="single"/>
        </w:rPr>
        <w:t>behaviors characterized</w:t>
      </w:r>
      <w:r w:rsidRPr="00364D3C">
        <w:rPr>
          <w:b/>
          <w:u w:val="single"/>
        </w:rPr>
        <w:t xml:space="preserve"> by offensive realism </w:t>
      </w:r>
      <w:r w:rsidRPr="00C7794F">
        <w:rPr>
          <w:b/>
          <w:highlight w:val="green"/>
          <w:u w:val="single"/>
        </w:rPr>
        <w:t xml:space="preserve">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364D3C">
        <w:rPr>
          <w:b/>
          <w:u w:val="single"/>
        </w:rPr>
        <w:t xml:space="preserve">rapid </w:t>
      </w:r>
      <w:r w:rsidRPr="00C7794F">
        <w:rPr>
          <w:b/>
          <w:highlight w:val="green"/>
          <w:u w:val="single"/>
        </w:rPr>
        <w:t xml:space="preserve">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w:t>
      </w:r>
      <w:r w:rsidRPr="00F80413">
        <w:rPr>
          <w:b/>
          <w:u w:val="single"/>
        </w:rPr>
        <w:t xml:space="preserve"> underlying </w:t>
      </w:r>
      <w:r w:rsidRPr="00C7794F">
        <w:rPr>
          <w:b/>
          <w:highlight w:val="green"/>
          <w:u w:val="single"/>
        </w:rPr>
        <w:t>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t>
      </w:r>
      <w:r w:rsidRPr="00F80413">
        <w:rPr>
          <w:b/>
          <w:highlight w:val="green"/>
          <w:u w:val="single"/>
        </w:rPr>
        <w:t xml:space="preserve">we can make more </w:t>
      </w:r>
      <w:r w:rsidRPr="00F80413">
        <w:rPr>
          <w:b/>
          <w:iCs/>
          <w:highlight w:val="green"/>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F80413">
        <w:rPr>
          <w:b/>
          <w:u w:val="single"/>
        </w:rPr>
        <w:t xml:space="preserve">based </w:t>
      </w:r>
      <w:r w:rsidRPr="00C7794F">
        <w:rPr>
          <w:b/>
          <w:highlight w:val="green"/>
          <w:u w:val="single"/>
        </w:rPr>
        <w:t xml:space="preserve">on </w:t>
      </w:r>
      <w:r w:rsidRPr="00C7794F">
        <w:rPr>
          <w:b/>
          <w:iCs/>
          <w:highlight w:val="green"/>
          <w:u w:val="single"/>
          <w:bdr w:val="single" w:sz="8" w:space="0" w:color="auto"/>
        </w:rPr>
        <w:t>new scientific knowledge</w:t>
      </w:r>
      <w:r w:rsidRPr="00F80413">
        <w:rPr>
          <w:b/>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w:t>
      </w:r>
      <w:r w:rsidRPr="00F80413">
        <w:rPr>
          <w:b/>
          <w:iCs/>
          <w:u w:val="single"/>
          <w:bdr w:val="single" w:sz="8" w:space="0" w:color="auto"/>
        </w:rPr>
        <w:t xml:space="preserve"> the </w:t>
      </w:r>
      <w:r w:rsidRPr="00C7794F">
        <w:rPr>
          <w:b/>
          <w:iCs/>
          <w:highlight w:val="green"/>
          <w:u w:val="single"/>
          <w:bdr w:val="single" w:sz="8" w:space="0" w:color="auto"/>
        </w:rPr>
        <w:t>social</w:t>
      </w:r>
      <w:r w:rsidRPr="00F80413">
        <w:rPr>
          <w:b/>
          <w:iCs/>
          <w:u w:val="single"/>
          <w:bdr w:val="single" w:sz="8" w:space="0" w:color="auto"/>
        </w:rPr>
        <w:t xml:space="preserve"> and ecological </w:t>
      </w:r>
      <w:r w:rsidRPr="00C7794F">
        <w:rPr>
          <w:b/>
          <w:iCs/>
          <w:highlight w:val="green"/>
          <w:u w:val="single"/>
          <w:bdr w:val="single" w:sz="8" w:space="0" w:color="auto"/>
        </w:rPr>
        <w:t>context</w:t>
      </w:r>
      <w:r w:rsidRPr="00C7794F">
        <w:rPr>
          <w:b/>
          <w:highlight w:val="green"/>
          <w:u w:val="single"/>
        </w:rPr>
        <w:t xml:space="preserve"> in which</w:t>
      </w:r>
      <w:r w:rsidRPr="00F80413">
        <w:rPr>
          <w:b/>
          <w:u w:val="single"/>
        </w:rPr>
        <w:t xml:space="preserve"> human </w:t>
      </w:r>
      <w:r w:rsidRPr="00F80413">
        <w:rPr>
          <w:b/>
          <w:highlight w:val="green"/>
          <w:u w:val="single"/>
        </w:rPr>
        <w:t>brains</w:t>
      </w:r>
      <w:r w:rsidRPr="00C7794F">
        <w:rPr>
          <w:b/>
          <w:u w:val="single"/>
        </w:rPr>
        <w:t xml:space="preserve"> and </w:t>
      </w:r>
      <w:r w:rsidRPr="00F80413">
        <w:rPr>
          <w:b/>
          <w:u w:val="single"/>
        </w:rPr>
        <w:t>behaviors</w:t>
      </w:r>
      <w:r w:rsidRPr="00C7794F">
        <w:rPr>
          <w:b/>
          <w:highlight w:val="green"/>
          <w:u w:val="single"/>
        </w:rPr>
        <w:t xml:space="preserve"> evolved</w:t>
      </w:r>
      <w:r w:rsidRPr="00C7794F">
        <w:rPr>
          <w:sz w:val="16"/>
        </w:rPr>
        <w:t>. But what was that context?</w:t>
      </w:r>
    </w:p>
    <w:p w14:paraId="5865C990" w14:textId="597F332D" w:rsidR="00576428" w:rsidRPr="00B20C5B" w:rsidRDefault="00576428" w:rsidP="00576428">
      <w:pPr>
        <w:pStyle w:val="Heading4"/>
        <w:rPr>
          <w:rFonts w:cs="Arial"/>
        </w:rPr>
      </w:pPr>
      <w:r>
        <w:rPr>
          <w:rFonts w:cs="Arial"/>
        </w:rPr>
        <w:t xml:space="preserve">5] </w:t>
      </w:r>
      <w:r w:rsidRPr="00B20C5B">
        <w:rPr>
          <w:rFonts w:cs="Arial"/>
        </w:rPr>
        <w:t xml:space="preserve">Gains are limited but </w:t>
      </w:r>
      <w:r w:rsidRPr="00B20C5B">
        <w:rPr>
          <w:rFonts w:cs="Arial"/>
          <w:u w:val="single"/>
        </w:rPr>
        <w:t xml:space="preserve">they are still </w:t>
      </w:r>
      <w:proofErr w:type="gramStart"/>
      <w:r w:rsidRPr="00B20C5B">
        <w:rPr>
          <w:rFonts w:cs="Arial"/>
          <w:u w:val="single"/>
        </w:rPr>
        <w:t>gains</w:t>
      </w:r>
      <w:proofErr w:type="gramEnd"/>
      <w:r w:rsidRPr="00B20C5B">
        <w:rPr>
          <w:rFonts w:cs="Arial"/>
        </w:rPr>
        <w:t xml:space="preserve">—denouncing action because we are on stolen land is scholarly </w:t>
      </w:r>
      <w:r w:rsidRPr="00B20C5B">
        <w:rPr>
          <w:rFonts w:cs="Arial"/>
          <w:u w:val="single"/>
        </w:rPr>
        <w:t>lazy</w:t>
      </w:r>
      <w:r w:rsidRPr="00B20C5B">
        <w:rPr>
          <w:rFonts w:cs="Arial"/>
        </w:rPr>
        <w:t xml:space="preserve"> </w:t>
      </w:r>
    </w:p>
    <w:p w14:paraId="53F28D86" w14:textId="77777777" w:rsidR="00576428" w:rsidRPr="00B20C5B" w:rsidRDefault="00576428" w:rsidP="00576428">
      <w:proofErr w:type="spellStart"/>
      <w:r w:rsidRPr="00B20C5B">
        <w:rPr>
          <w:rStyle w:val="Style13ptBold"/>
        </w:rPr>
        <w:t>NoiseCat</w:t>
      </w:r>
      <w:proofErr w:type="spellEnd"/>
      <w:r w:rsidRPr="00B20C5B">
        <w:rPr>
          <w:rStyle w:val="Style13ptBold"/>
        </w:rPr>
        <w:t xml:space="preserve"> </w:t>
      </w:r>
      <w:r>
        <w:rPr>
          <w:rStyle w:val="Style13ptBold"/>
        </w:rPr>
        <w:t>16</w:t>
      </w:r>
      <w:r w:rsidRPr="00B20C5B">
        <w:rPr>
          <w:rStyle w:val="Style13ptBold"/>
        </w:rPr>
        <w:t>.</w:t>
      </w:r>
      <w:r w:rsidRPr="00B20C5B">
        <w:t xml:space="preserve"> Julian Brave </w:t>
      </w:r>
      <w:proofErr w:type="spellStart"/>
      <w:r w:rsidRPr="00B20C5B">
        <w:t>NoiseCat</w:t>
      </w:r>
      <w:proofErr w:type="spellEnd"/>
      <w:r w:rsidRPr="00B20C5B">
        <w:t xml:space="preserve">, enrolled member of the </w:t>
      </w:r>
      <w:proofErr w:type="spellStart"/>
      <w:r w:rsidRPr="00B20C5B">
        <w:t>Canim</w:t>
      </w:r>
      <w:proofErr w:type="spellEnd"/>
      <w:r w:rsidRPr="00B20C5B">
        <w:t xml:space="preserve"> Lake Band </w:t>
      </w:r>
      <w:proofErr w:type="spellStart"/>
      <w:r w:rsidRPr="00B20C5B">
        <w:t>Tsq'escen</w:t>
      </w:r>
      <w:proofErr w:type="spellEnd"/>
      <w:r w:rsidRPr="00B20C5B">
        <w:t xml:space="preserve"> in British Columbia and a graduate of Columbia University and the University of Oxford, “The Indigenous Revolution,” Jacobin, November 26, 2016, https://www.jacobinmag.com/2016/11/standing-rock-dakota-access-pipeline-obama/</w:t>
      </w:r>
    </w:p>
    <w:p w14:paraId="7C2FFF65" w14:textId="0C1F5B03" w:rsidR="00576428" w:rsidRPr="00576428" w:rsidRDefault="00576428" w:rsidP="00576428">
      <w:r w:rsidRPr="00562890">
        <w:rPr>
          <w:rStyle w:val="StyleUnderline"/>
        </w:rPr>
        <w:t>Many Americans</w:t>
      </w:r>
      <w:r w:rsidRPr="00562890">
        <w:rPr>
          <w:sz w:val="12"/>
        </w:rPr>
        <w:t xml:space="preserve">, Canadians, Australians, and New Zealanders </w:t>
      </w:r>
      <w:r w:rsidRPr="00562890">
        <w:rPr>
          <w:rStyle w:val="StyleUnderline"/>
        </w:rPr>
        <w:t xml:space="preserve">believe that indigenous people are </w:t>
      </w:r>
      <w:r w:rsidRPr="00562890">
        <w:rPr>
          <w:rStyle w:val="Emphasis"/>
        </w:rPr>
        <w:t>long gone and defeated</w:t>
      </w:r>
      <w:r w:rsidRPr="00562890">
        <w:rPr>
          <w:sz w:val="12"/>
        </w:rPr>
        <w:t xml:space="preserve">. Inheritors of the imperial myth of “Manifest Destiny,” </w:t>
      </w:r>
      <w:r w:rsidRPr="00562890">
        <w:rPr>
          <w:rStyle w:val="StyleUnderline"/>
        </w:rPr>
        <w:t xml:space="preserve">they presume the colonizers’ victory was inevitable and even </w:t>
      </w:r>
      <w:hyperlink r:id="rId19" w:anchor="v=onepage&amp;q=arthur%20samuel%20atkinson%20killing%20maori&amp;f=false" w:history="1">
        <w:r w:rsidRPr="00562890">
          <w:rPr>
            <w:rStyle w:val="StyleUnderline"/>
          </w:rPr>
          <w:t>predetermined</w:t>
        </w:r>
      </w:hyperlink>
      <w:r w:rsidRPr="00562890">
        <w:rPr>
          <w:sz w:val="12"/>
        </w:rPr>
        <w:t xml:space="preserve">. </w:t>
      </w:r>
      <w:r w:rsidRPr="00562890">
        <w:rPr>
          <w:rStyle w:val="StyleUnderline"/>
        </w:rPr>
        <w:t xml:space="preserve">This racist myth has led empires and states to </w:t>
      </w:r>
      <w:r w:rsidRPr="00562890">
        <w:rPr>
          <w:rStyle w:val="Emphasis"/>
        </w:rPr>
        <w:t xml:space="preserve">underestimate indigenous </w:t>
      </w:r>
      <w:proofErr w:type="gramStart"/>
      <w:r w:rsidRPr="00562890">
        <w:rPr>
          <w:rStyle w:val="Emphasis"/>
        </w:rPr>
        <w:t>power</w:t>
      </w:r>
      <w:r w:rsidRPr="00562890">
        <w:rPr>
          <w:sz w:val="12"/>
        </w:rPr>
        <w:t>.¶</w:t>
      </w:r>
      <w:proofErr w:type="gramEnd"/>
      <w:r w:rsidRPr="00562890">
        <w:rPr>
          <w:sz w:val="12"/>
        </w:rPr>
        <w:t xml:space="preserve"> </w:t>
      </w:r>
      <w:r w:rsidRPr="00562890">
        <w:rPr>
          <w:rStyle w:val="StyleUnderline"/>
        </w:rPr>
        <w:t>Global histories of indigenous resistance, survival, and resurgence tell another story</w:t>
      </w:r>
      <w:r w:rsidRPr="00562890">
        <w:rPr>
          <w:sz w:val="12"/>
        </w:rPr>
        <w:t xml:space="preserve">. </w:t>
      </w:r>
      <w:r w:rsidRPr="00562890">
        <w:rPr>
          <w:rStyle w:val="Emphasis"/>
        </w:rPr>
        <w:t xml:space="preserve">On these </w:t>
      </w:r>
      <w:proofErr w:type="spellStart"/>
      <w:r w:rsidRPr="00562890">
        <w:rPr>
          <w:rStyle w:val="Emphasis"/>
        </w:rPr>
        <w:t>Oceti</w:t>
      </w:r>
      <w:proofErr w:type="spellEnd"/>
      <w:r w:rsidRPr="00562890">
        <w:rPr>
          <w:rStyle w:val="Emphasis"/>
        </w:rPr>
        <w:t xml:space="preserve"> Sakowin plains in 1876, a cocksure General Custer rushed into the Battle of the Little Bighorn only to be soundly defeated by allied Lakota, Cheyenne, and Arapaho forces. Dalrymple appears</w:t>
      </w:r>
      <w:r w:rsidRPr="00B20C5B">
        <w:rPr>
          <w:rStyle w:val="Emphasis"/>
        </w:rPr>
        <w:t xml:space="preserve"> poised to repeat Custer’s mistake.</w:t>
      </w:r>
      <w:r w:rsidRPr="00B20C5B">
        <w:rPr>
          <w:sz w:val="12"/>
        </w:rPr>
        <w:t xml:space="preserve">¶ Countless indigenous communities, nations, and confederacies from the Americas to Australasia, and South Africa to Siberia, including Aboriginal Australians, Apache, Arapaho, Cherokee, Cheyenne, Chukchi, Comanche, Cree, Creek, </w:t>
      </w:r>
      <w:proofErr w:type="spellStart"/>
      <w:r w:rsidRPr="00B20C5B">
        <w:rPr>
          <w:sz w:val="12"/>
        </w:rPr>
        <w:t>Diné</w:t>
      </w:r>
      <w:proofErr w:type="spellEnd"/>
      <w:r w:rsidRPr="00B20C5B">
        <w:rPr>
          <w:sz w:val="12"/>
        </w:rPr>
        <w:t xml:space="preserve">, Hawaiian, Haudenosaunee, Kiowa, Maori, Modoc, Nez Perce, Pueblo, Salish, Sauk, Seminole, Shawnee, </w:t>
      </w:r>
      <w:proofErr w:type="spellStart"/>
      <w:r w:rsidRPr="00B20C5B">
        <w:rPr>
          <w:sz w:val="12"/>
        </w:rPr>
        <w:t>Tasmans</w:t>
      </w:r>
      <w:proofErr w:type="spellEnd"/>
      <w:r w:rsidRPr="00B20C5B">
        <w:rPr>
          <w:sz w:val="12"/>
        </w:rPr>
        <w:t xml:space="preserve">, Tlingit, Ute, Xhosa, Yakima, Zulu, and others have resisted imperial powers and industrial states and prevailed.¶ Before defeating Custer, the </w:t>
      </w:r>
      <w:proofErr w:type="spellStart"/>
      <w:r w:rsidRPr="00B20C5B">
        <w:rPr>
          <w:sz w:val="12"/>
        </w:rPr>
        <w:t>Oceti</w:t>
      </w:r>
      <w:proofErr w:type="spellEnd"/>
      <w:r w:rsidRPr="00B20C5B">
        <w:rPr>
          <w:sz w:val="12"/>
        </w:rPr>
        <w:t xml:space="preserve"> Sakowin had a long history of settler handling. In 1862, the Dakota pushed thousands of settlers off the Minnesota frontier. Six years later, the Lakota defeated the United States Army in Red Cloud’s </w:t>
      </w:r>
      <w:proofErr w:type="gramStart"/>
      <w:r w:rsidRPr="00B20C5B">
        <w:rPr>
          <w:sz w:val="12"/>
        </w:rPr>
        <w:t>War.¶</w:t>
      </w:r>
      <w:proofErr w:type="gramEnd"/>
      <w:r w:rsidRPr="00B20C5B">
        <w:rPr>
          <w:sz w:val="12"/>
        </w:rPr>
        <w:t xml:space="preserve"> </w:t>
      </w:r>
      <w:r w:rsidRPr="00B20C5B">
        <w:rPr>
          <w:rStyle w:val="StyleUnderline"/>
        </w:rPr>
        <w:t>Retribution followed many indigenous victories</w:t>
      </w:r>
      <w:r w:rsidRPr="00B20C5B">
        <w:rPr>
          <w:sz w:val="12"/>
        </w:rPr>
        <w:t xml:space="preserve">. In California, entire communities were </w:t>
      </w:r>
      <w:hyperlink r:id="rId20" w:history="1">
        <w:r w:rsidRPr="00B20C5B">
          <w:rPr>
            <w:sz w:val="12"/>
          </w:rPr>
          <w:t>hunted like animals</w:t>
        </w:r>
      </w:hyperlink>
      <w:r w:rsidRPr="00B20C5B">
        <w:rPr>
          <w:sz w:val="12"/>
        </w:rPr>
        <w:t xml:space="preserve">. </w:t>
      </w:r>
      <w:r w:rsidRPr="00B20C5B">
        <w:rPr>
          <w:rStyle w:val="StyleUnderline"/>
        </w:rPr>
        <w:t xml:space="preserve">After taking dozens of Dakota men as prisoners of war following the uprising of 1862, Abraham Lincoln signed an order to execute </w:t>
      </w:r>
      <w:hyperlink r:id="rId21" w:history="1">
        <w:r w:rsidRPr="00B20C5B">
          <w:rPr>
            <w:rStyle w:val="StyleUnderline"/>
          </w:rPr>
          <w:t>thirty-eight</w:t>
        </w:r>
      </w:hyperlink>
      <w:r w:rsidRPr="00B20C5B">
        <w:rPr>
          <w:rStyle w:val="StyleUnderline"/>
        </w:rPr>
        <w:t xml:space="preserve"> of them</w:t>
      </w:r>
      <w:r w:rsidRPr="00B20C5B">
        <w:rPr>
          <w:sz w:val="12"/>
        </w:rPr>
        <w:t xml:space="preserve"> — </w:t>
      </w:r>
      <w:r w:rsidRPr="00B20C5B">
        <w:rPr>
          <w:rStyle w:val="StyleUnderline"/>
        </w:rPr>
        <w:t>the largest mass execution in American history</w:t>
      </w:r>
      <w:r w:rsidRPr="00B20C5B">
        <w:rPr>
          <w:sz w:val="12"/>
        </w:rPr>
        <w:t xml:space="preserve">. Later in 1890, the United States Army gunned down three hundred Lakota at </w:t>
      </w:r>
      <w:hyperlink r:id="rId22" w:history="1">
        <w:r w:rsidRPr="00B20C5B">
          <w:rPr>
            <w:sz w:val="12"/>
          </w:rPr>
          <w:t>Wounded Knee</w:t>
        </w:r>
      </w:hyperlink>
      <w:r w:rsidRPr="00B20C5B">
        <w:rPr>
          <w:sz w:val="12"/>
        </w:rPr>
        <w:t xml:space="preserve">.¶ </w:t>
      </w:r>
      <w:r w:rsidRPr="00B20C5B">
        <w:rPr>
          <w:rStyle w:val="Emphasis"/>
        </w:rPr>
        <w:t>This history continues to devastate</w:t>
      </w:r>
      <w:r w:rsidRPr="00B20C5B">
        <w:rPr>
          <w:sz w:val="12"/>
        </w:rPr>
        <w:t xml:space="preserve">. </w:t>
      </w:r>
      <w:r w:rsidRPr="00B20C5B">
        <w:rPr>
          <w:rStyle w:val="Emphasis"/>
        </w:rPr>
        <w:t xml:space="preserve">Indigenous people remain the poorest of the poor and the </w:t>
      </w:r>
      <w:hyperlink r:id="rId23" w:history="1">
        <w:r w:rsidRPr="00B20C5B">
          <w:rPr>
            <w:rStyle w:val="Emphasis"/>
          </w:rPr>
          <w:t>most likely</w:t>
        </w:r>
      </w:hyperlink>
      <w:r w:rsidRPr="00B20C5B">
        <w:rPr>
          <w:rStyle w:val="Emphasis"/>
        </w:rPr>
        <w:t xml:space="preserve"> to be killed by law enforcement</w:t>
      </w:r>
      <w:r w:rsidRPr="00B20C5B">
        <w:rPr>
          <w:sz w:val="12"/>
        </w:rPr>
        <w:t xml:space="preserve">. Four of the fifteen most impoverished counties in the United States </w:t>
      </w:r>
      <w:hyperlink r:id="rId24" w:history="1">
        <w:r w:rsidRPr="00B20C5B">
          <w:rPr>
            <w:sz w:val="12"/>
          </w:rPr>
          <w:t>include</w:t>
        </w:r>
      </w:hyperlink>
      <w:r w:rsidRPr="00B20C5B">
        <w:rPr>
          <w:sz w:val="12"/>
        </w:rPr>
        <w:t xml:space="preserve"> Lakota reservations in South Dakota. </w:t>
      </w:r>
      <w:r w:rsidRPr="00B20C5B">
        <w:rPr>
          <w:rStyle w:val="StyleUnderline"/>
        </w:rPr>
        <w:t>The two poorest, Oglala Lakota and Todd County, lie entirely within the Pine Ridge and Rosebud reservations, where half of all residents live in poverty</w:t>
      </w:r>
      <w:r w:rsidRPr="00B20C5B">
        <w:rPr>
          <w:sz w:val="12"/>
        </w:rPr>
        <w:t xml:space="preserve">. In Ziebach County, which includes parts of the Standing Rock and Cheyenne River reservations, 45 percent of the population lives at or below the poverty </w:t>
      </w:r>
      <w:proofErr w:type="gramStart"/>
      <w:r w:rsidRPr="00B20C5B">
        <w:rPr>
          <w:sz w:val="12"/>
        </w:rPr>
        <w:t>line.¶</w:t>
      </w:r>
      <w:proofErr w:type="gramEnd"/>
      <w:r w:rsidRPr="00B20C5B">
        <w:rPr>
          <w:sz w:val="12"/>
        </w:rPr>
        <w:t xml:space="preserve"> </w:t>
      </w:r>
      <w:r w:rsidRPr="00B20C5B">
        <w:rPr>
          <w:rStyle w:val="Emphasis"/>
        </w:rPr>
        <w:t>Elsewhere in the United States</w:t>
      </w:r>
      <w:r w:rsidRPr="00B20C5B">
        <w:rPr>
          <w:sz w:val="12"/>
        </w:rPr>
        <w:t xml:space="preserve">, Canada, Australia, and New Zealand, </w:t>
      </w:r>
      <w:r w:rsidRPr="00B20C5B">
        <w:rPr>
          <w:rStyle w:val="Emphasis"/>
        </w:rPr>
        <w:t>indigenous people are among the poorest, most oppressed, and least visible</w:t>
      </w:r>
      <w:r w:rsidRPr="00B20C5B">
        <w:rPr>
          <w:sz w:val="12"/>
        </w:rPr>
        <w:t xml:space="preserve">. </w:t>
      </w:r>
      <w:r w:rsidRPr="00B20C5B">
        <w:rPr>
          <w:rStyle w:val="StyleUnderline"/>
        </w:rPr>
        <w:t xml:space="preserve">They are overrepresented in prisons and underrepresented in universities. Their economic realities are bleak. Their pain is </w:t>
      </w:r>
      <w:proofErr w:type="gramStart"/>
      <w:r w:rsidRPr="00B20C5B">
        <w:rPr>
          <w:rStyle w:val="StyleUnderline"/>
        </w:rPr>
        <w:t>intergenerational.</w:t>
      </w:r>
      <w:r w:rsidRPr="00B20C5B">
        <w:rPr>
          <w:rStyle w:val="StyleUnderline"/>
          <w:sz w:val="12"/>
        </w:rPr>
        <w:t>¶</w:t>
      </w:r>
      <w:proofErr w:type="gramEnd"/>
      <w:r w:rsidRPr="00B20C5B">
        <w:rPr>
          <w:rStyle w:val="StyleUnderline"/>
          <w:sz w:val="12"/>
        </w:rPr>
        <w:t xml:space="preserve"> </w:t>
      </w:r>
      <w:r w:rsidRPr="00B20C5B">
        <w:rPr>
          <w:sz w:val="12"/>
        </w:rPr>
        <w:t xml:space="preserve">In short, </w:t>
      </w:r>
      <w:r w:rsidRPr="00D572F3">
        <w:rPr>
          <w:rStyle w:val="Emphasis"/>
          <w:highlight w:val="green"/>
        </w:rPr>
        <w:t>colonialism endures</w:t>
      </w:r>
      <w:r w:rsidRPr="00B20C5B">
        <w:rPr>
          <w:sz w:val="12"/>
        </w:rPr>
        <w:t xml:space="preserve">.¶ </w:t>
      </w:r>
      <w:r w:rsidRPr="00D572F3">
        <w:rPr>
          <w:rStyle w:val="Emphasis"/>
          <w:highlight w:val="green"/>
        </w:rPr>
        <w:t xml:space="preserve">Yet </w:t>
      </w:r>
      <w:r w:rsidRPr="00B20C5B">
        <w:rPr>
          <w:rStyle w:val="Emphasis"/>
        </w:rPr>
        <w:t xml:space="preserve">these same </w:t>
      </w:r>
      <w:r w:rsidRPr="00D572F3">
        <w:rPr>
          <w:rStyle w:val="Emphasis"/>
          <w:highlight w:val="green"/>
        </w:rPr>
        <w:t>communities are uniquely positioned to resist</w:t>
      </w:r>
      <w:r w:rsidRPr="00B20C5B">
        <w:rPr>
          <w:rStyle w:val="Emphasis"/>
        </w:rPr>
        <w:t xml:space="preserve"> unjust systems and force them to retreat</w:t>
      </w:r>
      <w:r w:rsidRPr="00B20C5B">
        <w:rPr>
          <w:sz w:val="12"/>
        </w:rPr>
        <w:t xml:space="preserve">. </w:t>
      </w:r>
      <w:r w:rsidRPr="00D572F3">
        <w:rPr>
          <w:rStyle w:val="Emphasis"/>
          <w:highlight w:val="green"/>
        </w:rPr>
        <w:t xml:space="preserve">We must hold </w:t>
      </w:r>
      <w:r w:rsidRPr="00B20C5B">
        <w:rPr>
          <w:rStyle w:val="Emphasis"/>
        </w:rPr>
        <w:t xml:space="preserve">these two seemingly contradictory realities of </w:t>
      </w:r>
      <w:r w:rsidRPr="00D572F3">
        <w:rPr>
          <w:rStyle w:val="Emphasis"/>
          <w:highlight w:val="green"/>
        </w:rPr>
        <w:t xml:space="preserve">devastation and resilience </w:t>
      </w:r>
      <w:r w:rsidRPr="00B20C5B">
        <w:rPr>
          <w:rStyle w:val="Emphasis"/>
        </w:rPr>
        <w:t>in our minds at the same time</w:t>
      </w:r>
      <w:r w:rsidRPr="00B20C5B">
        <w:rPr>
          <w:sz w:val="12"/>
        </w:rPr>
        <w:t xml:space="preserve">. </w:t>
      </w:r>
      <w:r w:rsidRPr="00B20C5B">
        <w:rPr>
          <w:rStyle w:val="StyleUnderline"/>
        </w:rPr>
        <w:t>The Fourth World lives in devastation</w:t>
      </w:r>
      <w:r w:rsidRPr="00B20C5B">
        <w:rPr>
          <w:sz w:val="12"/>
        </w:rPr>
        <w:t xml:space="preserve">. </w:t>
      </w:r>
      <w:r w:rsidRPr="00B20C5B">
        <w:rPr>
          <w:rStyle w:val="Emphasis"/>
        </w:rPr>
        <w:t xml:space="preserve">The Fourth World is unconquered and on the </w:t>
      </w:r>
      <w:proofErr w:type="gramStart"/>
      <w:r w:rsidRPr="00B20C5B">
        <w:rPr>
          <w:rStyle w:val="Emphasis"/>
        </w:rPr>
        <w:t>rise.</w:t>
      </w:r>
      <w:r w:rsidRPr="00B20C5B">
        <w:rPr>
          <w:rStyle w:val="Emphasis"/>
          <w:sz w:val="12"/>
        </w:rPr>
        <w:t>¶</w:t>
      </w:r>
      <w:proofErr w:type="gramEnd"/>
      <w:r w:rsidRPr="00B20C5B">
        <w:rPr>
          <w:rStyle w:val="Emphasis"/>
          <w:sz w:val="12"/>
        </w:rPr>
        <w:t xml:space="preserve"> </w:t>
      </w:r>
      <w:r w:rsidRPr="00B20C5B">
        <w:rPr>
          <w:sz w:val="12"/>
        </w:rPr>
        <w:t xml:space="preserve">Since the 1970s, </w:t>
      </w:r>
      <w:r w:rsidRPr="00D572F3">
        <w:rPr>
          <w:rStyle w:val="Emphasis"/>
          <w:highlight w:val="green"/>
        </w:rPr>
        <w:t>indigenous people</w:t>
      </w:r>
      <w:r w:rsidRPr="00B20C5B">
        <w:rPr>
          <w:rStyle w:val="Emphasis"/>
        </w:rPr>
        <w:t xml:space="preserve"> in the United States</w:t>
      </w:r>
      <w:r w:rsidRPr="00B20C5B">
        <w:rPr>
          <w:sz w:val="12"/>
        </w:rPr>
        <w:t xml:space="preserve">, Canada, Australia, and New Zealand </w:t>
      </w:r>
      <w:r w:rsidRPr="00D572F3">
        <w:rPr>
          <w:rStyle w:val="Emphasis"/>
          <w:highlight w:val="green"/>
        </w:rPr>
        <w:t>have danced impressive victories</w:t>
      </w:r>
      <w:r w:rsidRPr="00B20C5B">
        <w:rPr>
          <w:sz w:val="12"/>
        </w:rPr>
        <w:t xml:space="preserve">. </w:t>
      </w:r>
      <w:r w:rsidRPr="00B20C5B">
        <w:rPr>
          <w:rStyle w:val="StyleUnderline"/>
        </w:rPr>
        <w:t>They have compelled states to forego assimilationist policies like the involuntary removal of indigenous children to abusive residential schools and the relocation of indigenous workers to cities</w:t>
      </w:r>
      <w:r w:rsidRPr="00B20C5B">
        <w:rPr>
          <w:sz w:val="12"/>
        </w:rPr>
        <w:t xml:space="preserve">. </w:t>
      </w:r>
      <w:r w:rsidRPr="00B20C5B">
        <w:rPr>
          <w:rStyle w:val="Emphasis"/>
        </w:rPr>
        <w:t xml:space="preserve">Overtly </w:t>
      </w:r>
      <w:r w:rsidRPr="00D572F3">
        <w:rPr>
          <w:rStyle w:val="Emphasis"/>
          <w:highlight w:val="green"/>
        </w:rPr>
        <w:t xml:space="preserve">coercive policies have been </w:t>
      </w:r>
      <w:r w:rsidRPr="00B20C5B">
        <w:rPr>
          <w:rStyle w:val="Emphasis"/>
        </w:rPr>
        <w:t xml:space="preserve">slowly and steadily </w:t>
      </w:r>
      <w:r w:rsidRPr="00D572F3">
        <w:rPr>
          <w:rStyle w:val="Emphasis"/>
          <w:highlight w:val="green"/>
        </w:rPr>
        <w:t xml:space="preserve">replaced with </w:t>
      </w:r>
      <w:r w:rsidRPr="00B20C5B">
        <w:rPr>
          <w:rStyle w:val="Emphasis"/>
        </w:rPr>
        <w:t xml:space="preserve">policies that recognize indigenous </w:t>
      </w:r>
      <w:r w:rsidRPr="00D572F3">
        <w:rPr>
          <w:rStyle w:val="Emphasis"/>
          <w:highlight w:val="green"/>
        </w:rPr>
        <w:t xml:space="preserve">rights to land, jurisdiction, and sovereignty. Gains are limited, but </w:t>
      </w:r>
      <w:r w:rsidRPr="00562890">
        <w:rPr>
          <w:rStyle w:val="Emphasis"/>
        </w:rPr>
        <w:t xml:space="preserve">they are </w:t>
      </w:r>
      <w:r w:rsidRPr="00D572F3">
        <w:rPr>
          <w:rStyle w:val="Emphasis"/>
          <w:highlight w:val="green"/>
        </w:rPr>
        <w:t xml:space="preserve">still </w:t>
      </w:r>
      <w:proofErr w:type="gramStart"/>
      <w:r w:rsidRPr="00D572F3">
        <w:rPr>
          <w:rStyle w:val="Emphasis"/>
          <w:highlight w:val="green"/>
        </w:rPr>
        <w:t>gains</w:t>
      </w:r>
      <w:r w:rsidRPr="00B20C5B">
        <w:rPr>
          <w:rStyle w:val="Emphasis"/>
        </w:rPr>
        <w:t>.</w:t>
      </w:r>
      <w:r w:rsidRPr="00B20C5B">
        <w:rPr>
          <w:rStyle w:val="Emphasis"/>
          <w:sz w:val="12"/>
        </w:rPr>
        <w:t>¶</w:t>
      </w:r>
      <w:proofErr w:type="gramEnd"/>
      <w:r w:rsidRPr="00B20C5B">
        <w:rPr>
          <w:rStyle w:val="Emphasis"/>
          <w:sz w:val="12"/>
        </w:rPr>
        <w:t xml:space="preserve"> </w:t>
      </w:r>
      <w:r w:rsidRPr="00B20C5B">
        <w:rPr>
          <w:rStyle w:val="StyleUnderline"/>
        </w:rPr>
        <w:t xml:space="preserve">At certain times over the past thirty years, </w:t>
      </w:r>
      <w:r w:rsidRPr="00562890">
        <w:rPr>
          <w:rStyle w:val="Emphasis"/>
        </w:rPr>
        <w:t>indigenous claims have prevented corporations from exploiting natural resources</w:t>
      </w:r>
      <w:r w:rsidRPr="00B20C5B">
        <w:rPr>
          <w:sz w:val="12"/>
        </w:rPr>
        <w:t xml:space="preserve">. In </w:t>
      </w:r>
      <w:r w:rsidRPr="00B20C5B">
        <w:rPr>
          <w:rStyle w:val="StyleUnderline"/>
        </w:rPr>
        <w:t xml:space="preserve">New Zealand in the 1980s, Maori claims under the Treaty of Waitangi stopped a state drive to privatize </w:t>
      </w:r>
      <w:hyperlink r:id="rId25" w:history="1">
        <w:r w:rsidRPr="00B20C5B">
          <w:rPr>
            <w:rStyle w:val="StyleUnderline"/>
          </w:rPr>
          <w:t>fisheries</w:t>
        </w:r>
      </w:hyperlink>
      <w:r w:rsidRPr="00B20C5B">
        <w:rPr>
          <w:rStyle w:val="StyleUnderline"/>
        </w:rPr>
        <w:t xml:space="preserve"> and </w:t>
      </w:r>
      <w:hyperlink r:id="rId26" w:history="1">
        <w:r w:rsidRPr="00B20C5B">
          <w:rPr>
            <w:rStyle w:val="StyleUnderline"/>
          </w:rPr>
          <w:t>hydroelectric power</w:t>
        </w:r>
      </w:hyperlink>
      <w:r w:rsidRPr="00B20C5B">
        <w:rPr>
          <w:sz w:val="12"/>
        </w:rPr>
        <w:t xml:space="preserve">. In </w:t>
      </w:r>
      <w:hyperlink r:id="rId27" w:history="1">
        <w:r w:rsidRPr="00B20C5B">
          <w:rPr>
            <w:sz w:val="12"/>
          </w:rPr>
          <w:t>Canada</w:t>
        </w:r>
      </w:hyperlink>
      <w:r w:rsidRPr="00B20C5B">
        <w:rPr>
          <w:sz w:val="12"/>
        </w:rPr>
        <w:t xml:space="preserve"> and </w:t>
      </w:r>
      <w:hyperlink r:id="rId28" w:history="1">
        <w:r w:rsidRPr="00B20C5B">
          <w:rPr>
            <w:sz w:val="12"/>
          </w:rPr>
          <w:t>Australia</w:t>
        </w:r>
      </w:hyperlink>
      <w:r w:rsidRPr="00B20C5B">
        <w:rPr>
          <w:sz w:val="12"/>
        </w:rPr>
        <w:t xml:space="preserve">, from the 1990s to the present, aboriginal claims have increased risk for prospective investors in extractive industries.¶ But the dance with the state can be perilous. In recent decades, some indigenous groups mistook </w:t>
      </w:r>
      <w:hyperlink r:id="rId29" w:history="1">
        <w:r w:rsidRPr="00B20C5B">
          <w:rPr>
            <w:sz w:val="12"/>
          </w:rPr>
          <w:t>neoliberals</w:t>
        </w:r>
      </w:hyperlink>
      <w:r w:rsidRPr="00B20C5B">
        <w:rPr>
          <w:sz w:val="12"/>
        </w:rPr>
        <w:t xml:space="preserve"> who denounced “big government” for allies. They </w:t>
      </w:r>
      <w:hyperlink r:id="rId30" w:history="1">
        <w:r w:rsidRPr="00B20C5B">
          <w:rPr>
            <w:sz w:val="12"/>
          </w:rPr>
          <w:t>accepted</w:t>
        </w:r>
      </w:hyperlink>
      <w:r w:rsidRPr="00B20C5B">
        <w:rPr>
          <w:sz w:val="12"/>
        </w:rPr>
        <w:t xml:space="preserve"> land claims settlements, </w:t>
      </w:r>
      <w:hyperlink r:id="rId31" w:history="1">
        <w:r w:rsidRPr="00B20C5B">
          <w:rPr>
            <w:sz w:val="12"/>
          </w:rPr>
          <w:t>treaty agreements</w:t>
        </w:r>
      </w:hyperlink>
      <w:r w:rsidRPr="00B20C5B">
        <w:rPr>
          <w:sz w:val="12"/>
        </w:rPr>
        <w:t xml:space="preserve">, and business deals that enabled states to slash social services for the most vulnerable while restructuring indigenous communities as junior corporate partners in the global economy.¶ </w:t>
      </w:r>
      <w:r w:rsidRPr="00B20C5B">
        <w:rPr>
          <w:rStyle w:val="Emphasis"/>
        </w:rPr>
        <w:t xml:space="preserve">As Trump prepares to take power in the US and Brexit changes the economic calculus in Britain and across the world, it is clear </w:t>
      </w:r>
      <w:r w:rsidRPr="00562890">
        <w:rPr>
          <w:rStyle w:val="Emphasis"/>
        </w:rPr>
        <w:t xml:space="preserve">that the dance with the state is entering a </w:t>
      </w:r>
      <w:hyperlink r:id="rId32" w:history="1">
        <w:r w:rsidRPr="00562890">
          <w:rPr>
            <w:rStyle w:val="Emphasis"/>
          </w:rPr>
          <w:t>new age</w:t>
        </w:r>
      </w:hyperlink>
      <w:r w:rsidRPr="00562890">
        <w:rPr>
          <w:sz w:val="12"/>
        </w:rPr>
        <w:t>.¶ The</w:t>
      </w:r>
      <w:r w:rsidRPr="00B20C5B">
        <w:rPr>
          <w:sz w:val="12"/>
        </w:rPr>
        <w:t xml:space="preserve"> New Colonialism¶ The new age has </w:t>
      </w:r>
      <w:hyperlink r:id="rId33" w:history="1">
        <w:r w:rsidRPr="00B20C5B">
          <w:rPr>
            <w:sz w:val="12"/>
          </w:rPr>
          <w:t>precedents</w:t>
        </w:r>
      </w:hyperlink>
      <w:r w:rsidRPr="00B20C5B">
        <w:rPr>
          <w:sz w:val="12"/>
        </w:rPr>
        <w:t xml:space="preserve">.¶ </w:t>
      </w:r>
      <w:r w:rsidRPr="00D572F3">
        <w:rPr>
          <w:rStyle w:val="StyleUnderline"/>
          <w:highlight w:val="green"/>
        </w:rPr>
        <w:t>Any</w:t>
      </w:r>
      <w:r w:rsidRPr="00B20C5B">
        <w:rPr>
          <w:rStyle w:val="StyleUnderline"/>
        </w:rPr>
        <w:t xml:space="preserve"> Howard Zinn </w:t>
      </w:r>
      <w:r w:rsidRPr="00D572F3">
        <w:rPr>
          <w:rStyle w:val="StyleUnderline"/>
          <w:highlight w:val="green"/>
        </w:rPr>
        <w:t xml:space="preserve">reader knows </w:t>
      </w:r>
      <w:r w:rsidRPr="00B20C5B">
        <w:rPr>
          <w:rStyle w:val="StyleUnderline"/>
        </w:rPr>
        <w:t xml:space="preserve">that </w:t>
      </w:r>
      <w:r w:rsidRPr="00D572F3">
        <w:rPr>
          <w:rStyle w:val="StyleUnderline"/>
          <w:highlight w:val="green"/>
        </w:rPr>
        <w:t>the U</w:t>
      </w:r>
      <w:r w:rsidRPr="00B20C5B">
        <w:rPr>
          <w:rStyle w:val="StyleUnderline"/>
        </w:rPr>
        <w:t xml:space="preserve">nited </w:t>
      </w:r>
      <w:r w:rsidRPr="00D572F3">
        <w:rPr>
          <w:rStyle w:val="StyleUnderline"/>
          <w:highlight w:val="green"/>
        </w:rPr>
        <w:t>S</w:t>
      </w:r>
      <w:r w:rsidRPr="00B20C5B">
        <w:rPr>
          <w:rStyle w:val="StyleUnderline"/>
        </w:rPr>
        <w:t xml:space="preserve">tates </w:t>
      </w:r>
      <w:r w:rsidRPr="00D572F3">
        <w:rPr>
          <w:rStyle w:val="StyleUnderline"/>
          <w:highlight w:val="green"/>
        </w:rPr>
        <w:t>is built on stolen land</w:t>
      </w:r>
      <w:r w:rsidRPr="00B20C5B">
        <w:rPr>
          <w:rStyle w:val="StyleUnderline"/>
        </w:rPr>
        <w:t xml:space="preserve"> with stolen labor</w:t>
      </w:r>
      <w:r w:rsidRPr="00B20C5B">
        <w:rPr>
          <w:sz w:val="12"/>
        </w:rPr>
        <w:t xml:space="preserve">. However, </w:t>
      </w:r>
      <w:r w:rsidRPr="00D572F3">
        <w:rPr>
          <w:rStyle w:val="Emphasis"/>
          <w:highlight w:val="green"/>
        </w:rPr>
        <w:t xml:space="preserve">this is an observation too imprecise to help us understand and predict the trajectory of a </w:t>
      </w:r>
      <w:r w:rsidRPr="00B20C5B">
        <w:rPr>
          <w:rStyle w:val="Emphasis"/>
        </w:rPr>
        <w:t xml:space="preserve">global </w:t>
      </w:r>
      <w:r w:rsidRPr="00D572F3">
        <w:rPr>
          <w:rStyle w:val="Emphasis"/>
          <w:highlight w:val="green"/>
        </w:rPr>
        <w:t xml:space="preserve">political </w:t>
      </w:r>
      <w:r w:rsidRPr="00B20C5B">
        <w:rPr>
          <w:rStyle w:val="Emphasis"/>
        </w:rPr>
        <w:t>economy steered and shaped by the likes of Trump and Nigel Farage</w:t>
      </w:r>
      <w:r w:rsidRPr="00B20C5B">
        <w:rPr>
          <w:sz w:val="12"/>
        </w:rPr>
        <w:t xml:space="preserve">. If you squint hard enough, Jack Dalrymple might look like a young George Custer, but that does not make him </w:t>
      </w:r>
      <w:proofErr w:type="gramStart"/>
      <w:r w:rsidRPr="00B20C5B">
        <w:rPr>
          <w:sz w:val="12"/>
        </w:rPr>
        <w:t>so.¶</w:t>
      </w:r>
      <w:proofErr w:type="gramEnd"/>
      <w:r w:rsidRPr="00B20C5B">
        <w:rPr>
          <w:sz w:val="12"/>
        </w:rPr>
        <w:t xml:space="preserve"> </w:t>
      </w:r>
      <w:r w:rsidRPr="00B20C5B">
        <w:rPr>
          <w:rStyle w:val="Emphasis"/>
        </w:rPr>
        <w:t>To prevail, indigenous people and the Left must fully understand the precise ways that emerging systems will dispossess indigenous communities</w:t>
      </w:r>
      <w:r w:rsidRPr="00B20C5B">
        <w:rPr>
          <w:sz w:val="12"/>
        </w:rPr>
        <w:t xml:space="preserve">. </w:t>
      </w:r>
      <w:r w:rsidRPr="00B20C5B">
        <w:rPr>
          <w:rStyle w:val="Emphasis"/>
        </w:rPr>
        <w:t>In the nineteenth century</w:t>
      </w:r>
      <w:r w:rsidRPr="00B20C5B">
        <w:rPr>
          <w:rStyle w:val="StyleUnderline"/>
        </w:rPr>
        <w:t xml:space="preserve">, the United States Army incarcerated indigenous people on reservations, claimed land for homesteaders, protected prospectors, and cleared the way for railroad barons. In the 1960s, a different set of historical, political, and economic forces erected the </w:t>
      </w:r>
      <w:hyperlink r:id="rId34" w:history="1">
        <w:r w:rsidRPr="00B20C5B">
          <w:rPr>
            <w:rStyle w:val="StyleUnderline"/>
          </w:rPr>
          <w:t>Lake Oahe Dam</w:t>
        </w:r>
      </w:hyperlink>
      <w:r w:rsidRPr="00B20C5B">
        <w:rPr>
          <w:rStyle w:val="StyleUnderline"/>
        </w:rPr>
        <w:t xml:space="preserve"> on the Missouri River, flooding two hundred thousand acres of the Standing Rock reservation to provide power to suburban homeowners.</w:t>
      </w:r>
      <w:r w:rsidRPr="00B20C5B">
        <w:rPr>
          <w:rStyle w:val="StyleUnderline"/>
          <w:sz w:val="12"/>
        </w:rPr>
        <w:t xml:space="preserve">¶ </w:t>
      </w:r>
      <w:r w:rsidRPr="00B20C5B">
        <w:rPr>
          <w:rStyle w:val="Emphasis"/>
        </w:rPr>
        <w:t>Today</w:t>
      </w:r>
      <w:r w:rsidRPr="00B20C5B">
        <w:rPr>
          <w:sz w:val="12"/>
        </w:rPr>
        <w:t xml:space="preserve">, </w:t>
      </w:r>
      <w:r w:rsidRPr="00B20C5B">
        <w:rPr>
          <w:rStyle w:val="StyleUnderline"/>
        </w:rPr>
        <w:t>the drive for independence from OPEC sees a solution in hydraulic fracturing technology</w:t>
      </w:r>
      <w:r w:rsidRPr="00B20C5B">
        <w:rPr>
          <w:sz w:val="12"/>
        </w:rPr>
        <w:t xml:space="preserve">. </w:t>
      </w:r>
      <w:r w:rsidRPr="00B20C5B">
        <w:rPr>
          <w:rStyle w:val="StyleUnderline"/>
        </w:rPr>
        <w:t>North American oil fields and infrastructure are funded by a financial system that encourages speculation, drives massive inequality, and fails to account for costs associated with human and environmental risks</w:t>
      </w:r>
      <w:r w:rsidRPr="00B20C5B">
        <w:rPr>
          <w:sz w:val="12"/>
        </w:rPr>
        <w:t xml:space="preserve"> — </w:t>
      </w:r>
      <w:r w:rsidRPr="00B20C5B">
        <w:rPr>
          <w:rStyle w:val="StyleUnderline"/>
        </w:rPr>
        <w:t>passing these very real risks and consequences on to communities, workers, and indigenous nations. Inherently unaccountable capitalists are paid big money for being even more unaccountable, and indigenous dispossession continues on new frontiers.</w:t>
      </w:r>
      <w:r w:rsidRPr="00B20C5B">
        <w:rPr>
          <w:rStyle w:val="StyleUnderline"/>
          <w:sz w:val="12"/>
        </w:rPr>
        <w:t xml:space="preserve">¶ </w:t>
      </w:r>
      <w:r w:rsidRPr="00B20C5B">
        <w:rPr>
          <w:sz w:val="12"/>
        </w:rPr>
        <w:t xml:space="preserve">Preliminary post-election forecasts indicate that Trump’s victory and Brexit will redirect capital back toward the American West and the British </w:t>
      </w:r>
      <w:hyperlink r:id="rId35" w:history="1">
        <w:r w:rsidRPr="00B20C5B">
          <w:rPr>
            <w:sz w:val="12"/>
          </w:rPr>
          <w:t>Commonwealth</w:t>
        </w:r>
      </w:hyperlink>
      <w:r w:rsidRPr="00B20C5B">
        <w:rPr>
          <w:sz w:val="12"/>
        </w:rPr>
        <w:t xml:space="preserve">.¶ In particular, </w:t>
      </w:r>
      <w:r w:rsidRPr="00B20C5B">
        <w:rPr>
          <w:rStyle w:val="Emphasis"/>
        </w:rPr>
        <w:t xml:space="preserve">Trump — a </w:t>
      </w:r>
      <w:hyperlink r:id="rId36" w:history="1">
        <w:r w:rsidRPr="00B20C5B">
          <w:rPr>
            <w:rStyle w:val="Emphasis"/>
          </w:rPr>
          <w:t>DAPL investor</w:t>
        </w:r>
      </w:hyperlink>
      <w:r w:rsidRPr="00B20C5B">
        <w:rPr>
          <w:rStyle w:val="Emphasis"/>
        </w:rPr>
        <w:t xml:space="preserve"> himself — will expedite completion of DAPL and similar projects</w:t>
      </w:r>
      <w:r w:rsidRPr="00B20C5B">
        <w:rPr>
          <w:sz w:val="12"/>
        </w:rPr>
        <w:t xml:space="preserve">. </w:t>
      </w:r>
      <w:r w:rsidRPr="00B20C5B">
        <w:rPr>
          <w:rStyle w:val="StyleUnderline"/>
        </w:rPr>
        <w:t>He will push to</w:t>
      </w:r>
      <w:r w:rsidRPr="00B20C5B">
        <w:rPr>
          <w:sz w:val="12"/>
        </w:rPr>
        <w:t xml:space="preserve"> reopen and </w:t>
      </w:r>
      <w:r w:rsidRPr="00B20C5B">
        <w:rPr>
          <w:rStyle w:val="StyleUnderline"/>
        </w:rPr>
        <w:t>complete</w:t>
      </w:r>
      <w:r w:rsidRPr="00B20C5B">
        <w:rPr>
          <w:sz w:val="12"/>
        </w:rPr>
        <w:t xml:space="preserve"> the </w:t>
      </w:r>
      <w:hyperlink r:id="rId37" w:history="1">
        <w:r w:rsidRPr="00B20C5B">
          <w:rPr>
            <w:rStyle w:val="StyleUnderline"/>
            <w:sz w:val="12"/>
          </w:rPr>
          <w:t xml:space="preserve">Keystone XL </w:t>
        </w:r>
        <w:r w:rsidRPr="00B20C5B">
          <w:rPr>
            <w:sz w:val="12"/>
          </w:rPr>
          <w:t>Pipeline</w:t>
        </w:r>
      </w:hyperlink>
      <w:r w:rsidRPr="00B20C5B">
        <w:rPr>
          <w:sz w:val="12"/>
        </w:rPr>
        <w:t xml:space="preserve">. If he keeps his campaign promises, he will support infrastructure projects and extractive industries, including </w:t>
      </w:r>
      <w:hyperlink r:id="rId38" w:history="1">
        <w:r w:rsidRPr="00B20C5B">
          <w:rPr>
            <w:sz w:val="12"/>
          </w:rPr>
          <w:t>coal and fracking</w:t>
        </w:r>
      </w:hyperlink>
      <w:r w:rsidRPr="00B20C5B">
        <w:rPr>
          <w:sz w:val="12"/>
        </w:rPr>
        <w:t xml:space="preserve">, in indigenous homelands across the American hinterlands.¶ At the same time, </w:t>
      </w:r>
      <w:r w:rsidRPr="00B20C5B">
        <w:rPr>
          <w:rStyle w:val="StyleUnderline"/>
        </w:rPr>
        <w:t xml:space="preserve">a conservative Supreme Court, an Interior Department </w:t>
      </w:r>
      <w:hyperlink r:id="rId39" w:history="1">
        <w:r w:rsidRPr="00B20C5B">
          <w:rPr>
            <w:rStyle w:val="StyleUnderline"/>
          </w:rPr>
          <w:t>led by</w:t>
        </w:r>
      </w:hyperlink>
      <w:r w:rsidRPr="00B20C5B">
        <w:rPr>
          <w:rStyle w:val="StyleUnderline"/>
        </w:rPr>
        <w:t xml:space="preserve"> Sarah Palin or oil baron Lucas Forrest, and a Justice Department led by Jeff Sessions means limited but hard-won Native rights will be rolled back</w:t>
      </w:r>
      <w:r w:rsidRPr="00B20C5B">
        <w:rPr>
          <w:sz w:val="12"/>
        </w:rPr>
        <w:t xml:space="preserve">. If this gang of reactionary appointees can’t figure out how to dismantle complex legal precedents, </w:t>
      </w:r>
      <w:r w:rsidRPr="00B20C5B">
        <w:rPr>
          <w:rStyle w:val="StyleUnderline"/>
        </w:rPr>
        <w:t>they can just cut funding to essential services like housing, schools, and health care that are already woefully underfunded, putting tribes in a stranglehold of austerity</w:t>
      </w:r>
      <w:r w:rsidRPr="00B20C5B">
        <w:rPr>
          <w:sz w:val="12"/>
        </w:rPr>
        <w:t xml:space="preserve">. Native resistance will be policed by </w:t>
      </w:r>
      <w:hyperlink r:id="rId40" w:history="1">
        <w:r w:rsidRPr="00B20C5B">
          <w:rPr>
            <w:sz w:val="12"/>
          </w:rPr>
          <w:t>Orwellian surveillance systems</w:t>
        </w:r>
      </w:hyperlink>
      <w:r w:rsidRPr="00B20C5B">
        <w:rPr>
          <w:sz w:val="12"/>
        </w:rPr>
        <w:t xml:space="preserve"> finely tuned by the Obama administration. </w:t>
      </w:r>
      <w:r w:rsidRPr="00B20C5B">
        <w:rPr>
          <w:rStyle w:val="StyleUnderline"/>
        </w:rPr>
        <w:t xml:space="preserve">Militarized law enforcement will find reinforcements in the booming private security and </w:t>
      </w:r>
      <w:hyperlink r:id="rId41" w:history="1">
        <w:r w:rsidRPr="00B20C5B">
          <w:rPr>
            <w:rStyle w:val="StyleUnderline"/>
          </w:rPr>
          <w:t>prison industries</w:t>
        </w:r>
      </w:hyperlink>
      <w:r w:rsidRPr="00B20C5B">
        <w:rPr>
          <w:sz w:val="12"/>
        </w:rPr>
        <w:t xml:space="preserve">.¶ Surveillance, state law enforcement, and private security will drive mass arrests, as we’re seeing at Standing Rock. Law enforcement will have more power than ever to quash protesters and silence dissent.¶ In the former British Wests of Canada, Australia, and New Zealand, where the right-wing populist revolution has yet to take hold in the same way, suppression of indigenous resistance may be less visibly coercive — perhaps with the exception of </w:t>
      </w:r>
      <w:hyperlink r:id="rId42" w:history="1">
        <w:r w:rsidRPr="00B20C5B">
          <w:rPr>
            <w:sz w:val="12"/>
          </w:rPr>
          <w:t>skyrocketing</w:t>
        </w:r>
      </w:hyperlink>
      <w:r w:rsidRPr="00B20C5B">
        <w:rPr>
          <w:sz w:val="12"/>
        </w:rPr>
        <w:t xml:space="preserve"> policing, incarceration, and deaths-in-custody of indigenous people, particularly Aboriginal Australians (the “</w:t>
      </w:r>
      <w:hyperlink r:id="rId43" w:history="1">
        <w:r w:rsidRPr="00B20C5B">
          <w:rPr>
            <w:sz w:val="12"/>
          </w:rPr>
          <w:t>most imprisoned people in the world</w:t>
        </w:r>
      </w:hyperlink>
      <w:r w:rsidRPr="00B20C5B">
        <w:rPr>
          <w:sz w:val="12"/>
        </w:rPr>
        <w:t xml:space="preserve">”).¶ Politicians in the Commonwealth will look to roll back or restructure indigenous rights won over the last three decades in ways that are favorable to capital.¶ Governments, like Justin Trudeau’s Liberals in Canada, are already </w:t>
      </w:r>
      <w:hyperlink r:id="rId44" w:history="1">
        <w:r w:rsidRPr="00B20C5B">
          <w:rPr>
            <w:sz w:val="12"/>
          </w:rPr>
          <w:t>abandoning</w:t>
        </w:r>
      </w:hyperlink>
      <w:r w:rsidRPr="00B20C5B">
        <w:rPr>
          <w:sz w:val="12"/>
        </w:rPr>
        <w:t xml:space="preserve"> campaign promises to indigenous people, opting instead to grab land and resources (as seen in the ham-fisted effort to force through the </w:t>
      </w:r>
      <w:hyperlink r:id="rId45" w:history="1">
        <w:r w:rsidRPr="00B20C5B">
          <w:rPr>
            <w:sz w:val="12"/>
          </w:rPr>
          <w:t>Site C Dam</w:t>
        </w:r>
      </w:hyperlink>
      <w:r w:rsidRPr="00B20C5B">
        <w:rPr>
          <w:sz w:val="12"/>
        </w:rPr>
        <w:t xml:space="preserve"> against </w:t>
      </w:r>
      <w:hyperlink r:id="rId46" w:history="1">
        <w:r w:rsidRPr="00B20C5B">
          <w:rPr>
            <w:sz w:val="12"/>
          </w:rPr>
          <w:t>indigenous opposition</w:t>
        </w:r>
      </w:hyperlink>
      <w:r w:rsidRPr="00B20C5B">
        <w:rPr>
          <w:sz w:val="12"/>
        </w:rPr>
        <w:t xml:space="preserve">). Trudeau’s minister of natural resources has already stated that Canada will no longer ask First Nations for consent before going forward with lucrative natural resource projects like Kinder Morgan’s Trans Mountain Expansion project and Enbridge’s Northern Gateway </w:t>
      </w:r>
      <w:hyperlink r:id="rId47" w:history="1">
        <w:r w:rsidRPr="00B20C5B">
          <w:rPr>
            <w:sz w:val="12"/>
          </w:rPr>
          <w:t>pipelines</w:t>
        </w:r>
      </w:hyperlink>
      <w:r w:rsidRPr="00B20C5B">
        <w:rPr>
          <w:sz w:val="12"/>
        </w:rPr>
        <w:t xml:space="preserve">.¶ In Australia, the government is steamrolling the </w:t>
      </w:r>
      <w:proofErr w:type="spellStart"/>
      <w:r w:rsidRPr="00B20C5B">
        <w:rPr>
          <w:sz w:val="12"/>
        </w:rPr>
        <w:t>Wangan</w:t>
      </w:r>
      <w:proofErr w:type="spellEnd"/>
      <w:r w:rsidRPr="00B20C5B">
        <w:rPr>
          <w:sz w:val="12"/>
        </w:rPr>
        <w:t xml:space="preserve"> and </w:t>
      </w:r>
      <w:proofErr w:type="spellStart"/>
      <w:r w:rsidRPr="00B20C5B">
        <w:rPr>
          <w:sz w:val="12"/>
        </w:rPr>
        <w:t>Jagalingou</w:t>
      </w:r>
      <w:proofErr w:type="spellEnd"/>
      <w:r w:rsidRPr="00B20C5B">
        <w:rPr>
          <w:sz w:val="12"/>
        </w:rPr>
        <w:t xml:space="preserve"> peoples’ Native Title claims in order to move forward with the massive Carmichael Coalmine in Queensland.¶ With the Commonwealth clamoring to </w:t>
      </w:r>
      <w:hyperlink r:id="rId48" w:history="1">
        <w:r w:rsidRPr="00B20C5B">
          <w:rPr>
            <w:sz w:val="12"/>
          </w:rPr>
          <w:t>cash in</w:t>
        </w:r>
      </w:hyperlink>
      <w:r w:rsidRPr="00B20C5B">
        <w:rPr>
          <w:sz w:val="12"/>
        </w:rPr>
        <w:t xml:space="preserve"> on opportunities created by Brexit, </w:t>
      </w:r>
      <w:hyperlink r:id="rId49" w:history="1">
        <w:r w:rsidRPr="00B20C5B">
          <w:rPr>
            <w:sz w:val="12"/>
          </w:rPr>
          <w:t>new free trade deals</w:t>
        </w:r>
      </w:hyperlink>
      <w:r w:rsidRPr="00B20C5B">
        <w:rPr>
          <w:sz w:val="12"/>
        </w:rPr>
        <w:t xml:space="preserve"> with the United Kingdom will be struck, resuscitating and rebuilding the capital networks of the former British Empire, previously weakened by globalization and the European Single Market. The Tory dream of a revived </w:t>
      </w:r>
      <w:hyperlink r:id="rId50" w:history="1">
        <w:r w:rsidRPr="00B20C5B">
          <w:rPr>
            <w:sz w:val="12"/>
          </w:rPr>
          <w:t>Anglosphere</w:t>
        </w:r>
      </w:hyperlink>
      <w:r w:rsidRPr="00B20C5B">
        <w:rPr>
          <w:sz w:val="12"/>
        </w:rPr>
        <w:t xml:space="preserve">, long derided as fanciful, nostalgic, and bad business by </w:t>
      </w:r>
      <w:hyperlink r:id="rId51" w:history="1">
        <w:r w:rsidRPr="00B20C5B">
          <w:rPr>
            <w:sz w:val="12"/>
          </w:rPr>
          <w:t>Liberals</w:t>
        </w:r>
      </w:hyperlink>
      <w:r w:rsidRPr="00B20C5B">
        <w:rPr>
          <w:sz w:val="12"/>
        </w:rPr>
        <w:t xml:space="preserve">, may even emerge as a legitimate principle and framework of international relations and trade. It will compete with increasingly powerful Chinese and Indian capital throughout the Commonwealth, as already witnessed in the Canadian </w:t>
      </w:r>
      <w:hyperlink r:id="rId52" w:history="1">
        <w:r w:rsidRPr="00B20C5B">
          <w:rPr>
            <w:sz w:val="12"/>
          </w:rPr>
          <w:t>tar sands</w:t>
        </w:r>
      </w:hyperlink>
      <w:r w:rsidRPr="00B20C5B">
        <w:rPr>
          <w:sz w:val="12"/>
        </w:rPr>
        <w:t xml:space="preserve">, </w:t>
      </w:r>
      <w:hyperlink r:id="rId53" w:history="1">
        <w:r w:rsidRPr="00B20C5B">
          <w:rPr>
            <w:sz w:val="12"/>
          </w:rPr>
          <w:t>Australian coalmines</w:t>
        </w:r>
      </w:hyperlink>
      <w:r w:rsidRPr="00B20C5B">
        <w:rPr>
          <w:sz w:val="12"/>
        </w:rPr>
        <w:t xml:space="preserve">, and </w:t>
      </w:r>
      <w:hyperlink r:id="rId54" w:history="1">
        <w:r w:rsidRPr="00B20C5B">
          <w:rPr>
            <w:sz w:val="12"/>
          </w:rPr>
          <w:t>New Zealand real estate and dairy</w:t>
        </w:r>
      </w:hyperlink>
      <w:r w:rsidRPr="00B20C5B">
        <w:rPr>
          <w:sz w:val="12"/>
        </w:rPr>
        <w:t xml:space="preserve">.¶ Combined with the rise of China and India, this will bring new waves of exploitive capital into indigenous homelands, along with increased policing and the dismantling of indigenous rights.¶ </w:t>
      </w:r>
      <w:r w:rsidRPr="00B20C5B">
        <w:rPr>
          <w:rStyle w:val="StyleUnderline"/>
        </w:rPr>
        <w:t>Renewed colonial and capitalist pressure on indigenous people means that the Fourth World’s adversari</w:t>
      </w:r>
      <w:r w:rsidRPr="006B177E">
        <w:rPr>
          <w:rStyle w:val="StyleUnderline"/>
        </w:rPr>
        <w:t>al relationship with the state will become more central to the struggle to transform political and economic systems for all</w:t>
      </w:r>
      <w:r w:rsidRPr="006B177E">
        <w:rPr>
          <w:sz w:val="12"/>
        </w:rPr>
        <w:t xml:space="preserve">. If the history of the indigenous dance with the state is any indication, the Fourth World will suffer tremendously while at the same time standing athwart the forces of capitalism and exploitation.¶ </w:t>
      </w:r>
      <w:r w:rsidRPr="006B177E">
        <w:rPr>
          <w:rStyle w:val="Emphasis"/>
        </w:rPr>
        <w:t>The Left must stand with the Fourth World in our collective struggle</w:t>
      </w:r>
      <w:r w:rsidRPr="006B177E">
        <w:rPr>
          <w:sz w:val="12"/>
        </w:rPr>
        <w:t xml:space="preserve">.¶ The Fourth World and a Fourth Way¶ On November 14, </w:t>
      </w:r>
      <w:r w:rsidRPr="006B177E">
        <w:rPr>
          <w:rStyle w:val="StyleUnderline"/>
        </w:rPr>
        <w:t>the Army Corps of Engineers temporarily halted DAPL’s progress, stating that “the history of the Great Sioux Nation’s dispossessions of lands” and the United States’ “government-to-government” relationship with indigenous nations demanded that the route of the proposed pipeline be reassessed</w:t>
      </w:r>
      <w:r w:rsidRPr="006B177E">
        <w:rPr>
          <w:sz w:val="12"/>
        </w:rPr>
        <w:t xml:space="preserve">. </w:t>
      </w:r>
      <w:r w:rsidRPr="006B177E">
        <w:rPr>
          <w:rStyle w:val="StyleUnderline"/>
        </w:rPr>
        <w:t>The Army told Energy Transfer Partners (ETP), the company building DAPL, that construction beneath the Missouri River required explicit approval, and asked the Standing Rock Sioux to negotiate conditions for the pipeline to cross tribal territory</w:t>
      </w:r>
      <w:r w:rsidRPr="006B177E">
        <w:rPr>
          <w:sz w:val="12"/>
        </w:rPr>
        <w:t xml:space="preserve">. </w:t>
      </w:r>
      <w:r w:rsidRPr="006B177E">
        <w:rPr>
          <w:rStyle w:val="StyleUnderline"/>
        </w:rPr>
        <w:t xml:space="preserve">Faced with a momentary victory for Standing Rock, </w:t>
      </w:r>
      <w:proofErr w:type="spellStart"/>
      <w:r w:rsidRPr="006B177E">
        <w:rPr>
          <w:rStyle w:val="StyleUnderline"/>
        </w:rPr>
        <w:t>Kelcy</w:t>
      </w:r>
      <w:proofErr w:type="spellEnd"/>
      <w:r w:rsidRPr="006B177E">
        <w:rPr>
          <w:rStyle w:val="StyleUnderline"/>
        </w:rPr>
        <w:t xml:space="preserve"> Warren, Dallas </w:t>
      </w:r>
      <w:hyperlink r:id="rId55" w:history="1">
        <w:r w:rsidRPr="006B177E">
          <w:rPr>
            <w:rStyle w:val="StyleUnderline"/>
          </w:rPr>
          <w:t>billionaire</w:t>
        </w:r>
      </w:hyperlink>
      <w:r w:rsidRPr="006B177E">
        <w:rPr>
          <w:rStyle w:val="StyleUnderline"/>
        </w:rPr>
        <w:t xml:space="preserve"> and CEO of ETP, denounced the decision as “motivated purely by politics at the expense of a company that has done nothing but play by the rules.”</w:t>
      </w:r>
      <w:r w:rsidRPr="006B177E">
        <w:rPr>
          <w:rStyle w:val="StyleUnderline"/>
          <w:sz w:val="12"/>
        </w:rPr>
        <w:t xml:space="preserve">¶ </w:t>
      </w:r>
      <w:r w:rsidRPr="006B177E">
        <w:rPr>
          <w:rStyle w:val="StyleUnderline"/>
        </w:rPr>
        <w:t xml:space="preserve">Warren was right. </w:t>
      </w:r>
      <w:r w:rsidRPr="006B177E">
        <w:rPr>
          <w:rStyle w:val="Emphasis"/>
        </w:rPr>
        <w:t>Had it not been for thousands of people mobilizing behind an indigenous-led coalition, DAPL would have been business as usual</w:t>
      </w:r>
      <w:r w:rsidRPr="006B177E">
        <w:rPr>
          <w:sz w:val="12"/>
        </w:rPr>
        <w:t xml:space="preserve">. </w:t>
      </w:r>
      <w:r w:rsidRPr="006B177E">
        <w:rPr>
          <w:rStyle w:val="Emphasis"/>
        </w:rPr>
        <w:t>ETP would have desecrated the graves of Standing Rock ancestors unimpeded</w:t>
      </w:r>
      <w:r w:rsidRPr="006B177E">
        <w:rPr>
          <w:sz w:val="12"/>
        </w:rPr>
        <w:t xml:space="preserve">. </w:t>
      </w:r>
      <w:r w:rsidRPr="006B177E">
        <w:rPr>
          <w:rStyle w:val="Emphasis"/>
        </w:rPr>
        <w:t xml:space="preserve">Workers, lured by relatively high wages, would have taken on </w:t>
      </w:r>
      <w:hyperlink r:id="rId56" w:history="1">
        <w:r w:rsidRPr="006B177E">
          <w:rPr>
            <w:rStyle w:val="Emphasis"/>
          </w:rPr>
          <w:t>toxic and insecure</w:t>
        </w:r>
      </w:hyperlink>
      <w:r w:rsidRPr="006B177E">
        <w:rPr>
          <w:rStyle w:val="Emphasis"/>
        </w:rPr>
        <w:t xml:space="preserve"> work. The tribe’s hunting and fishing grounds would have been jeopardized, and if the pipeline leaked, Standing Rock and its downstream communities would have been poisoned</w:t>
      </w:r>
      <w:r w:rsidRPr="006B177E">
        <w:rPr>
          <w:sz w:val="12"/>
        </w:rPr>
        <w:t xml:space="preserve">. </w:t>
      </w:r>
      <w:r w:rsidRPr="006B177E">
        <w:rPr>
          <w:rStyle w:val="Emphasis"/>
        </w:rPr>
        <w:t>Environmental degradation and runaway climate change would have pressed ahead unabated</w:t>
      </w:r>
      <w:r w:rsidRPr="006B177E">
        <w:rPr>
          <w:sz w:val="12"/>
        </w:rPr>
        <w:t xml:space="preserve">. Carbon dependency would have become even more deeply engrained in our political economy. Eventually, ETP and their investors would have cashed out, and future generations would have been robbed.¶ And all of this still will happen if President Obama doesn’t heed the water protectors and instead sides with ETP.¶ ETP spent </w:t>
      </w:r>
      <w:hyperlink r:id="rId57" w:history="1">
        <w:r w:rsidRPr="006B177E">
          <w:rPr>
            <w:sz w:val="12"/>
          </w:rPr>
          <w:t>$1.2 million</w:t>
        </w:r>
      </w:hyperlink>
      <w:r w:rsidRPr="006B177E">
        <w:rPr>
          <w:sz w:val="12"/>
        </w:rPr>
        <w:t xml:space="preserve"> over the last five years paying politicians to legislate in its favor. Warren personally donated </w:t>
      </w:r>
      <w:hyperlink r:id="rId58" w:history="1">
        <w:r w:rsidRPr="006B177E">
          <w:rPr>
            <w:sz w:val="12"/>
          </w:rPr>
          <w:t>$103,000</w:t>
        </w:r>
      </w:hyperlink>
      <w:r w:rsidRPr="006B177E">
        <w:rPr>
          <w:sz w:val="12"/>
        </w:rPr>
        <w:t xml:space="preserve"> to the Trump campaign. But when indigenous people organized, turning to direct action and the law to pressure elected officials and government systems, they wrested power from ETP’s </w:t>
      </w:r>
      <w:proofErr w:type="gramStart"/>
      <w:r w:rsidRPr="006B177E">
        <w:rPr>
          <w:sz w:val="12"/>
        </w:rPr>
        <w:t>hands.¶</w:t>
      </w:r>
      <w:proofErr w:type="gramEnd"/>
      <w:r w:rsidRPr="006B177E">
        <w:rPr>
          <w:sz w:val="12"/>
        </w:rPr>
        <w:t xml:space="preserve"> </w:t>
      </w:r>
      <w:r w:rsidRPr="006B177E">
        <w:rPr>
          <w:rStyle w:val="Emphasis"/>
        </w:rPr>
        <w:t>DAPL is just one chapter in a much longer story of indigenous resistance to, and victories against, pipelines across North America</w:t>
      </w:r>
      <w:r w:rsidRPr="006B177E">
        <w:rPr>
          <w:sz w:val="12"/>
        </w:rPr>
        <w:t>. In 2015</w:t>
      </w:r>
      <w:r w:rsidRPr="00B20C5B">
        <w:rPr>
          <w:sz w:val="12"/>
        </w:rPr>
        <w:t xml:space="preserve">, the Obama administration nixed the Keystone XL Pipeline, yielding to pressure from the </w:t>
      </w:r>
      <w:hyperlink r:id="rId59" w:history="1">
        <w:r w:rsidRPr="00B20C5B">
          <w:rPr>
            <w:sz w:val="12"/>
          </w:rPr>
          <w:t>Cowboy Indian Alliance</w:t>
        </w:r>
      </w:hyperlink>
      <w:r w:rsidRPr="00B20C5B">
        <w:rPr>
          <w:sz w:val="12"/>
        </w:rPr>
        <w:t xml:space="preserve">. In Minnesota, Enbridge shelved plans for the Sandpiper pipeline, after encountering tribal opposition. The </w:t>
      </w:r>
      <w:proofErr w:type="spellStart"/>
      <w:r w:rsidRPr="00B20C5B">
        <w:rPr>
          <w:sz w:val="12"/>
        </w:rPr>
        <w:t>Unist’ot’en</w:t>
      </w:r>
      <w:proofErr w:type="spellEnd"/>
      <w:r w:rsidRPr="00B20C5B">
        <w:rPr>
          <w:sz w:val="12"/>
        </w:rPr>
        <w:t xml:space="preserve"> camp in northern British Columbia has held out against numerous proposed pipelines through their territory, building a space where indigenous sovereignty stands tall on lands defined by industry as an “energy corridor</w:t>
      </w:r>
      <w:proofErr w:type="gramStart"/>
      <w:r w:rsidRPr="00B20C5B">
        <w:rPr>
          <w:sz w:val="12"/>
        </w:rPr>
        <w:t>.”¶</w:t>
      </w:r>
      <w:proofErr w:type="gramEnd"/>
      <w:r w:rsidRPr="00B20C5B">
        <w:t xml:space="preserve"> </w:t>
      </w:r>
    </w:p>
    <w:p w14:paraId="5190407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1A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A7B"/>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30AB"/>
    <w:rsid w:val="005028E5"/>
    <w:rsid w:val="00503735"/>
    <w:rsid w:val="00514591"/>
    <w:rsid w:val="00516A88"/>
    <w:rsid w:val="00522065"/>
    <w:rsid w:val="005224F2"/>
    <w:rsid w:val="00533CEB"/>
    <w:rsid w:val="00533F1C"/>
    <w:rsid w:val="0053677C"/>
    <w:rsid w:val="00536D8B"/>
    <w:rsid w:val="005379C3"/>
    <w:rsid w:val="005519C2"/>
    <w:rsid w:val="005523E0"/>
    <w:rsid w:val="0055320F"/>
    <w:rsid w:val="0055699B"/>
    <w:rsid w:val="0056020A"/>
    <w:rsid w:val="00563D3D"/>
    <w:rsid w:val="005659AA"/>
    <w:rsid w:val="005676E8"/>
    <w:rsid w:val="0057642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67AB"/>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AEE"/>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09"/>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ACA421"/>
  <w14:defaultImageDpi w14:val="300"/>
  <w15:docId w15:val="{23B64D8C-5513-6A40-819F-7FC0BE27F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1AEE"/>
    <w:pPr>
      <w:spacing w:after="160" w:line="259" w:lineRule="auto"/>
    </w:pPr>
  </w:style>
  <w:style w:type="paragraph" w:styleId="Heading1">
    <w:name w:val="heading 1"/>
    <w:aliases w:val="Pocket"/>
    <w:basedOn w:val="Normal"/>
    <w:next w:val="Normal"/>
    <w:link w:val="Heading1Char"/>
    <w:uiPriority w:val="9"/>
    <w:qFormat/>
    <w:rsid w:val="00ED1AEE"/>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1AEE"/>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D1AEE"/>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D1AEE"/>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ED1A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1AEE"/>
  </w:style>
  <w:style w:type="character" w:customStyle="1" w:styleId="Heading1Char">
    <w:name w:val="Heading 1 Char"/>
    <w:aliases w:val="Pocket Char"/>
    <w:basedOn w:val="DefaultParagraphFont"/>
    <w:link w:val="Heading1"/>
    <w:uiPriority w:val="9"/>
    <w:rsid w:val="00ED1AEE"/>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D1AEE"/>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ED1AEE"/>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D1AEE"/>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D1AEE"/>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ED1AEE"/>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ED1AE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D1AE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D1AEE"/>
    <w:rPr>
      <w:color w:val="auto"/>
      <w:u w:val="none"/>
    </w:rPr>
  </w:style>
  <w:style w:type="paragraph" w:styleId="DocumentMap">
    <w:name w:val="Document Map"/>
    <w:basedOn w:val="Normal"/>
    <w:link w:val="DocumentMapChar"/>
    <w:uiPriority w:val="99"/>
    <w:semiHidden/>
    <w:unhideWhenUsed/>
    <w:rsid w:val="00ED1AEE"/>
    <w:rPr>
      <w:rFonts w:ascii="Lucida Grande" w:hAnsi="Lucida Grande" w:cs="Lucida Grande"/>
    </w:rPr>
  </w:style>
  <w:style w:type="character" w:customStyle="1" w:styleId="DocumentMapChar">
    <w:name w:val="Document Map Char"/>
    <w:basedOn w:val="DefaultParagraphFont"/>
    <w:link w:val="DocumentMap"/>
    <w:uiPriority w:val="99"/>
    <w:semiHidden/>
    <w:rsid w:val="00ED1AEE"/>
    <w:rPr>
      <w:rFonts w:ascii="Lucida Grande" w:hAnsi="Lucida Grande" w:cs="Lucida Grande"/>
    </w:rPr>
  </w:style>
  <w:style w:type="character" w:styleId="UnresolvedMention">
    <w:name w:val="Unresolved Mention"/>
    <w:basedOn w:val="DefaultParagraphFont"/>
    <w:uiPriority w:val="99"/>
    <w:semiHidden/>
    <w:unhideWhenUsed/>
    <w:rsid w:val="00ED1AEE"/>
    <w:rPr>
      <w:color w:val="605E5C"/>
      <w:shd w:val="clear" w:color="auto" w:fill="E1DFDD"/>
    </w:rPr>
  </w:style>
  <w:style w:type="paragraph" w:customStyle="1" w:styleId="textbold">
    <w:name w:val="text bold"/>
    <w:basedOn w:val="Normal"/>
    <w:link w:val="Emphasis"/>
    <w:uiPriority w:val="20"/>
    <w:qFormat/>
    <w:rsid w:val="00ED1AE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Emphasis1">
    <w:name w:val="Emphasis1"/>
    <w:basedOn w:val="Normal"/>
    <w:autoRedefine/>
    <w:uiPriority w:val="7"/>
    <w:qFormat/>
    <w:rsid w:val="00ED1AE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ED1AE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ListParagraph">
    <w:name w:val="List Paragraph"/>
    <w:basedOn w:val="Normal"/>
    <w:uiPriority w:val="99"/>
    <w:qFormat/>
    <w:rsid w:val="00ED1AEE"/>
    <w:pPr>
      <w:ind w:left="720"/>
      <w:contextualSpacing/>
    </w:pPr>
  </w:style>
  <w:style w:type="paragraph" w:styleId="Header">
    <w:name w:val="header"/>
    <w:basedOn w:val="Normal"/>
    <w:link w:val="HeaderChar"/>
    <w:uiPriority w:val="99"/>
    <w:unhideWhenUsed/>
    <w:rsid w:val="00ED1A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1AEE"/>
  </w:style>
  <w:style w:type="paragraph" w:styleId="Footer">
    <w:name w:val="footer"/>
    <w:basedOn w:val="Normal"/>
    <w:link w:val="FooterChar"/>
    <w:uiPriority w:val="99"/>
    <w:unhideWhenUsed/>
    <w:rsid w:val="00ED1A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1AEE"/>
  </w:style>
  <w:style w:type="character" w:customStyle="1" w:styleId="TitleChar">
    <w:name w:val="Title Char"/>
    <w:basedOn w:val="DefaultParagraphFont"/>
    <w:link w:val="Title"/>
    <w:uiPriority w:val="1"/>
    <w:qFormat/>
    <w:rsid w:val="00ED1AEE"/>
    <w:rPr>
      <w:u w:val="single"/>
    </w:rPr>
  </w:style>
  <w:style w:type="paragraph" w:styleId="Title">
    <w:name w:val="Title"/>
    <w:basedOn w:val="Normal"/>
    <w:link w:val="TitleChar"/>
    <w:uiPriority w:val="1"/>
    <w:qFormat/>
    <w:rsid w:val="00ED1AEE"/>
    <w:pPr>
      <w:spacing w:before="240" w:after="60"/>
      <w:ind w:left="432" w:right="432"/>
      <w:jc w:val="center"/>
      <w:outlineLvl w:val="0"/>
    </w:pPr>
    <w:rPr>
      <w:u w:val="single"/>
    </w:rPr>
  </w:style>
  <w:style w:type="character" w:customStyle="1" w:styleId="TitleChar1">
    <w:name w:val="Title Char1"/>
    <w:basedOn w:val="DefaultParagraphFont"/>
    <w:uiPriority w:val="10"/>
    <w:rsid w:val="00ED1AEE"/>
    <w:rPr>
      <w:rFonts w:asciiTheme="majorHAnsi" w:eastAsiaTheme="majorEastAsia" w:hAnsiTheme="majorHAnsi" w:cstheme="majorBidi"/>
      <w:spacing w:val="-10"/>
      <w:kern w:val="28"/>
      <w:sz w:val="56"/>
      <w:szCs w:val="56"/>
    </w:rPr>
  </w:style>
  <w:style w:type="paragraph" w:customStyle="1" w:styleId="Body">
    <w:name w:val="Body"/>
    <w:autoRedefine/>
    <w:rsid w:val="00ED1AEE"/>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merald.com/insight/content/doi/10.1108/ITPD-02-2019-003/full/html" TargetMode="External"/><Relationship Id="rId18" Type="http://schemas.openxmlformats.org/officeDocument/2006/relationships/hyperlink" Target="https://www.helsinkitimes.fi/columns/columns/viewpoint/18561-science-has-delivered-will-the-wto-deliver.html" TargetMode="External"/><Relationship Id="rId26" Type="http://schemas.openxmlformats.org/officeDocument/2006/relationships/hyperlink" Target="http://duwaterlawreview.com/new-zealand-maori-council/" TargetMode="External"/><Relationship Id="rId39" Type="http://schemas.openxmlformats.org/officeDocument/2006/relationships/hyperlink" Target="http://www.reuters.com/article/us-usa-trump-interior-idUSKBN13G2C0" TargetMode="External"/><Relationship Id="rId21" Type="http://schemas.openxmlformats.org/officeDocument/2006/relationships/hyperlink" Target="http://www.startribune.com/dec-26-1862-38-dakota-men-executed-in-mankato/138273909/" TargetMode="External"/><Relationship Id="rId34" Type="http://schemas.openxmlformats.org/officeDocument/2006/relationships/hyperlink" Target="http://www.msnbc.com/interactives/geography-of-poverty/nw.html" TargetMode="External"/><Relationship Id="rId42" Type="http://schemas.openxmlformats.org/officeDocument/2006/relationships/hyperlink" Target="https://www.theguardian.com/australia-news/2016/aug/24/indigenous-prison-rate-soars-52-in-decade-report-reveals" TargetMode="External"/><Relationship Id="rId47" Type="http://schemas.openxmlformats.org/officeDocument/2006/relationships/hyperlink" Target="http://www.ubcic.bc.ca/consent" TargetMode="External"/><Relationship Id="rId50" Type="http://schemas.openxmlformats.org/officeDocument/2006/relationships/hyperlink" Target="http://www.newstatesman.com/politics/2015/02/rise-anglosphere-how-right-dreamed-new-conservative-world-order" TargetMode="External"/><Relationship Id="rId55" Type="http://schemas.openxmlformats.org/officeDocument/2006/relationships/hyperlink" Target="http://www.wsj.com/articles/SB10001424052748704141104575588721155904524"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25751654.2021.1890867" TargetMode="External"/><Relationship Id="rId29" Type="http://schemas.openxmlformats.org/officeDocument/2006/relationships/hyperlink" Target="http://www.uhpress.hawaii.edu/p-5513-9781869692865.aspx" TargetMode="External"/><Relationship Id="rId11" Type="http://schemas.openxmlformats.org/officeDocument/2006/relationships/hyperlink" Target="https://scroll.in/article/1000114/in-latin-america-chinese-vaccine-diplomacy-is-directly-challenging-uss-declining-authority" TargetMode="External"/><Relationship Id="rId24" Type="http://schemas.openxmlformats.org/officeDocument/2006/relationships/hyperlink" Target="https://www.census.gov/did/www/saipe/data/statecounty/data/2014.html" TargetMode="External"/><Relationship Id="rId32" Type="http://schemas.openxmlformats.org/officeDocument/2006/relationships/hyperlink" Target="https://www.jacobinmag.com/2016/11/trump-victory-clinton-sanders-democratic-party/" TargetMode="External"/><Relationship Id="rId37" Type="http://schemas.openxmlformats.org/officeDocument/2006/relationships/hyperlink" Target="https://www.washingtonpost.com/news/energy-environment/wp/2016/11/09/now-that-trump-has-won-transcanada-wants-to-give-keystone-xl-pipeline-another-try/" TargetMode="External"/><Relationship Id="rId40" Type="http://schemas.openxmlformats.org/officeDocument/2006/relationships/hyperlink" Target="https://www.theguardian.com/commentisfree/2016/nov/09/president-trump-national-security-nuclear-arsenal" TargetMode="External"/><Relationship Id="rId45" Type="http://schemas.openxmlformats.org/officeDocument/2006/relationships/hyperlink" Target="http://www.cbc.ca/news/canada/british-columbia/first-nations-site-c-challenge-denied-1.3830441" TargetMode="External"/><Relationship Id="rId53" Type="http://schemas.openxmlformats.org/officeDocument/2006/relationships/hyperlink" Target="https://www.theguardian.com/australia-news/2015/mar/26/aboriginal-group-fights-to-stop-16bn-carmichael-coalmine" TargetMode="External"/><Relationship Id="rId58" Type="http://schemas.openxmlformats.org/officeDocument/2006/relationships/hyperlink" Target="https://www.theguardian.com/us-news/2016/oct/26/donald-trump-dakota-access-pipeline-investment-energy-transfer-partners" TargetMode="Externa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hyperlink" Target="https://books.google.com/books?id=5AaRo8c2-JYC&amp;pg=PA83&amp;lpg=PA83&amp;dq=arthur+samuel+atkinson+killing+maori&amp;source=bl&amp;ots=GMsXrn6JNH&amp;sig=tMvg8D1knMq2knttH3w4YyRvuJM&amp;hl=en&amp;sa=X&amp;ved=0ahUKEwjCze3M_6PQAhWmsFQKHfmZAfsQ6AEIITAB" TargetMode="External"/><Relationship Id="rId14" Type="http://schemas.openxmlformats.org/officeDocument/2006/relationships/hyperlink" Target="https://idsa.in/issuebrief/wto-trips-waiver-covid-vaccine-rkumar-120721" TargetMode="External"/><Relationship Id="rId22" Type="http://schemas.openxmlformats.org/officeDocument/2006/relationships/hyperlink" Target="https://www.jacobinmag.com/2016/09/standing-rock-dakota-access-pipeline-protest/" TargetMode="External"/><Relationship Id="rId27" Type="http://schemas.openxmlformats.org/officeDocument/2006/relationships/hyperlink" Target="https://books.google.com/books?id=9v3HZDKUlG4C" TargetMode="External"/><Relationship Id="rId30" Type="http://schemas.openxmlformats.org/officeDocument/2006/relationships/hyperlink" Target="https://www.upress.umn.edu/book-division/books/red-skin-white-masks" TargetMode="External"/><Relationship Id="rId35" Type="http://schemas.openxmlformats.org/officeDocument/2006/relationships/hyperlink" Target="http://www.express.co.uk/news/politics/691826/Brexit-what-mean-for-Commonwealth-Britain-leaves-EU-impact-new-trade-deals-migration" TargetMode="External"/><Relationship Id="rId43" Type="http://schemas.openxmlformats.org/officeDocument/2006/relationships/hyperlink" Target="https://www.washingtonpost.com/world/asia_pacific/in-australian-state-aboriginal-kids-53-times-more-likely-to-be-in-jail-than-others/2016/03/05/210dadc4-e15a-11e5-8c00-8aa03741dced_story.html" TargetMode="External"/><Relationship Id="rId48" Type="http://schemas.openxmlformats.org/officeDocument/2006/relationships/hyperlink" Target="https://www.theguardian.com/world/2016/oct/18/britain-and-new-zealand-agree-to-start-regular-trade-talks-in-wake-of-brexit" TargetMode="External"/><Relationship Id="rId56" Type="http://schemas.openxmlformats.org/officeDocument/2006/relationships/hyperlink" Target="https://www.jacobinmag.com/2016/10/standing-rock-dakota-access-pipeline-labor-trumka/" TargetMode="External"/><Relationship Id="rId8" Type="http://schemas.openxmlformats.org/officeDocument/2006/relationships/webSettings" Target="webSettings.xml"/><Relationship Id="rId51" Type="http://schemas.openxmlformats.org/officeDocument/2006/relationships/hyperlink" Target="http://www.nybooks.com/articles/2000/05/11/the-anglosphere/" TargetMode="External"/><Relationship Id="rId3" Type="http://schemas.openxmlformats.org/officeDocument/2006/relationships/customXml" Target="../customXml/item3.xml"/><Relationship Id="rId12" Type="http://schemas.openxmlformats.org/officeDocument/2006/relationships/hyperlink" Target="http://pennpoliticalreview.org/2017/04/in-defense-of-liberal-internationalism/" TargetMode="External"/><Relationship Id="rId17" Type="http://schemas.openxmlformats.org/officeDocument/2006/relationships/hyperlink" Target="https://www.ipwatchdog.com/2021/07/21/third-option-limited-ip-waiver-solve-pandemic-vaccine-problems/id=135732/" TargetMode="External"/><Relationship Id="rId25" Type="http://schemas.openxmlformats.org/officeDocument/2006/relationships/hyperlink" Target="http://vup.victoria.ac.nz/maori-and-the-state-crown-maori-relations-in-new-zealand-aotearoa-1950-2000/" TargetMode="External"/><Relationship Id="rId33" Type="http://schemas.openxmlformats.org/officeDocument/2006/relationships/hyperlink" Target="http://www.history.ac.uk/reviews/review/895" TargetMode="External"/><Relationship Id="rId38" Type="http://schemas.openxmlformats.org/officeDocument/2006/relationships/hyperlink" Target="http://www.wsj.com/articles/oil-coal-seen-as-winners-with-trump-victory-1478693338" TargetMode="External"/><Relationship Id="rId46" Type="http://schemas.openxmlformats.org/officeDocument/2006/relationships/hyperlink" Target="http://bc.ctvnews.ca/thousands-protest-kinder-morgan-pipeline-expansion-in-vancouver-1.3168634" TargetMode="External"/><Relationship Id="rId59" Type="http://schemas.openxmlformats.org/officeDocument/2006/relationships/hyperlink" Target="http://rejectandprotect.org/" TargetMode="External"/><Relationship Id="rId20" Type="http://schemas.openxmlformats.org/officeDocument/2006/relationships/hyperlink" Target="http://www.nytimes.com/2016/05/29/books/review/an-american-genocide-by-benja.html?_r=0" TargetMode="External"/><Relationship Id="rId41" Type="http://schemas.openxmlformats.org/officeDocument/2006/relationships/hyperlink" Target="https://www.washingtonpost.com/news/wonk/wp/2016/11/10/the-private-prison-industry-was-crashing-until-donald-trumps-victory/" TargetMode="External"/><Relationship Id="rId54" Type="http://schemas.openxmlformats.org/officeDocument/2006/relationships/hyperlink" Target="https://www.kpmg.com/NZ/en/IssuesAndInsights/ArticlesPublications/Documents/KPMG-Foreign-Direct-Investment-analysis-August-2015.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statnews.com/2021/05/19/beyond-a-symbolic-gesture-whats-needed-to-turn-the-ip-waiver-into-covid-19-vaccines/" TargetMode="External"/><Relationship Id="rId23" Type="http://schemas.openxmlformats.org/officeDocument/2006/relationships/hyperlink" Target="http://www.cjcj.org/news/8113" TargetMode="External"/><Relationship Id="rId28" Type="http://schemas.openxmlformats.org/officeDocument/2006/relationships/hyperlink" Target="https://www.dukeupress.edu/the-cunning-of-recognition" TargetMode="External"/><Relationship Id="rId36" Type="http://schemas.openxmlformats.org/officeDocument/2006/relationships/hyperlink" Target="https://www.theguardian.com/us-news/2016/oct/26/donald-trump-dakota-access-pipeline-investment-energy-transfer-partners" TargetMode="External"/><Relationship Id="rId49" Type="http://schemas.openxmlformats.org/officeDocument/2006/relationships/hyperlink" Target="http://www.telegraph.co.uk/news/2016/08/31/brexit-brings-the-chance-to-build-a-new-and-better-commonwealth/" TargetMode="External"/><Relationship Id="rId57" Type="http://schemas.openxmlformats.org/officeDocument/2006/relationships/hyperlink" Target="http://www.opensecrets.org/pacs/lookup2.php?strID=C00438754" TargetMode="External"/><Relationship Id="rId10" Type="http://schemas.openxmlformats.org/officeDocument/2006/relationships/hyperlink" Target="https://wng.org/roundups/china-peddles-influence-with-vaccines-1630687161" TargetMode="External"/><Relationship Id="rId31" Type="http://schemas.openxmlformats.org/officeDocument/2006/relationships/hyperlink" Target="https://www.theguardian.com/commentisfree/2015/aug/03/canada-first-nation-land-rights" TargetMode="External"/><Relationship Id="rId44" Type="http://schemas.openxmlformats.org/officeDocument/2006/relationships/hyperlink" Target="https://www.theguardian.com/environment/true-north/2016/sep/19/justin-trudeaus-lofty-rhetoric-on-first-nations-a-cheap-simulation-of-justice" TargetMode="External"/><Relationship Id="rId52" Type="http://schemas.openxmlformats.org/officeDocument/2006/relationships/hyperlink" Target="https://www.theguardian.com/business/2010/feb/14/canada-china-investment-oil-sands"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globalamericans.org/2021/06/a-u-s-vaccine-diplomacy-strategy-for-latin-america-and-the-caribbe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20864</Words>
  <Characters>118925</Characters>
  <Application>Microsoft Office Word</Application>
  <DocSecurity>0</DocSecurity>
  <Lines>991</Lines>
  <Paragraphs>279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139510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5</cp:revision>
  <dcterms:created xsi:type="dcterms:W3CDTF">2021-09-19T14:21:00Z</dcterms:created>
  <dcterms:modified xsi:type="dcterms:W3CDTF">2021-09-19T16:16:00Z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