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7EEBD" w14:textId="7EDDE3DD" w:rsidR="004D6A99" w:rsidRDefault="004D6A99" w:rsidP="004D6A99">
      <w:pPr>
        <w:pStyle w:val="Heading2"/>
        <w:rPr>
          <w:rFonts w:cs="Calibri"/>
        </w:rPr>
      </w:pPr>
      <w:r w:rsidRPr="00976E44">
        <w:rPr>
          <w:rFonts w:cs="Calibri"/>
        </w:rPr>
        <w:t>1AC</w:t>
      </w:r>
    </w:p>
    <w:p w14:paraId="652E8ECB" w14:textId="77777777" w:rsidR="004D6A99" w:rsidRPr="00976E44" w:rsidRDefault="004D6A99" w:rsidP="004D6A99">
      <w:pPr>
        <w:pStyle w:val="Heading3"/>
        <w:rPr>
          <w:rFonts w:cs="Calibri"/>
        </w:rPr>
      </w:pPr>
      <w:r w:rsidRPr="00976E44">
        <w:rPr>
          <w:rFonts w:cs="Calibri"/>
        </w:rPr>
        <w:lastRenderedPageBreak/>
        <w:t>1AC – Adv – Vaccine Diplomacy</w:t>
      </w:r>
    </w:p>
    <w:p w14:paraId="4628DC2F" w14:textId="77777777" w:rsidR="004D6A99" w:rsidRPr="00976E44" w:rsidRDefault="004D6A99" w:rsidP="004D6A99">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893DA22" w14:textId="77777777" w:rsidR="004D6A99" w:rsidRPr="00976E44" w:rsidRDefault="004D6A99" w:rsidP="004D6A99">
      <w:r w:rsidRPr="00976E44">
        <w:rPr>
          <w:rStyle w:val="Style13ptBold"/>
        </w:rPr>
        <w:t>Carman and Carl 6/15</w:t>
      </w:r>
      <w:r w:rsidRPr="00976E44">
        <w:t xml:space="preserve"> [Ezequiel and Joseph; Argentine lawyer and global health and</w:t>
      </w:r>
      <w:r w:rsidRPr="00976E44">
        <w:lastRenderedPageBreak/>
        <w:t xml:space="preserve">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w:t>
      </w:r>
      <w:r w:rsidRPr="00976E44">
        <w:lastRenderedPageBreak/>
        <w:t>,</w:t>
      </w:r>
      <w:r w:rsidRPr="00976E44">
        <w:lastRenderedPageBreak/>
        <w:t xml:space="preserve">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4B2402C6" w14:textId="77777777" w:rsidR="004D6A99" w:rsidRPr="00976E44" w:rsidRDefault="004D6A99" w:rsidP="004D6A99">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F8B3727" w14:textId="77777777" w:rsidR="004D6A99" w:rsidRPr="00976E44" w:rsidRDefault="004D6A99" w:rsidP="004D6A99">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ACFA91C" w14:textId="77777777" w:rsidR="004D6A99" w:rsidRPr="00976E44" w:rsidRDefault="004D6A99" w:rsidP="004D6A99">
      <w:pPr>
        <w:rPr>
          <w:sz w:val="16"/>
        </w:rPr>
      </w:pPr>
      <w:r w:rsidRPr="00976E44">
        <w:rPr>
          <w:sz w:val="16"/>
        </w:rPr>
        <w:t>History repeats itself</w:t>
      </w:r>
    </w:p>
    <w:p w14:paraId="6B977E1F" w14:textId="77777777" w:rsidR="004D6A99" w:rsidRPr="00976E44" w:rsidRDefault="004D6A99" w:rsidP="004D6A99">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DCE5B22" w14:textId="77777777" w:rsidR="004D6A99" w:rsidRPr="00976E44" w:rsidRDefault="004D6A99" w:rsidP="004D6A99">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608AE22B" w14:textId="77777777" w:rsidR="004D6A99" w:rsidRPr="00976E44" w:rsidRDefault="004D6A99" w:rsidP="004D6A99">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w:t>
      </w:r>
      <w:r w:rsidRPr="00976E44">
        <w:rPr>
          <w:sz w:val="16"/>
        </w:rPr>
        <w:lastRenderedPageBreak/>
        <w:t>y.</w:t>
      </w:r>
    </w:p>
    <w:p w14:paraId="4B137C03" w14:textId="77777777" w:rsidR="004D6A99" w:rsidRPr="00976E44" w:rsidRDefault="004D6A99" w:rsidP="004D6A99">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45896A9D" w14:textId="77777777" w:rsidR="004D6A99" w:rsidRPr="00976E44" w:rsidRDefault="004D6A99" w:rsidP="004D6A99">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43CBD59D" w14:textId="77777777" w:rsidR="004D6A99" w:rsidRPr="00976E44" w:rsidRDefault="004D6A99" w:rsidP="004D6A99">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7DCEB3EF" w14:textId="77777777" w:rsidR="004D6A99" w:rsidRPr="00976E44" w:rsidRDefault="004D6A99" w:rsidP="004D6A99">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have the potential to b</w:t>
      </w:r>
      <w:r w:rsidRPr="00976E44">
        <w:rPr>
          <w:u w:val="single"/>
        </w:rPr>
        <w:lastRenderedPageBreak/>
        <w:t xml:space="preserve">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7DD9D819" w14:textId="77777777" w:rsidR="004D6A99" w:rsidRPr="00976E44" w:rsidRDefault="004D6A99" w:rsidP="004D6A99">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29443616" w14:textId="77777777" w:rsidR="004D6A99" w:rsidRPr="00976E44" w:rsidRDefault="004D6A99" w:rsidP="004D6A99">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38DBBF56" w14:textId="77777777" w:rsidR="004D6A99" w:rsidRPr="00976E44" w:rsidRDefault="004D6A99" w:rsidP="004D6A99">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w:t>
      </w:r>
      <w:r w:rsidRPr="00976E44">
        <w:rPr>
          <w:sz w:val="16"/>
        </w:rPr>
        <w:lastRenderedPageBreak/>
        <w:t>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61481BCF" w14:textId="77777777" w:rsidR="004D6A99" w:rsidRPr="00976E44" w:rsidRDefault="004D6A99" w:rsidP="004D6A99">
      <w:pPr>
        <w:rPr>
          <w:u w:val="single"/>
        </w:rPr>
      </w:pPr>
      <w:r w:rsidRPr="00976E44">
        <w:rPr>
          <w:rStyle w:val="Emphasis"/>
        </w:rPr>
        <w:lastRenderedPageBreak/>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265FBEAD" w14:textId="77777777" w:rsidR="004D6A99" w:rsidRPr="00976E44" w:rsidRDefault="004D6A99" w:rsidP="004D6A99">
      <w:pPr>
        <w:rPr>
          <w:sz w:val="16"/>
        </w:rPr>
      </w:pPr>
      <w:r w:rsidRPr="00976E44">
        <w:rPr>
          <w:sz w:val="16"/>
        </w:rPr>
        <w:t>A lack of strategy and political will</w:t>
      </w:r>
    </w:p>
    <w:p w14:paraId="4222AA98" w14:textId="77777777" w:rsidR="004D6A99" w:rsidRPr="00976E44" w:rsidRDefault="004D6A99" w:rsidP="004D6A99">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w:t>
      </w:r>
      <w:r w:rsidRPr="00976E44">
        <w:rPr>
          <w:u w:val="single"/>
        </w:rPr>
        <w:lastRenderedPageBreak/>
        <w:t>t to force desperate nations to offer sovereign assets</w:t>
      </w:r>
      <w:r w:rsidRPr="00976E44">
        <w:rPr>
          <w:sz w:val="16"/>
        </w:rPr>
        <w:t>—such as their embassies—as collateral. Pfizer’s efforts resulted in a lost deal with Argentina, which has continued to grow increasingly closer to China.</w:t>
      </w:r>
    </w:p>
    <w:p w14:paraId="46F76874" w14:textId="77777777" w:rsidR="004D6A99" w:rsidRPr="00976E44" w:rsidRDefault="004D6A99" w:rsidP="004D6A99">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C6EFED0" w14:textId="77777777" w:rsidR="004D6A99" w:rsidRPr="00976E44" w:rsidRDefault="004D6A99" w:rsidP="004D6A99">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9322EC7" w14:textId="77777777" w:rsidR="004D6A99" w:rsidRPr="00976E44" w:rsidRDefault="004D6A99" w:rsidP="004D6A99">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539717E" w14:textId="77777777" w:rsidR="004D6A99" w:rsidRPr="00976E44" w:rsidRDefault="004D6A99" w:rsidP="004D6A99">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w:t>
      </w:r>
      <w:r w:rsidRPr="00976E44">
        <w:rPr>
          <w:sz w:val="16"/>
        </w:rPr>
        <w:lastRenderedPageBreak/>
        <w:t xml:space="preserve">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w:t>
      </w:r>
      <w:r w:rsidRPr="00976E44">
        <w:rPr>
          <w:sz w:val="16"/>
        </w:rPr>
        <w:lastRenderedPageBreak/>
        <w:t>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7C3C983" w14:textId="77777777" w:rsidR="004D6A99" w:rsidRPr="00976E44" w:rsidRDefault="004D6A99" w:rsidP="004D6A99">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3D167F28" w14:textId="77777777" w:rsidR="004D6A99" w:rsidRPr="00976E44" w:rsidRDefault="004D6A99" w:rsidP="004D6A99">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2318EFD5" w14:textId="77777777" w:rsidR="004D6A99" w:rsidRPr="00976E44" w:rsidRDefault="004D6A99" w:rsidP="004D6A99">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0EB5911A" w14:textId="77777777" w:rsidR="004D6A99" w:rsidRPr="00976E44" w:rsidRDefault="004D6A99" w:rsidP="004D6A99">
      <w:pPr>
        <w:rPr>
          <w:sz w:val="16"/>
        </w:rPr>
      </w:pPr>
      <w:r w:rsidRPr="00976E44">
        <w:rPr>
          <w:sz w:val="16"/>
        </w:rPr>
        <w:t>While some countries, like Mexico and Bolivia, appear</w:t>
      </w:r>
      <w:r w:rsidRPr="00976E44">
        <w:rPr>
          <w:sz w:val="16"/>
        </w:rPr>
        <w:lastRenderedPageBreak/>
        <w:t xml:space="preserve"> </w:t>
      </w:r>
      <w:r w:rsidRPr="00976E44">
        <w:rPr>
          <w:sz w:val="16"/>
        </w:rPr>
        <w:lastRenderedPageBreak/>
        <w:t xml:space="preserve">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68C5A4D" w14:textId="77777777" w:rsidR="004D6A99" w:rsidRPr="00976E44" w:rsidRDefault="004D6A99" w:rsidP="004D6A99">
      <w:pPr>
        <w:rPr>
          <w:sz w:val="16"/>
        </w:rPr>
      </w:pPr>
      <w:r w:rsidRPr="00976E44">
        <w:rPr>
          <w:sz w:val="16"/>
        </w:rPr>
        <w:t>A forward-thinking strategy</w:t>
      </w:r>
    </w:p>
    <w:p w14:paraId="31711D3B" w14:textId="77777777" w:rsidR="004D6A99" w:rsidRPr="00976E44" w:rsidRDefault="004D6A99" w:rsidP="004D6A99">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5B7B316E" w14:textId="77777777" w:rsidR="004D6A99" w:rsidRPr="00976E44" w:rsidRDefault="004D6A99" w:rsidP="004D6A99">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2024305D" w14:textId="77777777" w:rsidR="004D6A99" w:rsidRDefault="004D6A99" w:rsidP="004D6A99"/>
    <w:p w14:paraId="27602CBD" w14:textId="77777777" w:rsidR="004D6A99" w:rsidRDefault="004D6A99" w:rsidP="004D6A99">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2FA1170B" w14:textId="77777777" w:rsidR="004D6A99" w:rsidRPr="00D14C75" w:rsidRDefault="004D6A99" w:rsidP="004D6A99">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51FDC64E" w14:textId="77777777" w:rsidR="004D6A99" w:rsidRPr="003C10EC" w:rsidRDefault="004D6A99" w:rsidP="004D6A99">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lastRenderedPageBreak/>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Pfizer or Moderna</w:t>
      </w:r>
      <w:r w:rsidRPr="00433E03">
        <w:rPr>
          <w:rStyle w:val="Emphasis"/>
          <w:sz w:val="24"/>
          <w:szCs w:val="24"/>
        </w:rPr>
        <w:t xml:space="preserve"> vaccines</w:t>
      </w:r>
      <w:r w:rsidRPr="003C10EC">
        <w:rPr>
          <w:u w:val="single"/>
        </w:rPr>
        <w:t>,” said Pastor Alex Figueroa of Gracia Soberana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0FAD78DA" w14:textId="77777777" w:rsidR="004D6A99" w:rsidRPr="00976E44" w:rsidRDefault="004D6A99" w:rsidP="004D6A99"/>
    <w:p w14:paraId="0D0206DC" w14:textId="77777777" w:rsidR="004D6A99" w:rsidRPr="00976E44" w:rsidRDefault="004D6A99" w:rsidP="004D6A99">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21CDDA39" w14:textId="77777777" w:rsidR="004D6A99" w:rsidRPr="00976E44" w:rsidRDefault="004D6A99" w:rsidP="004D6A99">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71398E4D" w14:textId="77777777" w:rsidR="004D6A99" w:rsidRPr="00976E44" w:rsidRDefault="004D6A99" w:rsidP="004D6A99">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481518C2" w14:textId="77777777" w:rsidR="004D6A99" w:rsidRPr="00976E44" w:rsidRDefault="004D6A99" w:rsidP="004D6A99">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C639CD2" w14:textId="77777777" w:rsidR="004D6A99" w:rsidRPr="00976E44" w:rsidRDefault="004D6A99" w:rsidP="004D6A99">
      <w:pPr>
        <w:rPr>
          <w:sz w:val="16"/>
        </w:rPr>
      </w:pPr>
      <w:r w:rsidRPr="00976E44">
        <w:rPr>
          <w:sz w:val="16"/>
        </w:rPr>
        <w:t>During a global vaccine shortage, China has been able to provide 252 million doses to the world. This includes the majority of total doses made available to Latin American countries.</w:t>
      </w:r>
    </w:p>
    <w:p w14:paraId="44841608" w14:textId="77777777" w:rsidR="004D6A99" w:rsidRPr="00976E44" w:rsidRDefault="004D6A99" w:rsidP="004D6A99">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1A4E008F" w14:textId="77777777" w:rsidR="004D6A99" w:rsidRPr="00976E44" w:rsidRDefault="004D6A99" w:rsidP="004D6A99">
      <w:pPr>
        <w:rPr>
          <w:sz w:val="16"/>
        </w:rPr>
      </w:pPr>
      <w:r w:rsidRPr="00976E44">
        <w:rPr>
          <w:sz w:val="16"/>
        </w:rPr>
        <w:t>As of May, no other country can match this figure. Most countries are focused primarily on achieving their own herd immunity first.</w:t>
      </w:r>
    </w:p>
    <w:p w14:paraId="3D7824A6" w14:textId="77777777" w:rsidR="004D6A99" w:rsidRPr="00976E44" w:rsidRDefault="004D6A99" w:rsidP="004D6A99">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522BEB5" w14:textId="77777777" w:rsidR="004D6A99" w:rsidRPr="00976E44" w:rsidRDefault="004D6A99" w:rsidP="004D6A99">
      <w:pPr>
        <w:rPr>
          <w:u w:val="single"/>
        </w:rPr>
      </w:pPr>
      <w:r w:rsidRPr="00976E44">
        <w:rPr>
          <w:u w:val="single"/>
        </w:rPr>
        <w:t xml:space="preserve">Declining </w:t>
      </w:r>
      <w:r w:rsidRPr="00976E44">
        <w:rPr>
          <w:rStyle w:val="Emphasis"/>
        </w:rPr>
        <w:t>‘Washington Consensus’</w:t>
      </w:r>
    </w:p>
    <w:p w14:paraId="60FB0DC1" w14:textId="77777777" w:rsidR="004D6A99" w:rsidRPr="00976E44" w:rsidRDefault="004D6A99" w:rsidP="004D6A99">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1A4B8373" w14:textId="77777777" w:rsidR="004D6A99" w:rsidRPr="00976E44" w:rsidRDefault="004D6A99" w:rsidP="004D6A99">
      <w:pPr>
        <w:rPr>
          <w:sz w:val="16"/>
        </w:rPr>
      </w:pPr>
      <w:r w:rsidRPr="00976E44">
        <w:rPr>
          <w:sz w:val="16"/>
        </w:rPr>
        <w:lastRenderedPageBreak/>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5DFEA08D" w14:textId="77777777" w:rsidR="004D6A99" w:rsidRPr="00976E44" w:rsidRDefault="004D6A99" w:rsidP="004D6A99">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0C622FE5" w14:textId="77777777" w:rsidR="004D6A99" w:rsidRPr="00976E44" w:rsidRDefault="004D6A99" w:rsidP="004D6A99">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2DD42288" w14:textId="77777777" w:rsidR="004D6A99" w:rsidRPr="00976E44" w:rsidRDefault="004D6A99" w:rsidP="004D6A99">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E3D9A0B" w14:textId="77777777" w:rsidR="004D6A99" w:rsidRPr="00976E44" w:rsidRDefault="004D6A99" w:rsidP="004D6A99">
      <w:pPr>
        <w:rPr>
          <w:sz w:val="16"/>
        </w:rPr>
      </w:pPr>
      <w:r w:rsidRPr="00976E44">
        <w:rPr>
          <w:sz w:val="16"/>
        </w:rPr>
        <w:t>Rising Chinese power</w:t>
      </w:r>
    </w:p>
    <w:p w14:paraId="5C4B5B48" w14:textId="77777777" w:rsidR="004D6A99" w:rsidRPr="00976E44" w:rsidRDefault="004D6A99" w:rsidP="004D6A99">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1F9B757" w14:textId="77777777" w:rsidR="004D6A99" w:rsidRPr="00976E44" w:rsidRDefault="004D6A99" w:rsidP="004D6A99">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73FB6ACE" w14:textId="77777777" w:rsidR="004D6A99" w:rsidRPr="00976E44" w:rsidRDefault="004D6A99" w:rsidP="004D6A99">
      <w:pPr>
        <w:rPr>
          <w:sz w:val="16"/>
        </w:rPr>
      </w:pPr>
      <w:r w:rsidRPr="00976E44">
        <w:rPr>
          <w:sz w:val="16"/>
        </w:rPr>
        <w:t>The US and Chinese tools for economic diplomacy are very similar in practice, yet fundamentally different in philosophy.</w:t>
      </w:r>
    </w:p>
    <w:p w14:paraId="0F3D57C0" w14:textId="77777777" w:rsidR="004D6A99" w:rsidRPr="00976E44" w:rsidRDefault="004D6A99" w:rsidP="004D6A99">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3F5C1E6B" w14:textId="77777777" w:rsidR="004D6A99" w:rsidRPr="00976E44" w:rsidRDefault="004D6A99" w:rsidP="004D6A99">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4C07B527" w14:textId="77777777" w:rsidR="004D6A99" w:rsidRPr="00976E44" w:rsidRDefault="004D6A99" w:rsidP="004D6A99">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EBD818B" w14:textId="77777777" w:rsidR="004D6A99" w:rsidRPr="00976E44" w:rsidRDefault="004D6A99" w:rsidP="004D6A99">
      <w:pPr>
        <w:rPr>
          <w:sz w:val="16"/>
        </w:rPr>
      </w:pPr>
      <w:r w:rsidRPr="00976E44">
        <w:rPr>
          <w:sz w:val="16"/>
        </w:rPr>
        <w:t>Old international order</w:t>
      </w:r>
    </w:p>
    <w:p w14:paraId="271F8C50" w14:textId="77777777" w:rsidR="004D6A99" w:rsidRPr="00976E44" w:rsidRDefault="004D6A99" w:rsidP="004D6A99">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0056923D" w14:textId="77777777" w:rsidR="004D6A99" w:rsidRPr="00976E44" w:rsidRDefault="004D6A99" w:rsidP="004D6A99">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1434D1FB" w14:textId="77777777" w:rsidR="004D6A99" w:rsidRPr="00976E44" w:rsidRDefault="004D6A99" w:rsidP="004D6A99">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496836EB" w14:textId="77777777" w:rsidR="004D6A99" w:rsidRPr="00976E44" w:rsidRDefault="004D6A99" w:rsidP="004D6A99"/>
    <w:p w14:paraId="3E0FA813" w14:textId="77777777" w:rsidR="004D6A99" w:rsidRPr="00976E44" w:rsidRDefault="004D6A99" w:rsidP="004D6A99">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9AFB09F" w14:textId="77777777" w:rsidR="004D6A99" w:rsidRPr="00976E44" w:rsidRDefault="004D6A99" w:rsidP="004D6A99">
      <w:r w:rsidRPr="00976E44">
        <w:rPr>
          <w:rStyle w:val="Style13ptBold"/>
        </w:rPr>
        <w:t>Yulis 17</w:t>
      </w:r>
      <w:r w:rsidRPr="00976E44">
        <w:t xml:space="preserve"> [Max; Major in PoliSci,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6417CE27" w14:textId="77777777" w:rsidR="004D6A99" w:rsidRPr="00976E44" w:rsidRDefault="004D6A99" w:rsidP="004D6A99">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04C9AE5" w14:textId="77777777" w:rsidR="004D6A99" w:rsidRPr="00976E44" w:rsidRDefault="004D6A99" w:rsidP="004D6A99">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5DEE5D0" w14:textId="77777777" w:rsidR="004D6A99" w:rsidRPr="00976E44" w:rsidRDefault="004D6A99" w:rsidP="004D6A99">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w:t>
      </w:r>
      <w:r w:rsidRPr="00976E44">
        <w:rPr>
          <w:sz w:val="16"/>
        </w:rPr>
        <w:lastRenderedPageBreak/>
        <w:t xml:space="preserve">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23230CE5" w14:textId="77777777" w:rsidR="004D6A99" w:rsidRPr="00976E44" w:rsidRDefault="004D6A99" w:rsidP="004D6A99"/>
    <w:p w14:paraId="12B2751B" w14:textId="77777777" w:rsidR="004D6A99" w:rsidRPr="00976E44" w:rsidRDefault="004D6A99" w:rsidP="004D6A99">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3435689" w14:textId="77777777" w:rsidR="004D6A99" w:rsidRPr="00976E44" w:rsidRDefault="004D6A99" w:rsidP="004D6A99">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295BBBC9" w14:textId="77777777" w:rsidR="004D6A99" w:rsidRPr="00976E44" w:rsidRDefault="004D6A99" w:rsidP="004D6A99">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F3FC4B8" w14:textId="77777777" w:rsidR="004D6A99" w:rsidRPr="00976E44" w:rsidRDefault="004D6A99" w:rsidP="004D6A99"/>
    <w:p w14:paraId="0C6A9140" w14:textId="77777777" w:rsidR="004D6A99" w:rsidRPr="00976E44" w:rsidRDefault="004D6A99" w:rsidP="004D6A99">
      <w:pPr>
        <w:pStyle w:val="Heading4"/>
        <w:rPr>
          <w:rFonts w:cs="Calibri"/>
          <w:u w:val="single"/>
        </w:rPr>
      </w:pPr>
      <w:r w:rsidRPr="00976E44">
        <w:rPr>
          <w:rFonts w:cs="Calibri"/>
        </w:rPr>
        <w:lastRenderedPageBreak/>
        <w:t xml:space="preserve">Chinese diplomatic influence </w:t>
      </w:r>
      <w:r w:rsidRPr="00976E44">
        <w:rPr>
          <w:rFonts w:cs="Calibri"/>
          <w:u w:val="single"/>
        </w:rPr>
        <w:t>escalates</w:t>
      </w:r>
      <w:r w:rsidRPr="00976E44">
        <w:rPr>
          <w:rFonts w:cs="Calibri"/>
        </w:rPr>
        <w:t>.</w:t>
      </w:r>
    </w:p>
    <w:p w14:paraId="6F5305E2" w14:textId="77777777" w:rsidR="004D6A99" w:rsidRPr="00976E44" w:rsidRDefault="004D6A99" w:rsidP="004D6A99">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5F15B3CC" w14:textId="77777777" w:rsidR="004D6A99" w:rsidRPr="00976E44" w:rsidRDefault="004D6A99" w:rsidP="004D6A99">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5E9F8D52" w14:textId="77777777" w:rsidR="004D6A99" w:rsidRPr="00976E44" w:rsidRDefault="004D6A99" w:rsidP="004D6A99">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9FD786E" w14:textId="77777777" w:rsidR="004D6A99" w:rsidRPr="00976E44" w:rsidRDefault="004D6A99" w:rsidP="004D6A99">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7C01CE2D" w14:textId="77777777" w:rsidR="004D6A99" w:rsidRPr="00976E44" w:rsidRDefault="004D6A99" w:rsidP="004D6A99">
      <w:pPr>
        <w:rPr>
          <w:sz w:val="16"/>
        </w:rPr>
      </w:pPr>
      <w:r w:rsidRPr="00976E44">
        <w:rPr>
          <w:sz w:val="16"/>
        </w:rPr>
        <w:t>GIVE THEM AN INCH…</w:t>
      </w:r>
    </w:p>
    <w:p w14:paraId="6C4F99B8" w14:textId="77777777" w:rsidR="004D6A99" w:rsidRPr="00976E44" w:rsidRDefault="004D6A99" w:rsidP="004D6A99">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44C90DF9" w14:textId="77777777" w:rsidR="004D6A99" w:rsidRPr="00976E44" w:rsidRDefault="004D6A99" w:rsidP="004D6A99">
      <w:pPr>
        <w:rPr>
          <w:sz w:val="16"/>
        </w:rPr>
      </w:pPr>
      <w:r w:rsidRPr="00976E4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7029D31C" w14:textId="77777777" w:rsidR="004D6A99" w:rsidRPr="00976E44" w:rsidRDefault="004D6A99" w:rsidP="004D6A99">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 xml:space="preserve">Moscow and Beijing dominated their </w:t>
      </w:r>
      <w:r w:rsidRPr="00976E44">
        <w:rPr>
          <w:rStyle w:val="Emphasis"/>
        </w:rPr>
        <w:lastRenderedPageBreak/>
        <w:t>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0F94C838" w14:textId="77777777" w:rsidR="004D6A99" w:rsidRPr="00976E44" w:rsidRDefault="004D6A99" w:rsidP="004D6A99">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59D1C750" w14:textId="77777777" w:rsidR="004D6A99" w:rsidRPr="00976E44" w:rsidRDefault="004D6A99" w:rsidP="004D6A99">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FD82007" w14:textId="77777777" w:rsidR="004D6A99" w:rsidRPr="00976E44" w:rsidRDefault="004D6A99" w:rsidP="004D6A99">
      <w:pPr>
        <w:rPr>
          <w:sz w:val="16"/>
        </w:rPr>
      </w:pPr>
    </w:p>
    <w:p w14:paraId="01518FD4" w14:textId="77777777" w:rsidR="004D6A99" w:rsidRPr="00976E44" w:rsidRDefault="004D6A99" w:rsidP="004D6A99">
      <w:pPr>
        <w:pStyle w:val="Heading3"/>
        <w:rPr>
          <w:rFonts w:cs="Calibri"/>
        </w:rPr>
      </w:pPr>
      <w:r w:rsidRPr="00976E44">
        <w:rPr>
          <w:rFonts w:cs="Calibri"/>
        </w:rPr>
        <w:lastRenderedPageBreak/>
        <w:t>1AC – Adv – Pandemics</w:t>
      </w:r>
    </w:p>
    <w:p w14:paraId="31075EFB" w14:textId="77777777" w:rsidR="004D6A99" w:rsidRPr="00361031" w:rsidRDefault="004D6A99" w:rsidP="004D6A99">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02D3880C" w14:textId="77777777" w:rsidR="004D6A99" w:rsidRPr="00361031" w:rsidRDefault="004D6A99" w:rsidP="004D6A99">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0816F091" w14:textId="77777777" w:rsidR="004D6A99" w:rsidRDefault="004D6A99" w:rsidP="004D6A99">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w:t>
      </w:r>
      <w:r w:rsidRPr="00361031">
        <w:rPr>
          <w:sz w:val="16"/>
        </w:rPr>
        <w:lastRenderedPageBreak/>
        <w:t xml:space="preserve">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w:t>
      </w:r>
      <w:r w:rsidRPr="00361031">
        <w:rPr>
          <w:sz w:val="16"/>
        </w:rPr>
        <w:lastRenderedPageBreak/>
        <w:t xml:space="preserve">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317AF59" w14:textId="77777777" w:rsidR="004D6A99" w:rsidRPr="00361031" w:rsidRDefault="004D6A99" w:rsidP="004D6A99"/>
    <w:p w14:paraId="6EAED927" w14:textId="77777777" w:rsidR="004D6A99" w:rsidRPr="00361031" w:rsidRDefault="004D6A99" w:rsidP="004D6A99">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44CD8ECD" w14:textId="77777777" w:rsidR="004D6A99" w:rsidRPr="00361031" w:rsidRDefault="004D6A99" w:rsidP="004D6A99">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w:t>
      </w:r>
      <w:r w:rsidRPr="00361031">
        <w:lastRenderedPageBreak/>
        <w:t xml:space="preserve">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1CEC1C07" w14:textId="77777777" w:rsidR="004D6A99" w:rsidRPr="00361031" w:rsidRDefault="004D6A99" w:rsidP="004D6A99">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8FBEBF2" w14:textId="77777777" w:rsidR="004D6A99" w:rsidRPr="00361031" w:rsidRDefault="004D6A99" w:rsidP="004D6A99">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63976D9E" w14:textId="77777777" w:rsidR="004D6A99" w:rsidRPr="00361031" w:rsidRDefault="004D6A99" w:rsidP="004D6A99">
      <w:pPr>
        <w:rPr>
          <w:rStyle w:val="Emphasis"/>
        </w:rPr>
      </w:pPr>
      <w:r w:rsidRPr="00361031">
        <w:rPr>
          <w:u w:val="single"/>
        </w:rPr>
        <w:t xml:space="preserve">Both truths suggest that we </w:t>
      </w:r>
      <w:r w:rsidRPr="00361031">
        <w:rPr>
          <w:rStyle w:val="Emphasis"/>
        </w:rPr>
        <w:t>pass the blueprint and build the kitchen.</w:t>
      </w:r>
    </w:p>
    <w:p w14:paraId="435523E9" w14:textId="77777777" w:rsidR="004D6A99" w:rsidRPr="00361031" w:rsidRDefault="004D6A99" w:rsidP="004D6A99">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4F6F7F" w14:textId="77777777" w:rsidR="004D6A99" w:rsidRPr="00361031" w:rsidRDefault="004D6A99" w:rsidP="004D6A99"/>
    <w:p w14:paraId="66752A69" w14:textId="77777777" w:rsidR="004D6A99" w:rsidRPr="00361031" w:rsidRDefault="004D6A99" w:rsidP="004D6A99">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7E8DEBA" w14:textId="77777777" w:rsidR="004D6A99" w:rsidRPr="00361031" w:rsidRDefault="004D6A99" w:rsidP="004D6A99">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361031">
          <w:rPr>
            <w:rStyle w:val="Hyperlink"/>
          </w:rPr>
          <w:t>https://www.tandfonline.com/doi/full/10.1080/25751654.2021.1890867</w:t>
        </w:r>
      </w:hyperlink>
      <w:r w:rsidRPr="00361031">
        <w:t>] Justin</w:t>
      </w:r>
    </w:p>
    <w:p w14:paraId="7BB56493" w14:textId="77777777" w:rsidR="004D6A99" w:rsidRPr="00A03B91" w:rsidRDefault="004D6A99" w:rsidP="004D6A99">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 xml:space="preserve">lear weapons </w:t>
      </w:r>
      <w:r w:rsidRPr="00A03B91">
        <w:rPr>
          <w:rStyle w:val="Emphasis"/>
        </w:rPr>
        <w:lastRenderedPageBreak/>
        <w:t>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78E067E4" w14:textId="77777777" w:rsidR="004D6A99" w:rsidRDefault="004D6A99" w:rsidP="004D6A99">
      <w:pPr>
        <w:pStyle w:val="Heading3"/>
      </w:pPr>
      <w:r>
        <w:lastRenderedPageBreak/>
        <w:t>1AC - Plan</w:t>
      </w:r>
    </w:p>
    <w:p w14:paraId="53FE85D8" w14:textId="77777777" w:rsidR="004D6A99" w:rsidRPr="00976E44" w:rsidRDefault="004D6A99" w:rsidP="004D6A99">
      <w:pPr>
        <w:pStyle w:val="Heading4"/>
        <w:rPr>
          <w:rFonts w:cs="Calibri"/>
        </w:rPr>
      </w:pPr>
      <w:r w:rsidRPr="00976E44">
        <w:rPr>
          <w:rFonts w:cs="Calibri"/>
        </w:rPr>
        <w:t>Plan text: The member nations of the World Trade Organization ought to reduce intellectual property protections for medicines during pandemics.</w:t>
      </w:r>
    </w:p>
    <w:p w14:paraId="66619E96" w14:textId="77777777" w:rsidR="004D6A99" w:rsidRPr="00976E44" w:rsidRDefault="004D6A99" w:rsidP="004D6A99"/>
    <w:p w14:paraId="4A0DC8A4" w14:textId="77777777" w:rsidR="004D6A99" w:rsidRPr="00976E44" w:rsidRDefault="004D6A99" w:rsidP="004D6A99">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DD727DA" w14:textId="77777777" w:rsidR="004D6A99" w:rsidRPr="00976E44" w:rsidRDefault="004D6A99" w:rsidP="004D6A99">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12209BBB" w14:textId="77777777" w:rsidR="004D6A99" w:rsidRPr="00976E44" w:rsidRDefault="004D6A99" w:rsidP="004D6A99">
      <w:pPr>
        <w:rPr>
          <w:u w:val="single"/>
        </w:rPr>
      </w:pPr>
      <w:r w:rsidRPr="00976E44">
        <w:rPr>
          <w:highlight w:val="green"/>
          <w:u w:val="single"/>
        </w:rPr>
        <w:t>Limited Waiver</w:t>
      </w:r>
      <w:r w:rsidRPr="00976E44">
        <w:rPr>
          <w:u w:val="single"/>
        </w:rPr>
        <w:t xml:space="preserve"> Approach</w:t>
      </w:r>
    </w:p>
    <w:p w14:paraId="08031DFE" w14:textId="77777777" w:rsidR="004D6A99" w:rsidRPr="00976E44" w:rsidRDefault="004D6A99" w:rsidP="004D6A99">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AA25091" w14:textId="77777777" w:rsidR="004D6A99" w:rsidRPr="00976E44" w:rsidRDefault="004D6A99" w:rsidP="004D6A99">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FF9CCD4" w14:textId="77777777" w:rsidR="004D6A99" w:rsidRPr="00976E44" w:rsidRDefault="004D6A99" w:rsidP="004D6A99">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6D33A81F" w14:textId="77777777" w:rsidR="004D6A99" w:rsidRPr="00976E44" w:rsidRDefault="004D6A99" w:rsidP="004D6A99">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71C5958F" w14:textId="77777777" w:rsidR="004D6A99" w:rsidRPr="00976E44" w:rsidRDefault="004D6A99" w:rsidP="004D6A99">
      <w:pPr>
        <w:rPr>
          <w:sz w:val="16"/>
        </w:rPr>
      </w:pPr>
      <w:r w:rsidRPr="00976E44">
        <w:rPr>
          <w:sz w:val="16"/>
        </w:rPr>
        <w:t>Let’s Not Repeat Past Mistakes</w:t>
      </w:r>
    </w:p>
    <w:p w14:paraId="44078928" w14:textId="77777777" w:rsidR="004D6A99" w:rsidRPr="00976E44" w:rsidRDefault="004D6A99" w:rsidP="004D6A99">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025A742" w14:textId="77777777" w:rsidR="004D6A99" w:rsidRPr="00976E44" w:rsidRDefault="004D6A99" w:rsidP="004D6A99"/>
    <w:p w14:paraId="6F8E861C" w14:textId="77777777" w:rsidR="004D6A99" w:rsidRPr="00976E44" w:rsidRDefault="004D6A99" w:rsidP="004D6A99">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9BBD92E" w14:textId="77777777" w:rsidR="004D6A99" w:rsidRPr="00976E44" w:rsidRDefault="004D6A99" w:rsidP="004D6A99">
      <w:r w:rsidRPr="00976E44">
        <w:rPr>
          <w:rStyle w:val="Style13ptBold"/>
        </w:rPr>
        <w:t>Navnit 21</w:t>
      </w:r>
      <w:r w:rsidRPr="00976E44">
        <w:t xml:space="preserve"> [Brajendra;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4687A109" w14:textId="77777777" w:rsidR="004D6A99" w:rsidRPr="00976E44" w:rsidRDefault="004D6A99" w:rsidP="004D6A99">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5C39C29D" w14:textId="77777777" w:rsidR="004D6A99" w:rsidRPr="00976E44" w:rsidRDefault="004D6A99" w:rsidP="004D6A99">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2EEBF3E7" w14:textId="77777777" w:rsidR="004D6A99" w:rsidRPr="00976E44" w:rsidRDefault="004D6A99" w:rsidP="004D6A99">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2CF8A9DA" w14:textId="77777777" w:rsidR="004D6A99" w:rsidRPr="00976E44" w:rsidRDefault="004D6A99" w:rsidP="004D6A99">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A98EE3B" w14:textId="77777777" w:rsidR="004D6A99" w:rsidRPr="00976E44" w:rsidRDefault="004D6A99" w:rsidP="004D6A99">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7F825B3" w14:textId="77777777" w:rsidR="004D6A99" w:rsidRPr="00976E44" w:rsidRDefault="004D6A99" w:rsidP="004D6A99">
      <w:pPr>
        <w:rPr>
          <w:rStyle w:val="Emphasis"/>
        </w:rPr>
      </w:pPr>
      <w:r w:rsidRPr="00976E44">
        <w:rPr>
          <w:sz w:val="16"/>
        </w:rPr>
        <w:lastRenderedPageBreak/>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5CB1CD1" w14:textId="77777777" w:rsidR="004D6A99" w:rsidRPr="00976E44" w:rsidRDefault="004D6A99" w:rsidP="004D6A99">
      <w:pPr>
        <w:rPr>
          <w:sz w:val="16"/>
        </w:rPr>
      </w:pPr>
      <w:r w:rsidRPr="00976E44">
        <w:rPr>
          <w:sz w:val="16"/>
        </w:rPr>
        <w:t>Why existing flexibilities under the TRIPS Agreement are not enough</w:t>
      </w:r>
    </w:p>
    <w:p w14:paraId="1C1D6122" w14:textId="77777777" w:rsidR="004D6A99" w:rsidRPr="00976E44" w:rsidRDefault="004D6A99" w:rsidP="004D6A99">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2E241BB6" w14:textId="77777777" w:rsidR="004D6A99" w:rsidRPr="00976E44" w:rsidRDefault="004D6A99" w:rsidP="004D6A99">
      <w:pPr>
        <w:rPr>
          <w:sz w:val="16"/>
        </w:rPr>
      </w:pPr>
      <w:r w:rsidRPr="00976E44">
        <w:rPr>
          <w:sz w:val="16"/>
        </w:rPr>
        <w:t>Why is there a need to go beyond existing global cooperation initiatives?</w:t>
      </w:r>
    </w:p>
    <w:p w14:paraId="3A47DE19" w14:textId="77777777" w:rsidR="004D6A99" w:rsidRPr="00976E44" w:rsidRDefault="004D6A99" w:rsidP="004D6A99">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72203BC5" w14:textId="77777777" w:rsidR="004D6A99" w:rsidRPr="00976E44" w:rsidRDefault="004D6A99" w:rsidP="004D6A99">
      <w:pPr>
        <w:rPr>
          <w:sz w:val="16"/>
        </w:rPr>
      </w:pPr>
      <w:r w:rsidRPr="00976E44">
        <w:rPr>
          <w:sz w:val="16"/>
        </w:rPr>
        <w:t>Past experience</w:t>
      </w:r>
    </w:p>
    <w:p w14:paraId="59A1FAD6" w14:textId="77777777" w:rsidR="004D6A99" w:rsidRPr="00976E44" w:rsidRDefault="004D6A99" w:rsidP="004D6A99">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3620D0C4" w14:textId="77777777" w:rsidR="004D6A99" w:rsidRPr="00976E44" w:rsidRDefault="004D6A99" w:rsidP="004D6A99">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3F5ADB2" w14:textId="77777777" w:rsidR="004D6A99" w:rsidRPr="00976E44" w:rsidRDefault="004D6A99" w:rsidP="004D6A99">
      <w:pPr>
        <w:rPr>
          <w:sz w:val="16"/>
        </w:rPr>
      </w:pPr>
      <w:r w:rsidRPr="00976E44">
        <w:rPr>
          <w:sz w:val="16"/>
        </w:rPr>
        <w:t>Way forward</w:t>
      </w:r>
    </w:p>
    <w:p w14:paraId="23154BE0" w14:textId="77777777" w:rsidR="004D6A99" w:rsidRPr="00976E44" w:rsidRDefault="004D6A99" w:rsidP="004D6A99">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030C8B6C" w14:textId="77777777" w:rsidR="004D6A99" w:rsidRPr="00976E44" w:rsidRDefault="004D6A99" w:rsidP="004D6A99">
      <w:pPr>
        <w:rPr>
          <w:sz w:val="16"/>
        </w:rPr>
      </w:pPr>
      <w:r w:rsidRPr="00976E44">
        <w:rPr>
          <w:sz w:val="16"/>
        </w:rPr>
        <w:lastRenderedPageBreak/>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134D66CF" w14:textId="77777777" w:rsidR="004D6A99" w:rsidRPr="00976E44" w:rsidRDefault="004D6A99" w:rsidP="004D6A99">
      <w:pPr>
        <w:rPr>
          <w:sz w:val="16"/>
        </w:rPr>
      </w:pPr>
    </w:p>
    <w:p w14:paraId="1B6DCC00" w14:textId="77777777" w:rsidR="004D6A99" w:rsidRPr="00976E44" w:rsidRDefault="004D6A99" w:rsidP="004D6A99">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5E37DA57" w14:textId="77777777" w:rsidR="004D6A99" w:rsidRPr="00976E44" w:rsidRDefault="004D6A99" w:rsidP="004D6A99">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FC01A3E" w14:textId="77777777" w:rsidR="004D6A99" w:rsidRPr="00976E44" w:rsidRDefault="004D6A99" w:rsidP="004D6A99">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7BB7FD0" w14:textId="77777777" w:rsidR="004D6A99" w:rsidRDefault="004D6A99" w:rsidP="004D6A99">
      <w:pPr>
        <w:pStyle w:val="Heading3"/>
        <w:rPr>
          <w:rFonts w:cs="Calibri"/>
        </w:rPr>
      </w:pPr>
      <w:r w:rsidRPr="00976E44">
        <w:rPr>
          <w:rFonts w:cs="Calibri"/>
        </w:rPr>
        <w:lastRenderedPageBreak/>
        <w:t>1AC – Framing</w:t>
      </w:r>
    </w:p>
    <w:p w14:paraId="5F230662" w14:textId="77777777" w:rsidR="004D6A99" w:rsidRDefault="004D6A99" w:rsidP="004D6A99">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DB8C3CD" w14:textId="77777777" w:rsidR="004D6A99" w:rsidRDefault="004D6A99" w:rsidP="004D6A99">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43C8663" w14:textId="77777777" w:rsidR="004D6A99" w:rsidRDefault="004D6A99" w:rsidP="004D6A9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0FC418E" w14:textId="77777777" w:rsidR="004D6A99" w:rsidRPr="00611177" w:rsidRDefault="004D6A99" w:rsidP="004D6A99">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86BCA44" w14:textId="77777777" w:rsidR="004D6A99" w:rsidRPr="00611177" w:rsidRDefault="004D6A99" w:rsidP="004D6A99">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A3B58E8" w14:textId="77777777" w:rsidR="004D6A99" w:rsidRPr="00484031" w:rsidRDefault="004D6A99" w:rsidP="004D6A99">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611177">
        <w:rPr>
          <w:sz w:val="12"/>
        </w:rPr>
        <w:lastRenderedPageBreak/>
        <w:t>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1CEC40D" w14:textId="77777777" w:rsidR="004D6A99" w:rsidRDefault="004D6A99" w:rsidP="004D6A99">
      <w:pPr>
        <w:pStyle w:val="Heading4"/>
      </w:pPr>
      <w:r>
        <w:t>4] Extinction outweighs</w:t>
      </w:r>
    </w:p>
    <w:p w14:paraId="044405A9" w14:textId="77777777" w:rsidR="004D6A99" w:rsidRPr="00166CFF" w:rsidRDefault="004D6A99" w:rsidP="004D6A99">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099DD31" w14:textId="77777777" w:rsidR="004D6A99" w:rsidRDefault="004D6A99" w:rsidP="004D6A99">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9C76E80" w14:textId="77777777" w:rsidR="004D6A99" w:rsidRDefault="004D6A99" w:rsidP="004D6A99">
      <w:pPr>
        <w:pStyle w:val="Heading3"/>
      </w:pPr>
      <w:r>
        <w:lastRenderedPageBreak/>
        <w:t>Underview</w:t>
      </w:r>
    </w:p>
    <w:p w14:paraId="22E70C34" w14:textId="77777777" w:rsidR="004D6A99" w:rsidRPr="00394AF8" w:rsidRDefault="004D6A99" w:rsidP="004D6A99">
      <w:pPr>
        <w:pStyle w:val="Heading4"/>
        <w:rPr>
          <w:b w:val="0"/>
          <w:bCs w:val="0"/>
        </w:rPr>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14CBE95B" w14:textId="77777777" w:rsidR="004D6A99" w:rsidRPr="00100679" w:rsidRDefault="004D6A99" w:rsidP="004D6A99">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6DC3FFF4" w14:textId="77777777" w:rsidR="004D6A99" w:rsidRPr="00292257" w:rsidRDefault="004D6A99" w:rsidP="004D6A99">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33F20D0" w14:textId="77777777" w:rsidR="004D6A99" w:rsidRPr="00635624" w:rsidRDefault="004D6A99" w:rsidP="004D6A99">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lastRenderedPageBreak/>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77DA9810" w14:textId="77777777" w:rsidR="004D6A99" w:rsidRDefault="004D6A99" w:rsidP="004D6A99">
      <w:pPr>
        <w:pStyle w:val="Body"/>
        <w:widowControl w:val="0"/>
        <w:suppressAutoHyphens/>
        <w:rPr>
          <w:rFonts w:ascii="Calibri" w:hAnsi="Calibri" w:cstheme="minorHAnsi"/>
          <w:color w:val="000000" w:themeColor="text1"/>
          <w:sz w:val="12"/>
          <w:szCs w:val="12"/>
        </w:rPr>
      </w:pPr>
    </w:p>
    <w:p w14:paraId="1808891D" w14:textId="77777777" w:rsidR="004D6A99" w:rsidRDefault="004D6A99" w:rsidP="004D6A99">
      <w:pPr>
        <w:pStyle w:val="Heading4"/>
      </w:pPr>
      <w:r>
        <w:t xml:space="preserve">3] Youth participatory action research enables </w:t>
      </w:r>
      <w:r>
        <w:rPr>
          <w:i/>
        </w:rPr>
        <w:t>transformative resistance</w:t>
      </w:r>
      <w:r>
        <w:t xml:space="preserve"> and is crucial to make activism work</w:t>
      </w:r>
    </w:p>
    <w:p w14:paraId="1A80D536" w14:textId="77777777" w:rsidR="004D6A99" w:rsidRPr="000661AC" w:rsidRDefault="004D6A99" w:rsidP="004D6A99">
      <w:pPr>
        <w:rPr>
          <w:rStyle w:val="Style13ptBold"/>
        </w:rPr>
      </w:pPr>
      <w:r w:rsidRPr="000661AC">
        <w:rPr>
          <w:rStyle w:val="Style13ptBold"/>
        </w:rPr>
        <w:t xml:space="preserve">Cammarota and Fine 08 </w:t>
      </w:r>
    </w:p>
    <w:p w14:paraId="5B802A85" w14:textId="77777777" w:rsidR="004D6A99" w:rsidRPr="000661AC" w:rsidRDefault="004D6A99" w:rsidP="004D6A99">
      <w:pPr>
        <w:rPr>
          <w:i/>
        </w:rPr>
      </w:pPr>
      <w:r w:rsidRPr="000661AC">
        <w:t xml:space="preserve">(Julio, Education@Arizona, Michelle, UrbanEducation@TheGraduateCenterNYU, </w:t>
      </w:r>
      <w:r w:rsidRPr="000661AC">
        <w:rPr>
          <w:i/>
        </w:rPr>
        <w:t>Youth Participatory Action Research</w:t>
      </w:r>
    </w:p>
    <w:p w14:paraId="5EEC091B" w14:textId="77777777" w:rsidR="004D6A99" w:rsidRPr="00635624" w:rsidRDefault="004D6A99" w:rsidP="004D6A99">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in ! e Matrix </w:t>
      </w:r>
      <w:r w:rsidRPr="00837A0F">
        <w:rPr>
          <w:rStyle w:val="StyleUnderline"/>
        </w:rPr>
        <w:t>serves as an excellent metaphor for the relationships some educators/activists have with their students,</w:t>
      </w:r>
      <w:r w:rsidRPr="001F0493">
        <w:rPr>
          <w:sz w:val="16"/>
        </w:rPr>
        <w:t xml:space="preserve"> and </w:t>
      </w:r>
      <w:r w:rsidRPr="001F0493">
        <w:rPr>
          <w:sz w:val="16"/>
        </w:rPr>
        <w:lastRenderedPageBreak/>
        <w:t xml:space="preserve">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ection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through research about complex power relations</w:t>
      </w:r>
      <w:r w:rsidRPr="001F0493">
        <w:rPr>
          <w:sz w:val="16"/>
        </w:rPr>
        <w:t>,</w:t>
      </w:r>
      <w:r w:rsidRPr="007E73E9">
        <w:rPr>
          <w:rStyle w:val="StyleUnderline"/>
          <w:highlight w:val="green"/>
        </w:rPr>
        <w:t>histories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en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w:t>
      </w:r>
      <w:r w:rsidRPr="001F0493">
        <w:rPr>
          <w:sz w:val="16"/>
        </w:rPr>
        <w:lastRenderedPageBreak/>
        <w:t xml:space="preserve">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proces ses </w:t>
      </w:r>
      <w:r w:rsidRPr="00C81C93">
        <w:rPr>
          <w:sz w:val="16"/>
        </w:rPr>
        <w:t>(pedagogical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goes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0263404" w14:textId="77777777" w:rsidR="004D6A99" w:rsidRPr="00C7794F" w:rsidRDefault="004D6A99" w:rsidP="004D6A99">
      <w:pPr>
        <w:pStyle w:val="Heading4"/>
        <w:rPr>
          <w:rFonts w:cs="Calibri"/>
        </w:rPr>
      </w:pPr>
      <w:r>
        <w:rPr>
          <w:rFonts w:cs="Calibri"/>
        </w:rPr>
        <w:t xml:space="preserve">4] </w:t>
      </w:r>
      <w:r w:rsidRPr="00C7794F">
        <w:rPr>
          <w:rFonts w:cs="Calibri"/>
        </w:rPr>
        <w:t>Evolution</w:t>
      </w:r>
      <w:r>
        <w:rPr>
          <w:rFonts w:cs="Calibri"/>
        </w:rPr>
        <w:t>ary analysis</w:t>
      </w:r>
      <w:r w:rsidRPr="00C7794F">
        <w:rPr>
          <w:rFonts w:cs="Calibri"/>
        </w:rPr>
        <w:t xml:space="preserve"> proves </w:t>
      </w:r>
      <w:r>
        <w:rPr>
          <w:rFonts w:cs="Calibri"/>
        </w:rPr>
        <w:t>offensive realism.</w:t>
      </w:r>
    </w:p>
    <w:p w14:paraId="74A643CF" w14:textId="77777777" w:rsidR="004D6A99" w:rsidRPr="00BE53CD" w:rsidRDefault="004D6A99" w:rsidP="004D6A99">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9844B8B" w14:textId="77777777" w:rsidR="004D6A99" w:rsidRPr="006C0761" w:rsidRDefault="004D6A99" w:rsidP="004D6A9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w:t>
      </w:r>
      <w:r w:rsidRPr="00C7794F">
        <w:rPr>
          <w:sz w:val="16"/>
        </w:rPr>
        <w:lastRenderedPageBreak/>
        <w:t xml:space="preserve">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 xml:space="preserve">concrete </w:t>
      </w:r>
      <w:r w:rsidRPr="00F80413">
        <w:rPr>
          <w:b/>
          <w:iCs/>
          <w:highlight w:val="green"/>
          <w:u w:val="single"/>
          <w:bdr w:val="single" w:sz="8" w:space="0" w:color="auto"/>
        </w:rPr>
        <w:lastRenderedPageBreak/>
        <w:t>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393AB3A5" w14:textId="4771912A" w:rsidR="004D6A99" w:rsidRDefault="004D6A99" w:rsidP="004D6A99">
      <w:pPr>
        <w:pStyle w:val="Heading4"/>
      </w:pPr>
      <w:r>
        <w:t xml:space="preserve">5] Capitalism thesis is </w:t>
      </w:r>
      <w:r>
        <w:rPr>
          <w:u w:val="single"/>
        </w:rPr>
        <w:t>incorrect</w:t>
      </w:r>
      <w:r>
        <w:t xml:space="preserve"> – connection between Race and Cap is </w:t>
      </w:r>
      <w:r>
        <w:rPr>
          <w:u w:val="single"/>
        </w:rPr>
        <w:t>circumstantial</w:t>
      </w:r>
      <w:r>
        <w:t xml:space="preserve"> not </w:t>
      </w:r>
      <w:r>
        <w:rPr>
          <w:u w:val="single"/>
        </w:rPr>
        <w:t>necessary</w:t>
      </w:r>
    </w:p>
    <w:p w14:paraId="1C0A90AB" w14:textId="77777777" w:rsidR="004D6A99" w:rsidRPr="000B69EE" w:rsidRDefault="004D6A99" w:rsidP="004D6A99">
      <w:r w:rsidRPr="000B69EE">
        <w:rPr>
          <w:rStyle w:val="Style13ptBold"/>
        </w:rPr>
        <w:t>Walzer 20</w:t>
      </w:r>
      <w:r>
        <w:t xml:space="preserve"> </w:t>
      </w:r>
      <w:r w:rsidRPr="000B69EE">
        <w:t>Michael Walzer 7-29-2020 "A Note on Racial Capitalism"</w:t>
      </w:r>
      <w:r>
        <w:t xml:space="preserve"> </w:t>
      </w:r>
      <w:hyperlink r:id="rId19"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5C5CADC9" w14:textId="77777777" w:rsidR="004D6A99" w:rsidRDefault="004D6A99" w:rsidP="004D6A99">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Here in the United States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B69EE">
        <w:rPr>
          <w:u w:val="single"/>
        </w:rPr>
        <w:t xml:space="preserve">then, is simply to </w:t>
      </w:r>
      <w:r w:rsidRPr="000B69EE">
        <w:rPr>
          <w:highlight w:val="green"/>
          <w:u w:val="single"/>
        </w:rPr>
        <w:t xml:space="preserve">focus </w:t>
      </w:r>
      <w:r w:rsidRPr="000B69EE">
        <w:rPr>
          <w:u w:val="single"/>
        </w:rPr>
        <w:t xml:space="preserve">our attention, for good reasons, </w:t>
      </w:r>
      <w:r w:rsidRPr="000B69EE">
        <w:rPr>
          <w:highlight w:val="green"/>
          <w:u w:val="single"/>
        </w:rPr>
        <w:t>on non-white workers</w:t>
      </w:r>
      <w:r w:rsidRPr="000B69EE">
        <w:rPr>
          <w:u w:val="single"/>
        </w:rPr>
        <w:t xml:space="preserve">. But </w:t>
      </w:r>
      <w:r w:rsidRPr="000B69EE">
        <w:rPr>
          <w:highlight w:val="green"/>
          <w:u w:val="single"/>
        </w:rPr>
        <w:t xml:space="preserve">is the exploitation of these workers a necessary feature of </w:t>
      </w:r>
      <w:r w:rsidRPr="000B69EE">
        <w:rPr>
          <w:u w:val="single"/>
        </w:rPr>
        <w:t xml:space="preserve">American </w:t>
      </w:r>
      <w:r w:rsidRPr="000B69EE">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0B69EE">
        <w:rPr>
          <w:highlight w:val="green"/>
          <w:u w:val="single"/>
        </w:rPr>
        <w:t>non-racial capitalism</w:t>
      </w:r>
      <w:r w:rsidRPr="000B69EE">
        <w:rPr>
          <w:sz w:val="16"/>
        </w:rPr>
        <w:t xml:space="preserve">. </w:t>
      </w:r>
      <w:r w:rsidRPr="000B69EE">
        <w:rPr>
          <w:u w:val="single"/>
        </w:rPr>
        <w:t xml:space="preserve">The form of capitalism sponsored by the </w:t>
      </w:r>
      <w:r w:rsidRPr="000B69EE">
        <w:rPr>
          <w:b/>
          <w:bCs/>
          <w:highlight w:val="green"/>
          <w:u w:val="single"/>
        </w:rPr>
        <w:t>Chinese communists</w:t>
      </w:r>
      <w:r w:rsidRPr="000B69EE">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0B69EE">
        <w:rPr>
          <w:highlight w:val="green"/>
          <w:u w:val="single"/>
        </w:rPr>
        <w:t>Putin’s Russia</w:t>
      </w:r>
      <w:r w:rsidRPr="000B69EE">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0B69EE">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0B69EE">
        <w:rPr>
          <w:highlight w:val="green"/>
          <w:u w:val="single"/>
        </w:rPr>
        <w:t>rate of exploitation is higher in the U</w:t>
      </w:r>
      <w:r w:rsidRPr="000B69EE">
        <w:rPr>
          <w:sz w:val="16"/>
        </w:rPr>
        <w:t xml:space="preserve">nited </w:t>
      </w:r>
      <w:r w:rsidRPr="000B69EE">
        <w:rPr>
          <w:highlight w:val="green"/>
          <w:u w:val="single"/>
        </w:rPr>
        <w:t>S</w:t>
      </w:r>
      <w:r w:rsidRPr="000B69EE">
        <w:rPr>
          <w:sz w:val="16"/>
        </w:rPr>
        <w:t xml:space="preserve">tates, in racial capitalism, than it is in those two countries, </w:t>
      </w:r>
      <w:r w:rsidRPr="000B69EE">
        <w:rPr>
          <w:b/>
          <w:bCs/>
          <w:highlight w:val="green"/>
          <w:u w:val="single"/>
        </w:rPr>
        <w:t>where capitalism is non-racial</w:t>
      </w:r>
      <w:r w:rsidRPr="000B69EE">
        <w:rPr>
          <w:sz w:val="16"/>
        </w:rPr>
        <w:t xml:space="preserve">. </w:t>
      </w:r>
      <w:r w:rsidRPr="000B69EE">
        <w:rPr>
          <w:b/>
          <w:bCs/>
          <w:highlight w:val="green"/>
          <w:u w:val="single"/>
          <w:bdr w:val="single" w:sz="4" w:space="0" w:color="auto"/>
        </w:rPr>
        <w:t>Capitalism “works” with and without a racialized underclass</w:t>
      </w:r>
      <w:r w:rsidRPr="000B69EE">
        <w:rPr>
          <w:sz w:val="16"/>
          <w:highlight w:val="green"/>
        </w:rPr>
        <w:t xml:space="preserve"> </w:t>
      </w:r>
      <w:r w:rsidRPr="000B69EE">
        <w:rPr>
          <w:u w:val="single"/>
        </w:rPr>
        <w:t>and reserve army. But is that right? The adjective “</w:t>
      </w:r>
      <w:r w:rsidRPr="000B69EE">
        <w:rPr>
          <w:highlight w:val="green"/>
          <w:u w:val="single"/>
        </w:rPr>
        <w:t>racial</w:t>
      </w:r>
      <w:r w:rsidRPr="000B69EE">
        <w:rPr>
          <w:u w:val="single"/>
        </w:rPr>
        <w:t xml:space="preserve">” sometimes makes a much stronger claim: it </w:t>
      </w:r>
      <w:r w:rsidRPr="000B69EE">
        <w:rPr>
          <w:highlight w:val="green"/>
          <w:u w:val="single"/>
        </w:rPr>
        <w:t xml:space="preserve">isn’t </w:t>
      </w:r>
      <w:r w:rsidRPr="000B69EE">
        <w:rPr>
          <w:u w:val="single"/>
        </w:rPr>
        <w:t xml:space="preserve">a </w:t>
      </w:r>
      <w:r w:rsidRPr="000B69EE">
        <w:rPr>
          <w:highlight w:val="green"/>
          <w:u w:val="single"/>
        </w:rPr>
        <w:t xml:space="preserve">qualifying but </w:t>
      </w:r>
      <w:r w:rsidRPr="000B69EE">
        <w:rPr>
          <w:u w:val="single"/>
        </w:rPr>
        <w:t xml:space="preserve">rather a </w:t>
      </w:r>
      <w:r w:rsidRPr="000B69EE">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0B69EE">
        <w:rPr>
          <w:highlight w:val="green"/>
          <w:u w:val="single"/>
        </w:rPr>
        <w:t>had no Black slaves been available</w:t>
      </w:r>
      <w:r w:rsidRPr="000B69EE">
        <w:rPr>
          <w:u w:val="single"/>
        </w:rPr>
        <w:t xml:space="preserve">, </w:t>
      </w:r>
      <w:r w:rsidRPr="000B69EE">
        <w:rPr>
          <w:highlight w:val="green"/>
          <w:u w:val="single"/>
        </w:rPr>
        <w:t xml:space="preserve">the recruitment of Irish </w:t>
      </w:r>
      <w:r w:rsidRPr="000B69EE">
        <w:rPr>
          <w:u w:val="single"/>
        </w:rPr>
        <w:t xml:space="preserve">workers </w:t>
      </w:r>
      <w:r w:rsidRPr="000B69EE">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0B69EE">
        <w:rPr>
          <w:highlight w:val="green"/>
          <w:u w:val="single"/>
        </w:rPr>
        <w:t xml:space="preserve">the </w:t>
      </w:r>
      <w:r w:rsidRPr="000B69EE">
        <w:rPr>
          <w:u w:val="single"/>
        </w:rPr>
        <w:t xml:space="preserve">key </w:t>
      </w:r>
      <w:r w:rsidRPr="000B69EE">
        <w:rPr>
          <w:b/>
          <w:bCs/>
          <w:highlight w:val="green"/>
          <w:u w:val="single"/>
          <w:bdr w:val="single" w:sz="4" w:space="0" w:color="auto"/>
        </w:rPr>
        <w:lastRenderedPageBreak/>
        <w:t>issue is exploitation, not racism</w:t>
      </w:r>
      <w:r w:rsidRPr="000B69EE">
        <w:rPr>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0B69EE">
        <w:rPr>
          <w:highlight w:val="green"/>
          <w:u w:val="single"/>
        </w:rPr>
        <w:t xml:space="preserve">capitalism and racism </w:t>
      </w:r>
      <w:r w:rsidRPr="000B69EE">
        <w:rPr>
          <w:b/>
          <w:bCs/>
          <w:highlight w:val="green"/>
          <w:u w:val="single"/>
          <w:bdr w:val="single" w:sz="4" w:space="0" w:color="auto"/>
        </w:rPr>
        <w:t>have to be analyzed separately</w:t>
      </w:r>
      <w:r w:rsidRPr="000B69EE">
        <w:rPr>
          <w:u w:val="single"/>
        </w:rPr>
        <w:t xml:space="preserve">. </w:t>
      </w:r>
      <w:r w:rsidRPr="000B69EE">
        <w:rPr>
          <w:highlight w:val="green"/>
          <w:u w:val="single"/>
        </w:rPr>
        <w:t xml:space="preserve">They overlap </w:t>
      </w:r>
      <w:r w:rsidRPr="000B69EE">
        <w:rPr>
          <w:u w:val="single"/>
        </w:rPr>
        <w:t xml:space="preserve">sometimes, as they do today in the United States. But the overlap is </w:t>
      </w:r>
      <w:r w:rsidRPr="000B69EE">
        <w:rPr>
          <w:b/>
          <w:bCs/>
          <w:highlight w:val="green"/>
          <w:u w:val="single"/>
        </w:rPr>
        <w:t>circumstantial</w:t>
      </w:r>
      <w:r w:rsidRPr="000B69EE">
        <w:rPr>
          <w:b/>
          <w:bCs/>
          <w:u w:val="single"/>
        </w:rPr>
        <w:t xml:space="preserve">, </w:t>
      </w:r>
      <w:r w:rsidRPr="000B69EE">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0B69EE">
        <w:rPr>
          <w:highlight w:val="green"/>
          <w:u w:val="single"/>
        </w:rPr>
        <w:t xml:space="preserve">Putting </w:t>
      </w:r>
      <w:r w:rsidRPr="000B69EE">
        <w:rPr>
          <w:u w:val="single"/>
        </w:rPr>
        <w:t xml:space="preserve">the adjective and noun </w:t>
      </w:r>
      <w:r w:rsidRPr="000B69EE">
        <w:rPr>
          <w:highlight w:val="green"/>
          <w:u w:val="single"/>
        </w:rPr>
        <w:t xml:space="preserve">together gives us </w:t>
      </w:r>
      <w:r w:rsidRPr="000B69EE">
        <w:rPr>
          <w:u w:val="single"/>
        </w:rPr>
        <w:t xml:space="preserve">a </w:t>
      </w:r>
      <w:r w:rsidRPr="000B69EE">
        <w:rPr>
          <w:highlight w:val="green"/>
          <w:u w:val="single"/>
        </w:rPr>
        <w:t>false sense of t</w:t>
      </w:r>
      <w:r w:rsidRPr="000B69EE">
        <w:rPr>
          <w:u w:val="single"/>
        </w:rPr>
        <w:t xml:space="preserve">he </w:t>
      </w:r>
      <w:r w:rsidRPr="000B69EE">
        <w:rPr>
          <w:b/>
          <w:bCs/>
          <w:highlight w:val="green"/>
          <w:u w:val="single"/>
        </w:rPr>
        <w:t>relationship</w:t>
      </w:r>
      <w:r w:rsidRPr="000B69EE">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308192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6A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736"/>
    <w:rsid w:val="00335A23"/>
    <w:rsid w:val="00340707"/>
    <w:rsid w:val="00341C61"/>
    <w:rsid w:val="00351841"/>
    <w:rsid w:val="003534D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A99"/>
    <w:rsid w:val="004E355B"/>
    <w:rsid w:val="005028E5"/>
    <w:rsid w:val="00503735"/>
    <w:rsid w:val="00514591"/>
    <w:rsid w:val="00516A88"/>
    <w:rsid w:val="00522065"/>
    <w:rsid w:val="005224F2"/>
    <w:rsid w:val="00533F1C"/>
    <w:rsid w:val="00536D8B"/>
    <w:rsid w:val="005379C3"/>
    <w:rsid w:val="00550D0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904"/>
    <w:rsid w:val="005A4D4E"/>
    <w:rsid w:val="005A7237"/>
    <w:rsid w:val="005B21FA"/>
    <w:rsid w:val="005B3244"/>
    <w:rsid w:val="005B6EE8"/>
    <w:rsid w:val="005B7731"/>
    <w:rsid w:val="005C4515"/>
    <w:rsid w:val="005C5602"/>
    <w:rsid w:val="005C74A6"/>
    <w:rsid w:val="005D3B4D"/>
    <w:rsid w:val="005D615C"/>
    <w:rsid w:val="005E1860"/>
    <w:rsid w:val="005E7A65"/>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FA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DB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79CB2"/>
  <w14:defaultImageDpi w14:val="300"/>
  <w15:docId w15:val="{73947A69-8241-4847-8CA0-1B02552DC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4FA2"/>
    <w:pPr>
      <w:spacing w:after="160" w:line="259" w:lineRule="auto"/>
    </w:pPr>
  </w:style>
  <w:style w:type="paragraph" w:styleId="Heading1">
    <w:name w:val="heading 1"/>
    <w:aliases w:val="Pocket"/>
    <w:basedOn w:val="Normal"/>
    <w:next w:val="Normal"/>
    <w:link w:val="Heading1Char"/>
    <w:uiPriority w:val="9"/>
    <w:qFormat/>
    <w:rsid w:val="007B4FA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4FA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4FA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B4FA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7B4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FA2"/>
  </w:style>
  <w:style w:type="character" w:customStyle="1" w:styleId="Heading1Char">
    <w:name w:val="Heading 1 Char"/>
    <w:aliases w:val="Pocket Char"/>
    <w:basedOn w:val="DefaultParagraphFont"/>
    <w:link w:val="Heading1"/>
    <w:uiPriority w:val="9"/>
    <w:rsid w:val="007B4FA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B4FA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B4FA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B4FA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4FA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B4FA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B4F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4FA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4FA2"/>
    <w:rPr>
      <w:color w:val="auto"/>
      <w:u w:val="none"/>
    </w:rPr>
  </w:style>
  <w:style w:type="paragraph" w:styleId="DocumentMap">
    <w:name w:val="Document Map"/>
    <w:basedOn w:val="Normal"/>
    <w:link w:val="DocumentMapChar"/>
    <w:uiPriority w:val="99"/>
    <w:semiHidden/>
    <w:unhideWhenUsed/>
    <w:rsid w:val="007B4FA2"/>
    <w:rPr>
      <w:rFonts w:ascii="Lucida Grande" w:hAnsi="Lucida Grande" w:cs="Lucida Grande"/>
    </w:rPr>
  </w:style>
  <w:style w:type="character" w:customStyle="1" w:styleId="DocumentMapChar">
    <w:name w:val="Document Map Char"/>
    <w:basedOn w:val="DefaultParagraphFont"/>
    <w:link w:val="DocumentMap"/>
    <w:uiPriority w:val="99"/>
    <w:semiHidden/>
    <w:rsid w:val="007B4FA2"/>
    <w:rPr>
      <w:rFonts w:ascii="Lucida Grande" w:hAnsi="Lucida Grande" w:cs="Lucida Grande"/>
    </w:rPr>
  </w:style>
  <w:style w:type="character" w:styleId="UnresolvedMention">
    <w:name w:val="Unresolved Mention"/>
    <w:basedOn w:val="DefaultParagraphFont"/>
    <w:uiPriority w:val="99"/>
    <w:semiHidden/>
    <w:unhideWhenUsed/>
    <w:rsid w:val="004D6A99"/>
    <w:rPr>
      <w:color w:val="605E5C"/>
      <w:shd w:val="clear" w:color="auto" w:fill="E1DFDD"/>
    </w:rPr>
  </w:style>
  <w:style w:type="paragraph" w:customStyle="1" w:styleId="textbold">
    <w:name w:val="text bold"/>
    <w:basedOn w:val="Normal"/>
    <w:link w:val="Emphasis"/>
    <w:uiPriority w:val="20"/>
    <w:qFormat/>
    <w:rsid w:val="004D6A9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4D6A9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D6A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4D6A99"/>
    <w:pPr>
      <w:ind w:left="720"/>
      <w:contextualSpacing/>
    </w:pPr>
  </w:style>
  <w:style w:type="paragraph" w:styleId="Header">
    <w:name w:val="header"/>
    <w:basedOn w:val="Normal"/>
    <w:link w:val="HeaderChar"/>
    <w:uiPriority w:val="99"/>
    <w:unhideWhenUsed/>
    <w:rsid w:val="004D6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A99"/>
  </w:style>
  <w:style w:type="paragraph" w:styleId="Footer">
    <w:name w:val="footer"/>
    <w:basedOn w:val="Normal"/>
    <w:link w:val="FooterChar"/>
    <w:uiPriority w:val="99"/>
    <w:unhideWhenUsed/>
    <w:rsid w:val="004D6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A99"/>
  </w:style>
  <w:style w:type="character" w:customStyle="1" w:styleId="TitleChar">
    <w:name w:val="Title Char"/>
    <w:basedOn w:val="DefaultParagraphFont"/>
    <w:link w:val="Title"/>
    <w:uiPriority w:val="1"/>
    <w:qFormat/>
    <w:rsid w:val="004D6A99"/>
    <w:rPr>
      <w:u w:val="single"/>
    </w:rPr>
  </w:style>
  <w:style w:type="paragraph" w:styleId="Title">
    <w:name w:val="Title"/>
    <w:basedOn w:val="Normal"/>
    <w:link w:val="TitleChar"/>
    <w:uiPriority w:val="1"/>
    <w:qFormat/>
    <w:rsid w:val="004D6A99"/>
    <w:pPr>
      <w:spacing w:before="240" w:after="60"/>
      <w:ind w:left="432" w:right="432"/>
      <w:jc w:val="center"/>
      <w:outlineLvl w:val="0"/>
    </w:pPr>
    <w:rPr>
      <w:u w:val="single"/>
    </w:rPr>
  </w:style>
  <w:style w:type="character" w:customStyle="1" w:styleId="TitleChar1">
    <w:name w:val="Title Char1"/>
    <w:basedOn w:val="DefaultParagraphFont"/>
    <w:uiPriority w:val="10"/>
    <w:rsid w:val="004D6A99"/>
    <w:rPr>
      <w:rFonts w:asciiTheme="majorHAnsi" w:eastAsiaTheme="majorEastAsia" w:hAnsiTheme="majorHAnsi" w:cstheme="majorBidi"/>
      <w:spacing w:val="-10"/>
      <w:kern w:val="28"/>
      <w:sz w:val="56"/>
      <w:szCs w:val="56"/>
    </w:rPr>
  </w:style>
  <w:style w:type="paragraph" w:customStyle="1" w:styleId="Body">
    <w:name w:val="Body"/>
    <w:autoRedefine/>
    <w:rsid w:val="004D6A99"/>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s://www.tandfonline.com/doi/full/10.1080/25751654.2021.189086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dissentmagazine.org/online_articles/a-note-on-racial-capitalism"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41</Pages>
  <Words>19448</Words>
  <Characters>108718</Characters>
  <Application>Microsoft Office Word</Application>
  <DocSecurity>0</DocSecurity>
  <Lines>1264</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2021-09-19T22:36:00Z</dcterms:created>
  <dcterms:modified xsi:type="dcterms:W3CDTF">2021-09-24T14:27:00Z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