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3D8F" w14:textId="27915052" w:rsidR="00016510" w:rsidRPr="00016510" w:rsidRDefault="00016510" w:rsidP="00D52C90">
      <w:r w:rsidRPr="00EA37C0">
        <w:rPr>
          <w:rStyle w:val="StyleUnderline"/>
          <w:rFonts w:asciiTheme="minorHAnsi" w:hAnsiTheme="minorHAnsi" w:cstheme="minorHAnsi"/>
        </w:rPr>
        <w:t xml:space="preserve">gender </w:t>
      </w:r>
      <w:r w:rsidRPr="00E542DA">
        <w:rPr>
          <w:rStyle w:val="Emphasis"/>
          <w:rFonts w:asciiTheme="minorHAnsi" w:hAnsiTheme="minorHAnsi" w:cstheme="minorHAnsi"/>
          <w:highlight w:val="green"/>
        </w:rPr>
        <w:t>along</w:t>
      </w:r>
      <w:r w:rsidRPr="00EA37C0">
        <w:rPr>
          <w:rStyle w:val="Emphasis"/>
          <w:rFonts w:asciiTheme="minorHAnsi" w:hAnsiTheme="minorHAnsi" w:cstheme="minorHAnsi"/>
        </w:rPr>
        <w:t xml:space="preserve">side </w:t>
      </w:r>
      <w:r w:rsidRPr="00E542DA">
        <w:rPr>
          <w:rStyle w:val="Emphasis"/>
          <w:rFonts w:asciiTheme="minorHAnsi" w:hAnsiTheme="minorHAnsi" w:cstheme="minorHAnsi"/>
          <w:highlight w:val="green"/>
        </w:rPr>
        <w:t>strategic, economic, political</w:t>
      </w:r>
      <w:r w:rsidRPr="00EA37C0">
        <w:rPr>
          <w:rStyle w:val="Emphasis"/>
          <w:rFonts w:asciiTheme="minorHAnsi" w:hAnsiTheme="minorHAnsi" w:cstheme="minorHAnsi"/>
        </w:rPr>
        <w:t xml:space="preserve">, and other </w:t>
      </w:r>
      <w:r w:rsidRPr="00E542DA">
        <w:rPr>
          <w:rStyle w:val="Emphasis"/>
          <w:rFonts w:asciiTheme="minorHAnsi" w:hAnsiTheme="minorHAnsi" w:cstheme="minorHAnsi"/>
          <w:highlight w:val="green"/>
        </w:rPr>
        <w:t>factors</w:t>
      </w:r>
    </w:p>
    <w:p w14:paraId="670352D4" w14:textId="09707DA6" w:rsidR="00B7090C" w:rsidRDefault="00B7090C" w:rsidP="00B7090C">
      <w:pPr>
        <w:pStyle w:val="Heading2"/>
      </w:pPr>
      <w:r>
        <w:lastRenderedPageBreak/>
        <w:t>1AC</w:t>
      </w:r>
    </w:p>
    <w:p w14:paraId="058D7BF7" w14:textId="77777777" w:rsidR="00B7090C" w:rsidRDefault="00B7090C" w:rsidP="00B7090C">
      <w:pPr>
        <w:pStyle w:val="Heading3"/>
      </w:pPr>
      <w:r>
        <w:lastRenderedPageBreak/>
        <w:t>1AC – Adv – Customary International Law</w:t>
      </w:r>
    </w:p>
    <w:p w14:paraId="1FD96A41" w14:textId="77777777" w:rsidR="00B7090C" w:rsidRDefault="00B7090C" w:rsidP="00B7090C">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2CE09F0" w14:textId="77777777" w:rsidR="00B7090C" w:rsidRPr="00D2046C" w:rsidRDefault="00B7090C" w:rsidP="00B7090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5604395" w14:textId="77777777" w:rsidR="00B7090C" w:rsidRPr="00875A8F" w:rsidRDefault="00B7090C" w:rsidP="00B7090C">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w:t>
      </w:r>
      <w:r w:rsidRPr="003E22A7">
        <w:rPr>
          <w:u w:val="single"/>
        </w:rPr>
        <w:lastRenderedPageBreak/>
        <w:t xml:space="preserve">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xml:space="preserve">. 127 At a national level, </w:t>
      </w:r>
      <w:proofErr w:type="gramStart"/>
      <w:r w:rsidRPr="00F807D1">
        <w:rPr>
          <w:u w:val="single"/>
        </w:rPr>
        <w:t>the vast majority of</w:t>
      </w:r>
      <w:proofErr w:type="gramEnd"/>
      <w:r w:rsidRPr="00F807D1">
        <w:rPr>
          <w:u w:val="single"/>
        </w:rPr>
        <w:t xml:space="preserve">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w:t>
      </w:r>
      <w:r w:rsidRPr="00F807D1">
        <w:rPr>
          <w:sz w:val="16"/>
        </w:rPr>
        <w:lastRenderedPageBreak/>
        <w:t xml:space="preserve">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 xml:space="preserve">International Law </w:t>
      </w:r>
      <w:r w:rsidRPr="0098613E">
        <w:rPr>
          <w:rStyle w:val="Emphasis"/>
        </w:rPr>
        <w:lastRenderedPageBreak/>
        <w:t>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 xml:space="preserve">The widely recognized general practice on strikes has </w:t>
      </w:r>
      <w:r w:rsidRPr="00425E77">
        <w:rPr>
          <w:sz w:val="16"/>
        </w:rPr>
        <w:lastRenderedPageBreak/>
        <w:t>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90D8DA9" w14:textId="77777777" w:rsidR="00B7090C" w:rsidRDefault="00B7090C" w:rsidP="00B7090C"/>
    <w:p w14:paraId="580060C3" w14:textId="77777777" w:rsidR="00B7090C" w:rsidRDefault="00B7090C" w:rsidP="00B7090C">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218D06E9" w14:textId="77777777" w:rsidR="00B7090C" w:rsidRPr="00463A35" w:rsidRDefault="00B7090C" w:rsidP="00B7090C">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3A4EEBF7" w14:textId="77777777" w:rsidR="00B7090C" w:rsidRPr="00B57BC0" w:rsidRDefault="00B7090C" w:rsidP="00B7090C">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w:t>
      </w:r>
      <w:r w:rsidRPr="00285CA1">
        <w:rPr>
          <w:sz w:val="16"/>
        </w:rPr>
        <w:lastRenderedPageBreak/>
        <w:t xml:space="preserve">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0BF3BF9" w14:textId="77777777" w:rsidR="00B7090C" w:rsidRPr="00463A35" w:rsidRDefault="00B7090C" w:rsidP="00B7090C"/>
    <w:p w14:paraId="436C7FBF" w14:textId="77777777" w:rsidR="00B7090C" w:rsidRDefault="00B7090C" w:rsidP="00B7090C">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46D9662" w14:textId="77777777" w:rsidR="00B7090C" w:rsidRPr="00D2046C" w:rsidRDefault="00B7090C" w:rsidP="00B7090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6B2F044B" w14:textId="77777777" w:rsidR="00B7090C" w:rsidRPr="00285CA1" w:rsidRDefault="00B7090C" w:rsidP="00B7090C">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lastRenderedPageBreak/>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5C49128" w14:textId="77777777" w:rsidR="00B7090C" w:rsidRDefault="00B7090C" w:rsidP="00B7090C">
      <w:pPr>
        <w:rPr>
          <w:sz w:val="16"/>
        </w:rPr>
      </w:pPr>
    </w:p>
    <w:p w14:paraId="61017230" w14:textId="77777777" w:rsidR="00B7090C" w:rsidRDefault="00B7090C" w:rsidP="00B7090C">
      <w:pPr>
        <w:pStyle w:val="Heading4"/>
      </w:pPr>
      <w:r>
        <w:t xml:space="preserve">Scenario one is </w:t>
      </w:r>
      <w:r w:rsidRPr="00C7231B">
        <w:rPr>
          <w:u w:val="single"/>
        </w:rPr>
        <w:t>SDG</w:t>
      </w:r>
      <w:r>
        <w:t>:</w:t>
      </w:r>
    </w:p>
    <w:p w14:paraId="0F86804B" w14:textId="77777777" w:rsidR="00B7090C" w:rsidRDefault="00B7090C" w:rsidP="00B7090C">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35F48374" w14:textId="77777777" w:rsidR="00B7090C" w:rsidRPr="008751FE" w:rsidRDefault="00B7090C" w:rsidP="00B7090C">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0063DA8D" w14:textId="77777777" w:rsidR="00B7090C" w:rsidRPr="00CF4094" w:rsidRDefault="00B7090C" w:rsidP="00B7090C">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lastRenderedPageBreak/>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w:t>
      </w:r>
      <w:r w:rsidRPr="00CF4094">
        <w:rPr>
          <w:sz w:val="16"/>
        </w:rPr>
        <w:lastRenderedPageBreak/>
        <w:t xml:space="preserve">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u w:val="none"/>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11C40BCC" w14:textId="77777777" w:rsidR="00B7090C" w:rsidRDefault="00B7090C" w:rsidP="00B7090C"/>
    <w:p w14:paraId="290549E9" w14:textId="77777777" w:rsidR="00B7090C" w:rsidRPr="00594ADE" w:rsidRDefault="00B7090C" w:rsidP="00B7090C">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AF12559" w14:textId="77777777" w:rsidR="00B7090C" w:rsidRPr="00594ADE" w:rsidRDefault="00B7090C" w:rsidP="00B7090C">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2032B21B" w14:textId="77777777" w:rsidR="00B7090C" w:rsidRPr="00F807D1" w:rsidRDefault="00B7090C" w:rsidP="00B7090C">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lastRenderedPageBreak/>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lastRenderedPageBreak/>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53E7896D" w14:textId="77777777" w:rsidR="00B7090C" w:rsidRDefault="00B7090C" w:rsidP="00B7090C">
      <w:pPr>
        <w:pStyle w:val="Heading3"/>
      </w:pPr>
      <w:r w:rsidRPr="00F807D1">
        <w:lastRenderedPageBreak/>
        <w:t>1AC</w:t>
      </w:r>
      <w:r>
        <w:t xml:space="preserve"> – Plan</w:t>
      </w:r>
    </w:p>
    <w:p w14:paraId="74900FB5" w14:textId="77777777" w:rsidR="00B7090C" w:rsidRDefault="00B7090C" w:rsidP="00B7090C">
      <w:pPr>
        <w:pStyle w:val="Heading4"/>
      </w:pPr>
      <w:r>
        <w:t>Plan text: The United States of America ought to recognize an unconditional right of workers to strike.</w:t>
      </w:r>
    </w:p>
    <w:p w14:paraId="55B78F49" w14:textId="77777777" w:rsidR="00B7090C" w:rsidRDefault="00B7090C" w:rsidP="00B7090C"/>
    <w:p w14:paraId="7E00B929" w14:textId="77777777" w:rsidR="00B7090C" w:rsidRPr="002D5537" w:rsidRDefault="00B7090C" w:rsidP="00B7090C">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7CCC4B55" w14:textId="77777777" w:rsidR="00B7090C" w:rsidRPr="00D2046C" w:rsidRDefault="00B7090C" w:rsidP="00B7090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4472FC62" w14:textId="77777777" w:rsidR="00B7090C" w:rsidRDefault="00B7090C" w:rsidP="00B7090C">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w:t>
      </w:r>
      <w:r w:rsidRPr="00947E67">
        <w:rPr>
          <w:u w:val="single"/>
        </w:rPr>
        <w:lastRenderedPageBreak/>
        <w:t>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lastRenderedPageBreak/>
        <w:t>fundamental importance of FOA</w:t>
      </w:r>
      <w:r w:rsidRPr="00696421">
        <w:rPr>
          <w:sz w:val="16"/>
        </w:rPr>
        <w:t>.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w:t>
      </w:r>
    </w:p>
    <w:p w14:paraId="0A4902DD" w14:textId="77777777" w:rsidR="00B7090C" w:rsidRDefault="00B7090C" w:rsidP="00B7090C">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2DFF81CC" w14:textId="77777777" w:rsidR="00B7090C" w:rsidRPr="00B76282" w:rsidRDefault="00B7090C" w:rsidP="00B7090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3E233AB6" w14:textId="77777777" w:rsidR="00B7090C" w:rsidRDefault="00B7090C" w:rsidP="00B7090C">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lastRenderedPageBreak/>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68903C85" w14:textId="77777777" w:rsidR="00B7090C" w:rsidRDefault="00B7090C" w:rsidP="00B7090C">
      <w:pPr>
        <w:rPr>
          <w:sz w:val="16"/>
        </w:rPr>
      </w:pPr>
    </w:p>
    <w:p w14:paraId="006EA372" w14:textId="77777777" w:rsidR="00B7090C" w:rsidRPr="00696421" w:rsidRDefault="00B7090C" w:rsidP="00B7090C">
      <w:pPr>
        <w:rPr>
          <w:sz w:val="16"/>
        </w:rPr>
      </w:pPr>
    </w:p>
    <w:p w14:paraId="2F80F9D2" w14:textId="77777777" w:rsidR="00B7090C" w:rsidRDefault="00B7090C" w:rsidP="00B7090C">
      <w:pPr>
        <w:pStyle w:val="Heading3"/>
      </w:pPr>
      <w:r>
        <w:lastRenderedPageBreak/>
        <w:t>1AC – Framing</w:t>
      </w:r>
    </w:p>
    <w:p w14:paraId="01FCC9FB" w14:textId="77777777" w:rsidR="00B7090C" w:rsidRDefault="00B7090C" w:rsidP="00B7090C">
      <w:pPr>
        <w:pStyle w:val="Heading4"/>
        <w:rPr>
          <w:rFonts w:cs="Calibri"/>
          <w:u w:val="single"/>
        </w:rPr>
      </w:pPr>
      <w:r w:rsidRPr="007B328F">
        <w:rPr>
          <w:rFonts w:cs="Calibri"/>
        </w:rPr>
        <w:t xml:space="preserve">The standard is </w:t>
      </w:r>
      <w:r>
        <w:rPr>
          <w:rFonts w:cs="Calibri"/>
        </w:rPr>
        <w:t xml:space="preserve">maximizing expected wellbeing- to clarify </w:t>
      </w:r>
      <w:r w:rsidRPr="00432212">
        <w:rPr>
          <w:rFonts w:cs="Calibri"/>
          <w:u w:val="single"/>
        </w:rPr>
        <w:t>death is bad</w:t>
      </w:r>
    </w:p>
    <w:p w14:paraId="59DD553F" w14:textId="77777777" w:rsidR="00B7090C" w:rsidRPr="00964E4B" w:rsidRDefault="00B7090C" w:rsidP="00B7090C">
      <w:pPr>
        <w:pStyle w:val="Heading4"/>
      </w:pPr>
      <w:r>
        <w:t>1] Actor spec- governments act in their self interest</w:t>
      </w:r>
    </w:p>
    <w:p w14:paraId="1B1C36C8" w14:textId="77777777" w:rsidR="00B7090C" w:rsidRPr="00C7794F" w:rsidRDefault="00B7090C" w:rsidP="00B7090C">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46E6422" w14:textId="77777777" w:rsidR="00B7090C" w:rsidRPr="00432212" w:rsidRDefault="00B7090C" w:rsidP="00B7090C">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lastRenderedPageBreak/>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3A043F26" w14:textId="77777777" w:rsidR="00B7090C" w:rsidRDefault="00B7090C" w:rsidP="00B7090C">
      <w:pPr>
        <w:pStyle w:val="Heading4"/>
      </w:pPr>
      <w:r>
        <w:rPr>
          <w:rFonts w:cs="Calibri"/>
        </w:rPr>
        <w:t>2</w:t>
      </w:r>
      <w:r w:rsidRPr="007B328F">
        <w:rPr>
          <w:rFonts w:cs="Calibri"/>
        </w:rPr>
        <w:t xml:space="preserve">] </w:t>
      </w:r>
      <w:r>
        <w:t>Death is bad and outweighs –</w:t>
      </w:r>
    </w:p>
    <w:p w14:paraId="4FF763A1" w14:textId="77777777" w:rsidR="00B7090C" w:rsidRDefault="00B7090C" w:rsidP="00B7090C">
      <w:pPr>
        <w:pStyle w:val="Heading4"/>
        <w:rPr>
          <w:rFonts w:cs="Calibri"/>
        </w:rPr>
      </w:pPr>
      <w:r>
        <w:t xml:space="preserve">a] </w:t>
      </w:r>
      <w:r w:rsidRPr="00C77255">
        <w:rPr>
          <w:rFonts w:cs="Calibri"/>
        </w:rPr>
        <w:t>agents can’t act if they fear for their bodily security</w:t>
      </w:r>
      <w:r>
        <w:rPr>
          <w:rFonts w:cs="Calibri"/>
        </w:rPr>
        <w:t xml:space="preserve"> which constrains every ethical theory, </w:t>
      </w:r>
    </w:p>
    <w:p w14:paraId="60B5F49F" w14:textId="77777777" w:rsidR="00B7090C" w:rsidRDefault="00B7090C" w:rsidP="00B7090C">
      <w:pPr>
        <w:pStyle w:val="Heading4"/>
        <w:rPr>
          <w:rFonts w:cs="Calibri"/>
        </w:rPr>
      </w:pPr>
      <w:r>
        <w:rPr>
          <w:rFonts w:cs="Calibri"/>
        </w:rPr>
        <w:t xml:space="preserve">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F766F7F" w14:textId="77777777" w:rsidR="00B7090C" w:rsidRPr="00BC1A2F" w:rsidRDefault="00B7090C" w:rsidP="00B7090C">
      <w:pPr>
        <w:pStyle w:val="Heading4"/>
        <w:rPr>
          <w:rStyle w:val="Style13ptBold"/>
          <w:b/>
        </w:rPr>
      </w:pPr>
      <w:r>
        <w:rPr>
          <w:rStyle w:val="Style13ptBold"/>
          <w:b/>
        </w:rPr>
        <w:t xml:space="preserve">3] </w:t>
      </w:r>
      <w:r w:rsidRPr="00BC1A2F">
        <w:rPr>
          <w:rStyle w:val="Style13ptBold"/>
          <w:b/>
        </w:rPr>
        <w:t xml:space="preserve">Extinction first </w:t>
      </w:r>
    </w:p>
    <w:p w14:paraId="3DA03F04" w14:textId="77777777" w:rsidR="00B7090C" w:rsidRPr="00941301" w:rsidRDefault="00B7090C" w:rsidP="00B7090C">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479E5B2A" w14:textId="77777777" w:rsidR="00B7090C" w:rsidRDefault="00B7090C" w:rsidP="00B7090C">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w:t>
      </w:r>
      <w:r w:rsidRPr="00E542DA">
        <w:rPr>
          <w:rStyle w:val="StyleUnderline"/>
          <w:rFonts w:cstheme="majorHAnsi"/>
          <w:highlight w:val="green"/>
        </w:rPr>
        <w:lastRenderedPageBreak/>
        <w:t xml:space="preserve">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w:t>
      </w:r>
      <w:r w:rsidRPr="006B677E">
        <w:rPr>
          <w:rFonts w:asciiTheme="majorHAnsi" w:hAnsiTheme="majorHAnsi" w:cstheme="majorHAnsi"/>
          <w:sz w:val="16"/>
        </w:rPr>
        <w:lastRenderedPageBreak/>
        <w:t xml:space="preserve">(For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211C2484" w14:textId="77777777" w:rsidR="00B7090C" w:rsidRPr="00975889" w:rsidRDefault="00B7090C" w:rsidP="00B7090C"/>
    <w:p w14:paraId="4FB18FA7" w14:textId="77777777" w:rsidR="00B7090C" w:rsidRDefault="00B7090C" w:rsidP="00B7090C">
      <w:pPr>
        <w:pStyle w:val="Heading3"/>
      </w:pPr>
      <w:r>
        <w:lastRenderedPageBreak/>
        <w:t>UV</w:t>
      </w:r>
    </w:p>
    <w:p w14:paraId="69E0E03E" w14:textId="3A9D579B" w:rsidR="00B7090C" w:rsidRDefault="00B7090C" w:rsidP="00B7090C">
      <w:pPr>
        <w:pStyle w:val="Heading4"/>
      </w:pPr>
      <w:r>
        <w:t xml:space="preserve">1] </w:t>
      </w:r>
      <w:r w:rsidRPr="00394AF8">
        <w:rPr>
          <w:rFonts w:cs="Calibri"/>
        </w:rPr>
        <w:t xml:space="preserve">Aff gets </w:t>
      </w:r>
      <w:r w:rsidRPr="00394AF8">
        <w:t>1AR theory since the neg can be infinitely abusive and I can’t check back</w:t>
      </w:r>
    </w:p>
    <w:p w14:paraId="4136A721" w14:textId="77777777" w:rsidR="00634692" w:rsidRPr="00634692" w:rsidRDefault="00634692" w:rsidP="00634692"/>
    <w:p w14:paraId="73079DE9" w14:textId="68B68450" w:rsidR="00B7090C" w:rsidRDefault="00B7090C" w:rsidP="00B7090C">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3CFEDD69" w14:textId="77777777" w:rsidR="00634692" w:rsidRPr="00634692" w:rsidRDefault="00634692" w:rsidP="00634692"/>
    <w:p w14:paraId="0641E95C" w14:textId="1880D1A6" w:rsidR="00B7090C" w:rsidRDefault="00B7090C" w:rsidP="00B7090C">
      <w:pPr>
        <w:pStyle w:val="Heading4"/>
      </w:pPr>
      <w:r w:rsidRPr="00394AF8">
        <w:t xml:space="preserve">No RVI or 2NR paradigm issues since they’d dump on it for 6 minutes and my 3-minute 2AR is spread too thin. </w:t>
      </w:r>
    </w:p>
    <w:p w14:paraId="20F7923E" w14:textId="77777777" w:rsidR="00634692" w:rsidRPr="00634692" w:rsidRDefault="00634692" w:rsidP="00634692"/>
    <w:p w14:paraId="445E1458" w14:textId="54B20C32" w:rsidR="00B7090C" w:rsidRDefault="00B7090C" w:rsidP="00B7090C">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4D8AB26E" w14:textId="77777777" w:rsidR="00634692" w:rsidRPr="00634692" w:rsidRDefault="00634692" w:rsidP="00634692"/>
    <w:p w14:paraId="76659E86" w14:textId="77777777" w:rsidR="00B7090C" w:rsidRPr="00100679" w:rsidRDefault="00B7090C" w:rsidP="00B7090C">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337F654E" w14:textId="77777777" w:rsidR="00B7090C" w:rsidRPr="00292257" w:rsidRDefault="00B7090C" w:rsidP="00B7090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95E2718" w14:textId="77777777" w:rsidR="00B7090C" w:rsidRPr="00635624" w:rsidRDefault="00B7090C" w:rsidP="00B7090C">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w:t>
      </w:r>
      <w:r w:rsidRPr="00292257">
        <w:lastRenderedPageBreak/>
        <w:t xml:space="preserve">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6C0EA1AD" w14:textId="77777777" w:rsidR="00B7090C" w:rsidRPr="002C4482" w:rsidRDefault="00B7090C" w:rsidP="00B7090C">
      <w:pPr>
        <w:pStyle w:val="Heading4"/>
      </w:pPr>
      <w:r>
        <w:t>3</w:t>
      </w:r>
      <w:r w:rsidRPr="002C4482">
        <w:t xml:space="preserve">] Policy education is key to advocacy – that outweighs on portable skills. </w:t>
      </w:r>
    </w:p>
    <w:p w14:paraId="085D6183" w14:textId="77777777" w:rsidR="00B7090C" w:rsidRPr="00394AF8" w:rsidRDefault="00B7090C" w:rsidP="00B7090C">
      <w:pPr>
        <w:pStyle w:val="Body"/>
        <w:widowControl w:val="0"/>
        <w:suppressAutoHyphens/>
        <w:rPr>
          <w:rFonts w:ascii="Calibri" w:eastAsia="Arial" w:hAnsi="Calibri" w:cstheme="minorHAnsi"/>
          <w:b/>
          <w:bCs/>
          <w:color w:val="000000" w:themeColor="text1"/>
          <w:sz w:val="12"/>
          <w:szCs w:val="12"/>
        </w:rPr>
      </w:pPr>
      <w:r w:rsidRPr="00394AF8">
        <w:rPr>
          <w:rStyle w:val="Style13ptBold"/>
          <w:rFonts w:ascii="Calibri" w:hAnsi="Calibri"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01729537" w14:textId="77777777" w:rsidR="00B7090C" w:rsidRPr="00394AF8" w:rsidRDefault="00B7090C" w:rsidP="00B7090C">
      <w:pPr>
        <w:pStyle w:val="Body"/>
        <w:widowControl w:val="0"/>
        <w:suppressAutoHyphens/>
        <w:rPr>
          <w:rFonts w:ascii="Calibri" w:hAnsi="Calibri" w:cstheme="minorHAnsi"/>
          <w:color w:val="000000" w:themeColor="text1"/>
          <w:sz w:val="18"/>
          <w:szCs w:val="16"/>
        </w:rPr>
      </w:pPr>
    </w:p>
    <w:p w14:paraId="23D3226B" w14:textId="77777777" w:rsidR="00B7090C" w:rsidRPr="00394AF8" w:rsidRDefault="00B7090C" w:rsidP="00B7090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75DC28A1" w14:textId="77777777" w:rsidR="00B7090C" w:rsidRDefault="00B7090C" w:rsidP="00B7090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1A0F91F4" w14:textId="77777777" w:rsidR="00B7090C" w:rsidRDefault="00B7090C" w:rsidP="00B7090C">
      <w:pPr>
        <w:pStyle w:val="Body"/>
        <w:widowControl w:val="0"/>
        <w:suppressAutoHyphens/>
        <w:rPr>
          <w:rFonts w:ascii="Calibri" w:hAnsi="Calibri" w:cstheme="minorHAnsi"/>
          <w:color w:val="000000" w:themeColor="text1"/>
          <w:sz w:val="12"/>
          <w:szCs w:val="12"/>
        </w:rPr>
      </w:pPr>
    </w:p>
    <w:p w14:paraId="1C43935C" w14:textId="77777777" w:rsidR="00B7090C" w:rsidRPr="00B7090C" w:rsidRDefault="00B7090C" w:rsidP="00B7090C"/>
    <w:sectPr w:rsidR="00B7090C" w:rsidRPr="00B709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090C"/>
    <w:rsid w:val="000029E3"/>
    <w:rsid w:val="000029E8"/>
    <w:rsid w:val="00004225"/>
    <w:rsid w:val="000066CA"/>
    <w:rsid w:val="00007264"/>
    <w:rsid w:val="000076A9"/>
    <w:rsid w:val="00007B4A"/>
    <w:rsid w:val="00014129"/>
    <w:rsid w:val="00014FAD"/>
    <w:rsid w:val="00015D2A"/>
    <w:rsid w:val="00016510"/>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34A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B2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4692"/>
    <w:rsid w:val="006379E9"/>
    <w:rsid w:val="006438CB"/>
    <w:rsid w:val="006529B9"/>
    <w:rsid w:val="00654695"/>
    <w:rsid w:val="0065500A"/>
    <w:rsid w:val="00655217"/>
    <w:rsid w:val="0065727C"/>
    <w:rsid w:val="00674A78"/>
    <w:rsid w:val="00696A16"/>
    <w:rsid w:val="006A4840"/>
    <w:rsid w:val="006A52A0"/>
    <w:rsid w:val="006A7E1D"/>
    <w:rsid w:val="006B6136"/>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90C"/>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33C"/>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4468"/>
    <w:rsid w:val="00D354F2"/>
    <w:rsid w:val="00D36C30"/>
    <w:rsid w:val="00D37C90"/>
    <w:rsid w:val="00D43A8C"/>
    <w:rsid w:val="00D52C9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AB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2AB96"/>
  <w14:defaultImageDpi w14:val="300"/>
  <w15:docId w15:val="{261E9634-34E6-CD40-9A78-3F0690276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090C"/>
    <w:pPr>
      <w:spacing w:after="160" w:line="259" w:lineRule="auto"/>
    </w:pPr>
  </w:style>
  <w:style w:type="paragraph" w:styleId="Heading1">
    <w:name w:val="heading 1"/>
    <w:aliases w:val="Pocket"/>
    <w:basedOn w:val="Normal"/>
    <w:next w:val="Normal"/>
    <w:link w:val="Heading1Char"/>
    <w:uiPriority w:val="9"/>
    <w:qFormat/>
    <w:rsid w:val="00B7090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090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090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7090C"/>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70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90C"/>
  </w:style>
  <w:style w:type="character" w:customStyle="1" w:styleId="Heading1Char">
    <w:name w:val="Heading 1 Char"/>
    <w:aliases w:val="Pocket Char"/>
    <w:basedOn w:val="DefaultParagraphFont"/>
    <w:link w:val="Heading1"/>
    <w:uiPriority w:val="9"/>
    <w:rsid w:val="00B7090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7090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7090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7090C"/>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7090C"/>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B7090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709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090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B7090C"/>
    <w:rPr>
      <w:color w:val="auto"/>
      <w:u w:val="none"/>
    </w:rPr>
  </w:style>
  <w:style w:type="paragraph" w:styleId="DocumentMap">
    <w:name w:val="Document Map"/>
    <w:basedOn w:val="Normal"/>
    <w:link w:val="DocumentMapChar"/>
    <w:uiPriority w:val="99"/>
    <w:semiHidden/>
    <w:unhideWhenUsed/>
    <w:rsid w:val="00B7090C"/>
    <w:rPr>
      <w:rFonts w:ascii="Lucida Grande" w:hAnsi="Lucida Grande" w:cs="Lucida Grande"/>
    </w:rPr>
  </w:style>
  <w:style w:type="character" w:customStyle="1" w:styleId="DocumentMapChar">
    <w:name w:val="Document Map Char"/>
    <w:basedOn w:val="DefaultParagraphFont"/>
    <w:link w:val="DocumentMap"/>
    <w:uiPriority w:val="99"/>
    <w:semiHidden/>
    <w:rsid w:val="00B7090C"/>
    <w:rPr>
      <w:rFonts w:ascii="Lucida Grande" w:hAnsi="Lucida Grande" w:cs="Lucida Grande"/>
    </w:rPr>
  </w:style>
  <w:style w:type="character" w:styleId="UnresolvedMention">
    <w:name w:val="Unresolved Mention"/>
    <w:basedOn w:val="DefaultParagraphFont"/>
    <w:uiPriority w:val="99"/>
    <w:semiHidden/>
    <w:unhideWhenUsed/>
    <w:rsid w:val="00B7090C"/>
    <w:rPr>
      <w:color w:val="605E5C"/>
      <w:shd w:val="clear" w:color="auto" w:fill="E1DFDD"/>
    </w:rPr>
  </w:style>
  <w:style w:type="paragraph" w:customStyle="1" w:styleId="textbold">
    <w:name w:val="text bold"/>
    <w:basedOn w:val="Normal"/>
    <w:link w:val="Emphasis"/>
    <w:uiPriority w:val="20"/>
    <w:qFormat/>
    <w:rsid w:val="00B7090C"/>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B709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aliases w:val="6 font"/>
    <w:basedOn w:val="Normal"/>
    <w:uiPriority w:val="34"/>
    <w:qFormat/>
    <w:rsid w:val="00B7090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B7090C"/>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B7090C"/>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7090C"/>
    <w:rPr>
      <w:u w:val="single"/>
    </w:rPr>
  </w:style>
  <w:style w:type="paragraph" w:styleId="Title">
    <w:name w:val="Title"/>
    <w:aliases w:val="title,UNDERLINE,Cites and Cards,Bold Underlined,Block Heading,Read This,Non Read Text,Debate Normal"/>
    <w:basedOn w:val="Normal"/>
    <w:link w:val="TitleChar"/>
    <w:uiPriority w:val="1"/>
    <w:qFormat/>
    <w:rsid w:val="00B7090C"/>
    <w:pPr>
      <w:spacing w:before="240" w:after="60"/>
      <w:ind w:left="432" w:right="432"/>
      <w:jc w:val="center"/>
      <w:outlineLvl w:val="0"/>
    </w:pPr>
    <w:rPr>
      <w:u w:val="single"/>
    </w:rPr>
  </w:style>
  <w:style w:type="character" w:customStyle="1" w:styleId="TitleChar1">
    <w:name w:val="Title Char1"/>
    <w:basedOn w:val="DefaultParagraphFont"/>
    <w:uiPriority w:val="10"/>
    <w:rsid w:val="00B7090C"/>
    <w:rPr>
      <w:rFonts w:asciiTheme="majorHAnsi" w:eastAsiaTheme="majorEastAsia" w:hAnsiTheme="majorHAnsi" w:cstheme="majorBidi"/>
      <w:spacing w:val="-10"/>
      <w:kern w:val="28"/>
      <w:sz w:val="56"/>
      <w:szCs w:val="56"/>
    </w:rPr>
  </w:style>
  <w:style w:type="paragraph" w:customStyle="1" w:styleId="Body">
    <w:name w:val="Body"/>
    <w:autoRedefine/>
    <w:rsid w:val="00B7090C"/>
    <w:rPr>
      <w:rFonts w:ascii="Times New Roman" w:eastAsia="ヒラギノ角ゴ Pro W3" w:hAnsi="Times New Roman" w:cs="Times New Roman"/>
      <w:color w:val="000000"/>
      <w:sz w:val="24"/>
      <w:szCs w:val="20"/>
    </w:rPr>
  </w:style>
  <w:style w:type="character" w:styleId="IntenseEmphasis">
    <w:name w:val="Intense Emphasis"/>
    <w:aliases w:val="cites Char Ch,Intense Emphasis4,9.5 pt,Intense Emphasi,Box Out,Intense Emphasis5,Char Char Char1,Sty,Style Underli,Minimized Char,cites Char Char,Underlined Text Char,title Char1"/>
    <w:uiPriority w:val="5"/>
    <w:qFormat/>
    <w:rsid w:val="00B7090C"/>
    <w:rPr>
      <w:bCs/>
      <w:sz w:val="20"/>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0165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24</Pages>
  <Words>13716</Words>
  <Characters>78184</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11</cp:revision>
  <dcterms:created xsi:type="dcterms:W3CDTF">2021-11-21T14:44:00Z</dcterms:created>
  <dcterms:modified xsi:type="dcterms:W3CDTF">2021-11-21T16:31:00Z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