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9E0AB" w14:textId="3C03EC24" w:rsidR="00903A55" w:rsidRDefault="00903A55" w:rsidP="00E437A9">
      <w:pPr>
        <w:pStyle w:val="Heading2"/>
      </w:pPr>
      <w:r>
        <w:t>1AR</w:t>
      </w:r>
    </w:p>
    <w:p w14:paraId="3DFE9EEC" w14:textId="77777777" w:rsidR="0091157C" w:rsidRPr="00904BB2" w:rsidRDefault="0091157C" w:rsidP="0091157C">
      <w:pPr>
        <w:pStyle w:val="Heading4"/>
        <w:rPr>
          <w:rFonts w:cstheme="minorHAnsi"/>
          <w:color w:val="000000" w:themeColor="text1"/>
        </w:rPr>
      </w:pPr>
      <w:r w:rsidRPr="00904BB2">
        <w:rPr>
          <w:rFonts w:cstheme="minorHAnsi"/>
          <w:color w:val="000000" w:themeColor="text1"/>
        </w:rPr>
        <w:t>The state of nature is racist and justifies colonialism – the entire theory of primal chaos is based on the “savagery” and of indigenous peoples and postulates that it is the job of Europeans to “civilize them.”</w:t>
      </w:r>
    </w:p>
    <w:p w14:paraId="6C23A5AA" w14:textId="77777777" w:rsidR="0091157C" w:rsidRPr="00904BB2" w:rsidRDefault="0091157C" w:rsidP="0091157C">
      <w:pPr>
        <w:rPr>
          <w:rFonts w:cstheme="minorHAnsi"/>
          <w:color w:val="000000" w:themeColor="text1"/>
          <w:sz w:val="12"/>
        </w:rPr>
      </w:pPr>
      <w:r w:rsidRPr="00904BB2">
        <w:rPr>
          <w:rStyle w:val="Style13ptBold"/>
          <w:rFonts w:cstheme="minorHAnsi"/>
          <w:color w:val="000000" w:themeColor="text1"/>
        </w:rPr>
        <w:t>Henderson 98</w:t>
      </w:r>
      <w:r w:rsidRPr="00904BB2">
        <w:rPr>
          <w:rFonts w:cstheme="minorHAnsi"/>
          <w:color w:val="000000" w:themeColor="text1"/>
          <w:sz w:val="12"/>
        </w:rPr>
        <w:t xml:space="preserve"> (James Youngblood Henderson is an international human rights lawyer, advocate, and educator. He was born in Oklahoma to the Bear Clan of the Chickasaw Nation </w:t>
      </w:r>
      <w:proofErr w:type="gramStart"/>
      <w:r w:rsidRPr="00904BB2">
        <w:rPr>
          <w:rFonts w:cstheme="minorHAnsi"/>
          <w:color w:val="000000" w:themeColor="text1"/>
          <w:sz w:val="12"/>
        </w:rPr>
        <w:t>and also</w:t>
      </w:r>
      <w:proofErr w:type="gramEnd"/>
      <w:r w:rsidRPr="00904BB2">
        <w:rPr>
          <w:rFonts w:cstheme="minorHAnsi"/>
          <w:color w:val="000000" w:themeColor="text1"/>
          <w:sz w:val="12"/>
        </w:rPr>
        <w:t xml:space="preserve"> has heritage from the Cheyenne Nation. “The Context of the State of Nature,” UBC Press. 1998. </w:t>
      </w:r>
      <w:hyperlink r:id="rId9" w:history="1">
        <w:r w:rsidRPr="00904BB2">
          <w:rPr>
            <w:rStyle w:val="Hyperlink"/>
            <w:rFonts w:cstheme="minorHAnsi"/>
            <w:color w:val="000000" w:themeColor="text1"/>
            <w:sz w:val="12"/>
          </w:rPr>
          <w:t>https://www.ubcpress.ca/asset/12473/1/9780774811729.pdf</w:t>
        </w:r>
      </w:hyperlink>
      <w:r w:rsidRPr="00904BB2">
        <w:rPr>
          <w:rFonts w:cstheme="minorHAnsi"/>
          <w:color w:val="000000" w:themeColor="text1"/>
          <w:sz w:val="12"/>
        </w:rPr>
        <w:t xml:space="preserve">) </w:t>
      </w:r>
      <w:r w:rsidRPr="00904BB2">
        <w:rPr>
          <w:rFonts w:cstheme="minorHAnsi"/>
          <w:b/>
          <w:color w:val="000000" w:themeColor="text1"/>
          <w:sz w:val="12"/>
        </w:rPr>
        <w:t>//WW JA 1/5/18</w:t>
      </w:r>
    </w:p>
    <w:p w14:paraId="2E97541C" w14:textId="77777777" w:rsidR="0091157C" w:rsidRPr="00904BB2" w:rsidRDefault="0091157C" w:rsidP="0091157C">
      <w:pPr>
        <w:rPr>
          <w:rFonts w:cstheme="minorHAnsi"/>
          <w:color w:val="000000" w:themeColor="text1"/>
          <w:sz w:val="12"/>
        </w:rPr>
      </w:pPr>
      <w:r w:rsidRPr="00904BB2">
        <w:rPr>
          <w:rFonts w:cstheme="minorHAnsi"/>
          <w:color w:val="000000" w:themeColor="text1"/>
          <w:highlight w:val="green"/>
          <w:u w:val="single"/>
        </w:rPr>
        <w:t xml:space="preserve">Hobbes’s state of nature was </w:t>
      </w:r>
      <w:r w:rsidRPr="00904BB2">
        <w:rPr>
          <w:rFonts w:cstheme="minorHAnsi"/>
          <w:color w:val="000000" w:themeColor="text1"/>
          <w:u w:val="single"/>
        </w:rPr>
        <w:t xml:space="preserve">derived </w:t>
      </w:r>
      <w:r w:rsidRPr="00904BB2">
        <w:rPr>
          <w:rFonts w:cstheme="minorHAnsi"/>
          <w:color w:val="000000" w:themeColor="text1"/>
          <w:highlight w:val="green"/>
          <w:u w:val="single"/>
        </w:rPr>
        <w:t xml:space="preserve">not </w:t>
      </w:r>
      <w:r w:rsidRPr="00904BB2">
        <w:rPr>
          <w:rFonts w:cstheme="minorHAnsi"/>
          <w:color w:val="000000" w:themeColor="text1"/>
          <w:u w:val="single"/>
        </w:rPr>
        <w:t xml:space="preserve">from </w:t>
      </w:r>
      <w:r w:rsidRPr="00904BB2">
        <w:rPr>
          <w:rFonts w:cstheme="minorHAnsi"/>
          <w:color w:val="000000" w:themeColor="text1"/>
          <w:highlight w:val="green"/>
          <w:u w:val="single"/>
        </w:rPr>
        <w:t>a scientific analysis</w:t>
      </w:r>
      <w:r w:rsidRPr="00904BB2">
        <w:rPr>
          <w:rFonts w:cstheme="minorHAnsi"/>
          <w:color w:val="000000" w:themeColor="text1"/>
          <w:u w:val="single"/>
        </w:rPr>
        <w:t xml:space="preserve"> of nature </w:t>
      </w:r>
      <w:r w:rsidRPr="00904BB2">
        <w:rPr>
          <w:rFonts w:cstheme="minorHAnsi"/>
          <w:color w:val="000000" w:themeColor="text1"/>
          <w:highlight w:val="green"/>
          <w:u w:val="single"/>
        </w:rPr>
        <w:t>but from his understanding of European “human nature.</w:t>
      </w:r>
      <w:r w:rsidRPr="00904BB2">
        <w:rPr>
          <w:rFonts w:cstheme="minorHAnsi"/>
          <w:color w:val="000000" w:themeColor="text1"/>
          <w:u w:val="single"/>
        </w:rPr>
        <w:t>”</w:t>
      </w:r>
      <w:r w:rsidRPr="00904BB2">
        <w:rPr>
          <w:rFonts w:cstheme="minorHAnsi"/>
          <w:color w:val="000000" w:themeColor="text1"/>
          <w:sz w:val="12"/>
        </w:rPr>
        <w:t xml:space="preserve"> Hobbes characterized the state of nature as a condition of desires and passions that creates distrust and universal enmity among people in a realm where nothing is unjust: “The notions of Rights and Wrong, Justice and Injustice have there no place. Where there is no common power, there is no Law: where no Law, no Injustice.”19 The natural state is a state of war that “</w:t>
      </w:r>
      <w:proofErr w:type="spellStart"/>
      <w:r w:rsidRPr="00904BB2">
        <w:rPr>
          <w:rFonts w:cstheme="minorHAnsi"/>
          <w:color w:val="000000" w:themeColor="text1"/>
          <w:sz w:val="12"/>
        </w:rPr>
        <w:t>consisteth</w:t>
      </w:r>
      <w:proofErr w:type="spellEnd"/>
      <w:r w:rsidRPr="00904BB2">
        <w:rPr>
          <w:rFonts w:cstheme="minorHAnsi"/>
          <w:color w:val="000000" w:themeColor="text1"/>
          <w:sz w:val="12"/>
        </w:rPr>
        <w:t xml:space="preserve"> not in actual fighting; but in the known disposition thereto.”20 Thus, “a state of war” is a condition in which each individual or group is ready to fight with the others and in which this fact is common knowledge. It is a condition in which human stagnation and misery is self-evident: “In such condition, there is no place for Industry; because the fruit thereof is uncertain; and consequently no Culture of the Earth; no Navigation, nor use of the commodities that may be imported by Seas; no commodious Building; no Instruments of moving, and removing such things as require much force; no Knowledge of the face of the Earth; no account of Time; no Arts; no Letters; no Society; and which is worst of all, continually </w:t>
      </w:r>
      <w:proofErr w:type="spellStart"/>
      <w:r w:rsidRPr="00904BB2">
        <w:rPr>
          <w:rFonts w:cstheme="minorHAnsi"/>
          <w:color w:val="000000" w:themeColor="text1"/>
          <w:sz w:val="12"/>
        </w:rPr>
        <w:t>feare</w:t>
      </w:r>
      <w:proofErr w:type="spellEnd"/>
      <w:r w:rsidRPr="00904BB2">
        <w:rPr>
          <w:rFonts w:cstheme="minorHAnsi"/>
          <w:color w:val="000000" w:themeColor="text1"/>
          <w:sz w:val="12"/>
        </w:rPr>
        <w:t xml:space="preserve">, and danger of violent death; And the life of man, solitary, </w:t>
      </w:r>
      <w:proofErr w:type="spellStart"/>
      <w:r w:rsidRPr="00904BB2">
        <w:rPr>
          <w:rFonts w:cstheme="minorHAnsi"/>
          <w:color w:val="000000" w:themeColor="text1"/>
          <w:sz w:val="12"/>
        </w:rPr>
        <w:t>poore</w:t>
      </w:r>
      <w:proofErr w:type="spellEnd"/>
      <w:r w:rsidRPr="00904BB2">
        <w:rPr>
          <w:rFonts w:cstheme="minorHAnsi"/>
          <w:color w:val="000000" w:themeColor="text1"/>
          <w:sz w:val="12"/>
        </w:rPr>
        <w:t xml:space="preserve">, nasty, brutish, and short.”21 </w:t>
      </w:r>
      <w:r w:rsidRPr="00904BB2">
        <w:rPr>
          <w:rFonts w:cstheme="minorHAnsi"/>
          <w:color w:val="000000" w:themeColor="text1"/>
          <w:u w:val="single"/>
        </w:rPr>
        <w:t>Hobbes is concerned with irrationality rooted in the passions, which he believes lead to conflict. Even if a person is rational, no one is assured of the rationality of others, and, lacking assurance about the rationality of others, rational individuals can land in a state of war. Hobbes did not assert the universality of the state of nature. He did not believe that the state of nature “ever generally” existed “over all the world</w:t>
      </w:r>
      <w:r w:rsidRPr="00904BB2">
        <w:rPr>
          <w:rFonts w:cstheme="minorHAnsi"/>
          <w:color w:val="000000" w:themeColor="text1"/>
          <w:sz w:val="12"/>
        </w:rPr>
        <w:t xml:space="preserve">.”22 Instead, </w:t>
      </w:r>
      <w:r w:rsidRPr="00904BB2">
        <w:rPr>
          <w:rFonts w:cstheme="minorHAnsi"/>
          <w:color w:val="000000" w:themeColor="text1"/>
          <w:highlight w:val="green"/>
          <w:u w:val="single"/>
        </w:rPr>
        <w:t>he asserted that there were “many places” where the state of nature did exist</w:t>
      </w:r>
      <w:r w:rsidRPr="00904BB2">
        <w:rPr>
          <w:rFonts w:cstheme="minorHAnsi"/>
          <w:color w:val="000000" w:themeColor="text1"/>
          <w:u w:val="single"/>
        </w:rPr>
        <w:t>: “the savage people in many places of America, except the government of small Families,</w:t>
      </w:r>
      <w:r w:rsidRPr="00904BB2">
        <w:rPr>
          <w:rFonts w:cstheme="minorHAnsi"/>
          <w:color w:val="000000" w:themeColor="text1"/>
          <w:sz w:val="12"/>
        </w:rPr>
        <w:t xml:space="preserve"> the concord whereof </w:t>
      </w:r>
      <w:proofErr w:type="spellStart"/>
      <w:r w:rsidRPr="00904BB2">
        <w:rPr>
          <w:rFonts w:cstheme="minorHAnsi"/>
          <w:color w:val="000000" w:themeColor="text1"/>
          <w:sz w:val="12"/>
        </w:rPr>
        <w:t>dependeth</w:t>
      </w:r>
      <w:proofErr w:type="spellEnd"/>
      <w:r w:rsidRPr="00904BB2">
        <w:rPr>
          <w:rFonts w:cstheme="minorHAnsi"/>
          <w:color w:val="000000" w:themeColor="text1"/>
          <w:sz w:val="12"/>
        </w:rPr>
        <w:t xml:space="preserve"> on </w:t>
      </w:r>
      <w:proofErr w:type="spellStart"/>
      <w:r w:rsidRPr="00904BB2">
        <w:rPr>
          <w:rFonts w:cstheme="minorHAnsi"/>
          <w:color w:val="000000" w:themeColor="text1"/>
          <w:sz w:val="12"/>
        </w:rPr>
        <w:t>naturall</w:t>
      </w:r>
      <w:proofErr w:type="spellEnd"/>
      <w:r w:rsidRPr="00904BB2">
        <w:rPr>
          <w:rFonts w:cstheme="minorHAnsi"/>
          <w:color w:val="000000" w:themeColor="text1"/>
          <w:sz w:val="12"/>
        </w:rPr>
        <w:t xml:space="preserve"> lust, have no government at all; and live at this day in that brutish manner, as I said before.”23 </w:t>
      </w:r>
      <w:r w:rsidRPr="00904BB2">
        <w:rPr>
          <w:rFonts w:cstheme="minorHAnsi"/>
          <w:color w:val="000000" w:themeColor="text1"/>
          <w:highlight w:val="green"/>
          <w:u w:val="single"/>
        </w:rPr>
        <w:t>Hobbes used savages</w:t>
      </w:r>
      <w:r w:rsidRPr="00904BB2">
        <w:rPr>
          <w:rFonts w:cstheme="minorHAnsi"/>
          <w:color w:val="000000" w:themeColor="text1"/>
          <w:u w:val="single"/>
        </w:rPr>
        <w:t xml:space="preserve"> in America </w:t>
      </w:r>
      <w:r w:rsidRPr="00904BB2">
        <w:rPr>
          <w:rFonts w:cstheme="minorHAnsi"/>
          <w:color w:val="000000" w:themeColor="text1"/>
          <w:highlight w:val="green"/>
          <w:u w:val="single"/>
        </w:rPr>
        <w:t>to illustrate the universal negative standards of primal chaos and the natural state of war</w:t>
      </w:r>
      <w:r w:rsidRPr="00904BB2">
        <w:rPr>
          <w:rFonts w:cstheme="minorHAnsi"/>
          <w:color w:val="000000" w:themeColor="text1"/>
          <w:u w:val="single"/>
        </w:rPr>
        <w:t xml:space="preserve">. </w:t>
      </w:r>
      <w:r w:rsidRPr="00904BB2">
        <w:rPr>
          <w:rFonts w:cstheme="minorHAnsi"/>
          <w:color w:val="000000" w:themeColor="text1"/>
          <w:sz w:val="12"/>
        </w:rPr>
        <w:t xml:space="preserve">24 </w:t>
      </w:r>
      <w:r w:rsidRPr="00904BB2">
        <w:rPr>
          <w:rFonts w:cstheme="minorHAnsi"/>
          <w:color w:val="000000" w:themeColor="text1"/>
          <w:u w:val="single"/>
        </w:rPr>
        <w:t xml:space="preserve">The savage state envisioned by </w:t>
      </w:r>
      <w:r w:rsidRPr="00904BB2">
        <w:rPr>
          <w:rFonts w:cstheme="minorHAnsi"/>
          <w:color w:val="000000" w:themeColor="text1"/>
          <w:highlight w:val="green"/>
          <w:u w:val="single"/>
        </w:rPr>
        <w:t>Hobbes</w:t>
      </w:r>
      <w:r w:rsidRPr="00904BB2">
        <w:rPr>
          <w:rFonts w:cstheme="minorHAnsi"/>
          <w:color w:val="000000" w:themeColor="text1"/>
          <w:u w:val="single"/>
        </w:rPr>
        <w:t xml:space="preserve"> provided more than the force creating and sustaining law and political society, however; it also </w:t>
      </w:r>
      <w:r w:rsidRPr="00904BB2">
        <w:rPr>
          <w:rFonts w:cstheme="minorHAnsi"/>
          <w:color w:val="000000" w:themeColor="text1"/>
          <w:highlight w:val="green"/>
          <w:u w:val="single"/>
        </w:rPr>
        <w:t>created a</w:t>
      </w:r>
      <w:r w:rsidRPr="00904BB2">
        <w:rPr>
          <w:rFonts w:cstheme="minorHAnsi"/>
          <w:color w:val="000000" w:themeColor="text1"/>
          <w:u w:val="single"/>
        </w:rPr>
        <w:t xml:space="preserve"> spectacular </w:t>
      </w:r>
      <w:r w:rsidRPr="00904BB2">
        <w:rPr>
          <w:rFonts w:cstheme="minorHAnsi"/>
          <w:color w:val="000000" w:themeColor="text1"/>
          <w:highlight w:val="green"/>
          <w:u w:val="single"/>
        </w:rPr>
        <w:t>repository of negative values attributed to Indigenous peoples</w:t>
      </w:r>
      <w:r w:rsidRPr="00904BB2">
        <w:rPr>
          <w:rFonts w:cstheme="minorHAnsi"/>
          <w:color w:val="000000" w:themeColor="text1"/>
          <w:sz w:val="12"/>
        </w:rPr>
        <w:t xml:space="preserve">. Hobbes asserted that the state of nature and civil society are opposed to one another. The state of nature has a right of nature (“Jus </w:t>
      </w:r>
      <w:proofErr w:type="spellStart"/>
      <w:r w:rsidRPr="00904BB2">
        <w:rPr>
          <w:rFonts w:cstheme="minorHAnsi"/>
          <w:color w:val="000000" w:themeColor="text1"/>
          <w:sz w:val="12"/>
        </w:rPr>
        <w:t>Naturale</w:t>
      </w:r>
      <w:proofErr w:type="spellEnd"/>
      <w:r w:rsidRPr="00904BB2">
        <w:rPr>
          <w:rFonts w:cstheme="minorHAnsi"/>
          <w:color w:val="000000" w:themeColor="text1"/>
          <w:sz w:val="12"/>
        </w:rPr>
        <w:t xml:space="preserve">”): “the liberty each man has to use his own power, as he will himself, for the preservation of his own nature, that is to say, his own life; and consequently, of doing </w:t>
      </w:r>
      <w:proofErr w:type="spellStart"/>
      <w:r w:rsidRPr="00904BB2">
        <w:rPr>
          <w:rFonts w:cstheme="minorHAnsi"/>
          <w:color w:val="000000" w:themeColor="text1"/>
          <w:sz w:val="12"/>
        </w:rPr>
        <w:t>any thing</w:t>
      </w:r>
      <w:proofErr w:type="spellEnd"/>
      <w:r w:rsidRPr="00904BB2">
        <w:rPr>
          <w:rFonts w:cstheme="minorHAnsi"/>
          <w:color w:val="000000" w:themeColor="text1"/>
          <w:sz w:val="12"/>
        </w:rPr>
        <w:t xml:space="preserve"> which in his own judgment and reason he shall conceive to be the </w:t>
      </w:r>
      <w:proofErr w:type="spellStart"/>
      <w:r w:rsidRPr="00904BB2">
        <w:rPr>
          <w:rFonts w:cstheme="minorHAnsi"/>
          <w:color w:val="000000" w:themeColor="text1"/>
          <w:sz w:val="12"/>
        </w:rPr>
        <w:t>aptest</w:t>
      </w:r>
      <w:proofErr w:type="spellEnd"/>
      <w:r w:rsidRPr="00904BB2">
        <w:rPr>
          <w:rFonts w:cstheme="minorHAnsi"/>
          <w:color w:val="000000" w:themeColor="text1"/>
          <w:sz w:val="12"/>
        </w:rPr>
        <w:t xml:space="preserve"> means thereto.”25 By the right of nature, “every man has a right to </w:t>
      </w:r>
      <w:proofErr w:type="spellStart"/>
      <w:r w:rsidRPr="00904BB2">
        <w:rPr>
          <w:rFonts w:cstheme="minorHAnsi"/>
          <w:color w:val="000000" w:themeColor="text1"/>
          <w:sz w:val="12"/>
        </w:rPr>
        <w:t>every thing</w:t>
      </w:r>
      <w:proofErr w:type="spellEnd"/>
      <w:r w:rsidRPr="00904BB2">
        <w:rPr>
          <w:rFonts w:cstheme="minorHAnsi"/>
          <w:color w:val="000000" w:themeColor="text1"/>
          <w:sz w:val="12"/>
        </w:rPr>
        <w:t xml:space="preserve">, even to one another’s body.”26 </w:t>
      </w:r>
      <w:r w:rsidRPr="00904BB2">
        <w:rPr>
          <w:rFonts w:cstheme="minorHAnsi"/>
          <w:color w:val="000000" w:themeColor="text1"/>
          <w:u w:val="single"/>
        </w:rPr>
        <w:t>This reinforced the wretched and dangerous condition of the state of nature. Hobbes emphasized the tendency toward the state of nature in European society by noting the existing civil wars. He thought that these wars testified to the fact that European sovereigns remained in a state of nature toward each other as well as toward their subjects</w:t>
      </w:r>
      <w:r w:rsidRPr="00904BB2">
        <w:rPr>
          <w:rFonts w:cstheme="minorHAnsi"/>
          <w:color w:val="000000" w:themeColor="text1"/>
          <w:sz w:val="12"/>
        </w:rPr>
        <w:t>. He also believed that, with the separation between political and ecclesiastical authority in European society, the whole of Europe was not far from falling into the state of nature or the image of civil war, much in the same way as the ancient republics had been transformed into “anarchies.”27 After Hobbes made this distinction between the state of nature and civil society</w:t>
      </w:r>
      <w:r w:rsidRPr="00904BB2">
        <w:rPr>
          <w:rFonts w:cstheme="minorHAnsi"/>
          <w:color w:val="000000" w:themeColor="text1"/>
          <w:u w:val="single"/>
        </w:rPr>
        <w:t xml:space="preserve">, the state of nature became the starting point in Eurocentric discussions of government and politics. The state of nature was the conditionality or the assumption or the given upon which the idea of the modern state or civil society was constructed. </w:t>
      </w:r>
      <w:r w:rsidRPr="00904BB2">
        <w:rPr>
          <w:rFonts w:cstheme="minorHAnsi"/>
          <w:color w:val="000000" w:themeColor="text1"/>
          <w:highlight w:val="green"/>
          <w:u w:val="single"/>
        </w:rPr>
        <w:t>Those who attempted to construct a rational</w:t>
      </w:r>
      <w:r w:rsidRPr="00904BB2">
        <w:rPr>
          <w:rFonts w:cstheme="minorHAnsi"/>
          <w:color w:val="000000" w:themeColor="text1"/>
          <w:u w:val="single"/>
        </w:rPr>
        <w:t xml:space="preserve"> theory of the </w:t>
      </w:r>
      <w:r w:rsidRPr="00904BB2">
        <w:rPr>
          <w:rFonts w:cstheme="minorHAnsi"/>
          <w:color w:val="000000" w:themeColor="text1"/>
          <w:highlight w:val="green"/>
          <w:u w:val="single"/>
        </w:rPr>
        <w:t>state began from Indigenous peoples</w:t>
      </w:r>
      <w:r w:rsidRPr="00904BB2">
        <w:rPr>
          <w:rFonts w:cstheme="minorHAnsi"/>
          <w:color w:val="000000" w:themeColor="text1"/>
          <w:u w:val="single"/>
        </w:rPr>
        <w:t xml:space="preserve"> in a state of nature </w:t>
      </w:r>
      <w:r w:rsidRPr="00904BB2">
        <w:rPr>
          <w:rFonts w:cstheme="minorHAnsi"/>
          <w:color w:val="000000" w:themeColor="text1"/>
          <w:highlight w:val="green"/>
          <w:u w:val="single"/>
        </w:rPr>
        <w:t>being the antithesis of civilized society</w:t>
      </w:r>
      <w:r w:rsidRPr="00904BB2">
        <w:rPr>
          <w:rFonts w:cstheme="minorHAnsi"/>
          <w:color w:val="000000" w:themeColor="text1"/>
          <w:u w:val="single"/>
        </w:rPr>
        <w:t>.</w:t>
      </w:r>
      <w:r w:rsidRPr="00904BB2">
        <w:rPr>
          <w:rFonts w:cstheme="minorHAnsi"/>
          <w:color w:val="000000" w:themeColor="text1"/>
          <w:sz w:val="12"/>
        </w:rPr>
        <w:t xml:space="preserve"> These political philosophers ranged from Spinoza to Locke, from </w:t>
      </w:r>
      <w:proofErr w:type="spellStart"/>
      <w:r w:rsidRPr="00904BB2">
        <w:rPr>
          <w:rFonts w:cstheme="minorHAnsi"/>
          <w:color w:val="000000" w:themeColor="text1"/>
          <w:sz w:val="12"/>
        </w:rPr>
        <w:t>Pufendorf</w:t>
      </w:r>
      <w:proofErr w:type="spellEnd"/>
      <w:r w:rsidRPr="00904BB2">
        <w:rPr>
          <w:rFonts w:cstheme="minorHAnsi"/>
          <w:color w:val="000000" w:themeColor="text1"/>
          <w:sz w:val="12"/>
        </w:rPr>
        <w:t xml:space="preserve"> to Rousseau to Kant. These philosophers created the natural-law theory of the modern state. Hegel eliminated the state of nature as the original condition of humans but merged the theory in the relations among states. By the early eighteenth century, the usual explanation of the origin of the state, or “civil society,” began by postulating an original state of nature in which primitive humans lived on their own and were subject to neither government nor law. 28 As the first systematic theorist of the philosophy of Liberalism and Hobbes’s greatest immediate English successor, John Locke took up where Hobbes left off. In 1690, Locke published Two Treatises of Government. 29 Like Hobbes, he started with the state of nature. However, he opposed Hobbes’s view that the state of nature was “solitary, </w:t>
      </w:r>
      <w:proofErr w:type="spellStart"/>
      <w:r w:rsidRPr="00904BB2">
        <w:rPr>
          <w:rFonts w:cstheme="minorHAnsi"/>
          <w:color w:val="000000" w:themeColor="text1"/>
          <w:sz w:val="12"/>
        </w:rPr>
        <w:t>poore</w:t>
      </w:r>
      <w:proofErr w:type="spellEnd"/>
      <w:r w:rsidRPr="00904BB2">
        <w:rPr>
          <w:rFonts w:cstheme="minorHAnsi"/>
          <w:color w:val="000000" w:themeColor="text1"/>
          <w:sz w:val="12"/>
        </w:rPr>
        <w:t xml:space="preserve">, nasty, brutish, and short” and maintained instead that the state of nature was a happy and tolerant one. He argued that humans in the state of nature are free and equal yet insecure and dangerous in their freedom. Like Hobbes, Locke had no proof of his theory. Indeed, there is no proof that the state of nature was ever more than an intellectual idea, since no historical or social information about it has ever existed.30 Of course, there was nothing to disprove the idea either, and Locke simply stated that “It is not at all to be </w:t>
      </w:r>
      <w:proofErr w:type="spellStart"/>
      <w:r w:rsidRPr="00904BB2">
        <w:rPr>
          <w:rFonts w:cstheme="minorHAnsi"/>
          <w:color w:val="000000" w:themeColor="text1"/>
          <w:sz w:val="12"/>
        </w:rPr>
        <w:t>wonder’d</w:t>
      </w:r>
      <w:proofErr w:type="spellEnd"/>
      <w:r w:rsidRPr="00904BB2">
        <w:rPr>
          <w:rFonts w:cstheme="minorHAnsi"/>
          <w:color w:val="000000" w:themeColor="text1"/>
          <w:sz w:val="12"/>
        </w:rPr>
        <w:t xml:space="preserve"> that History gives us but a very little account of Men, that lived together in the State of Nature.”31 </w:t>
      </w:r>
      <w:r w:rsidRPr="00904BB2">
        <w:rPr>
          <w:rFonts w:cstheme="minorHAnsi"/>
          <w:color w:val="000000" w:themeColor="text1"/>
          <w:u w:val="single"/>
        </w:rPr>
        <w:t xml:space="preserve">Following Hobbes, he argued that government and political power emerged out of the state of nature. “In the </w:t>
      </w:r>
      <w:r w:rsidRPr="00904BB2">
        <w:rPr>
          <w:rFonts w:cstheme="minorHAnsi"/>
          <w:color w:val="000000" w:themeColor="text1"/>
          <w:u w:val="single"/>
        </w:rPr>
        <w:lastRenderedPageBreak/>
        <w:t xml:space="preserve">beginning,” Locke wrote, “all the World was America.”32 That America is “still a Pattern of the first Ages of Asia and Europe,”33 and the relationship between the Indigenous peoples and the Europeans in America is “perfectly in a State of Nature.”34 Thus, </w:t>
      </w:r>
      <w:r w:rsidRPr="00904BB2">
        <w:rPr>
          <w:rFonts w:cstheme="minorHAnsi"/>
          <w:color w:val="000000" w:themeColor="text1"/>
          <w:highlight w:val="green"/>
          <w:u w:val="single"/>
        </w:rPr>
        <w:t>Locke</w:t>
      </w:r>
      <w:r w:rsidRPr="00904BB2">
        <w:rPr>
          <w:rFonts w:cstheme="minorHAnsi"/>
          <w:color w:val="000000" w:themeColor="text1"/>
          <w:u w:val="single"/>
        </w:rPr>
        <w:t xml:space="preserve">, despite his differences with Hobbes on the state of nature itself, </w:t>
      </w:r>
      <w:r w:rsidRPr="00904BB2">
        <w:rPr>
          <w:rFonts w:cstheme="minorHAnsi"/>
          <w:color w:val="000000" w:themeColor="text1"/>
          <w:highlight w:val="green"/>
          <w:u w:val="single"/>
        </w:rPr>
        <w:t>used the idea to justify European settlement in America</w:t>
      </w:r>
      <w:r w:rsidRPr="00904BB2">
        <w:rPr>
          <w:rFonts w:cstheme="minorHAnsi"/>
          <w:color w:val="000000" w:themeColor="text1"/>
          <w:u w:val="single"/>
        </w:rPr>
        <w:t xml:space="preserve">35 </w:t>
      </w:r>
      <w:r w:rsidRPr="00904BB2">
        <w:rPr>
          <w:rFonts w:cstheme="minorHAnsi"/>
          <w:color w:val="000000" w:themeColor="text1"/>
          <w:highlight w:val="green"/>
          <w:u w:val="single"/>
        </w:rPr>
        <w:t xml:space="preserve">and </w:t>
      </w:r>
      <w:r w:rsidRPr="00904BB2">
        <w:rPr>
          <w:rFonts w:cstheme="minorHAnsi"/>
          <w:color w:val="000000" w:themeColor="text1"/>
          <w:u w:val="single"/>
        </w:rPr>
        <w:t xml:space="preserve">to give Europeans the right </w:t>
      </w:r>
      <w:r w:rsidRPr="00904BB2">
        <w:rPr>
          <w:rFonts w:cstheme="minorHAnsi"/>
          <w:color w:val="000000" w:themeColor="text1"/>
          <w:highlight w:val="green"/>
          <w:u w:val="single"/>
        </w:rPr>
        <w:t>to wage war “against the Indians</w:t>
      </w:r>
      <w:r w:rsidRPr="00904BB2">
        <w:rPr>
          <w:rFonts w:cstheme="minorHAnsi"/>
          <w:color w:val="000000" w:themeColor="text1"/>
          <w:u w:val="single"/>
        </w:rPr>
        <w:t>, to seek Reparation upon any injury received from them</w:t>
      </w:r>
      <w:r w:rsidRPr="00904BB2">
        <w:rPr>
          <w:rFonts w:cstheme="minorHAnsi"/>
          <w:color w:val="000000" w:themeColor="text1"/>
          <w:sz w:val="12"/>
        </w:rPr>
        <w:t>.”36</w:t>
      </w:r>
    </w:p>
    <w:p w14:paraId="7E8278A1" w14:textId="77777777" w:rsidR="0091157C" w:rsidRPr="00904BB2" w:rsidRDefault="0091157C" w:rsidP="0091157C">
      <w:pPr>
        <w:pStyle w:val="Heading4"/>
        <w:rPr>
          <w:rFonts w:cstheme="minorHAnsi"/>
          <w:color w:val="000000" w:themeColor="text1"/>
        </w:rPr>
      </w:pPr>
      <w:r w:rsidRPr="00904BB2">
        <w:rPr>
          <w:rFonts w:cstheme="minorHAnsi"/>
          <w:color w:val="000000" w:themeColor="text1"/>
        </w:rPr>
        <w:t xml:space="preserve">Hobbes also justifies conceding to the </w:t>
      </w:r>
      <w:proofErr w:type="gramStart"/>
      <w:r w:rsidRPr="00904BB2">
        <w:rPr>
          <w:rFonts w:cstheme="minorHAnsi"/>
          <w:color w:val="000000" w:themeColor="text1"/>
        </w:rPr>
        <w:t>sovereigns</w:t>
      </w:r>
      <w:proofErr w:type="gramEnd"/>
      <w:r w:rsidRPr="00904BB2">
        <w:rPr>
          <w:rFonts w:cstheme="minorHAnsi"/>
          <w:color w:val="000000" w:themeColor="text1"/>
        </w:rPr>
        <w:t xml:space="preserve"> authority in EVERY instance – that justifies atrocities like the Nazi Genocide and Slavery – leaders believed their acts were necessary.</w:t>
      </w:r>
    </w:p>
    <w:p w14:paraId="6E5ABD1C" w14:textId="77777777" w:rsidR="0091157C" w:rsidRPr="00904BB2" w:rsidRDefault="0091157C" w:rsidP="0091157C">
      <w:pPr>
        <w:rPr>
          <w:b/>
          <w:bCs/>
          <w:color w:val="000000" w:themeColor="text1"/>
          <w:sz w:val="26"/>
          <w:szCs w:val="26"/>
        </w:rPr>
      </w:pPr>
      <w:r w:rsidRPr="00904BB2">
        <w:rPr>
          <w:b/>
          <w:bCs/>
          <w:color w:val="000000" w:themeColor="text1"/>
          <w:sz w:val="26"/>
          <w:szCs w:val="26"/>
        </w:rPr>
        <w:t>Vote them down – their abhorrent reps promote terrible ideologies in the debate space.</w:t>
      </w:r>
    </w:p>
    <w:p w14:paraId="2A15C87E" w14:textId="77777777" w:rsidR="0091157C" w:rsidRPr="00904BB2" w:rsidRDefault="0091157C" w:rsidP="0091157C">
      <w:pPr>
        <w:pStyle w:val="Heading4"/>
        <w:rPr>
          <w:color w:val="000000" w:themeColor="text1"/>
        </w:rPr>
      </w:pPr>
      <w:r w:rsidRPr="00904BB2">
        <w:rPr>
          <w:color w:val="000000" w:themeColor="text1"/>
        </w:rPr>
        <w:t>Reps comes first:</w:t>
      </w:r>
    </w:p>
    <w:p w14:paraId="20B96437" w14:textId="77777777" w:rsidR="0091157C" w:rsidRPr="00904BB2" w:rsidRDefault="0091157C" w:rsidP="0091157C">
      <w:pPr>
        <w:pStyle w:val="Heading4"/>
        <w:rPr>
          <w:rFonts w:cstheme="minorHAnsi"/>
          <w:color w:val="000000" w:themeColor="text1"/>
        </w:rPr>
      </w:pPr>
      <w:r w:rsidRPr="00904BB2">
        <w:rPr>
          <w:rFonts w:cstheme="minorHAnsi"/>
          <w:color w:val="000000" w:themeColor="text1"/>
        </w:rPr>
        <w:t>[1] Reversibility: once oppressive rhetoric is used it cannot be taken back</w:t>
      </w:r>
    </w:p>
    <w:p w14:paraId="03464EAD" w14:textId="77777777" w:rsidR="0091157C" w:rsidRPr="00904BB2" w:rsidRDefault="0091157C" w:rsidP="0091157C">
      <w:pPr>
        <w:pStyle w:val="Heading4"/>
        <w:rPr>
          <w:rFonts w:cstheme="minorHAnsi"/>
          <w:color w:val="000000" w:themeColor="text1"/>
        </w:rPr>
      </w:pPr>
      <w:r w:rsidRPr="00904BB2">
        <w:rPr>
          <w:rFonts w:cstheme="minorHAnsi"/>
          <w:color w:val="000000" w:themeColor="text1"/>
        </w:rPr>
        <w:t xml:space="preserve">[2] Norm </w:t>
      </w:r>
      <w:proofErr w:type="gramStart"/>
      <w:r w:rsidRPr="00904BB2">
        <w:rPr>
          <w:rFonts w:cstheme="minorHAnsi"/>
          <w:color w:val="000000" w:themeColor="text1"/>
        </w:rPr>
        <w:t>setting:</w:t>
      </w:r>
      <w:proofErr w:type="gramEnd"/>
      <w:r w:rsidRPr="00904BB2">
        <w:rPr>
          <w:rFonts w:cstheme="minorHAnsi"/>
          <w:color w:val="000000" w:themeColor="text1"/>
        </w:rPr>
        <w:t xml:space="preserve"> we are part of a larger debate community with extensive norms – letting bad discourse be rampant kills the community </w:t>
      </w:r>
    </w:p>
    <w:p w14:paraId="3B44FB45" w14:textId="77777777" w:rsidR="0091157C" w:rsidRPr="00AA2049" w:rsidRDefault="0091157C" w:rsidP="0091157C">
      <w:pPr>
        <w:rPr>
          <w:rFonts w:eastAsia="Times New Roman"/>
          <w:b/>
          <w:iCs/>
          <w:color w:val="000000" w:themeColor="text1"/>
          <w:sz w:val="26"/>
        </w:rPr>
      </w:pPr>
      <w:r w:rsidRPr="00904BB2">
        <w:rPr>
          <w:rFonts w:cstheme="minorHAnsi"/>
          <w:b/>
          <w:bCs/>
          <w:color w:val="000000" w:themeColor="text1"/>
          <w:sz w:val="26"/>
          <w:szCs w:val="26"/>
        </w:rPr>
        <w:t>[3] Competition: debate is an educational competition with no place for offensive rhetoric – that kills access to the lasting benefit debate provides</w:t>
      </w:r>
    </w:p>
    <w:p w14:paraId="7D86F8AA" w14:textId="77777777" w:rsidR="0091157C" w:rsidRPr="0091157C" w:rsidRDefault="0091157C" w:rsidP="0091157C"/>
    <w:p w14:paraId="38439F00" w14:textId="77777777" w:rsidR="00903A55" w:rsidRPr="00903A55" w:rsidRDefault="00903A55" w:rsidP="00903A55"/>
    <w:p w14:paraId="34650D45" w14:textId="1620F7AA" w:rsidR="00E437A9" w:rsidRDefault="00E437A9" w:rsidP="00E437A9">
      <w:pPr>
        <w:pStyle w:val="Heading2"/>
      </w:pPr>
      <w:r>
        <w:lastRenderedPageBreak/>
        <w:t>1AC</w:t>
      </w:r>
    </w:p>
    <w:p w14:paraId="23BAD454" w14:textId="77777777" w:rsidR="00E437A9" w:rsidRDefault="00E437A9" w:rsidP="00E437A9">
      <w:pPr>
        <w:pStyle w:val="Heading3"/>
      </w:pPr>
      <w:r>
        <w:lastRenderedPageBreak/>
        <w:t>1AC – Adv – Customary International Law</w:t>
      </w:r>
    </w:p>
    <w:p w14:paraId="51706033" w14:textId="77777777" w:rsidR="00E437A9" w:rsidRDefault="00E437A9" w:rsidP="00E437A9">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proofErr w:type="spellStart"/>
      <w:r w:rsidRPr="00875A8F">
        <w:rPr>
          <w:i/>
        </w:rPr>
        <w:t>opinio</w:t>
      </w:r>
      <w:proofErr w:type="spellEnd"/>
      <w:r w:rsidRPr="00875A8F">
        <w:rPr>
          <w:i/>
        </w:rPr>
        <w:t xml:space="preserve">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5F275B84" w14:textId="77777777" w:rsidR="00E437A9" w:rsidRPr="00D2046C" w:rsidRDefault="00E437A9" w:rsidP="00E437A9">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0" w:history="1">
        <w:r w:rsidRPr="00111F4F">
          <w:rPr>
            <w:rStyle w:val="Hyperlink"/>
          </w:rPr>
          <w:t>https://digitalcommons.law.yale.edu/cgi/viewcontent.cgi?article=1710&amp;context=yjil</w:t>
        </w:r>
      </w:hyperlink>
      <w:r>
        <w:t>] Justin ** Brackets in original</w:t>
      </w:r>
    </w:p>
    <w:p w14:paraId="03EED2BD" w14:textId="77777777" w:rsidR="00E437A9" w:rsidRPr="001130DA" w:rsidRDefault="00E437A9" w:rsidP="00E437A9">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7C1752D4" w14:textId="77777777" w:rsidR="00E437A9" w:rsidRPr="001130DA" w:rsidRDefault="00E437A9" w:rsidP="00E437A9">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25D19BBC" w14:textId="77777777" w:rsidR="00E437A9" w:rsidRPr="00425E77" w:rsidRDefault="00E437A9" w:rsidP="00E437A9">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public </w:t>
      </w:r>
      <w:r w:rsidRPr="008D2E40">
        <w:rPr>
          <w:rStyle w:val="Emphasis"/>
          <w:highlight w:val="green"/>
        </w:rPr>
        <w:t>employees the right</w:t>
      </w:r>
      <w:r w:rsidRPr="008D2E40">
        <w:rPr>
          <w:highlight w:val="green"/>
          <w:u w:val="single"/>
        </w:rPr>
        <w:t xml:space="preserve"> and </w:t>
      </w:r>
      <w:r w:rsidRPr="008D2E40">
        <w:rPr>
          <w:rStyle w:val="Emphasis"/>
          <w:highlight w:val="green"/>
        </w:rPr>
        <w:t>authorizing 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complexities of the U.S. position on FOA and the right to strike as international rights</w:t>
      </w:r>
      <w:r w:rsidRPr="003E22A7">
        <w:rPr>
          <w:u w:val="single"/>
        </w:rPr>
        <w:t xml:space="preserve">, </w:t>
      </w:r>
      <w:r w:rsidRPr="008D2E40">
        <w:rPr>
          <w:highlight w:val="green"/>
          <w:u w:val="single"/>
        </w:rPr>
        <w:t>reflected in</w:t>
      </w:r>
      <w:r w:rsidRPr="003E22A7">
        <w:rPr>
          <w:u w:val="single"/>
        </w:rPr>
        <w:t xml:space="preserve"> the </w:t>
      </w:r>
      <w:r w:rsidRPr="008D2E40">
        <w:rPr>
          <w:rStyle w:val="Emphasis"/>
          <w:highlight w:val="green"/>
        </w:rPr>
        <w:t>failure to ratify Convention 87</w:t>
      </w:r>
      <w:r w:rsidRPr="003E22A7">
        <w:rPr>
          <w:u w:val="single"/>
        </w:rPr>
        <w:t xml:space="preserve"> while both Congress and the executive branch </w:t>
      </w:r>
      <w:r w:rsidRPr="00425E77">
        <w:rPr>
          <w:rStyle w:val="Emphasis"/>
        </w:rPr>
        <w:t>embrace Convention 87 principles including the right to strike.</w:t>
      </w:r>
    </w:p>
    <w:p w14:paraId="75503391" w14:textId="77777777" w:rsidR="00E437A9" w:rsidRPr="001130DA" w:rsidRDefault="00E437A9" w:rsidP="00E437A9">
      <w:pPr>
        <w:rPr>
          <w:sz w:val="16"/>
        </w:rPr>
      </w:pPr>
      <w:r w:rsidRPr="001130DA">
        <w:rPr>
          <w:sz w:val="16"/>
        </w:rPr>
        <w:t>A. Initial Definitions and Considerations</w:t>
      </w:r>
    </w:p>
    <w:p w14:paraId="20D72B54" w14:textId="77777777" w:rsidR="00E437A9" w:rsidRPr="00ED5AB7" w:rsidRDefault="00E437A9" w:rsidP="00E437A9">
      <w:pPr>
        <w:rPr>
          <w:rStyle w:val="Emphasis"/>
        </w:rPr>
      </w:pPr>
      <w:r w:rsidRPr="001130DA">
        <w:rPr>
          <w:sz w:val="16"/>
        </w:rPr>
        <w:t xml:space="preserve">1. </w:t>
      </w:r>
      <w:r w:rsidRPr="00ED5AB7">
        <w:rPr>
          <w:rStyle w:val="Emphasis"/>
        </w:rPr>
        <w:t>CIL Standards</w:t>
      </w:r>
    </w:p>
    <w:p w14:paraId="79A5ED7C" w14:textId="77777777" w:rsidR="00E437A9" w:rsidRPr="003E22A7" w:rsidRDefault="00E437A9" w:rsidP="00E437A9">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proofErr w:type="spellStart"/>
      <w:r w:rsidRPr="008D2E40">
        <w:rPr>
          <w:rStyle w:val="Emphasis"/>
          <w:highlight w:val="green"/>
        </w:rPr>
        <w:t>opinio</w:t>
      </w:r>
      <w:proofErr w:type="spellEnd"/>
      <w:r w:rsidRPr="008D2E40">
        <w:rPr>
          <w:rStyle w:val="Emphasis"/>
          <w:highlight w:val="green"/>
        </w:rPr>
        <w:t xml:space="preserve">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 xml:space="preserve">The second element, </w:t>
      </w:r>
      <w:proofErr w:type="spellStart"/>
      <w:r w:rsidRPr="00ED5AB7">
        <w:rPr>
          <w:sz w:val="16"/>
        </w:rPr>
        <w:t>opinio</w:t>
      </w:r>
      <w:proofErr w:type="spellEnd"/>
      <w:r w:rsidRPr="00ED5AB7">
        <w:rPr>
          <w:sz w:val="16"/>
        </w:rPr>
        <w:t xml:space="preserve"> juris, is more subjective:</w:t>
      </w:r>
      <w:r w:rsidRPr="003E22A7">
        <w:rPr>
          <w:u w:val="single"/>
        </w:rPr>
        <w:t xml:space="preserve"> </w:t>
      </w:r>
      <w:r w:rsidRPr="008D2E40">
        <w:rPr>
          <w:highlight w:val="green"/>
          <w:u w:val="single"/>
        </w:rPr>
        <w:t>the</w:t>
      </w:r>
      <w:r w:rsidRPr="003E22A7">
        <w:rPr>
          <w:u w:val="single"/>
        </w:rPr>
        <w:t xml:space="preserve"> general </w:t>
      </w:r>
      <w:r w:rsidRPr="008D2E40">
        <w:rPr>
          <w:highlight w:val="green"/>
          <w:u w:val="single"/>
        </w:rPr>
        <w:t xml:space="preserve">practice </w:t>
      </w:r>
      <w:r w:rsidRPr="00875A8F">
        <w:rPr>
          <w:u w:val="single"/>
        </w:rPr>
        <w:t xml:space="preserve">must be </w:t>
      </w:r>
      <w:r w:rsidRPr="008D2E40">
        <w:rPr>
          <w:rStyle w:val="Emphasis"/>
          <w:highlight w:val="green"/>
        </w:rPr>
        <w:t>undertaken based on it</w:t>
      </w:r>
      <w:r w:rsidRPr="00ED5AB7">
        <w:rPr>
          <w:rStyle w:val="Emphasis"/>
        </w:rPr>
        <w:t xml:space="preserve">s acceptance </w:t>
      </w:r>
      <w:r w:rsidRPr="008D2E40">
        <w:rPr>
          <w:rStyle w:val="Emphasis"/>
          <w:highlight w:val="green"/>
        </w:rPr>
        <w:t>as law, rather than</w:t>
      </w:r>
      <w:r w:rsidRPr="00ED5AB7">
        <w:rPr>
          <w:rStyle w:val="Emphasis"/>
        </w:rPr>
        <w:t xml:space="preserve"> being accepted based on mere usage or habit or some </w:t>
      </w:r>
      <w:r w:rsidRPr="008D2E40">
        <w:rPr>
          <w:rStyle w:val="Emphasis"/>
          <w:highlight w:val="green"/>
        </w:rPr>
        <w:t>pragmatic motive</w:t>
      </w:r>
      <w:r w:rsidRPr="001130DA">
        <w:rPr>
          <w:sz w:val="16"/>
        </w:rPr>
        <w:t xml:space="preserve">. As is true for general practice, </w:t>
      </w:r>
      <w:r w:rsidRPr="00ED5AB7">
        <w:rPr>
          <w:sz w:val="16"/>
        </w:rPr>
        <w:t>evidence of acceptance as law may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6D94A22F" w14:textId="77777777" w:rsidR="00E437A9" w:rsidRPr="00ED5AB7" w:rsidRDefault="00E437A9" w:rsidP="00E437A9">
      <w:pPr>
        <w:rPr>
          <w:rStyle w:val="Emphasis"/>
        </w:rPr>
      </w:pPr>
      <w:r w:rsidRPr="001130DA">
        <w:rPr>
          <w:sz w:val="16"/>
        </w:rPr>
        <w:lastRenderedPageBreak/>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7A1ED3E4" w14:textId="77777777" w:rsidR="00E437A9" w:rsidRPr="003E22A7" w:rsidRDefault="00E437A9" w:rsidP="00E437A9">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0BB3C48C" w14:textId="77777777" w:rsidR="00E437A9" w:rsidRPr="001130DA" w:rsidRDefault="00E437A9" w:rsidP="00E437A9">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 xml:space="preserve">means the State may not impose unreasonably high membership requirements that hinder the establishment of </w:t>
      </w:r>
      <w:proofErr w:type="gramStart"/>
      <w:r w:rsidRPr="00ED5AB7">
        <w:rPr>
          <w:sz w:val="16"/>
        </w:rPr>
        <w:t>organizations</w:t>
      </w:r>
      <w:r w:rsidRPr="001130DA">
        <w:rPr>
          <w:sz w:val="16"/>
        </w:rPr>
        <w:t xml:space="preserve">, </w:t>
      </w:r>
      <w:r w:rsidRPr="00ED5AB7">
        <w:rPr>
          <w:sz w:val="16"/>
        </w:rPr>
        <w:t>or</w:t>
      </w:r>
      <w:proofErr w:type="gramEnd"/>
      <w:r w:rsidRPr="00ED5AB7">
        <w:rPr>
          <w:sz w:val="16"/>
        </w:rPr>
        <w:t xml:space="preserve">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0A87E5EF" w14:textId="77777777" w:rsidR="00E437A9" w:rsidRPr="00A56669" w:rsidRDefault="00E437A9" w:rsidP="00E437A9">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1A8CC8B6" w14:textId="77777777" w:rsidR="00E437A9" w:rsidRPr="001130DA" w:rsidRDefault="00E437A9" w:rsidP="00E437A9">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25FC9B27" w14:textId="77777777" w:rsidR="00E437A9" w:rsidRPr="00425E77" w:rsidRDefault="00E437A9" w:rsidP="00E437A9">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 xml:space="preserve">Another major UN Human </w:t>
      </w:r>
      <w:proofErr w:type="spellStart"/>
      <w:r w:rsidRPr="00425E77">
        <w:rPr>
          <w:u w:val="single"/>
        </w:rPr>
        <w:t>Rightstreaty</w:t>
      </w:r>
      <w:proofErr w:type="spellEnd"/>
      <w:r w:rsidRPr="00425E77">
        <w:rPr>
          <w:u w:val="single"/>
        </w:rPr>
        <w:t>,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 xml:space="preserve">The ICCPR has been ratified by 173 countries, including three of the four </w:t>
      </w:r>
      <w:proofErr w:type="spellStart"/>
      <w:r w:rsidRPr="00425E77">
        <w:rPr>
          <w:u w:val="single"/>
        </w:rPr>
        <w:t>largepopulation</w:t>
      </w:r>
      <w:proofErr w:type="spellEnd"/>
      <w:r w:rsidRPr="00425E77">
        <w:rPr>
          <w:u w:val="single"/>
        </w:rPr>
        <w:t xml:space="preserve">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xml:space="preserve">. 125 Indeed, of the 187 ILO Member States, only 11 relatively </w:t>
      </w:r>
      <w:proofErr w:type="spellStart"/>
      <w:r w:rsidRPr="00425E77">
        <w:rPr>
          <w:sz w:val="16"/>
        </w:rPr>
        <w:t>smallpopulation</w:t>
      </w:r>
      <w:proofErr w:type="spellEnd"/>
      <w:r w:rsidRPr="00425E77">
        <w:rPr>
          <w:sz w:val="16"/>
        </w:rPr>
        <w:t xml:space="preserve"> countries have not ratified at least one of Convention 87, the ICESCR, or the ICCPR.126</w:t>
      </w:r>
    </w:p>
    <w:p w14:paraId="66D8E103" w14:textId="77777777" w:rsidR="00E437A9" w:rsidRPr="00425E77" w:rsidRDefault="00E437A9" w:rsidP="00E437A9">
      <w:pPr>
        <w:rPr>
          <w:u w:val="single"/>
        </w:rPr>
      </w:pPr>
      <w:r w:rsidRPr="00425E77">
        <w:rPr>
          <w:u w:val="single"/>
        </w:rPr>
        <w:lastRenderedPageBreak/>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xml:space="preserve">. 127 At a national level, </w:t>
      </w:r>
      <w:proofErr w:type="gramStart"/>
      <w:r w:rsidRPr="00425E77">
        <w:rPr>
          <w:u w:val="single"/>
        </w:rPr>
        <w:t>the vast majority of</w:t>
      </w:r>
      <w:proofErr w:type="gramEnd"/>
      <w:r w:rsidRPr="00425E77">
        <w:rPr>
          <w:u w:val="single"/>
        </w:rPr>
        <w:t xml:space="preserve"> constitutions provide for freedom of association, although some use general language that (unlike the international instruments just mentioned) does not specify workers or trade unions. 128</w:t>
      </w:r>
    </w:p>
    <w:p w14:paraId="293D129F" w14:textId="77777777" w:rsidR="00E437A9" w:rsidRPr="00425E77" w:rsidRDefault="00E437A9" w:rsidP="00E437A9">
      <w:pPr>
        <w:rPr>
          <w:sz w:val="16"/>
        </w:rPr>
      </w:pPr>
      <w:r w:rsidRPr="00425E77">
        <w:rPr>
          <w:sz w:val="16"/>
        </w:rPr>
        <w:t xml:space="preserve">Apart from States’ </w:t>
      </w:r>
      <w:proofErr w:type="gramStart"/>
      <w:r w:rsidRPr="00425E77">
        <w:rPr>
          <w:sz w:val="16"/>
        </w:rPr>
        <w:t>nearly-universal</w:t>
      </w:r>
      <w:proofErr w:type="gramEnd"/>
      <w:r w:rsidRPr="00425E77">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27003222" w14:textId="77777777" w:rsidR="00E437A9" w:rsidRPr="001130DA" w:rsidRDefault="00E437A9" w:rsidP="00E437A9">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 xml:space="preserve">the </w:t>
      </w:r>
      <w:proofErr w:type="spellStart"/>
      <w:r w:rsidRPr="00425E77">
        <w:rPr>
          <w:sz w:val="16"/>
        </w:rPr>
        <w:t>Labour</w:t>
      </w:r>
      <w:proofErr w:type="spellEnd"/>
      <w:r w:rsidRPr="00425E77">
        <w:rPr>
          <w:sz w:val="16"/>
        </w:rPr>
        <w:t xml:space="preserve">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 xml:space="preserve">including “respect for International </w:t>
      </w:r>
      <w:proofErr w:type="spellStart"/>
      <w:r w:rsidRPr="00425E77">
        <w:rPr>
          <w:sz w:val="16"/>
        </w:rPr>
        <w:t>Labour</w:t>
      </w:r>
      <w:proofErr w:type="spellEnd"/>
      <w:r w:rsidRPr="00425E77">
        <w:rPr>
          <w:sz w:val="16"/>
        </w:rPr>
        <w:t xml:space="preserve">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4D900A0F" w14:textId="77777777" w:rsidR="00E437A9" w:rsidRPr="00A56669" w:rsidRDefault="00E437A9" w:rsidP="00E437A9">
      <w:pPr>
        <w:rPr>
          <w:sz w:val="16"/>
          <w:szCs w:val="16"/>
        </w:rPr>
      </w:pPr>
      <w:r w:rsidRPr="00A56669">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A56669">
        <w:rPr>
          <w:sz w:val="16"/>
          <w:szCs w:val="16"/>
        </w:rPr>
        <w:t>similarly worded,</w:t>
      </w:r>
      <w:proofErr w:type="gramEnd"/>
      <w:r w:rsidRPr="00A56669">
        <w:rPr>
          <w:sz w:val="16"/>
          <w:szCs w:val="16"/>
        </w:rPr>
        <w:t xml:space="preserve"> mostly bilateral trade agreements addressing the subject of FOA constitutes additional evidence of general practice for CIL purposes. 144</w:t>
      </w:r>
    </w:p>
    <w:p w14:paraId="29DEB4C5" w14:textId="77777777" w:rsidR="00E437A9" w:rsidRPr="001130DA" w:rsidRDefault="00E437A9" w:rsidP="00E437A9">
      <w:pPr>
        <w:rPr>
          <w:sz w:val="16"/>
        </w:rPr>
      </w:pPr>
      <w:r w:rsidRPr="005833EA">
        <w:rPr>
          <w:u w:val="single"/>
        </w:rPr>
        <w:t xml:space="preserve">The pervasive nature of actual practice regarding FOA and the right to strike does not mean that the right’s content is static or fixed. To be sure, </w:t>
      </w:r>
      <w:r w:rsidRPr="008D2E40">
        <w:rPr>
          <w:highlight w:val="green"/>
          <w:u w:val="single"/>
        </w:rPr>
        <w:t xml:space="preserve">there is </w:t>
      </w:r>
      <w:r w:rsidRPr="001130DA">
        <w:rPr>
          <w:u w:val="single"/>
        </w:rPr>
        <w:t>broad acceptance of</w:t>
      </w:r>
      <w:r w:rsidRPr="005833EA">
        <w:rPr>
          <w:u w:val="single"/>
        </w:rPr>
        <w:t xml:space="preserve"> the </w:t>
      </w:r>
      <w:r w:rsidRPr="008D2E40">
        <w:rPr>
          <w:highlight w:val="green"/>
          <w:u w:val="single"/>
        </w:rPr>
        <w:t>two</w:t>
      </w:r>
      <w:r w:rsidRPr="005833EA">
        <w:rPr>
          <w:u w:val="single"/>
        </w:rPr>
        <w:t xml:space="preserve"> previously discussed </w:t>
      </w:r>
      <w:r w:rsidRPr="008D2E40">
        <w:rPr>
          <w:highlight w:val="green"/>
          <w:u w:val="single"/>
        </w:rPr>
        <w:t xml:space="preserve">features </w:t>
      </w:r>
      <w:r w:rsidRPr="001130DA">
        <w:rPr>
          <w:u w:val="single"/>
        </w:rPr>
        <w:t xml:space="preserve">on </w:t>
      </w:r>
      <w:r w:rsidRPr="008D2E40">
        <w:rPr>
          <w:highlight w:val="green"/>
          <w:u w:val="single"/>
        </w:rPr>
        <w:t xml:space="preserve">which U.S. law is </w:t>
      </w:r>
      <w:r w:rsidRPr="008D2E40">
        <w:rPr>
          <w:rStyle w:val="Emphasis"/>
          <w:highlight w:val="green"/>
        </w:rPr>
        <w:t>out of step</w:t>
      </w:r>
      <w:r w:rsidRPr="005833EA">
        <w:rPr>
          <w:u w:val="single"/>
        </w:rPr>
        <w:t xml:space="preserve">: the </w:t>
      </w:r>
      <w:r w:rsidRPr="008D2E40">
        <w:rPr>
          <w:highlight w:val="green"/>
          <w:u w:val="single"/>
        </w:rPr>
        <w:t xml:space="preserve">prohibition on </w:t>
      </w:r>
      <w:r w:rsidRPr="008D2E40">
        <w:rPr>
          <w:rStyle w:val="Emphasis"/>
          <w:highlight w:val="green"/>
        </w:rPr>
        <w:t>permanent replacements</w:t>
      </w:r>
      <w:r w:rsidRPr="005833EA">
        <w:rPr>
          <w:u w:val="single"/>
        </w:rPr>
        <w:t xml:space="preserve">145 </w:t>
      </w:r>
      <w:r w:rsidRPr="008D2E40">
        <w:rPr>
          <w:highlight w:val="green"/>
          <w:u w:val="single"/>
        </w:rPr>
        <w:t xml:space="preserve">and </w:t>
      </w:r>
      <w:r w:rsidRPr="008D2E40">
        <w:rPr>
          <w:rStyle w:val="Emphasis"/>
          <w:highlight w:val="green"/>
        </w:rPr>
        <w:t>public employees’ right to strike</w:t>
      </w:r>
      <w:r w:rsidRPr="00A56669">
        <w:rPr>
          <w:rStyle w:val="Emphasis"/>
        </w:rPr>
        <w:t xml:space="preserve"> with certain exceptions</w:t>
      </w:r>
      <w:r w:rsidRPr="001130DA">
        <w:rPr>
          <w:sz w:val="16"/>
        </w:rPr>
        <w:t xml:space="preserve">. 146 And </w:t>
      </w:r>
      <w:r w:rsidRPr="005833EA">
        <w:rPr>
          <w:u w:val="single"/>
        </w:rPr>
        <w:t xml:space="preserve">although </w:t>
      </w:r>
      <w:proofErr w:type="gramStart"/>
      <w:r w:rsidRPr="005833EA">
        <w:rPr>
          <w:u w:val="single"/>
        </w:rPr>
        <w:t>particular limits</w:t>
      </w:r>
      <w:proofErr w:type="gramEnd"/>
      <w:r w:rsidRPr="005833EA">
        <w:rPr>
          <w:u w:val="single"/>
        </w:rPr>
        <w:t xml:space="preserve"> on the right may vary from one country to another</w:t>
      </w:r>
      <w:r w:rsidRPr="001130DA">
        <w:rPr>
          <w:sz w:val="16"/>
        </w:rPr>
        <w:t xml:space="preserve">, </w:t>
      </w:r>
      <w:r w:rsidRPr="005833EA">
        <w:rPr>
          <w:u w:val="single"/>
        </w:rPr>
        <w:t xml:space="preserve">there is an </w:t>
      </w:r>
      <w:r w:rsidRPr="00A56669">
        <w:rPr>
          <w:rStyle w:val="Emphasis"/>
        </w:rPr>
        <w:t>international consensus</w:t>
      </w:r>
      <w:r w:rsidRPr="005833EA">
        <w:rPr>
          <w:u w:val="single"/>
        </w:rPr>
        <w:t xml:space="preserve"> that the </w:t>
      </w:r>
      <w:r w:rsidRPr="00A5666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5FC9C2CE" w14:textId="77777777" w:rsidR="00E437A9" w:rsidRPr="001130DA" w:rsidRDefault="00E437A9" w:rsidP="00E437A9">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proofErr w:type="gramStart"/>
      <w:r w:rsidRPr="00A56669">
        <w:rPr>
          <w:rStyle w:val="Emphasis"/>
        </w:rPr>
        <w:t>absolutely rigorous</w:t>
      </w:r>
      <w:proofErr w:type="gramEnd"/>
      <w:r w:rsidRPr="00A56669">
        <w:rPr>
          <w:rStyle w:val="Emphasis"/>
        </w:rPr>
        <w:t xml:space="preserve"> conformity</w:t>
      </w:r>
      <w:r w:rsidRPr="005833EA">
        <w:rPr>
          <w:u w:val="single"/>
        </w:rPr>
        <w:t xml:space="preserve"> with the rule. </w:t>
      </w:r>
      <w:proofErr w:type="gramStart"/>
      <w:r w:rsidRPr="005833EA">
        <w:rPr>
          <w:u w:val="single"/>
        </w:rPr>
        <w:t>In order to</w:t>
      </w:r>
      <w:proofErr w:type="gramEnd"/>
      <w:r w:rsidRPr="005833EA">
        <w:rPr>
          <w:u w:val="single"/>
        </w:rPr>
        <w:t xml:space="preserve"> deduce the existence of customary rules, the Court deems it sufficient that the conduct of States should, in general be consistent with such rules</w:t>
      </w:r>
      <w:r w:rsidRPr="001130DA">
        <w:rPr>
          <w:sz w:val="16"/>
        </w:rPr>
        <w:t>.148</w:t>
      </w:r>
    </w:p>
    <w:p w14:paraId="5A433F7D" w14:textId="77777777" w:rsidR="00E437A9" w:rsidRPr="0098613E" w:rsidRDefault="00E437A9" w:rsidP="00E437A9">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 xml:space="preserve">Right to Strike as </w:t>
      </w:r>
      <w:proofErr w:type="spellStart"/>
      <w:r w:rsidRPr="008D2E40">
        <w:rPr>
          <w:rStyle w:val="Emphasis"/>
          <w:highlight w:val="green"/>
        </w:rPr>
        <w:t>Opinio</w:t>
      </w:r>
      <w:proofErr w:type="spellEnd"/>
      <w:r w:rsidRPr="008D2E40">
        <w:rPr>
          <w:rStyle w:val="Emphasis"/>
          <w:highlight w:val="green"/>
        </w:rPr>
        <w:t xml:space="preserve"> Juris</w:t>
      </w:r>
    </w:p>
    <w:p w14:paraId="60E77267" w14:textId="77777777" w:rsidR="00E437A9" w:rsidRPr="001130DA" w:rsidRDefault="00E437A9" w:rsidP="00E437A9">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w:t>
      </w:r>
      <w:r w:rsidRPr="00117DE5">
        <w:rPr>
          <w:u w:val="single"/>
        </w:rPr>
        <w:lastRenderedPageBreak/>
        <w:t xml:space="preserve">existence of </w:t>
      </w:r>
      <w:proofErr w:type="spellStart"/>
      <w:r w:rsidRPr="008D2E40">
        <w:rPr>
          <w:highlight w:val="green"/>
          <w:u w:val="single"/>
        </w:rPr>
        <w:t>opinio</w:t>
      </w:r>
      <w:proofErr w:type="spellEnd"/>
      <w:r w:rsidRPr="008D2E40">
        <w:rPr>
          <w:highlight w:val="green"/>
          <w:u w:val="single"/>
        </w:rPr>
        <w:t xml:space="preserve">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the </w:t>
      </w:r>
      <w:r w:rsidRPr="008D2E40">
        <w:rPr>
          <w:rStyle w:val="Emphasis"/>
          <w:highlight w:val="green"/>
        </w:rPr>
        <w:t>insufficiency or inconclusiveness of such practice</w:t>
      </w:r>
      <w:r w:rsidRPr="00117DE5">
        <w:rPr>
          <w:u w:val="single"/>
        </w:rPr>
        <w:t xml:space="preserve">, </w:t>
      </w:r>
      <w:r w:rsidRPr="0098613E">
        <w:rPr>
          <w:u w:val="single"/>
        </w:rPr>
        <w:t xml:space="preserve">instead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contribute to socialized acceptance of norms on 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including the 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2A1CCB03" w14:textId="77777777" w:rsidR="00E437A9" w:rsidRPr="0098613E" w:rsidRDefault="00E437A9" w:rsidP="00E437A9">
      <w:pPr>
        <w:rPr>
          <w:rStyle w:val="Emphasis"/>
        </w:rPr>
      </w:pPr>
      <w:r w:rsidRPr="001130DA">
        <w:rPr>
          <w:sz w:val="16"/>
        </w:rPr>
        <w:t xml:space="preserve">That said, the ICJ often does infer the existence of </w:t>
      </w:r>
      <w:proofErr w:type="spellStart"/>
      <w:r w:rsidRPr="001130DA">
        <w:rPr>
          <w:sz w:val="16"/>
        </w:rPr>
        <w:t>opinio</w:t>
      </w:r>
      <w:proofErr w:type="spellEnd"/>
      <w:r w:rsidRPr="001130DA">
        <w:rPr>
          <w:sz w:val="16"/>
        </w:rPr>
        <w:t xml:space="preserve">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2DA4F3A7" w14:textId="77777777" w:rsidR="00E437A9" w:rsidRPr="00D2046C" w:rsidRDefault="00E437A9" w:rsidP="00E437A9">
      <w:pPr>
        <w:rPr>
          <w:u w:val="single"/>
        </w:rPr>
      </w:pPr>
      <w:r w:rsidRPr="001130DA">
        <w:rPr>
          <w:sz w:val="16"/>
        </w:rPr>
        <w:t xml:space="preserve">A second reason is that </w:t>
      </w:r>
      <w:r w:rsidRPr="00D2046C">
        <w:rPr>
          <w:u w:val="single"/>
        </w:rPr>
        <w:t xml:space="preserve">domestic law can </w:t>
      </w:r>
      <w:r w:rsidRPr="0098613E">
        <w:rPr>
          <w:rStyle w:val="Emphasis"/>
        </w:rPr>
        <w:t xml:space="preserve">provide relevant evidence regarding the presence of </w:t>
      </w:r>
      <w:proofErr w:type="spellStart"/>
      <w:r w:rsidRPr="0098613E">
        <w:rPr>
          <w:rStyle w:val="Emphasis"/>
        </w:rPr>
        <w:t>opinio</w:t>
      </w:r>
      <w:proofErr w:type="spellEnd"/>
      <w:r w:rsidRPr="0098613E">
        <w:rPr>
          <w:rStyle w:val="Emphasis"/>
        </w:rPr>
        <w:t xml:space="preserve">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w:t>
      </w:r>
      <w:proofErr w:type="spellStart"/>
      <w:r w:rsidRPr="001130DA">
        <w:rPr>
          <w:sz w:val="16"/>
        </w:rPr>
        <w:t>opinio</w:t>
      </w:r>
      <w:proofErr w:type="spellEnd"/>
      <w:r w:rsidRPr="001130DA">
        <w:rPr>
          <w:sz w:val="16"/>
        </w:rPr>
        <w:t xml:space="preserve">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official publications; government legal opinions; [and] decisions of national courts</w:t>
      </w:r>
      <w:r w:rsidRPr="00D2046C">
        <w:rPr>
          <w:u w:val="single"/>
        </w:rPr>
        <w:t>.”</w:t>
      </w:r>
      <w:r w:rsidRPr="001130DA">
        <w:rPr>
          <w:sz w:val="16"/>
        </w:rPr>
        <w:t xml:space="preserve">155 In this regard, the </w:t>
      </w:r>
      <w:r w:rsidRPr="00D2046C">
        <w:rPr>
          <w:u w:val="single"/>
        </w:rPr>
        <w:t xml:space="preserve">CEACR in 2012 identified 92 countries where “the right to strike is </w:t>
      </w:r>
      <w:r w:rsidRPr="0098613E">
        <w:rPr>
          <w:rStyle w:val="Emphasis"/>
        </w:rPr>
        <w:t>explicitly recognized, including at the constitutional level</w:t>
      </w:r>
      <w:r w:rsidRPr="00D2046C">
        <w:rPr>
          <w:u w:val="single"/>
        </w:rPr>
        <w:t xml:space="preserve">”; the list includes </w:t>
      </w:r>
      <w:r w:rsidRPr="008D2E40">
        <w:rPr>
          <w:highlight w:val="green"/>
          <w:u w:val="single"/>
        </w:rPr>
        <w:t>six countries</w:t>
      </w:r>
      <w:r w:rsidRPr="00D2046C">
        <w:rPr>
          <w:u w:val="single"/>
        </w:rPr>
        <w:t xml:space="preserve"> that </w:t>
      </w:r>
      <w:r w:rsidRPr="008D2E40">
        <w:rPr>
          <w:highlight w:val="green"/>
          <w:u w:val="single"/>
        </w:rPr>
        <w:t xml:space="preserve">have </w:t>
      </w:r>
      <w:r w:rsidRPr="008D2E40">
        <w:rPr>
          <w:rStyle w:val="Emphasis"/>
          <w:highlight w:val="green"/>
        </w:rPr>
        <w:t>not ratified Convention</w:t>
      </w:r>
      <w:r w:rsidRPr="008D2E40">
        <w:rPr>
          <w:highlight w:val="green"/>
          <w:u w:val="single"/>
        </w:rPr>
        <w:t xml:space="preserve"> 87</w:t>
      </w:r>
      <w:r w:rsidRPr="00D2046C">
        <w:rPr>
          <w:u w:val="single"/>
        </w:rPr>
        <w:t>.156</w:t>
      </w:r>
    </w:p>
    <w:p w14:paraId="2C242509" w14:textId="77777777" w:rsidR="00E437A9" w:rsidRPr="001130DA" w:rsidRDefault="00E437A9" w:rsidP="00E437A9">
      <w:pPr>
        <w:rPr>
          <w:sz w:val="16"/>
        </w:rPr>
      </w:pPr>
      <w:r w:rsidRPr="008D2E40">
        <w:rPr>
          <w:highlight w:val="green"/>
          <w:u w:val="single"/>
        </w:rPr>
        <w:t>Recognition in domestic law</w:t>
      </w:r>
      <w:r w:rsidRPr="00D2046C">
        <w:rPr>
          <w:u w:val="single"/>
        </w:rPr>
        <w:t xml:space="preserve"> of a right to strike </w:t>
      </w:r>
      <w:r w:rsidRPr="008D2E40">
        <w:rPr>
          <w:highlight w:val="green"/>
          <w:u w:val="single"/>
        </w:rPr>
        <w:t>alongside</w:t>
      </w:r>
      <w:r w:rsidRPr="00D2046C">
        <w:rPr>
          <w:u w:val="single"/>
        </w:rPr>
        <w:t xml:space="preserve"> a conscious </w:t>
      </w:r>
      <w:r w:rsidRPr="008D2E40">
        <w:rPr>
          <w:rStyle w:val="Emphasis"/>
          <w:highlight w:val="green"/>
        </w:rPr>
        <w:t>decision not to ratify Convention 87</w:t>
      </w:r>
      <w:r w:rsidRPr="0098613E">
        <w:rPr>
          <w:rStyle w:val="Emphasis"/>
        </w:rPr>
        <w:t xml:space="preserve"> could </w:t>
      </w:r>
      <w:r w:rsidRPr="008D2E40">
        <w:rPr>
          <w:rStyle w:val="Emphasis"/>
          <w:highlight w:val="green"/>
        </w:rPr>
        <w:t>give rise to an inference</w:t>
      </w:r>
      <w:r w:rsidRPr="0098613E">
        <w:rPr>
          <w:rStyle w:val="Emphasis"/>
        </w:rPr>
        <w:t xml:space="preserve"> that </w:t>
      </w:r>
      <w:r w:rsidRPr="008D2E40">
        <w:rPr>
          <w:rStyle w:val="Emphasis"/>
          <w:highlight w:val="green"/>
        </w:rPr>
        <w:t>these</w:t>
      </w:r>
      <w:r w:rsidRPr="0098613E">
        <w:rPr>
          <w:rStyle w:val="Emphasis"/>
        </w:rPr>
        <w:t xml:space="preserve"> six </w:t>
      </w:r>
      <w:r w:rsidRPr="008D2E40">
        <w:rPr>
          <w:rStyle w:val="Emphasis"/>
          <w:highlight w:val="green"/>
        </w:rPr>
        <w:t xml:space="preserve">countries are rejecting </w:t>
      </w:r>
      <w:r w:rsidRPr="0098613E">
        <w:rPr>
          <w:rStyle w:val="Emphasis"/>
        </w:rPr>
        <w:t xml:space="preserve">the </w:t>
      </w:r>
      <w:r w:rsidRPr="008D2E40">
        <w:rPr>
          <w:rStyle w:val="Emphasis"/>
          <w:highlight w:val="green"/>
        </w:rPr>
        <w:t>right</w:t>
      </w:r>
      <w:r w:rsidRPr="008D2E40">
        <w:rPr>
          <w:highlight w:val="green"/>
          <w:u w:val="single"/>
        </w:rPr>
        <w:t xml:space="preserve"> as </w:t>
      </w:r>
      <w:r w:rsidRPr="001130DA">
        <w:rPr>
          <w:u w:val="single"/>
        </w:rPr>
        <w:t xml:space="preserve">a principle of </w:t>
      </w:r>
      <w:r w:rsidRPr="008D2E40">
        <w:rPr>
          <w:highlight w:val="green"/>
          <w:u w:val="single"/>
        </w:rPr>
        <w:t xml:space="preserve">international </w:t>
      </w:r>
      <w:r w:rsidRPr="001130DA">
        <w:rPr>
          <w:u w:val="single"/>
        </w:rPr>
        <w:t>law</w:t>
      </w:r>
      <w:r w:rsidRPr="001130DA">
        <w:rPr>
          <w:sz w:val="16"/>
        </w:rPr>
        <w:t xml:space="preserve">. However, as explained earlier, </w:t>
      </w:r>
      <w:r w:rsidRPr="008D2E40">
        <w:rPr>
          <w:highlight w:val="green"/>
          <w:u w:val="single"/>
        </w:rPr>
        <w:t xml:space="preserve">national courts for </w:t>
      </w:r>
      <w:r w:rsidRPr="008D2E40">
        <w:rPr>
          <w:rStyle w:val="Emphasis"/>
          <w:highlight w:val="green"/>
        </w:rPr>
        <w:t>two</w:t>
      </w:r>
      <w:r w:rsidRPr="0098613E">
        <w:rPr>
          <w:rStyle w:val="Emphasis"/>
        </w:rPr>
        <w:t xml:space="preserve"> of the six </w:t>
      </w:r>
      <w:r w:rsidRPr="008D2E40">
        <w:rPr>
          <w:rStyle w:val="Emphasis"/>
          <w:highlight w:val="green"/>
        </w:rPr>
        <w:t>non-ratifying countries</w:t>
      </w:r>
      <w:r w:rsidRPr="001130DA">
        <w:rPr>
          <w:sz w:val="16"/>
        </w:rPr>
        <w:t xml:space="preserve"> (Brazil and Kenya) </w:t>
      </w:r>
      <w:r w:rsidRPr="00D2046C">
        <w:rPr>
          <w:u w:val="single"/>
        </w:rPr>
        <w:t xml:space="preserve">expressly </w:t>
      </w:r>
      <w:r w:rsidRPr="008D2E40">
        <w:rPr>
          <w:highlight w:val="green"/>
          <w:u w:val="single"/>
        </w:rPr>
        <w:t xml:space="preserve">invoke </w:t>
      </w:r>
      <w:r w:rsidRPr="008D2E40">
        <w:rPr>
          <w:rStyle w:val="Emphasis"/>
          <w:highlight w:val="green"/>
        </w:rPr>
        <w:t>ILO membership</w:t>
      </w:r>
      <w:r w:rsidRPr="0098613E">
        <w:rPr>
          <w:rStyle w:val="Emphasis"/>
        </w:rPr>
        <w:t xml:space="preserve"> and/or principles as guidance in their domestic law decisions</w:t>
      </w:r>
      <w:r w:rsidRPr="00D2046C">
        <w:rPr>
          <w:u w:val="single"/>
        </w:rPr>
        <w:t>.</w:t>
      </w:r>
      <w:r w:rsidRPr="001130DA">
        <w:rPr>
          <w:sz w:val="16"/>
        </w:rPr>
        <w:t xml:space="preserve"> 157 </w:t>
      </w:r>
      <w:r w:rsidRPr="00D2046C">
        <w:rPr>
          <w:u w:val="single"/>
        </w:rPr>
        <w:t xml:space="preserve">In addition, </w:t>
      </w:r>
      <w:r w:rsidRPr="008D2E40">
        <w:rPr>
          <w:rStyle w:val="Emphasis"/>
          <w:highlight w:val="green"/>
        </w:rPr>
        <w:t>Canada</w:t>
      </w:r>
      <w:r w:rsidRPr="00D2046C">
        <w:rPr>
          <w:u w:val="single"/>
        </w:rPr>
        <w:t xml:space="preserve">—a country </w:t>
      </w:r>
      <w:r w:rsidRPr="0098613E">
        <w:rPr>
          <w:rStyle w:val="Emphasis"/>
        </w:rPr>
        <w:t>not listed among the 92 endorsing the right to strike in the 2012 General Survey</w:t>
      </w:r>
      <w:r w:rsidRPr="00D2046C">
        <w:rPr>
          <w:u w:val="single"/>
        </w:rPr>
        <w:t xml:space="preserve">— has since </w:t>
      </w:r>
      <w:r w:rsidRPr="008D2E40">
        <w:rPr>
          <w:highlight w:val="green"/>
          <w:u w:val="single"/>
        </w:rPr>
        <w:t xml:space="preserve">recognized </w:t>
      </w:r>
      <w:r w:rsidRPr="008073A4">
        <w:rPr>
          <w:u w:val="single"/>
        </w:rPr>
        <w:t xml:space="preserve">a </w:t>
      </w:r>
      <w:r w:rsidRPr="008D2E40">
        <w:rPr>
          <w:rStyle w:val="Emphasis"/>
          <w:highlight w:val="green"/>
        </w:rPr>
        <w:t>constitutional right to strike</w:t>
      </w:r>
      <w:r w:rsidRPr="0098613E">
        <w:rPr>
          <w:rStyle w:val="Emphasis"/>
        </w:rPr>
        <w:t xml:space="preserve"> under national law</w:t>
      </w:r>
      <w:r w:rsidRPr="00D2046C">
        <w:rPr>
          <w:u w:val="single"/>
        </w:rPr>
        <w:t>, relying in part on international law principles including CEACR and CFA determinations</w:t>
      </w:r>
      <w:r w:rsidRPr="001130DA">
        <w:rPr>
          <w:sz w:val="16"/>
        </w:rPr>
        <w:t xml:space="preserve">. 158 </w:t>
      </w:r>
      <w:r w:rsidRPr="00D2046C">
        <w:rPr>
          <w:u w:val="single"/>
        </w:rPr>
        <w:t>The Canadian Supreme Court had previously been explicit in invoking Convention 87, ICESCR, and ICCPR as “documents [that] reflect not only international consensus but also principles that Canada has committed itself to uphold.”</w:t>
      </w:r>
      <w:r w:rsidRPr="001130DA">
        <w:rPr>
          <w:sz w:val="16"/>
        </w:rPr>
        <w:t>159</w:t>
      </w:r>
    </w:p>
    <w:p w14:paraId="01AD9C2C" w14:textId="77777777" w:rsidR="00E437A9" w:rsidRPr="001130DA" w:rsidRDefault="00E437A9" w:rsidP="00E437A9">
      <w:pPr>
        <w:rPr>
          <w:sz w:val="16"/>
        </w:rPr>
      </w:pPr>
      <w:r w:rsidRPr="001130DA">
        <w:rPr>
          <w:sz w:val="16"/>
        </w:rPr>
        <w:t xml:space="preserve">Further, </w:t>
      </w:r>
      <w:r w:rsidRPr="00D2046C">
        <w:rPr>
          <w:u w:val="single"/>
        </w:rPr>
        <w:t xml:space="preserve">a </w:t>
      </w:r>
      <w:r w:rsidRPr="0098613E">
        <w:rPr>
          <w:rStyle w:val="Emphasis"/>
        </w:rPr>
        <w:t>third</w:t>
      </w:r>
      <w:r w:rsidRPr="00D2046C">
        <w:rPr>
          <w:u w:val="single"/>
        </w:rPr>
        <w:t xml:space="preserve"> country in the group of six—</w:t>
      </w:r>
      <w:r w:rsidRPr="008D2E40">
        <w:rPr>
          <w:rStyle w:val="Emphasis"/>
          <w:highlight w:val="green"/>
        </w:rPr>
        <w:t>South Korea</w:t>
      </w:r>
      <w:r w:rsidRPr="00D2046C">
        <w:rPr>
          <w:u w:val="single"/>
        </w:rPr>
        <w:t xml:space="preserve">—has </w:t>
      </w:r>
      <w:r w:rsidRPr="008073A4">
        <w:rPr>
          <w:u w:val="single"/>
        </w:rPr>
        <w:t xml:space="preserve">affirmed in its </w:t>
      </w:r>
      <w:r w:rsidRPr="0098613E">
        <w:rPr>
          <w:rStyle w:val="Emphasis"/>
        </w:rPr>
        <w:t>trade agreements with the United States</w:t>
      </w:r>
      <w:r w:rsidRPr="00D2046C">
        <w:rPr>
          <w:u w:val="single"/>
        </w:rPr>
        <w:t xml:space="preserve"> and the EU its obligation </w:t>
      </w:r>
      <w:r w:rsidRPr="008073A4">
        <w:rPr>
          <w:u w:val="single"/>
        </w:rPr>
        <w:t>to</w:t>
      </w:r>
      <w:r w:rsidRPr="00D2046C">
        <w:rPr>
          <w:u w:val="single"/>
        </w:rPr>
        <w:t xml:space="preserve"> “</w:t>
      </w:r>
      <w:r w:rsidRPr="008073A4">
        <w:rPr>
          <w:u w:val="single"/>
        </w:rPr>
        <w:t>adopt and maintain</w:t>
      </w:r>
      <w:r w:rsidRPr="00D2046C">
        <w:rPr>
          <w:u w:val="single"/>
        </w:rPr>
        <w:t xml:space="preserve"> in its statutes and regulations, and practices” </w:t>
      </w:r>
      <w:r w:rsidRPr="008073A4">
        <w:rPr>
          <w:u w:val="single"/>
        </w:rPr>
        <w:t>FOA</w:t>
      </w:r>
      <w:r w:rsidRPr="00D2046C">
        <w:rPr>
          <w:u w:val="single"/>
        </w:rPr>
        <w:t xml:space="preserve"> in accordance with the ILO Declaration</w:t>
      </w:r>
      <w:r w:rsidRPr="001130DA">
        <w:rPr>
          <w:sz w:val="16"/>
        </w:rPr>
        <w:t xml:space="preserve">.160 And </w:t>
      </w:r>
      <w:r w:rsidRPr="00D2046C">
        <w:rPr>
          <w:u w:val="single"/>
        </w:rPr>
        <w:t xml:space="preserve">in various CFA complaints against South Korea for violating FOA principles, including the right to strike, the </w:t>
      </w:r>
      <w:r w:rsidRPr="008D2E40">
        <w:rPr>
          <w:rStyle w:val="Emphasis"/>
          <w:highlight w:val="green"/>
        </w:rPr>
        <w:lastRenderedPageBreak/>
        <w:t>Government</w:t>
      </w:r>
      <w:r w:rsidRPr="00D2046C">
        <w:rPr>
          <w:u w:val="single"/>
        </w:rPr>
        <w:t xml:space="preserve"> has disputed the facts of the complaints while at the </w:t>
      </w:r>
      <w:r w:rsidRPr="0098613E">
        <w:rPr>
          <w:rStyle w:val="Emphasis"/>
        </w:rPr>
        <w:t xml:space="preserve">same time </w:t>
      </w:r>
      <w:r w:rsidRPr="008D2E40">
        <w:rPr>
          <w:rStyle w:val="Emphasis"/>
          <w:highlight w:val="green"/>
        </w:rPr>
        <w:t>recognizing</w:t>
      </w:r>
      <w:r w:rsidRPr="0098613E">
        <w:rPr>
          <w:rStyle w:val="Emphasis"/>
        </w:rPr>
        <w:t xml:space="preserve"> that such </w:t>
      </w:r>
      <w:r w:rsidRPr="008D2E40">
        <w:rPr>
          <w:rStyle w:val="Emphasis"/>
          <w:highlight w:val="green"/>
        </w:rPr>
        <w:t>rights</w:t>
      </w:r>
      <w:r w:rsidRPr="0098613E">
        <w:rPr>
          <w:rStyle w:val="Emphasis"/>
        </w:rPr>
        <w:t xml:space="preserve"> are </w:t>
      </w:r>
      <w:r w:rsidRPr="008D2E40">
        <w:rPr>
          <w:rStyle w:val="Emphasis"/>
          <w:highlight w:val="green"/>
        </w:rPr>
        <w:t>embedded in international law</w:t>
      </w:r>
      <w:r w:rsidRPr="001130DA">
        <w:rPr>
          <w:sz w:val="16"/>
        </w:rPr>
        <w:t xml:space="preserve">.161 Accordingly, a more relevant reference point in this setting may be that </w:t>
      </w:r>
      <w:r w:rsidRPr="001C1842">
        <w:rPr>
          <w:u w:val="single"/>
        </w:rPr>
        <w:t xml:space="preserve">“when States act in conformity with a treaty provision by which they are not bound . . . </w:t>
      </w:r>
      <w:r w:rsidRPr="008D2E40">
        <w:rPr>
          <w:highlight w:val="green"/>
          <w:u w:val="single"/>
        </w:rPr>
        <w:t xml:space="preserve">this may </w:t>
      </w:r>
      <w:r w:rsidRPr="008D2E40">
        <w:rPr>
          <w:rStyle w:val="Emphasis"/>
          <w:highlight w:val="green"/>
        </w:rPr>
        <w:t>evidence</w:t>
      </w:r>
      <w:r w:rsidRPr="0098613E">
        <w:rPr>
          <w:rStyle w:val="Emphasis"/>
        </w:rPr>
        <w:t xml:space="preserve"> the existence of acceptance as law (</w:t>
      </w:r>
      <w:proofErr w:type="spellStart"/>
      <w:r w:rsidRPr="008D2E40">
        <w:rPr>
          <w:rStyle w:val="Emphasis"/>
          <w:highlight w:val="green"/>
        </w:rPr>
        <w:t>opinio</w:t>
      </w:r>
      <w:proofErr w:type="spellEnd"/>
      <w:r w:rsidRPr="008D2E40">
        <w:rPr>
          <w:rStyle w:val="Emphasis"/>
          <w:highlight w:val="green"/>
        </w:rPr>
        <w:t xml:space="preserve"> juris</w:t>
      </w:r>
      <w:r w:rsidRPr="0098613E">
        <w:rPr>
          <w:rStyle w:val="Emphasis"/>
        </w:rPr>
        <w:t>) in the absence of any explanation to the contrary</w:t>
      </w:r>
      <w:r w:rsidRPr="001C1842">
        <w:rPr>
          <w:u w:val="single"/>
        </w:rPr>
        <w:t>.”</w:t>
      </w:r>
      <w:r w:rsidRPr="001130DA">
        <w:rPr>
          <w:sz w:val="16"/>
        </w:rPr>
        <w:t>162</w:t>
      </w:r>
    </w:p>
    <w:p w14:paraId="7C4CE58D" w14:textId="77777777" w:rsidR="00E437A9" w:rsidRPr="001130DA" w:rsidRDefault="00E437A9" w:rsidP="00E437A9">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 xml:space="preserve">Of </w:t>
      </w:r>
      <w:proofErr w:type="gramStart"/>
      <w:r w:rsidRPr="0098613E">
        <w:rPr>
          <w:sz w:val="16"/>
        </w:rPr>
        <w:t>particular relevance</w:t>
      </w:r>
      <w:proofErr w:type="gramEnd"/>
      <w:r w:rsidRPr="0098613E">
        <w:rPr>
          <w:sz w:val="16"/>
        </w:rPr>
        <w:t xml:space="preserve"> to the U.S. setting, these expansions have included assuring the right to strike for public sector employees and prohibiting the hiring of replacements for strikers</w:t>
      </w:r>
      <w:r w:rsidRPr="001130DA">
        <w:rPr>
          <w:sz w:val="16"/>
        </w:rPr>
        <w:t>.165</w:t>
      </w:r>
    </w:p>
    <w:p w14:paraId="2D0F3A74" w14:textId="77777777" w:rsidR="00E437A9" w:rsidRPr="001130DA" w:rsidRDefault="00E437A9" w:rsidP="00E437A9">
      <w:pPr>
        <w:rPr>
          <w:sz w:val="16"/>
        </w:rPr>
      </w:pPr>
      <w:r w:rsidRPr="0098613E">
        <w:rPr>
          <w:sz w:val="16"/>
        </w:rPr>
        <w:t xml:space="preserve">A third reason to infer </w:t>
      </w:r>
      <w:proofErr w:type="spellStart"/>
      <w:r w:rsidRPr="0098613E">
        <w:rPr>
          <w:sz w:val="16"/>
        </w:rPr>
        <w:t>opinio</w:t>
      </w:r>
      <w:proofErr w:type="spellEnd"/>
      <w:r w:rsidRPr="0098613E">
        <w:rPr>
          <w:sz w:val="16"/>
        </w:rPr>
        <w:t xml:space="preserve"> juris</w:t>
      </w:r>
      <w:r w:rsidRPr="001130DA">
        <w:rPr>
          <w:sz w:val="16"/>
        </w:rPr>
        <w:t xml:space="preserve"> (in addition to the centrality of FOA principles within the ILO Constitution and the strong evidence of FOA and </w:t>
      </w:r>
      <w:proofErr w:type="spellStart"/>
      <w:r w:rsidRPr="001130DA">
        <w:rPr>
          <w:sz w:val="16"/>
        </w:rPr>
        <w:t>rightto</w:t>
      </w:r>
      <w:proofErr w:type="spellEnd"/>
      <w:r w:rsidRPr="001130DA">
        <w:rPr>
          <w:sz w:val="16"/>
        </w:rPr>
        <w:t xml:space="preserve">-strike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3C4231A8" w14:textId="77777777" w:rsidR="00E437A9" w:rsidRPr="0098613E" w:rsidRDefault="00E437A9" w:rsidP="00E437A9">
      <w:pPr>
        <w:rPr>
          <w:sz w:val="16"/>
        </w:rPr>
      </w:pPr>
      <w:r w:rsidRPr="001130DA">
        <w:rPr>
          <w:sz w:val="16"/>
        </w:rPr>
        <w:t xml:space="preserve">In 2018, responding to a press briefing on a strike by U.N. employees following announced pay cuts, </w:t>
      </w:r>
      <w:r w:rsidRPr="0098613E">
        <w:rPr>
          <w:sz w:val="16"/>
        </w:rPr>
        <w:t xml:space="preserve">the Deputy Spokesman for the U.N. </w:t>
      </w:r>
      <w:proofErr w:type="spellStart"/>
      <w:r w:rsidRPr="0098613E">
        <w:rPr>
          <w:sz w:val="16"/>
        </w:rPr>
        <w:t>SecretaryGeneral</w:t>
      </w:r>
      <w:proofErr w:type="spellEnd"/>
      <w:r w:rsidRPr="0098613E">
        <w:rPr>
          <w:sz w:val="16"/>
        </w:rPr>
        <w:t xml:space="preserve"> reiterated the U.N. view that the right to strike is indeed CIL and did so in the context of the right being asserted by public employees not involved in the administration of the state:</w:t>
      </w:r>
    </w:p>
    <w:p w14:paraId="5277D8BD" w14:textId="77777777" w:rsidR="00E437A9" w:rsidRPr="001130DA" w:rsidRDefault="00E437A9" w:rsidP="00E437A9">
      <w:pPr>
        <w:rPr>
          <w:sz w:val="16"/>
        </w:rPr>
      </w:pPr>
      <w:r w:rsidRPr="001130DA">
        <w:rPr>
          <w:sz w:val="16"/>
        </w:rPr>
        <w:t xml:space="preserve">Question: Does the Secretary-General believe that U.N. staff have a right to take part in industrial action? </w:t>
      </w:r>
    </w:p>
    <w:p w14:paraId="5AC2BB47" w14:textId="77777777" w:rsidR="00E437A9" w:rsidRPr="001130DA" w:rsidRDefault="00E437A9" w:rsidP="00E437A9">
      <w:pPr>
        <w:rPr>
          <w:sz w:val="16"/>
        </w:rPr>
      </w:pPr>
      <w:r w:rsidRPr="001130DA">
        <w:rPr>
          <w:sz w:val="16"/>
        </w:rPr>
        <w:t>Deputy Spokesman: We believe the right to strike is part of customary international law.167</w:t>
      </w:r>
    </w:p>
    <w:p w14:paraId="7B976CDA" w14:textId="77777777" w:rsidR="00E437A9" w:rsidRPr="001130DA" w:rsidRDefault="00E437A9" w:rsidP="00E437A9">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7B37F422" w14:textId="77777777" w:rsidR="00E437A9" w:rsidRPr="00875A8F" w:rsidRDefault="00E437A9" w:rsidP="00E437A9">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 xml:space="preserve">There are variations in national practice </w:t>
      </w:r>
      <w:proofErr w:type="gramStart"/>
      <w:r w:rsidRPr="00425E77">
        <w:rPr>
          <w:sz w:val="16"/>
        </w:rPr>
        <w:t>and also</w:t>
      </w:r>
      <w:proofErr w:type="gramEnd"/>
      <w:r w:rsidRPr="00425E77">
        <w:rPr>
          <w:sz w:val="16"/>
        </w:rPr>
        <w:t xml:space="preserve">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 xml:space="preserve">or for that matter domestic constitutional rights involving freedom of expression or the right to bear arms. As for </w:t>
      </w:r>
      <w:proofErr w:type="spellStart"/>
      <w:r w:rsidRPr="00425E77">
        <w:rPr>
          <w:sz w:val="16"/>
        </w:rPr>
        <w:t>opinio</w:t>
      </w:r>
      <w:proofErr w:type="spellEnd"/>
      <w:r w:rsidRPr="00425E77">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2C9DAFD1" w14:textId="77777777" w:rsidR="00E437A9" w:rsidRDefault="00E437A9" w:rsidP="00E437A9"/>
    <w:p w14:paraId="386EBB52" w14:textId="77777777" w:rsidR="00E437A9" w:rsidRDefault="00E437A9" w:rsidP="00E437A9">
      <w:pPr>
        <w:pStyle w:val="Heading4"/>
      </w:pPr>
      <w:r>
        <w:lastRenderedPageBreak/>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0B14FCD4" w14:textId="77777777" w:rsidR="00E437A9" w:rsidRPr="00463A35" w:rsidRDefault="00E437A9" w:rsidP="00E437A9">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63A35">
        <w:t>Labour</w:t>
      </w:r>
      <w:proofErr w:type="spellEnd"/>
      <w:r w:rsidRPr="00463A35">
        <w:t xml:space="preserve">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63A35">
        <w:t>Programme</w:t>
      </w:r>
      <w:proofErr w:type="spellEnd"/>
      <w:r w:rsidRPr="00463A35">
        <w:t>) and has taught as adjunct professor at the University of Luxembourg between 2011 and 2016</w:t>
      </w:r>
      <w:r>
        <w:t>; “</w:t>
      </w:r>
      <w:r w:rsidRPr="00463A35">
        <w:t>Book Review</w:t>
      </w:r>
      <w:r>
        <w:t xml:space="preserve">,” </w:t>
      </w:r>
      <w:r w:rsidRPr="00463A35">
        <w:t xml:space="preserve">European </w:t>
      </w:r>
      <w:proofErr w:type="spellStart"/>
      <w:r w:rsidRPr="00463A35">
        <w:t>Labour</w:t>
      </w:r>
      <w:proofErr w:type="spellEnd"/>
      <w:r w:rsidRPr="00463A35">
        <w:t xml:space="preserve"> Law Journal</w:t>
      </w:r>
      <w:r>
        <w:t xml:space="preserve">, </w:t>
      </w:r>
      <w:hyperlink r:id="rId11" w:history="1">
        <w:r w:rsidRPr="00111F4F">
          <w:rPr>
            <w:rStyle w:val="Hyperlink"/>
          </w:rPr>
          <w:t>https://sci-hub.se/https://doi.org/10.1177/2031952521994412</w:t>
        </w:r>
      </w:hyperlink>
      <w:r>
        <w:t>] Justin</w:t>
      </w:r>
    </w:p>
    <w:p w14:paraId="3F3401CB" w14:textId="77777777" w:rsidR="00E437A9" w:rsidRPr="00B57BC0" w:rsidRDefault="00E437A9" w:rsidP="00E437A9">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 xml:space="preserve">most controversial parts of the law of the International </w:t>
      </w:r>
      <w:proofErr w:type="spellStart"/>
      <w:r w:rsidRPr="00B57BC0">
        <w:rPr>
          <w:rStyle w:val="Emphasis"/>
        </w:rPr>
        <w:t>Labour</w:t>
      </w:r>
      <w:proofErr w:type="spellEnd"/>
      <w:r w:rsidRPr="00B57BC0">
        <w:rPr>
          <w:rStyle w:val="Emphasis"/>
        </w:rPr>
        <w:t xml:space="preserve"> </w:t>
      </w:r>
      <w:proofErr w:type="spellStart"/>
      <w:r w:rsidRPr="00B57BC0">
        <w:rPr>
          <w:rStyle w:val="Emphasis"/>
        </w:rPr>
        <w:t>Organisation</w:t>
      </w:r>
      <w:proofErr w:type="spellEnd"/>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proofErr w:type="spellStart"/>
      <w:r w:rsidRPr="008D2E40">
        <w:rPr>
          <w:rStyle w:val="Emphasis"/>
          <w:highlight w:val="green"/>
        </w:rPr>
        <w:t>recognised</w:t>
      </w:r>
      <w:proofErr w:type="spellEnd"/>
      <w:r w:rsidRPr="008D2E40">
        <w:rPr>
          <w:rStyle w:val="Emphasis"/>
          <w:highlight w:val="green"/>
        </w:rPr>
        <w:t xml:space="preserve">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w:t>
      </w:r>
      <w:proofErr w:type="spellStart"/>
      <w:r w:rsidRPr="00285CA1">
        <w:rPr>
          <w:sz w:val="16"/>
        </w:rPr>
        <w:t>Labour</w:t>
      </w:r>
      <w:proofErr w:type="spellEnd"/>
      <w:r w:rsidRPr="00285CA1">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w:t>
      </w:r>
      <w:proofErr w:type="spellStart"/>
      <w:r w:rsidRPr="00285CA1">
        <w:rPr>
          <w:sz w:val="16"/>
        </w:rPr>
        <w:t>Labour</w:t>
      </w:r>
      <w:proofErr w:type="spellEnd"/>
      <w:r w:rsidRPr="00285CA1">
        <w:rPr>
          <w:sz w:val="16"/>
        </w:rPr>
        <w:t xml:space="preserve">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w:t>
      </w:r>
      <w:r w:rsidRPr="00463A35">
        <w:rPr>
          <w:u w:val="single"/>
        </w:rPr>
        <w:lastRenderedPageBreak/>
        <w:t>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4935AC1A" w14:textId="77777777" w:rsidR="00E437A9" w:rsidRPr="00463A35" w:rsidRDefault="00E437A9" w:rsidP="00E437A9"/>
    <w:p w14:paraId="2B1835BE" w14:textId="77777777" w:rsidR="00E437A9" w:rsidRDefault="00E437A9" w:rsidP="00E437A9">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5AD27AC3" w14:textId="77777777" w:rsidR="00E437A9" w:rsidRPr="00D2046C" w:rsidRDefault="00E437A9" w:rsidP="00E437A9">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2" w:history="1">
        <w:r w:rsidRPr="00111F4F">
          <w:rPr>
            <w:rStyle w:val="Hyperlink"/>
          </w:rPr>
          <w:t>https://digitalcommons.law.yale.edu/cgi/viewcontent.cgi?article=1710&amp;context=yjil</w:t>
        </w:r>
      </w:hyperlink>
      <w:r>
        <w:t xml:space="preserve">] Justin </w:t>
      </w:r>
    </w:p>
    <w:p w14:paraId="57BC6248" w14:textId="77777777" w:rsidR="00E437A9" w:rsidRPr="00285CA1" w:rsidRDefault="00E437A9" w:rsidP="00E437A9">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w:t>
      </w:r>
      <w:proofErr w:type="gramStart"/>
      <w:r w:rsidRPr="00285CA1">
        <w:rPr>
          <w:sz w:val="10"/>
        </w:rPr>
        <w:t>did not succeed</w:t>
      </w:r>
      <w:proofErr w:type="gramEnd"/>
      <w:r w:rsidRPr="00285CA1">
        <w:rPr>
          <w:sz w:val="10"/>
        </w:rPr>
        <w:t xml:space="preserve">.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w:t>
      </w:r>
      <w:r w:rsidRPr="00285CA1">
        <w:rPr>
          <w:sz w:val="10"/>
        </w:rPr>
        <w:lastRenderedPageBreak/>
        <w:t xml:space="preserve">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w:t>
      </w:r>
      <w:proofErr w:type="spellStart"/>
      <w:r w:rsidRPr="0098613E">
        <w:rPr>
          <w:u w:val="single"/>
        </w:rPr>
        <w:t>earlierenacted</w:t>
      </w:r>
      <w:proofErr w:type="spellEnd"/>
      <w:r w:rsidRPr="0098613E">
        <w:rPr>
          <w:u w:val="single"/>
        </w:rPr>
        <w:t xml:space="preserve">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71133D05" w14:textId="77777777" w:rsidR="00E437A9" w:rsidRDefault="00E437A9" w:rsidP="00E437A9">
      <w:pPr>
        <w:rPr>
          <w:sz w:val="16"/>
        </w:rPr>
      </w:pPr>
    </w:p>
    <w:p w14:paraId="0A18D2FE" w14:textId="77777777" w:rsidR="00E437A9" w:rsidRDefault="00E437A9" w:rsidP="00E437A9">
      <w:pPr>
        <w:pStyle w:val="Heading4"/>
      </w:pPr>
      <w:r>
        <w:t xml:space="preserve">Scenario one is </w:t>
      </w:r>
      <w:r w:rsidRPr="00C7231B">
        <w:rPr>
          <w:u w:val="single"/>
        </w:rPr>
        <w:t>SDG</w:t>
      </w:r>
      <w:r>
        <w:t>:</w:t>
      </w:r>
    </w:p>
    <w:p w14:paraId="75631C95" w14:textId="77777777" w:rsidR="00E437A9" w:rsidRDefault="00E437A9" w:rsidP="00E437A9">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764C76D0" w14:textId="77777777" w:rsidR="00E437A9" w:rsidRPr="008751FE" w:rsidRDefault="00E437A9" w:rsidP="00E437A9">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agency of the UN</w:t>
      </w:r>
      <w:r>
        <w:t>; “</w:t>
      </w:r>
      <w:r w:rsidRPr="008751FE">
        <w:t xml:space="preserve">The benefits of International </w:t>
      </w:r>
      <w:proofErr w:type="spellStart"/>
      <w:r w:rsidRPr="008751FE">
        <w:t>Labour</w:t>
      </w:r>
      <w:proofErr w:type="spellEnd"/>
      <w:r w:rsidRPr="008751FE">
        <w:t xml:space="preserve"> Standards</w:t>
      </w:r>
      <w:r>
        <w:t xml:space="preserve">,” No date stated but most recent event cited is 2015, </w:t>
      </w:r>
      <w:hyperlink r:id="rId13" w:history="1">
        <w:r w:rsidRPr="00350781">
          <w:rPr>
            <w:rStyle w:val="Hyperlink"/>
          </w:rPr>
          <w:t>https://www.ilo.org/global/standards/introduction-to-international-labour-standards/the-benefits-of-international-labour-standards/lang--en/index.htm</w:t>
        </w:r>
      </w:hyperlink>
      <w:r>
        <w:t xml:space="preserve">] Justin </w:t>
      </w:r>
    </w:p>
    <w:p w14:paraId="6E76FEF9" w14:textId="77777777" w:rsidR="00E437A9" w:rsidRPr="00CF4094" w:rsidRDefault="00E437A9" w:rsidP="00E437A9">
      <w:pPr>
        <w:rPr>
          <w:u w:val="single"/>
        </w:rPr>
      </w:pPr>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t>
      </w:r>
      <w:proofErr w:type="gramStart"/>
      <w:r w:rsidRPr="00CF4094">
        <w:rPr>
          <w:sz w:val="16"/>
        </w:rPr>
        <w:t>well-being</w:t>
      </w:r>
      <w:proofErr w:type="gramEnd"/>
      <w:r w:rsidRPr="00CF4094">
        <w:rPr>
          <w:sz w:val="16"/>
        </w:rPr>
        <w:t xml:space="preserve"> and development as a human being. Economic development should include the creation of jobs and working conditions in which people can work in freedom, </w:t>
      </w:r>
      <w:proofErr w:type="gramStart"/>
      <w:r w:rsidRPr="00CF4094">
        <w:rPr>
          <w:sz w:val="16"/>
        </w:rPr>
        <w:t>safety</w:t>
      </w:r>
      <w:proofErr w:type="gramEnd"/>
      <w:r w:rsidRPr="00CF4094">
        <w:rPr>
          <w:sz w:val="16"/>
        </w:rPr>
        <w:t xml:space="preserve">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t>programme</w:t>
      </w:r>
      <w:proofErr w:type="spellEnd"/>
      <w:r w:rsidRPr="00CF4094">
        <w:rPr>
          <w:u w:val="single"/>
        </w:rPr>
        <w:t xml:space="preserve"> of </w:t>
      </w:r>
      <w:r w:rsidRPr="00726C77">
        <w:rPr>
          <w:rStyle w:val="Emphasis"/>
          <w:sz w:val="24"/>
          <w:szCs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szCs w:val="24"/>
          <w:highlight w:val="green"/>
        </w:rPr>
        <w:t>Sustainable Development Agenda</w:t>
      </w:r>
      <w:r w:rsidRPr="00726C77">
        <w:rPr>
          <w:sz w:val="24"/>
          <w:szCs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 xml:space="preserve">promotion of sustained, </w:t>
      </w:r>
      <w:proofErr w:type="gramStart"/>
      <w:r w:rsidRPr="00726C77">
        <w:rPr>
          <w:rStyle w:val="Emphasis"/>
        </w:rPr>
        <w:t>inclusive</w:t>
      </w:r>
      <w:proofErr w:type="gramEnd"/>
      <w:r w:rsidRPr="00726C77">
        <w:rPr>
          <w:rStyle w:val="Emphasis"/>
        </w:rPr>
        <w:t xml:space="preser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 xml:space="preserve">the principal elements of decent work are broadly incorporated into the targets of </w:t>
      </w:r>
      <w:proofErr w:type="gramStart"/>
      <w:r w:rsidRPr="00CF4094">
        <w:rPr>
          <w:u w:val="single"/>
        </w:rPr>
        <w:t>a large number of</w:t>
      </w:r>
      <w:proofErr w:type="gramEnd"/>
      <w:r w:rsidRPr="00CF4094">
        <w:rPr>
          <w:u w:val="single"/>
        </w:rPr>
        <w:t xml:space="preserve">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w:t>
      </w:r>
      <w:proofErr w:type="gramStart"/>
      <w:r w:rsidRPr="00CF4094">
        <w:rPr>
          <w:sz w:val="16"/>
        </w:rPr>
        <w:t>rights</w:t>
      </w:r>
      <w:proofErr w:type="gramEnd"/>
      <w:r w:rsidRPr="00CF4094">
        <w:rPr>
          <w:sz w:val="16"/>
        </w:rPr>
        <w:t xml:space="preserve">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lastRenderedPageBreak/>
        <w:t>growth and development</w:t>
      </w:r>
      <w:r w:rsidRPr="00CF4094">
        <w:rPr>
          <w:u w:val="single"/>
        </w:rPr>
        <w:t xml:space="preserve"> go </w:t>
      </w:r>
      <w:proofErr w:type="gramStart"/>
      <w:r w:rsidRPr="00726C77">
        <w:rPr>
          <w:rStyle w:val="Emphasis"/>
        </w:rPr>
        <w:t>hand-in-hand</w:t>
      </w:r>
      <w:proofErr w:type="gramEnd"/>
      <w:r w:rsidRPr="00726C77">
        <w:rPr>
          <w:rStyle w:val="Emphasis"/>
        </w:rPr>
        <w:t xml:space="preserve">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w:t>
      </w:r>
      <w:proofErr w:type="gramStart"/>
      <w:r w:rsidRPr="00CF4094">
        <w:rPr>
          <w:rStyle w:val="StyleUnderline"/>
          <w:sz w:val="16"/>
          <w:u w:val="none"/>
        </w:rPr>
        <w:t>employers</w:t>
      </w:r>
      <w:proofErr w:type="gramEnd"/>
      <w:r w:rsidRPr="00CF4094">
        <w:rPr>
          <w:rStyle w:val="StyleUnderline"/>
          <w:sz w:val="16"/>
          <w:u w:val="none"/>
        </w:rPr>
        <w:t xml:space="preserve">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proofErr w:type="spellStart"/>
      <w:r w:rsidRPr="00726C77">
        <w:rPr>
          <w:rStyle w:val="Emphasis"/>
          <w:highlight w:val="green"/>
        </w:rPr>
        <w:t>labour</w:t>
      </w:r>
      <w:proofErr w:type="spellEnd"/>
      <w:r w:rsidRPr="00726C77">
        <w:rPr>
          <w:rStyle w:val="Emphasis"/>
          <w:highlight w:val="green"/>
        </w:rPr>
        <w:t xml:space="preserve">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w:t>
      </w:r>
      <w:proofErr w:type="spellStart"/>
      <w:r w:rsidRPr="00CF4094">
        <w:rPr>
          <w:u w:val="single"/>
        </w:rPr>
        <w:t>labour</w:t>
      </w:r>
      <w:proofErr w:type="spellEnd"/>
      <w:r w:rsidRPr="00CF4094">
        <w:rPr>
          <w:u w:val="single"/>
        </w:rPr>
        <w:t xml:space="preserve">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w:t>
      </w:r>
      <w:proofErr w:type="spellStart"/>
      <w:r w:rsidRPr="00726C77">
        <w:rPr>
          <w:highlight w:val="green"/>
          <w:u w:val="single"/>
        </w:rPr>
        <w:t>labour</w:t>
      </w:r>
      <w:proofErr w:type="spellEnd"/>
      <w:r w:rsidRPr="00726C77">
        <w:rPr>
          <w:highlight w:val="green"/>
          <w:u w:val="single"/>
        </w:rPr>
        <w:t xml:space="preserve">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proofErr w:type="gramStart"/>
      <w:r w:rsidRPr="00CF4094">
        <w:rPr>
          <w:u w:val="single"/>
        </w:rPr>
        <w:t>International</w:t>
      </w:r>
      <w:proofErr w:type="gramEnd"/>
      <w:r w:rsidRPr="00CF4094">
        <w:rPr>
          <w:u w:val="single"/>
        </w:rPr>
        <w:t xml:space="preserve"> </w:t>
      </w:r>
      <w:proofErr w:type="spellStart"/>
      <w:r w:rsidRPr="00CF4094">
        <w:rPr>
          <w:u w:val="single"/>
        </w:rPr>
        <w:t>labour</w:t>
      </w:r>
      <w:proofErr w:type="spellEnd"/>
      <w:r w:rsidRPr="00CF4094">
        <w:rPr>
          <w:u w:val="single"/>
        </w:rPr>
        <w:t xml:space="preserve">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 xml:space="preserve">international </w:t>
      </w:r>
      <w:proofErr w:type="spellStart"/>
      <w:r w:rsidRPr="00CF4094">
        <w:rPr>
          <w:highlight w:val="green"/>
          <w:u w:val="single"/>
        </w:rPr>
        <w:t>labour</w:t>
      </w:r>
      <w:proofErr w:type="spellEnd"/>
      <w:r w:rsidRPr="00CF4094">
        <w:rPr>
          <w:highlight w:val="green"/>
          <w:u w:val="single"/>
        </w:rPr>
        <w:t xml:space="preserve">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w:t>
      </w:r>
      <w:proofErr w:type="spellStart"/>
      <w:r w:rsidRPr="00CF4094">
        <w:rPr>
          <w:u w:val="single"/>
        </w:rPr>
        <w:t>labour</w:t>
      </w:r>
      <w:proofErr w:type="spellEnd"/>
      <w:r w:rsidRPr="00CF4094">
        <w:rPr>
          <w:u w:val="single"/>
        </w:rPr>
        <w:t xml:space="preserve"> market policies can </w:t>
      </w:r>
      <w:r w:rsidRPr="00726C77">
        <w:rPr>
          <w:rStyle w:val="Emphasis"/>
          <w:highlight w:val="green"/>
        </w:rPr>
        <w:t>facilitate</w:t>
      </w:r>
      <w:r w:rsidRPr="00726C77">
        <w:rPr>
          <w:rStyle w:val="Emphasis"/>
        </w:rPr>
        <w:t xml:space="preserve"> </w:t>
      </w:r>
      <w:proofErr w:type="spellStart"/>
      <w:r w:rsidRPr="00726C77">
        <w:rPr>
          <w:rStyle w:val="Emphasis"/>
        </w:rPr>
        <w:t>labour</w:t>
      </w:r>
      <w:proofErr w:type="spellEnd"/>
      <w:r w:rsidRPr="00726C77">
        <w:rPr>
          <w:rStyle w:val="Emphasis"/>
        </w:rPr>
        <w:t xml:space="preserve"> market </w:t>
      </w:r>
      <w:proofErr w:type="gramStart"/>
      <w:r w:rsidRPr="00726C77">
        <w:rPr>
          <w:rStyle w:val="Emphasis"/>
        </w:rPr>
        <w:t>flexibility, and</w:t>
      </w:r>
      <w:proofErr w:type="gramEnd"/>
      <w:r w:rsidRPr="00726C77">
        <w:rPr>
          <w:rStyle w:val="Emphasis"/>
        </w:rPr>
        <w:t xml:space="preserve">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 xml:space="preserve">lead to better </w:t>
      </w:r>
      <w:proofErr w:type="spellStart"/>
      <w:r w:rsidRPr="00CF4094">
        <w:rPr>
          <w:highlight w:val="green"/>
          <w:u w:val="single"/>
        </w:rPr>
        <w:t>labour</w:t>
      </w:r>
      <w:proofErr w:type="spellEnd"/>
      <w:r w:rsidRPr="00CF4094">
        <w:rPr>
          <w:u w:val="single"/>
        </w:rPr>
        <w:t>–management consultation and cooperation, thereby improving working conditions</w:t>
      </w:r>
      <w:r w:rsidRPr="00CF4094">
        <w:rPr>
          <w:sz w:val="16"/>
        </w:rPr>
        <w:t xml:space="preserve">, reducing the number of costly </w:t>
      </w:r>
      <w:proofErr w:type="spellStart"/>
      <w:r w:rsidRPr="00CF4094">
        <w:rPr>
          <w:sz w:val="16"/>
        </w:rPr>
        <w:t>labour</w:t>
      </w:r>
      <w:proofErr w:type="spellEnd"/>
      <w:r w:rsidRPr="00CF4094">
        <w:rPr>
          <w:sz w:val="16"/>
        </w:rPr>
        <w:t xml:space="preserve"> </w:t>
      </w:r>
      <w:proofErr w:type="gramStart"/>
      <w:r w:rsidRPr="00CF4094">
        <w:rPr>
          <w:sz w:val="16"/>
        </w:rPr>
        <w:t>conflicts</w:t>
      </w:r>
      <w:proofErr w:type="gramEnd"/>
      <w:r w:rsidRPr="00CF4094">
        <w:rPr>
          <w:sz w:val="16"/>
        </w:rPr>
        <w:t xml:space="preserve">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proofErr w:type="spellStart"/>
      <w:r w:rsidRPr="00726C77">
        <w:rPr>
          <w:rStyle w:val="Emphasis"/>
        </w:rPr>
        <w:t>labour</w:t>
      </w:r>
      <w:proofErr w:type="spellEnd"/>
      <w:r w:rsidRPr="00726C77">
        <w:rPr>
          <w:rStyle w:val="Emphasis"/>
        </w:rPr>
        <w:t xml:space="preserve">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 xml:space="preserve">low </w:t>
      </w:r>
      <w:proofErr w:type="spellStart"/>
      <w:r w:rsidRPr="00726C77">
        <w:rPr>
          <w:rStyle w:val="Emphasis"/>
        </w:rPr>
        <w:t>labour</w:t>
      </w:r>
      <w:proofErr w:type="spellEnd"/>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 xml:space="preserve">countries which do not respect </w:t>
      </w:r>
      <w:proofErr w:type="spellStart"/>
      <w:r w:rsidRPr="00726C77">
        <w:rPr>
          <w:rStyle w:val="Emphasis"/>
        </w:rPr>
        <w:t>labour</w:t>
      </w:r>
      <w:proofErr w:type="spellEnd"/>
      <w:r w:rsidRPr="00726C77">
        <w:rPr>
          <w:rStyle w:val="Emphasis"/>
        </w:rPr>
        <w:t xml:space="preserve"> standards</w:t>
      </w:r>
      <w:r w:rsidRPr="00CF4094">
        <w:rPr>
          <w:u w:val="single"/>
        </w:rPr>
        <w:t xml:space="preserve"> are </w:t>
      </w:r>
      <w:r w:rsidRPr="00726C77">
        <w:rPr>
          <w:rStyle w:val="Emphasis"/>
        </w:rPr>
        <w:t>more competitive in the global economy</w:t>
      </w:r>
      <w:r w:rsidRPr="00CF4094">
        <w:rPr>
          <w:u w:val="single"/>
        </w:rPr>
        <w:t xml:space="preserve">. International </w:t>
      </w:r>
      <w:proofErr w:type="spellStart"/>
      <w:r w:rsidRPr="00CF4094">
        <w:rPr>
          <w:u w:val="single"/>
        </w:rPr>
        <w:t>labour</w:t>
      </w:r>
      <w:proofErr w:type="spellEnd"/>
      <w:r w:rsidRPr="00CF4094">
        <w:rPr>
          <w:u w:val="single"/>
        </w:rPr>
        <w:t xml:space="preserve">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w:t>
      </w:r>
      <w:proofErr w:type="spellStart"/>
      <w:r w:rsidRPr="00CF4094">
        <w:rPr>
          <w:sz w:val="16"/>
        </w:rPr>
        <w:t>labour</w:t>
      </w:r>
      <w:proofErr w:type="spellEnd"/>
      <w:r w:rsidRPr="00CF4094">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w:t>
      </w:r>
      <w:proofErr w:type="spellStart"/>
      <w:r w:rsidRPr="00CF4094">
        <w:rPr>
          <w:u w:val="single"/>
        </w:rPr>
        <w:t>labour</w:t>
      </w:r>
      <w:proofErr w:type="spellEnd"/>
      <w:r w:rsidRPr="00CF4094">
        <w:rPr>
          <w:u w:val="single"/>
        </w:rPr>
        <w:t xml:space="preserve"> market is no different. </w:t>
      </w:r>
      <w:r w:rsidRPr="00CF4094">
        <w:rPr>
          <w:highlight w:val="green"/>
          <w:u w:val="single"/>
        </w:rPr>
        <w:t xml:space="preserve">Fair </w:t>
      </w:r>
      <w:proofErr w:type="spellStart"/>
      <w:r w:rsidRPr="00CF4094">
        <w:rPr>
          <w:highlight w:val="green"/>
          <w:u w:val="single"/>
        </w:rPr>
        <w:t>labour</w:t>
      </w:r>
      <w:proofErr w:type="spellEnd"/>
      <w:r w:rsidRPr="00CF4094">
        <w:rPr>
          <w:highlight w:val="green"/>
          <w:u w:val="single"/>
        </w:rPr>
        <w:t xml:space="preserve"> practices</w:t>
      </w:r>
      <w:r w:rsidRPr="00CF4094">
        <w:rPr>
          <w:u w:val="single"/>
        </w:rPr>
        <w:t xml:space="preserve"> set out in international </w:t>
      </w:r>
      <w:proofErr w:type="spellStart"/>
      <w:r w:rsidRPr="00CF4094">
        <w:rPr>
          <w:u w:val="single"/>
        </w:rPr>
        <w:t>labour</w:t>
      </w:r>
      <w:proofErr w:type="spellEnd"/>
      <w:r w:rsidRPr="00CF4094">
        <w:rPr>
          <w:u w:val="single"/>
        </w:rPr>
        <w:t xml:space="preserve">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 xml:space="preserve">stable </w:t>
      </w:r>
      <w:proofErr w:type="spellStart"/>
      <w:r w:rsidRPr="00726C77">
        <w:rPr>
          <w:rStyle w:val="Emphasis"/>
          <w:highlight w:val="green"/>
        </w:rPr>
        <w:t>labour</w:t>
      </w:r>
      <w:proofErr w:type="spellEnd"/>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w:t>
      </w:r>
      <w:r w:rsidRPr="00CF4094">
        <w:rPr>
          <w:sz w:val="16"/>
        </w:rPr>
        <w:lastRenderedPageBreak/>
        <w:t xml:space="preserve">many developing and transition economies, a large part of the work- force is engaged in the informal economy. </w:t>
      </w:r>
      <w:r w:rsidRPr="00CF4094">
        <w:rPr>
          <w:rStyle w:val="StyleUnderline"/>
          <w:sz w:val="16"/>
          <w:u w:val="none"/>
        </w:rPr>
        <w:t xml:space="preserve">Moreover, such countries often lack the capacity to provide effective social justice. Yet international </w:t>
      </w:r>
      <w:proofErr w:type="spellStart"/>
      <w:r w:rsidRPr="00CF4094">
        <w:rPr>
          <w:rStyle w:val="StyleUnderline"/>
          <w:sz w:val="16"/>
          <w:u w:val="none"/>
        </w:rPr>
        <w:t>labour</w:t>
      </w:r>
      <w:proofErr w:type="spellEnd"/>
      <w:r w:rsidRPr="00CF4094">
        <w:rPr>
          <w:rStyle w:val="StyleUnderline"/>
          <w:sz w:val="16"/>
          <w:u w:val="none"/>
        </w:rPr>
        <w:t xml:space="preserve">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w:t>
      </w:r>
      <w:proofErr w:type="spellStart"/>
      <w:r w:rsidRPr="00CF4094">
        <w:rPr>
          <w:u w:val="single"/>
        </w:rPr>
        <w:t>labour</w:t>
      </w:r>
      <w:proofErr w:type="spellEnd"/>
      <w:r w:rsidRPr="00CF4094">
        <w:rPr>
          <w:u w:val="single"/>
        </w:rPr>
        <w:t xml:space="preserve">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 xml:space="preserve">international </w:t>
      </w:r>
      <w:proofErr w:type="spellStart"/>
      <w:r w:rsidRPr="00CF4094">
        <w:rPr>
          <w:u w:val="single"/>
        </w:rPr>
        <w:t>labour</w:t>
      </w:r>
      <w:proofErr w:type="spellEnd"/>
      <w:r w:rsidRPr="00CF4094">
        <w:rPr>
          <w:u w:val="single"/>
        </w:rPr>
        <w:t xml:space="preserve"> standards call for the creation of institutions and mechanisms which can enforce </w:t>
      </w:r>
      <w:proofErr w:type="spellStart"/>
      <w:r w:rsidRPr="00CF4094">
        <w:rPr>
          <w:u w:val="single"/>
        </w:rPr>
        <w:t>labour</w:t>
      </w:r>
      <w:proofErr w:type="spellEnd"/>
      <w:r w:rsidRPr="00CF4094">
        <w:rPr>
          <w:u w:val="single"/>
        </w:rPr>
        <w:t xml:space="preserve">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w:t>
      </w:r>
      <w:proofErr w:type="gramStart"/>
      <w:r w:rsidRPr="00CF4094">
        <w:rPr>
          <w:sz w:val="16"/>
        </w:rPr>
        <w:t>1 )</w:t>
      </w:r>
      <w:proofErr w:type="gramEnd"/>
      <w:r w:rsidRPr="00CF4094">
        <w:rPr>
          <w:sz w:val="16"/>
        </w:rPr>
        <w:t xml:space="preserve"> The sum of international experience and knowledge International </w:t>
      </w:r>
      <w:proofErr w:type="spellStart"/>
      <w:r w:rsidRPr="00CF4094">
        <w:rPr>
          <w:sz w:val="16"/>
        </w:rPr>
        <w:t>labour</w:t>
      </w:r>
      <w:proofErr w:type="spellEnd"/>
      <w:r w:rsidRPr="00CF4094">
        <w:rPr>
          <w:sz w:val="16"/>
        </w:rPr>
        <w:t xml:space="preserve"> standards are the result of discussions among governments, employers and workers, in consultation with experts from around the world. They represent the international consensus on how a particular </w:t>
      </w:r>
      <w:proofErr w:type="spellStart"/>
      <w:r w:rsidRPr="00CF4094">
        <w:rPr>
          <w:sz w:val="16"/>
        </w:rPr>
        <w:t>labour</w:t>
      </w:r>
      <w:proofErr w:type="spellEnd"/>
      <w:r w:rsidRPr="00CF4094">
        <w:rPr>
          <w:sz w:val="16"/>
        </w:rPr>
        <w:t xml:space="preserve"> problem could be addressed at the global level and reflect knowledge and experience from all corners of the world. Governments, employers’ and workers’ organizations, international institutions, multinational </w:t>
      </w:r>
      <w:proofErr w:type="gramStart"/>
      <w:r w:rsidRPr="00CF4094">
        <w:rPr>
          <w:sz w:val="16"/>
        </w:rPr>
        <w:t>enterprises</w:t>
      </w:r>
      <w:proofErr w:type="gramEnd"/>
      <w:r w:rsidRPr="00CF4094">
        <w:rPr>
          <w:sz w:val="16"/>
        </w:rPr>
        <w:t xml:space="preserve">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66208892" w14:textId="77777777" w:rsidR="00E437A9" w:rsidRDefault="00E437A9" w:rsidP="00E437A9"/>
    <w:p w14:paraId="09243B75" w14:textId="77777777" w:rsidR="00E437A9" w:rsidRPr="00594ADE" w:rsidRDefault="00E437A9" w:rsidP="00E437A9">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4E09B8FE" w14:textId="77777777" w:rsidR="00E437A9" w:rsidRPr="00594ADE" w:rsidRDefault="00E437A9" w:rsidP="00E437A9">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660AB8AB" w14:textId="77777777" w:rsidR="00E437A9" w:rsidRDefault="00E437A9" w:rsidP="00E437A9">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w:t>
      </w:r>
      <w:r w:rsidRPr="00594ADE">
        <w:rPr>
          <w:sz w:val="16"/>
        </w:rPr>
        <w:lastRenderedPageBreak/>
        <w:t xml:space="preserve">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w:t>
      </w:r>
      <w:proofErr w:type="gramStart"/>
      <w:r w:rsidRPr="00594ADE">
        <w:rPr>
          <w:sz w:val="16"/>
        </w:rPr>
        <w:t>is able to</w:t>
      </w:r>
      <w:proofErr w:type="gramEnd"/>
      <w:r w:rsidRPr="00594ADE">
        <w:rPr>
          <w:sz w:val="16"/>
        </w:rPr>
        <w:t xml:space="preserve"> recover from them (Bostrom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w:t>
      </w:r>
      <w:proofErr w:type="gramStart"/>
      <w:r w:rsidRPr="00594ADE">
        <w:rPr>
          <w:rStyle w:val="StyleUnderline"/>
        </w:rPr>
        <w:t>be considered</w:t>
      </w:r>
      <w:r w:rsidRPr="00594ADE">
        <w:rPr>
          <w:sz w:val="16"/>
        </w:rPr>
        <w:t xml:space="preserve"> to be</w:t>
      </w:r>
      <w:proofErr w:type="gramEnd"/>
      <w:r w:rsidRPr="00594ADE">
        <w:rPr>
          <w:sz w:val="16"/>
        </w:rPr>
        <w:t xml:space="preserv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w:t>
      </w:r>
      <w:proofErr w:type="gramStart"/>
      <w:r w:rsidRPr="00594ADE">
        <w:rPr>
          <w:sz w:val="16"/>
        </w:rPr>
        <w:t xml:space="preserve">in order </w:t>
      </w:r>
      <w:r w:rsidRPr="008D2E40">
        <w:rPr>
          <w:rStyle w:val="StyleUnderline"/>
          <w:highlight w:val="green"/>
        </w:rPr>
        <w:t>to</w:t>
      </w:r>
      <w:proofErr w:type="gramEnd"/>
      <w:r w:rsidRPr="008D2E40">
        <w:rPr>
          <w:rStyle w:val="StyleUnderline"/>
          <w:highlight w:val="green"/>
        </w:rPr>
        <w:t xml:space="preserve">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w:t>
      </w:r>
      <w:proofErr w:type="gramStart"/>
      <w:r w:rsidRPr="00594ADE">
        <w:rPr>
          <w:sz w:val="16"/>
        </w:rPr>
        <w:t>4)shows</w:t>
      </w:r>
      <w:proofErr w:type="gramEnd"/>
      <w:r w:rsidRPr="00594ADE">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w:t>
      </w:r>
      <w:r w:rsidRPr="00594ADE">
        <w:rPr>
          <w:sz w:val="16"/>
        </w:rPr>
        <w:lastRenderedPageBreak/>
        <w:t>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445B7481" w14:textId="77777777" w:rsidR="00E437A9" w:rsidRPr="00594ADE" w:rsidRDefault="00E437A9" w:rsidP="00E437A9">
      <w:pPr>
        <w:rPr>
          <w:sz w:val="16"/>
        </w:rPr>
      </w:pPr>
    </w:p>
    <w:p w14:paraId="0391406C" w14:textId="77777777" w:rsidR="00E437A9" w:rsidRPr="00594ADE" w:rsidRDefault="00E437A9" w:rsidP="00E437A9">
      <w:pPr>
        <w:pStyle w:val="Heading4"/>
      </w:pPr>
      <w:r w:rsidRPr="00594ADE">
        <w:t>Weak states are existential. Err AFF to account for non-linearity and unpredictable cascades.</w:t>
      </w:r>
    </w:p>
    <w:p w14:paraId="7661349D" w14:textId="77777777" w:rsidR="00E437A9" w:rsidRPr="009F214B" w:rsidRDefault="00E437A9" w:rsidP="00E437A9">
      <w:r w:rsidRPr="009F214B">
        <w:t xml:space="preserve">Hanna Samir </w:t>
      </w:r>
      <w:proofErr w:type="spellStart"/>
      <w:r w:rsidRPr="009F214B">
        <w:rPr>
          <w:b/>
          <w:bCs/>
          <w:sz w:val="26"/>
        </w:rPr>
        <w:t>Kassab</w:t>
      </w:r>
      <w:proofErr w:type="spellEnd"/>
      <w:r w:rsidRPr="009F214B">
        <w:rPr>
          <w:b/>
          <w:bCs/>
          <w:sz w:val="26"/>
        </w:rPr>
        <w:t xml:space="preserve"> 17</w:t>
      </w:r>
      <w:r w:rsidRPr="009F214B">
        <w:t xml:space="preserve">. Visiting Assistant Professor of Political Science at Northern Michigan University, Prioritization Theory and Defensive Foreign Policy. Springer International Publishing, 2017. </w:t>
      </w:r>
      <w:proofErr w:type="spellStart"/>
      <w:r w:rsidRPr="009F214B">
        <w:t>CrossRef</w:t>
      </w:r>
      <w:proofErr w:type="spellEnd"/>
      <w:r w:rsidRPr="009F214B">
        <w:t>, doi:10.1007/978-3-319-48018-3. // Re-Cut Justin</w:t>
      </w:r>
    </w:p>
    <w:p w14:paraId="0A2C72E2" w14:textId="77777777" w:rsidR="00E437A9" w:rsidRPr="009F214B" w:rsidRDefault="00E437A9" w:rsidP="00E437A9">
      <w:pPr>
        <w:rPr>
          <w:sz w:val="16"/>
        </w:rPr>
      </w:pPr>
      <w:r w:rsidRPr="009F214B">
        <w:rPr>
          <w:rStyle w:val="StyleUnderline"/>
        </w:rPr>
        <w:t xml:space="preserve">Great powers, with all their resources, </w:t>
      </w:r>
      <w:proofErr w:type="gramStart"/>
      <w:r w:rsidRPr="009F214B">
        <w:rPr>
          <w:rStyle w:val="StyleUnderline"/>
        </w:rPr>
        <w:t>power</w:t>
      </w:r>
      <w:proofErr w:type="gramEnd"/>
      <w:r w:rsidRPr="009F214B">
        <w:rPr>
          <w:rStyle w:val="StyleUnderline"/>
        </w:rPr>
        <w:t xml:space="preserve"> and influence, have inherent </w:t>
      </w:r>
      <w:r w:rsidRPr="00726C77">
        <w:rPr>
          <w:rStyle w:val="Emphasis"/>
          <w:highlight w:val="green"/>
        </w:rPr>
        <w:t>weaknesses</w:t>
      </w:r>
      <w:r w:rsidRPr="009F214B">
        <w:rPr>
          <w:sz w:val="16"/>
        </w:rPr>
        <w:t xml:space="preserve">. </w:t>
      </w:r>
      <w:r w:rsidRPr="009F214B">
        <w:rPr>
          <w:rStyle w:val="StyleUnderline"/>
        </w:rPr>
        <w:t>These</w:t>
      </w:r>
      <w:r w:rsidRPr="009F214B">
        <w:rPr>
          <w:sz w:val="16"/>
        </w:rPr>
        <w:t xml:space="preserve"> weaknesses are all part of today’s international system as defined by complex interdependence, but they also </w:t>
      </w:r>
      <w:r w:rsidRPr="00726C77">
        <w:rPr>
          <w:rStyle w:val="StyleUnderline"/>
          <w:highlight w:val="green"/>
        </w:rPr>
        <w:t xml:space="preserve">emanate from </w:t>
      </w:r>
      <w:r w:rsidRPr="00726C77">
        <w:rPr>
          <w:rStyle w:val="Emphasis"/>
          <w:highlight w:val="green"/>
        </w:rPr>
        <w:t>weak states</w:t>
      </w:r>
      <w:r w:rsidRPr="009F214B">
        <w:rPr>
          <w:sz w:val="16"/>
        </w:rPr>
        <w:t xml:space="preserve">. </w:t>
      </w:r>
      <w:r w:rsidRPr="009F214B">
        <w:rPr>
          <w:rStyle w:val="StyleUnderline"/>
        </w:rPr>
        <w:t xml:space="preserve">Because </w:t>
      </w:r>
      <w:r w:rsidRPr="009F214B">
        <w:rPr>
          <w:rStyle w:val="StyleUnderline"/>
          <w:highlight w:val="green"/>
        </w:rPr>
        <w:t>weak states are</w:t>
      </w:r>
      <w:r w:rsidRPr="009F214B">
        <w:rPr>
          <w:sz w:val="16"/>
        </w:rPr>
        <w:t xml:space="preserve"> so </w:t>
      </w:r>
      <w:r w:rsidRPr="009F214B">
        <w:rPr>
          <w:rStyle w:val="Emphasis"/>
          <w:highlight w:val="green"/>
        </w:rPr>
        <w:t>exposed to shock</w:t>
      </w:r>
      <w:r w:rsidRPr="009F214B">
        <w:rPr>
          <w:sz w:val="16"/>
        </w:rPr>
        <w:t xml:space="preserve">, </w:t>
      </w:r>
      <w:r w:rsidRPr="009F214B">
        <w:rPr>
          <w:rStyle w:val="StyleUnderline"/>
          <w:highlight w:val="green"/>
        </w:rPr>
        <w:t>vulnerabilities</w:t>
      </w:r>
      <w:r w:rsidRPr="009F214B">
        <w:rPr>
          <w:rStyle w:val="StyleUnderline"/>
        </w:rPr>
        <w:t xml:space="preserve"> have time to</w:t>
      </w:r>
      <w:r w:rsidRPr="009F214B">
        <w:rPr>
          <w:sz w:val="16"/>
        </w:rPr>
        <w:t xml:space="preserve"> ripen and </w:t>
      </w:r>
      <w:r w:rsidRPr="009F214B">
        <w:rPr>
          <w:rStyle w:val="StyleUnderline"/>
        </w:rPr>
        <w:t xml:space="preserve">become </w:t>
      </w:r>
      <w:r w:rsidRPr="009F214B">
        <w:rPr>
          <w:rStyle w:val="StyleUnderline"/>
          <w:highlight w:val="green"/>
        </w:rPr>
        <w:t xml:space="preserve">part of the </w:t>
      </w:r>
      <w:r w:rsidRPr="009F214B">
        <w:rPr>
          <w:rStyle w:val="Emphasis"/>
          <w:highlight w:val="green"/>
        </w:rPr>
        <w:t>international structure</w:t>
      </w:r>
      <w:r w:rsidRPr="009F214B">
        <w:rPr>
          <w:sz w:val="16"/>
        </w:rPr>
        <w:t xml:space="preserve">, thereby </w:t>
      </w:r>
      <w:r w:rsidRPr="009F214B">
        <w:rPr>
          <w:rStyle w:val="StyleUnderline"/>
        </w:rPr>
        <w:t>having</w:t>
      </w:r>
      <w:r w:rsidRPr="009F214B">
        <w:rPr>
          <w:sz w:val="16"/>
        </w:rPr>
        <w:t xml:space="preserve"> what I call </w:t>
      </w:r>
      <w:r w:rsidRPr="009F214B">
        <w:rPr>
          <w:rStyle w:val="StyleUnderline"/>
        </w:rPr>
        <w:t>systemic reach</w:t>
      </w:r>
      <w:r w:rsidRPr="009F214B">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F214B">
        <w:rPr>
          <w:rStyle w:val="StyleUnderline"/>
        </w:rPr>
        <w:t xml:space="preserve">threats </w:t>
      </w:r>
      <w:r w:rsidRPr="009F214B">
        <w:rPr>
          <w:rStyle w:val="Emphasis"/>
        </w:rPr>
        <w:t>force</w:t>
      </w:r>
      <w:r w:rsidRPr="009F214B">
        <w:rPr>
          <w:sz w:val="16"/>
        </w:rPr>
        <w:t xml:space="preserve">s </w:t>
      </w:r>
      <w:r w:rsidRPr="009F214B">
        <w:rPr>
          <w:rStyle w:val="StyleUnderline"/>
        </w:rPr>
        <w:t>states to act to bolster their chances of survival</w:t>
      </w:r>
      <w:r w:rsidRPr="009F214B">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F214B">
        <w:rPr>
          <w:rStyle w:val="Emphasis"/>
        </w:rPr>
        <w:t xml:space="preserve">positive, long-term, </w:t>
      </w:r>
      <w:r w:rsidRPr="009F214B">
        <w:rPr>
          <w:rStyle w:val="Emphasis"/>
          <w:highlight w:val="green"/>
        </w:rPr>
        <w:t>sustainable</w:t>
      </w:r>
      <w:r w:rsidRPr="009F214B">
        <w:rPr>
          <w:rStyle w:val="Emphasis"/>
        </w:rPr>
        <w:t xml:space="preserve"> economic </w:t>
      </w:r>
      <w:r w:rsidRPr="009F214B">
        <w:rPr>
          <w:rStyle w:val="Emphasis"/>
          <w:highlight w:val="green"/>
        </w:rPr>
        <w:t>development</w:t>
      </w:r>
      <w:r w:rsidRPr="009F214B">
        <w:rPr>
          <w:sz w:val="16"/>
        </w:rPr>
        <w:t xml:space="preserve"> for all states </w:t>
      </w:r>
      <w:r w:rsidRPr="009F214B">
        <w:rPr>
          <w:rStyle w:val="StyleUnderline"/>
        </w:rPr>
        <w:t xml:space="preserve">as [is] the </w:t>
      </w:r>
      <w:r w:rsidRPr="009F214B">
        <w:rPr>
          <w:rStyle w:val="Emphasis"/>
        </w:rPr>
        <w:t>only way</w:t>
      </w:r>
      <w:r w:rsidRPr="009F214B">
        <w:rPr>
          <w:rStyle w:val="StyleUnderline"/>
        </w:rPr>
        <w:t xml:space="preserve"> to correct vulnerabilities. Creating a</w:t>
      </w:r>
      <w:r w:rsidRPr="009F214B">
        <w:rPr>
          <w:sz w:val="16"/>
        </w:rPr>
        <w:t xml:space="preserve"> pragmatic, </w:t>
      </w:r>
      <w:r w:rsidRPr="009F214B">
        <w:rPr>
          <w:rStyle w:val="Emphasis"/>
        </w:rPr>
        <w:t>stable</w:t>
      </w:r>
      <w:r w:rsidRPr="009F214B">
        <w:rPr>
          <w:sz w:val="16"/>
        </w:rPr>
        <w:t xml:space="preserve"> and sound </w:t>
      </w:r>
      <w:r w:rsidRPr="009F214B">
        <w:rPr>
          <w:rStyle w:val="Emphasis"/>
        </w:rPr>
        <w:t>economic policy</w:t>
      </w:r>
      <w:r w:rsidRPr="009F214B">
        <w:rPr>
          <w:sz w:val="16"/>
        </w:rPr>
        <w:t xml:space="preserve"> for all states who are voluntarily open to the system (barring rogue states and peoples who prefer traditional living), </w:t>
      </w:r>
      <w:r w:rsidRPr="00726C77">
        <w:rPr>
          <w:rStyle w:val="StyleUnderline"/>
          <w:highlight w:val="green"/>
        </w:rPr>
        <w:t>is</w:t>
      </w:r>
      <w:r w:rsidRPr="009F214B">
        <w:rPr>
          <w:rStyle w:val="StyleUnderline"/>
        </w:rPr>
        <w:t xml:space="preserve"> at </w:t>
      </w:r>
      <w:r w:rsidRPr="00726C77">
        <w:rPr>
          <w:rStyle w:val="StyleUnderline"/>
          <w:highlight w:val="green"/>
        </w:rPr>
        <w:t xml:space="preserve">the </w:t>
      </w:r>
      <w:r w:rsidRPr="00726C77">
        <w:rPr>
          <w:rStyle w:val="Emphasis"/>
          <w:highlight w:val="green"/>
        </w:rPr>
        <w:t>backbone</w:t>
      </w:r>
      <w:r w:rsidRPr="00726C77">
        <w:rPr>
          <w:rStyle w:val="StyleUnderline"/>
          <w:highlight w:val="green"/>
        </w:rPr>
        <w:t xml:space="preserve"> </w:t>
      </w:r>
      <w:r w:rsidRPr="009F214B">
        <w:rPr>
          <w:rStyle w:val="StyleUnderline"/>
          <w:highlight w:val="green"/>
        </w:rPr>
        <w:t>of neutralizing</w:t>
      </w:r>
      <w:r w:rsidRPr="009F214B">
        <w:rPr>
          <w:rStyle w:val="StyleUnderline"/>
        </w:rPr>
        <w:t xml:space="preserve"> vulnerability</w:t>
      </w:r>
      <w:r w:rsidRPr="009F214B">
        <w:rPr>
          <w:sz w:val="16"/>
        </w:rPr>
        <w:t xml:space="preserve">. </w:t>
      </w:r>
      <w:r w:rsidRPr="009F214B">
        <w:rPr>
          <w:rStyle w:val="StyleUnderline"/>
        </w:rPr>
        <w:t xml:space="preserve">An economically developed nation is more prepared to </w:t>
      </w:r>
      <w:r w:rsidRPr="009F214B">
        <w:rPr>
          <w:rStyle w:val="Emphasis"/>
        </w:rPr>
        <w:t xml:space="preserve">deal with </w:t>
      </w:r>
      <w:r w:rsidRPr="009F214B">
        <w:rPr>
          <w:rStyle w:val="Emphasis"/>
          <w:highlight w:val="green"/>
        </w:rPr>
        <w:t>systemic shock</w:t>
      </w:r>
      <w:r w:rsidRPr="009F214B">
        <w:rPr>
          <w:sz w:val="16"/>
        </w:rPr>
        <w:t xml:space="preserve"> than others </w:t>
      </w:r>
      <w:r w:rsidRPr="009F214B">
        <w:rPr>
          <w:rStyle w:val="StyleUnderline"/>
        </w:rPr>
        <w:t>because it has</w:t>
      </w:r>
      <w:r w:rsidRPr="009F214B">
        <w:rPr>
          <w:sz w:val="16"/>
        </w:rPr>
        <w:t xml:space="preserve"> the </w:t>
      </w:r>
      <w:r w:rsidRPr="009F214B">
        <w:rPr>
          <w:rStyle w:val="Emphasis"/>
        </w:rPr>
        <w:t>resources</w:t>
      </w:r>
      <w:r w:rsidRPr="009F214B">
        <w:rPr>
          <w:sz w:val="16"/>
        </w:rPr>
        <w:t xml:space="preserve"> to do so. </w:t>
      </w:r>
      <w:r w:rsidRPr="009F214B">
        <w:rPr>
          <w:rStyle w:val="StyleUnderline"/>
        </w:rPr>
        <w:t>Developed countries are more prepared</w:t>
      </w:r>
      <w:r w:rsidRPr="009F214B">
        <w:rPr>
          <w:sz w:val="16"/>
        </w:rPr>
        <w:t xml:space="preserve"> than others </w:t>
      </w:r>
      <w:r w:rsidRPr="009F214B">
        <w:rPr>
          <w:rStyle w:val="StyleUnderline"/>
        </w:rPr>
        <w:t xml:space="preserve">to </w:t>
      </w:r>
      <w:r w:rsidRPr="009F214B">
        <w:rPr>
          <w:rStyle w:val="StyleUnderline"/>
          <w:highlight w:val="green"/>
        </w:rPr>
        <w:t>deal with</w:t>
      </w:r>
      <w:r w:rsidRPr="009F214B">
        <w:rPr>
          <w:sz w:val="16"/>
        </w:rPr>
        <w:t xml:space="preserve"> outbreaks of </w:t>
      </w:r>
      <w:r w:rsidRPr="009F214B">
        <w:rPr>
          <w:rStyle w:val="Emphasis"/>
          <w:highlight w:val="green"/>
        </w:rPr>
        <w:t>disease</w:t>
      </w:r>
      <w:r w:rsidRPr="009F214B">
        <w:rPr>
          <w:sz w:val="16"/>
          <w:highlight w:val="green"/>
        </w:rPr>
        <w:t xml:space="preserve">, </w:t>
      </w:r>
      <w:r w:rsidRPr="009F214B">
        <w:rPr>
          <w:rStyle w:val="Emphasis"/>
          <w:highlight w:val="green"/>
        </w:rPr>
        <w:t>financial crises</w:t>
      </w:r>
      <w:r w:rsidRPr="009F214B">
        <w:rPr>
          <w:sz w:val="16"/>
        </w:rPr>
        <w:t xml:space="preserve">, </w:t>
      </w:r>
      <w:r w:rsidRPr="009F214B">
        <w:rPr>
          <w:rStyle w:val="StyleUnderline"/>
        </w:rPr>
        <w:t>sudden</w:t>
      </w:r>
      <w:r w:rsidRPr="009F214B">
        <w:rPr>
          <w:sz w:val="16"/>
        </w:rPr>
        <w:t xml:space="preserve"> </w:t>
      </w:r>
      <w:r w:rsidRPr="009F214B">
        <w:rPr>
          <w:rStyle w:val="Emphasis"/>
          <w:highlight w:val="green"/>
        </w:rPr>
        <w:t>environmental disaster</w:t>
      </w:r>
      <w:r w:rsidRPr="009F214B">
        <w:rPr>
          <w:sz w:val="16"/>
          <w:highlight w:val="green"/>
        </w:rPr>
        <w:t xml:space="preserve">, </w:t>
      </w:r>
      <w:proofErr w:type="gramStart"/>
      <w:r w:rsidRPr="009F214B">
        <w:rPr>
          <w:rStyle w:val="Emphasis"/>
          <w:highlight w:val="green"/>
        </w:rPr>
        <w:t>terrorism</w:t>
      </w:r>
      <w:proofErr w:type="gramEnd"/>
      <w:r w:rsidRPr="009F214B">
        <w:rPr>
          <w:sz w:val="16"/>
          <w:highlight w:val="green"/>
        </w:rPr>
        <w:t xml:space="preserve"> </w:t>
      </w:r>
      <w:r w:rsidRPr="009F214B">
        <w:rPr>
          <w:rStyle w:val="StyleUnderline"/>
          <w:highlight w:val="green"/>
        </w:rPr>
        <w:t>and</w:t>
      </w:r>
      <w:r w:rsidRPr="009F214B">
        <w:rPr>
          <w:sz w:val="16"/>
          <w:highlight w:val="green"/>
        </w:rPr>
        <w:t xml:space="preserve"> </w:t>
      </w:r>
      <w:r w:rsidRPr="009F214B">
        <w:rPr>
          <w:rStyle w:val="Emphasis"/>
          <w:highlight w:val="green"/>
        </w:rPr>
        <w:t>drug trafficking</w:t>
      </w:r>
      <w:r w:rsidRPr="009F214B">
        <w:rPr>
          <w:sz w:val="16"/>
        </w:rPr>
        <w:t xml:space="preserve"> and so on than weaker states because they have the resources to do so. </w:t>
      </w:r>
      <w:r w:rsidRPr="009F214B">
        <w:rPr>
          <w:rStyle w:val="StyleUnderline"/>
        </w:rPr>
        <w:t>Weaker</w:t>
      </w:r>
      <w:r w:rsidRPr="009F214B">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F214B">
        <w:rPr>
          <w:rStyle w:val="StyleUnderline"/>
        </w:rPr>
        <w:t xml:space="preserve">we are </w:t>
      </w:r>
      <w:r w:rsidRPr="009F214B">
        <w:rPr>
          <w:rStyle w:val="Emphasis"/>
        </w:rPr>
        <w:t>all in this together</w:t>
      </w:r>
      <w:r w:rsidRPr="009F214B">
        <w:rPr>
          <w:sz w:val="16"/>
        </w:rPr>
        <w:t xml:space="preserve">. </w:t>
      </w:r>
      <w:r w:rsidRPr="009F214B">
        <w:rPr>
          <w:rStyle w:val="StyleUnderline"/>
        </w:rPr>
        <w:t>While states tend to pursue interests selfishly</w:t>
      </w:r>
      <w:r w:rsidRPr="009F214B">
        <w:rPr>
          <w:sz w:val="16"/>
        </w:rPr>
        <w:t xml:space="preserve">, the fact remains that </w:t>
      </w:r>
      <w:r w:rsidRPr="009F214B">
        <w:rPr>
          <w:rStyle w:val="StyleUnderline"/>
          <w:highlight w:val="green"/>
        </w:rPr>
        <w:t xml:space="preserve">one state’s trouble can </w:t>
      </w:r>
      <w:r w:rsidRPr="009F214B">
        <w:rPr>
          <w:rStyle w:val="Emphasis"/>
          <w:highlight w:val="green"/>
        </w:rPr>
        <w:t xml:space="preserve">spread </w:t>
      </w:r>
      <w:r w:rsidRPr="009F214B">
        <w:rPr>
          <w:rStyle w:val="Emphasis"/>
        </w:rPr>
        <w:t>throughout the globe</w:t>
      </w:r>
      <w:r w:rsidRPr="009F214B">
        <w:rPr>
          <w:sz w:val="16"/>
        </w:rPr>
        <w:t xml:space="preserve">. States only exist to give people the chance to practice self-determination and to survive against other states. These are all normative statements and do not reflect reality. This book is an attempt to describe reality divorced from traditional understandings of the state, </w:t>
      </w:r>
      <w:proofErr w:type="gramStart"/>
      <w:r w:rsidRPr="009F214B">
        <w:rPr>
          <w:sz w:val="16"/>
        </w:rPr>
        <w:t xml:space="preserve">taking </w:t>
      </w:r>
      <w:r w:rsidRPr="009F214B">
        <w:rPr>
          <w:sz w:val="16"/>
        </w:rPr>
        <w:lastRenderedPageBreak/>
        <w:t>into account</w:t>
      </w:r>
      <w:proofErr w:type="gramEnd"/>
      <w:r w:rsidRPr="009F214B">
        <w:rPr>
          <w:sz w:val="16"/>
        </w:rPr>
        <w:t xml:space="preserve"> changes in our world. The realists that stubbornly defend their theories (</w:t>
      </w:r>
      <w:proofErr w:type="spellStart"/>
      <w:r w:rsidRPr="009F214B">
        <w:rPr>
          <w:sz w:val="16"/>
        </w:rPr>
        <w:t>Kassab</w:t>
      </w:r>
      <w:proofErr w:type="spellEnd"/>
      <w:r w:rsidRPr="009F214B">
        <w:rPr>
          <w:sz w:val="16"/>
        </w:rPr>
        <w:t xml:space="preserve"> and Wu 2014) must take these matters seriously.</w:t>
      </w:r>
    </w:p>
    <w:p w14:paraId="664007B7" w14:textId="77777777" w:rsidR="00E437A9" w:rsidRDefault="00E437A9" w:rsidP="00E437A9">
      <w:pPr>
        <w:pStyle w:val="Heading3"/>
      </w:pPr>
      <w:r>
        <w:lastRenderedPageBreak/>
        <w:t>1AC – Plan</w:t>
      </w:r>
    </w:p>
    <w:p w14:paraId="4174D97D" w14:textId="77777777" w:rsidR="00E437A9" w:rsidRDefault="00E437A9" w:rsidP="00E437A9">
      <w:pPr>
        <w:pStyle w:val="Heading4"/>
      </w:pPr>
      <w:r>
        <w:t>Plan text: The United States of America ought to recognize an unconditional right of workers to strike.</w:t>
      </w:r>
    </w:p>
    <w:p w14:paraId="3AC85A5D" w14:textId="77777777" w:rsidR="00E437A9" w:rsidRDefault="00E437A9" w:rsidP="00E437A9"/>
    <w:p w14:paraId="333F8657" w14:textId="77777777" w:rsidR="00E437A9" w:rsidRPr="002D5537" w:rsidRDefault="00E437A9" w:rsidP="00E437A9">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2711884E" w14:textId="77777777" w:rsidR="00E437A9" w:rsidRPr="00D2046C" w:rsidRDefault="00E437A9" w:rsidP="00E437A9">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4" w:history="1">
        <w:r w:rsidRPr="00111F4F">
          <w:rPr>
            <w:rStyle w:val="Hyperlink"/>
          </w:rPr>
          <w:t>https://digitalcommons.law.yale.edu/cgi/viewcontent.cgi?article=1710&amp;context=yjil</w:t>
        </w:r>
      </w:hyperlink>
      <w:r>
        <w:t>] Justin ** Brackets in original</w:t>
      </w:r>
    </w:p>
    <w:p w14:paraId="66A6E3DD" w14:textId="77777777" w:rsidR="00E437A9" w:rsidRPr="00696421" w:rsidRDefault="00E437A9" w:rsidP="00E437A9">
      <w:pPr>
        <w:rPr>
          <w:sz w:val="16"/>
        </w:rPr>
      </w:pPr>
      <w:proofErr w:type="gramStart"/>
      <w:r w:rsidRPr="008D2E40">
        <w:rPr>
          <w:highlight w:val="green"/>
          <w:u w:val="single"/>
        </w:rPr>
        <w:t>In order for</w:t>
      </w:r>
      <w:proofErr w:type="gramEnd"/>
      <w:r w:rsidRPr="008D2E40">
        <w:rPr>
          <w:highlight w:val="green"/>
          <w:u w:val="single"/>
        </w:rPr>
        <w:t xml:space="preserve">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8D2E40">
        <w:rPr>
          <w:rStyle w:val="Emphasis"/>
          <w:highlight w:val="green"/>
        </w:rPr>
        <w:t>CIL is part of</w:t>
      </w:r>
      <w:r w:rsidRPr="002018C1">
        <w:rPr>
          <w:rStyle w:val="Emphasis"/>
        </w:rPr>
        <w:t xml:space="preserve"> the </w:t>
      </w:r>
      <w:r w:rsidRPr="008D2E40">
        <w:rPr>
          <w:rStyle w:val="Emphasis"/>
          <w:highlight w:val="green"/>
        </w:rPr>
        <w:t>law of the U</w:t>
      </w:r>
      <w:r w:rsidRPr="002018C1">
        <w:rPr>
          <w:rStyle w:val="Emphasis"/>
        </w:rPr>
        <w:t xml:space="preserve">nited </w:t>
      </w:r>
      <w:r w:rsidRPr="008D2E40">
        <w:rPr>
          <w:rStyle w:val="Emphasis"/>
          <w:highlight w:val="green"/>
        </w:rPr>
        <w:t>S</w:t>
      </w:r>
      <w:r w:rsidRPr="002018C1">
        <w:rPr>
          <w:rStyle w:val="Emphasis"/>
        </w:rPr>
        <w:t>tates</w:t>
      </w:r>
      <w:r w:rsidRPr="00C81766">
        <w:rPr>
          <w:u w:val="single"/>
        </w:rPr>
        <w:t>, is as follows</w:t>
      </w:r>
      <w:r w:rsidRPr="00696421">
        <w:rPr>
          <w:sz w:val="16"/>
        </w:rPr>
        <w:t xml:space="preserve">: </w:t>
      </w:r>
      <w:r w:rsidRPr="00C81766">
        <w:rPr>
          <w:u w:val="single"/>
        </w:rPr>
        <w:t xml:space="preserve">International law is </w:t>
      </w:r>
      <w:r w:rsidRPr="002018C1">
        <w:rPr>
          <w:rStyle w:val="Emphasis"/>
        </w:rPr>
        <w:t>part of our la</w:t>
      </w:r>
      <w:r w:rsidRPr="00C81766">
        <w:rPr>
          <w:u w:val="single"/>
        </w:rPr>
        <w:t xml:space="preserve">w </w:t>
      </w:r>
      <w:r w:rsidRPr="008D2E40">
        <w:rPr>
          <w:highlight w:val="green"/>
          <w:u w:val="single"/>
        </w:rPr>
        <w:t>and must be</w:t>
      </w:r>
      <w:r w:rsidRPr="00C81766">
        <w:rPr>
          <w:u w:val="single"/>
        </w:rPr>
        <w:t xml:space="preserve"> </w:t>
      </w:r>
      <w:r w:rsidRPr="002018C1">
        <w:rPr>
          <w:rStyle w:val="Emphasis"/>
        </w:rPr>
        <w:t>ascertained</w:t>
      </w:r>
      <w:r w:rsidRPr="00C81766">
        <w:rPr>
          <w:u w:val="single"/>
        </w:rPr>
        <w:t xml:space="preserve"> and </w:t>
      </w:r>
      <w:r w:rsidRPr="008D2E40">
        <w:rPr>
          <w:rStyle w:val="Emphasis"/>
          <w:highlight w:val="green"/>
        </w:rPr>
        <w:t>administered</w:t>
      </w:r>
      <w:r w:rsidRPr="008D2E40">
        <w:rPr>
          <w:highlight w:val="green"/>
          <w:u w:val="single"/>
        </w:rPr>
        <w:t xml:space="preserve"> by</w:t>
      </w:r>
      <w:r w:rsidRPr="00C81766">
        <w:rPr>
          <w:u w:val="single"/>
        </w:rPr>
        <w:t xml:space="preserve"> the </w:t>
      </w:r>
      <w:r w:rsidRPr="008D2E40">
        <w:rPr>
          <w:rStyle w:val="Emphasis"/>
          <w:highlight w:val="green"/>
        </w:rPr>
        <w:t>courts of justice</w:t>
      </w:r>
      <w:r w:rsidRPr="002018C1">
        <w:rPr>
          <w:rStyle w:val="Emphasis"/>
        </w:rPr>
        <w:t xml:space="preserve"> of appropriate jurisdiction</w:t>
      </w:r>
      <w:r w:rsidRPr="00C81766">
        <w:rPr>
          <w:u w:val="single"/>
        </w:rPr>
        <w:t xml:space="preserve"> as often as </w:t>
      </w:r>
      <w:r w:rsidRPr="002018C1">
        <w:rPr>
          <w:rStyle w:val="Emphasis"/>
        </w:rPr>
        <w:t>questions of right</w:t>
      </w:r>
      <w:r w:rsidRPr="00C81766">
        <w:rPr>
          <w:u w:val="single"/>
        </w:rPr>
        <w:t xml:space="preserve"> depending upon it are </w:t>
      </w:r>
      <w:r w:rsidRPr="002018C1">
        <w:rPr>
          <w:rStyle w:val="Emphasis"/>
        </w:rPr>
        <w:t>duly presented for their determination</w:t>
      </w:r>
      <w:r w:rsidRPr="00696421">
        <w:rPr>
          <w:sz w:val="16"/>
        </w:rPr>
        <w:t xml:space="preserve">. For this purpose, where there is no treaty and no controlling executive or legislative act or judicial decision, resort must be had to the customs and usages of civilized nations </w:t>
      </w:r>
      <w:proofErr w:type="gramStart"/>
      <w:r w:rsidRPr="00696421">
        <w:rPr>
          <w:sz w:val="16"/>
        </w:rPr>
        <w:t>. . . .</w:t>
      </w:r>
      <w:proofErr w:type="gramEnd"/>
      <w:r w:rsidRPr="00696421">
        <w:rPr>
          <w:sz w:val="16"/>
        </w:rPr>
        <w:t xml:space="preserve"> 235 </w:t>
      </w:r>
      <w:r w:rsidRPr="00C81766">
        <w:rPr>
          <w:u w:val="single"/>
        </w:rPr>
        <w:t xml:space="preserve">In </w:t>
      </w:r>
      <w:proofErr w:type="gramStart"/>
      <w:r w:rsidRPr="00C81766">
        <w:rPr>
          <w:u w:val="single"/>
        </w:rPr>
        <w:t xml:space="preserve">a </w:t>
      </w:r>
      <w:r w:rsidRPr="002018C1">
        <w:rPr>
          <w:rStyle w:val="Emphasis"/>
        </w:rPr>
        <w:t>number of</w:t>
      </w:r>
      <w:proofErr w:type="gramEnd"/>
      <w:r w:rsidRPr="002018C1">
        <w:rPr>
          <w:rStyle w:val="Emphasis"/>
        </w:rPr>
        <w:t xml:space="preserve">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 xml:space="preserve">.242 In short, </w:t>
      </w:r>
      <w:r w:rsidRPr="008D2E40">
        <w:rPr>
          <w:highlight w:val="green"/>
          <w:u w:val="single"/>
        </w:rPr>
        <w:t xml:space="preserve">U.S. </w:t>
      </w:r>
      <w:r w:rsidRPr="008D2E40">
        <w:rPr>
          <w:rStyle w:val="Emphasis"/>
          <w:highlight w:val="green"/>
        </w:rPr>
        <w:t>courts</w:t>
      </w:r>
      <w:r w:rsidRPr="002018C1">
        <w:rPr>
          <w:rStyle w:val="Emphasis"/>
        </w:rPr>
        <w:t xml:space="preserve"> and executive branch</w:t>
      </w:r>
      <w:r w:rsidRPr="00947E67">
        <w:rPr>
          <w:u w:val="single"/>
        </w:rPr>
        <w:t xml:space="preserve"> </w:t>
      </w:r>
      <w:r w:rsidRPr="002018C1">
        <w:rPr>
          <w:rStyle w:val="Emphasis"/>
        </w:rPr>
        <w:t>officials</w:t>
      </w:r>
      <w:r w:rsidRPr="00947E67">
        <w:rPr>
          <w:u w:val="single"/>
        </w:rPr>
        <w:t xml:space="preserve"> have directly </w:t>
      </w:r>
      <w:r w:rsidRPr="008D2E40">
        <w:rPr>
          <w:rStyle w:val="Emphasis"/>
          <w:highlight w:val="green"/>
        </w:rPr>
        <w:t>applied CIL</w:t>
      </w:r>
      <w:r w:rsidRPr="008D2E40">
        <w:rPr>
          <w:highlight w:val="green"/>
          <w:u w:val="single"/>
        </w:rPr>
        <w:t xml:space="preserve"> and</w:t>
      </w:r>
      <w:r w:rsidRPr="00947E67">
        <w:rPr>
          <w:u w:val="single"/>
        </w:rPr>
        <w:t xml:space="preserve"> </w:t>
      </w:r>
      <w:r w:rsidRPr="008D2E40">
        <w:rPr>
          <w:highlight w:val="green"/>
          <w:u w:val="single"/>
        </w:rPr>
        <w:t>been guided by</w:t>
      </w:r>
      <w:r w:rsidRPr="00947E67">
        <w:rPr>
          <w:u w:val="single"/>
        </w:rPr>
        <w:t xml:space="preserve"> its </w:t>
      </w:r>
      <w:r w:rsidRPr="008D2E40">
        <w:rPr>
          <w:rStyle w:val="Emphasis"/>
          <w:highlight w:val="green"/>
        </w:rPr>
        <w:t>teachings</w:t>
      </w:r>
      <w:r w:rsidRPr="002018C1">
        <w:rPr>
          <w:rStyle w:val="Emphasis"/>
        </w:rPr>
        <w:t xml:space="preserve"> in a range of doctrinal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w:t>
      </w:r>
      <w:r w:rsidRPr="00947E67">
        <w:rPr>
          <w:u w:val="single"/>
        </w:rPr>
        <w:lastRenderedPageBreak/>
        <w:t>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of </w:t>
      </w:r>
      <w:r w:rsidRPr="008D2E40">
        <w:rPr>
          <w:highlight w:val="green"/>
          <w:u w:val="single"/>
        </w:rPr>
        <w:t>other countries</w:t>
      </w:r>
      <w:r w:rsidRPr="00947E67">
        <w:rPr>
          <w:u w:val="single"/>
        </w:rPr>
        <w:t xml:space="preserve"> have </w:t>
      </w:r>
      <w:r w:rsidRPr="008D2E40">
        <w:rPr>
          <w:rStyle w:val="Emphasis"/>
          <w:highlight w:val="green"/>
        </w:rPr>
        <w:t>accepted the right to strike as</w:t>
      </w:r>
      <w:r w:rsidRPr="002018C1">
        <w:rPr>
          <w:rStyle w:val="Emphasis"/>
        </w:rPr>
        <w:t xml:space="preserve"> a principle of </w:t>
      </w:r>
      <w:r w:rsidRPr="008D2E40">
        <w:rPr>
          <w:rStyle w:val="Emphasis"/>
          <w:highlight w:val="green"/>
        </w:rPr>
        <w:t>international law</w:t>
      </w:r>
      <w:r w:rsidRPr="00947E67">
        <w:rPr>
          <w:u w:val="single"/>
        </w:rPr>
        <w:t xml:space="preserve"> when applying their </w:t>
      </w:r>
      <w:r w:rsidRPr="002018C1">
        <w:rPr>
          <w:rStyle w:val="Emphasis"/>
        </w:rPr>
        <w:t xml:space="preserve">own domestic law </w:t>
      </w:r>
      <w:r w:rsidRPr="008D2E40">
        <w:rPr>
          <w:rStyle w:val="Emphasis"/>
          <w:highlight w:val="green"/>
        </w:rPr>
        <w:t>despite</w:t>
      </w:r>
      <w:r w:rsidRPr="00947E67">
        <w:rPr>
          <w:u w:val="single"/>
        </w:rPr>
        <w:t xml:space="preserve"> their conscious decision </w:t>
      </w:r>
      <w:r w:rsidRPr="008D2E40">
        <w:rPr>
          <w:highlight w:val="green"/>
          <w:u w:val="single"/>
        </w:rPr>
        <w:t xml:space="preserve">not to </w:t>
      </w:r>
      <w:r w:rsidRPr="008D2E40">
        <w:rPr>
          <w:rStyle w:val="Emphasis"/>
          <w:highlight w:val="green"/>
        </w:rPr>
        <w:t>ratify Convention 87</w:t>
      </w:r>
      <w:r w:rsidRPr="008D2E40">
        <w:rPr>
          <w:sz w:val="16"/>
          <w:highlight w:val="green"/>
        </w:rPr>
        <w:t>.</w:t>
      </w:r>
      <w:r w:rsidRPr="00696421">
        <w:rPr>
          <w:sz w:val="16"/>
        </w:rPr>
        <w:t xml:space="preserve">252 Once one accepts that recognized </w:t>
      </w:r>
      <w:r w:rsidRPr="00947E67">
        <w:rPr>
          <w:u w:val="single"/>
        </w:rPr>
        <w:t>CIL has substantive traction in a domestic law setting</w:t>
      </w:r>
      <w:r w:rsidRPr="00696421">
        <w:rPr>
          <w:sz w:val="16"/>
        </w:rPr>
        <w:t>,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w:t>
      </w:r>
      <w:proofErr w:type="gramStart"/>
      <w:r w:rsidRPr="00696421">
        <w:rPr>
          <w:sz w:val="16"/>
        </w:rPr>
        <w:t>in light of</w:t>
      </w:r>
      <w:proofErr w:type="gramEnd"/>
      <w:r w:rsidRPr="00696421">
        <w:rPr>
          <w:sz w:val="16"/>
        </w:rPr>
        <w:t xml:space="preserve">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w:t>
      </w:r>
      <w:proofErr w:type="gramStart"/>
      <w:r w:rsidRPr="00947E67">
        <w:rPr>
          <w:u w:val="single"/>
        </w:rPr>
        <w:t>he</w:t>
      </w:r>
      <w:proofErr w:type="gramEnd"/>
      <w:r w:rsidRPr="00947E67">
        <w:rPr>
          <w:u w:val="single"/>
        </w:rPr>
        <w:t xml:space="preserv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and helping to </w:t>
      </w:r>
      <w:r w:rsidRPr="008D2E40">
        <w:rPr>
          <w:highlight w:val="green"/>
          <w:u w:val="single"/>
        </w:rPr>
        <w:t xml:space="preserve">create a </w:t>
      </w:r>
      <w:r w:rsidRPr="008D2E40">
        <w:rPr>
          <w:rStyle w:val="Emphasis"/>
          <w:highlight w:val="green"/>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8D2E40">
        <w:rPr>
          <w:rStyle w:val="Emphasis"/>
          <w:highlight w:val="green"/>
        </w:rPr>
        <w:t>rigorous 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lastRenderedPageBreak/>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2B8072B9" w14:textId="77777777" w:rsidR="00E437A9" w:rsidRDefault="00E437A9" w:rsidP="00E437A9"/>
    <w:p w14:paraId="79BDEA16" w14:textId="77777777" w:rsidR="00E437A9" w:rsidRDefault="00E437A9" w:rsidP="00E437A9">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05CA47C1" w14:textId="77777777" w:rsidR="00E437A9" w:rsidRPr="00B76282" w:rsidRDefault="00E437A9" w:rsidP="00E437A9">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5" w:history="1">
        <w:r w:rsidRPr="00111F4F">
          <w:rPr>
            <w:rStyle w:val="Hyperlink"/>
          </w:rPr>
          <w:t>https://digitalcommons.law.yale.edu/cgi/viewcontent.cgi?article=1710&amp;context=yjil</w:t>
        </w:r>
      </w:hyperlink>
      <w:r>
        <w:t>] Justin ** Brackets in original</w:t>
      </w:r>
    </w:p>
    <w:p w14:paraId="3C2F7109" w14:textId="77777777" w:rsidR="00E437A9" w:rsidRDefault="00E437A9" w:rsidP="00E437A9">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w:t>
      </w:r>
      <w:proofErr w:type="gramStart"/>
      <w:r w:rsidRPr="00116725">
        <w:rPr>
          <w:u w:val="single"/>
        </w:rPr>
        <w:t>repeals</w:t>
      </w:r>
      <w:proofErr w:type="gramEnd"/>
      <w:r w:rsidRPr="00116725">
        <w:rPr>
          <w:u w:val="single"/>
        </w:rPr>
        <w:t xml:space="preserve">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w:t>
      </w:r>
      <w:proofErr w:type="gramStart"/>
      <w:r w:rsidRPr="00116725">
        <w:rPr>
          <w:u w:val="single"/>
        </w:rPr>
        <w:t>so as to</w:t>
      </w:r>
      <w:proofErr w:type="gramEnd"/>
      <w:r w:rsidRPr="00116725">
        <w:rPr>
          <w:u w:val="single"/>
        </w:rPr>
        <w:t xml:space="preserve">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w:t>
      </w:r>
      <w:proofErr w:type="spellStart"/>
      <w:r w:rsidRPr="00FC6656">
        <w:rPr>
          <w:sz w:val="16"/>
        </w:rPr>
        <w:t>Congressirrespective</w:t>
      </w:r>
      <w:proofErr w:type="spellEnd"/>
      <w:r w:rsidRPr="00FC6656">
        <w:rPr>
          <w:sz w:val="16"/>
        </w:rPr>
        <w:t xml:space="preser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w:t>
      </w:r>
      <w:r w:rsidRPr="00FC6656">
        <w:rPr>
          <w:sz w:val="16"/>
        </w:rPr>
        <w:lastRenderedPageBreak/>
        <w:t xml:space="preserve">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 xml:space="preserve">CIL on the right to strike comes into its own long after the 1938 exclusion </w:t>
      </w:r>
      <w:proofErr w:type="spellStart"/>
      <w:r w:rsidRPr="00FC6656">
        <w:rPr>
          <w:u w:val="single"/>
        </w:rPr>
        <w:t>ofstatesfrom</w:t>
      </w:r>
      <w:proofErr w:type="spellEnd"/>
      <w:r w:rsidRPr="00FC6656">
        <w:rPr>
          <w:u w:val="single"/>
        </w:rPr>
        <w:t xml:space="preserve"> </w:t>
      </w:r>
      <w:proofErr w:type="spellStart"/>
      <w:r w:rsidRPr="00FC6656">
        <w:rPr>
          <w:u w:val="single"/>
        </w:rPr>
        <w:t>federalstatutory</w:t>
      </w:r>
      <w:proofErr w:type="spellEnd"/>
      <w:r w:rsidRPr="00FC6656">
        <w:rPr>
          <w:u w:val="single"/>
        </w:rPr>
        <w:t xml:space="preserve"> coverage.</w:t>
      </w:r>
      <w:r w:rsidRPr="00FC6656">
        <w:rPr>
          <w:sz w:val="16"/>
        </w:rPr>
        <w:t xml:space="preserve"> Instead, </w:t>
      </w:r>
      <w:r w:rsidRPr="00FC6656">
        <w:rPr>
          <w:u w:val="single"/>
        </w:rPr>
        <w:t xml:space="preserve">the </w:t>
      </w:r>
      <w:proofErr w:type="spellStart"/>
      <w:r w:rsidRPr="00FC6656">
        <w:rPr>
          <w:u w:val="single"/>
        </w:rPr>
        <w:t>U.</w:t>
      </w:r>
      <w:proofErr w:type="gramStart"/>
      <w:r w:rsidRPr="00FC6656">
        <w:rPr>
          <w:u w:val="single"/>
        </w:rPr>
        <w:t>S.should</w:t>
      </w:r>
      <w:proofErr w:type="spellEnd"/>
      <w:proofErr w:type="gramEnd"/>
      <w:r w:rsidRPr="00FC6656">
        <w:rPr>
          <w:u w:val="single"/>
        </w:rPr>
        <w:t xml:space="preserve"> grant injunctive relief prohibiting states from violating CIL regarding the right to strike, at least until Congress has addressed the issue.</w:t>
      </w:r>
    </w:p>
    <w:p w14:paraId="03102969" w14:textId="77777777" w:rsidR="00E437A9" w:rsidRDefault="00E437A9" w:rsidP="00E437A9">
      <w:pPr>
        <w:rPr>
          <w:sz w:val="16"/>
        </w:rPr>
      </w:pPr>
    </w:p>
    <w:p w14:paraId="1E114B08" w14:textId="77777777" w:rsidR="00E437A9" w:rsidRDefault="00E437A9" w:rsidP="00E437A9">
      <w:pPr>
        <w:pStyle w:val="Heading4"/>
      </w:pPr>
      <w:r>
        <w:t xml:space="preserve">The </w:t>
      </w:r>
      <w:r w:rsidRPr="004726E6">
        <w:rPr>
          <w:u w:val="single"/>
        </w:rPr>
        <w:t>functionally unlimited interpretation</w:t>
      </w:r>
      <w:r>
        <w:t xml:space="preserve"> of the right to strike is correct – major exceptions past the theoretical base collapses to </w:t>
      </w:r>
      <w:r w:rsidRPr="004726E6">
        <w:rPr>
          <w:u w:val="single"/>
        </w:rPr>
        <w:t>non-adherence</w:t>
      </w:r>
      <w:r>
        <w:t>.</w:t>
      </w:r>
    </w:p>
    <w:p w14:paraId="187839FE" w14:textId="77777777" w:rsidR="00E437A9" w:rsidRPr="004726E6" w:rsidRDefault="00E437A9" w:rsidP="00E437A9">
      <w:proofErr w:type="spellStart"/>
      <w:r w:rsidRPr="004726E6">
        <w:rPr>
          <w:rStyle w:val="Style13ptBold"/>
        </w:rPr>
        <w:t>Wisskerchen</w:t>
      </w:r>
      <w:proofErr w:type="spellEnd"/>
      <w:r w:rsidRPr="004726E6">
        <w:rPr>
          <w:rStyle w:val="Style13ptBold"/>
        </w:rPr>
        <w:t xml:space="preserve"> 5</w:t>
      </w:r>
      <w:r>
        <w:t xml:space="preserve"> [Alfred; 2005; “</w:t>
      </w:r>
      <w:r w:rsidRPr="004726E6">
        <w:t>The standard-setting and monitoring activity of the ILO: Legal questions and practical experience</w:t>
      </w:r>
      <w:r>
        <w:t xml:space="preserve">,” </w:t>
      </w:r>
      <w:r w:rsidRPr="004726E6">
        <w:t xml:space="preserve">International </w:t>
      </w:r>
      <w:proofErr w:type="spellStart"/>
      <w:r w:rsidRPr="004726E6">
        <w:t>Labour</w:t>
      </w:r>
      <w:proofErr w:type="spellEnd"/>
      <w:r w:rsidRPr="004726E6">
        <w:t xml:space="preserve"> Review, Vol. 144 (2005), No. 3</w:t>
      </w:r>
      <w:r>
        <w:t xml:space="preserve">, </w:t>
      </w:r>
      <w:hyperlink r:id="rId16" w:history="1">
        <w:r w:rsidRPr="004E2197">
          <w:rPr>
            <w:rStyle w:val="Hyperlink"/>
          </w:rPr>
          <w:t>https://sci-hub.se/https://onlinelibrary.wiley.com/doi/10.1111/j.1564-913X.2005.tb00569.x</w:t>
        </w:r>
      </w:hyperlink>
      <w:r>
        <w:t>] Justin</w:t>
      </w:r>
    </w:p>
    <w:p w14:paraId="575585B6" w14:textId="77777777" w:rsidR="00E437A9" w:rsidRPr="004726E6" w:rsidRDefault="00E437A9" w:rsidP="00E437A9">
      <w:r>
        <w:t xml:space="preserve">To date there has been no further reaction from the experts in the old dispute over the interpretation of the Freedom of Association and Protection of the Right to </w:t>
      </w:r>
      <w:proofErr w:type="spellStart"/>
      <w:r>
        <w:t>Organise</w:t>
      </w:r>
      <w:proofErr w:type="spellEnd"/>
      <w:r>
        <w:t xml:space="preserve"> Convention, 1948 (No. 87), </w:t>
      </w:r>
      <w:proofErr w:type="gramStart"/>
      <w:r>
        <w:t>with regard to</w:t>
      </w:r>
      <w:proofErr w:type="gramEnd"/>
      <w:r>
        <w:t xml:space="preserve"> the right to strike. </w:t>
      </w:r>
      <w:r w:rsidRPr="004726E6">
        <w:rPr>
          <w:u w:val="single"/>
        </w:rPr>
        <w:t xml:space="preserve">The </w:t>
      </w:r>
      <w:r w:rsidRPr="004726E6">
        <w:rPr>
          <w:highlight w:val="green"/>
          <w:u w:val="single"/>
        </w:rPr>
        <w:t>experts maintain</w:t>
      </w:r>
      <w:r w:rsidRPr="004726E6">
        <w:rPr>
          <w:u w:val="single"/>
        </w:rPr>
        <w:t xml:space="preserve"> that </w:t>
      </w:r>
      <w:r w:rsidRPr="004726E6">
        <w:rPr>
          <w:highlight w:val="green"/>
          <w:u w:val="single"/>
        </w:rPr>
        <w:t xml:space="preserve">the right to strike </w:t>
      </w:r>
      <w:r w:rsidRPr="004726E6">
        <w:rPr>
          <w:u w:val="single"/>
        </w:rPr>
        <w:t>is based on Article 3 of Convention No. 87</w:t>
      </w:r>
      <w:r>
        <w:t xml:space="preserve">, which states that “Workers’ and employers’ organizations shall have the right … to organize their administration and activities and to formulate their </w:t>
      </w:r>
      <w:proofErr w:type="spellStart"/>
      <w:r>
        <w:t>programmes</w:t>
      </w:r>
      <w:proofErr w:type="spellEnd"/>
      <w:r>
        <w:t xml:space="preserve">”, taken with Article 10 of the same Convention, which defines “organization” within the meaning of the Convention as any organization “for furthering and defending the interests of workers or of employers”.85 In addition to these general findings, </w:t>
      </w:r>
      <w:r w:rsidRPr="004726E6">
        <w:rPr>
          <w:u w:val="single"/>
        </w:rPr>
        <w:t xml:space="preserve">every year the </w:t>
      </w:r>
      <w:r w:rsidRPr="004726E6">
        <w:rPr>
          <w:highlight w:val="green"/>
          <w:u w:val="single"/>
        </w:rPr>
        <w:t>experts look into</w:t>
      </w:r>
      <w:r w:rsidRPr="004726E6">
        <w:rPr>
          <w:u w:val="single"/>
        </w:rPr>
        <w:t xml:space="preserve"> numerous individual cases involving specific national </w:t>
      </w:r>
      <w:r w:rsidRPr="004726E6">
        <w:rPr>
          <w:highlight w:val="green"/>
          <w:u w:val="single"/>
        </w:rPr>
        <w:t>provisions</w:t>
      </w:r>
      <w:r w:rsidRPr="004726E6">
        <w:rPr>
          <w:u w:val="single"/>
        </w:rPr>
        <w:t xml:space="preserve"> governing strikes in some way and thus </w:t>
      </w:r>
      <w:r w:rsidRPr="004726E6">
        <w:rPr>
          <w:highlight w:val="green"/>
          <w:u w:val="single"/>
        </w:rPr>
        <w:t>limiting them</w:t>
      </w:r>
      <w:r w:rsidRPr="004726E6">
        <w:rPr>
          <w:u w:val="single"/>
        </w:rPr>
        <w:t xml:space="preserve"> to some extent</w:t>
      </w:r>
      <w:r>
        <w:t xml:space="preserve">. The Committee of Experts also considers </w:t>
      </w:r>
      <w:proofErr w:type="gramStart"/>
      <w:r>
        <w:t>a large number of</w:t>
      </w:r>
      <w:proofErr w:type="gramEnd"/>
      <w:r>
        <w:t xml:space="preserve"> real situations or actual events which regularly lead to de facto restrictions on strikes in certain circumstances. </w:t>
      </w:r>
      <w:r w:rsidRPr="004726E6">
        <w:rPr>
          <w:u w:val="single"/>
        </w:rPr>
        <w:t>In approximately</w:t>
      </w:r>
      <w:r>
        <w:t xml:space="preserve"> 90 to </w:t>
      </w:r>
      <w:r w:rsidRPr="004726E6">
        <w:rPr>
          <w:highlight w:val="green"/>
          <w:u w:val="single"/>
        </w:rPr>
        <w:t>98 per cent of</w:t>
      </w:r>
      <w:r w:rsidRPr="004726E6">
        <w:rPr>
          <w:u w:val="single"/>
        </w:rPr>
        <w:t xml:space="preserve"> all these </w:t>
      </w:r>
      <w:r w:rsidRPr="004726E6">
        <w:rPr>
          <w:highlight w:val="green"/>
          <w:u w:val="single"/>
        </w:rPr>
        <w:t>cases</w:t>
      </w:r>
      <w:r w:rsidRPr="004726E6">
        <w:rPr>
          <w:u w:val="single"/>
        </w:rPr>
        <w:t xml:space="preserve"> the experts </w:t>
      </w:r>
      <w:r w:rsidRPr="004726E6">
        <w:rPr>
          <w:highlight w:val="green"/>
          <w:u w:val="single"/>
        </w:rPr>
        <w:t>conclude</w:t>
      </w:r>
      <w:r w:rsidRPr="004726E6">
        <w:rPr>
          <w:u w:val="single"/>
        </w:rPr>
        <w:t xml:space="preserve"> that the </w:t>
      </w:r>
      <w:r w:rsidRPr="004726E6">
        <w:rPr>
          <w:highlight w:val="green"/>
          <w:u w:val="single"/>
        </w:rPr>
        <w:t>restrictions</w:t>
      </w:r>
      <w:r w:rsidRPr="004726E6">
        <w:rPr>
          <w:u w:val="single"/>
        </w:rPr>
        <w:t xml:space="preserve"> on the right to strike, be they de facto or de jure, </w:t>
      </w:r>
      <w:r w:rsidRPr="004726E6">
        <w:rPr>
          <w:highlight w:val="green"/>
          <w:u w:val="single"/>
        </w:rPr>
        <w:t xml:space="preserve">are not compatible with Convention No. 87. </w:t>
      </w:r>
      <w:proofErr w:type="gramStart"/>
      <w:r w:rsidRPr="004726E6">
        <w:rPr>
          <w:highlight w:val="green"/>
          <w:u w:val="single"/>
        </w:rPr>
        <w:t>Thus</w:t>
      </w:r>
      <w:proofErr w:type="gramEnd"/>
      <w:r w:rsidRPr="004726E6">
        <w:rPr>
          <w:highlight w:val="green"/>
          <w:u w:val="single"/>
        </w:rPr>
        <w:t xml:space="preserve"> they have formulated</w:t>
      </w:r>
      <w:r w:rsidRPr="004726E6">
        <w:rPr>
          <w:u w:val="single"/>
        </w:rPr>
        <w:t xml:space="preserve"> a comprehensive corpus of minutely detailed strike law which amounts to a </w:t>
      </w:r>
      <w:r w:rsidRPr="004726E6">
        <w:rPr>
          <w:highlight w:val="green"/>
          <w:u w:val="single"/>
        </w:rPr>
        <w:t xml:space="preserve">far-reaching, unrestricted freedom to </w:t>
      </w:r>
      <w:r w:rsidRPr="004726E6">
        <w:rPr>
          <w:highlight w:val="green"/>
          <w:u w:val="single"/>
        </w:rPr>
        <w:lastRenderedPageBreak/>
        <w:t>strike</w:t>
      </w:r>
      <w:r>
        <w:t xml:space="preserve">.86 The </w:t>
      </w:r>
      <w:r w:rsidRPr="004726E6">
        <w:rPr>
          <w:u w:val="single"/>
        </w:rPr>
        <w:t xml:space="preserve">occasional, </w:t>
      </w:r>
      <w:r w:rsidRPr="004726E6">
        <w:rPr>
          <w:highlight w:val="green"/>
          <w:u w:val="single"/>
        </w:rPr>
        <w:t>theoretical restrictions</w:t>
      </w:r>
      <w:r w:rsidRPr="004726E6">
        <w:rPr>
          <w:u w:val="single"/>
        </w:rPr>
        <w:t xml:space="preserve"> are regarded as being </w:t>
      </w:r>
      <w:r w:rsidRPr="004726E6">
        <w:rPr>
          <w:highlight w:val="green"/>
          <w:u w:val="single"/>
        </w:rPr>
        <w:t>hardly ever applicable</w:t>
      </w:r>
      <w:r w:rsidRPr="004726E6">
        <w:rPr>
          <w:u w:val="single"/>
        </w:rPr>
        <w:t xml:space="preserve"> to the actual situations reviewed</w:t>
      </w:r>
      <w:r>
        <w:t>. The right to strike cannot, however, be adduced from Convention No. 87, especially if one adheres, even if only loosely, to</w:t>
      </w:r>
      <w:r w:rsidRPr="004726E6">
        <w:t xml:space="preserve"> </w:t>
      </w:r>
      <w:r>
        <w:t>the principles of interpretation of international law according to the Vienna Convention on the Law of Treaties, which is authoritative here.87</w:t>
      </w:r>
    </w:p>
    <w:p w14:paraId="06F7790D" w14:textId="77777777" w:rsidR="00E437A9" w:rsidRDefault="00E437A9" w:rsidP="00E437A9">
      <w:pPr>
        <w:pStyle w:val="Heading3"/>
      </w:pPr>
      <w:r>
        <w:lastRenderedPageBreak/>
        <w:t>1AC – Framing</w:t>
      </w:r>
    </w:p>
    <w:p w14:paraId="5EEBAAB5" w14:textId="77777777" w:rsidR="00E437A9" w:rsidRDefault="00E437A9" w:rsidP="00E437A9">
      <w:pPr>
        <w:pStyle w:val="Heading4"/>
        <w:rPr>
          <w:rFonts w:cs="Calibri"/>
        </w:rPr>
      </w:pPr>
      <w:r w:rsidRPr="007B328F">
        <w:rPr>
          <w:rFonts w:cs="Calibri"/>
        </w:rPr>
        <w:t xml:space="preserve">The standard is </w:t>
      </w:r>
      <w:r>
        <w:rPr>
          <w:rFonts w:cs="Calibri"/>
        </w:rPr>
        <w:t>maximizing expected wellbeing- act util</w:t>
      </w:r>
    </w:p>
    <w:p w14:paraId="1200CA6F" w14:textId="77777777" w:rsidR="00E437A9" w:rsidRDefault="00E437A9" w:rsidP="00E437A9">
      <w:pPr>
        <w:pStyle w:val="Heading4"/>
      </w:pPr>
      <w:r>
        <w:rPr>
          <w:rFonts w:cs="Calibri"/>
        </w:rPr>
        <w:t>2</w:t>
      </w:r>
      <w:r w:rsidRPr="007B328F">
        <w:rPr>
          <w:rFonts w:cs="Calibri"/>
        </w:rPr>
        <w:t xml:space="preserve">] </w:t>
      </w:r>
      <w:r>
        <w:t>Death is bad and outweighs –</w:t>
      </w:r>
    </w:p>
    <w:p w14:paraId="4362AE49" w14:textId="77777777" w:rsidR="00E437A9" w:rsidRDefault="00E437A9" w:rsidP="00E437A9">
      <w:pPr>
        <w:pStyle w:val="Heading4"/>
        <w:rPr>
          <w:rFonts w:cs="Calibri"/>
        </w:rPr>
      </w:pPr>
      <w:r>
        <w:t xml:space="preserve"> a] </w:t>
      </w:r>
      <w:r w:rsidRPr="00C77255">
        <w:rPr>
          <w:rFonts w:cs="Calibri"/>
        </w:rPr>
        <w:t>agents can’t act if they fear for their bodily security</w:t>
      </w:r>
      <w:r>
        <w:rPr>
          <w:rFonts w:cs="Calibri"/>
        </w:rPr>
        <w:t xml:space="preserve"> which constrains every ethical theory, </w:t>
      </w:r>
    </w:p>
    <w:p w14:paraId="3BC4F592" w14:textId="77777777" w:rsidR="00E437A9" w:rsidRDefault="00E437A9" w:rsidP="00E437A9">
      <w:pPr>
        <w:pStyle w:val="Heading4"/>
        <w:rPr>
          <w:rFonts w:cs="Calibri"/>
        </w:rPr>
      </w:pPr>
      <w:r>
        <w:rPr>
          <w:rFonts w:cs="Calibri"/>
        </w:rPr>
        <w:t xml:space="preserve">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0E0DADB8" w14:textId="77777777" w:rsidR="00E437A9" w:rsidRPr="00BC1A2F" w:rsidRDefault="00E437A9" w:rsidP="00E437A9">
      <w:pPr>
        <w:pStyle w:val="Heading4"/>
        <w:rPr>
          <w:rStyle w:val="Style13ptBold"/>
          <w:b/>
        </w:rPr>
      </w:pPr>
      <w:r w:rsidRPr="00BC1A2F">
        <w:rPr>
          <w:rStyle w:val="Style13ptBold"/>
          <w:b/>
        </w:rPr>
        <w:t xml:space="preserve">Extinction first </w:t>
      </w:r>
    </w:p>
    <w:p w14:paraId="3DCE30DA" w14:textId="77777777" w:rsidR="00E437A9" w:rsidRPr="00941301" w:rsidRDefault="00E437A9" w:rsidP="00E437A9">
      <w:pPr>
        <w:rPr>
          <w:rFonts w:asciiTheme="majorHAnsi" w:hAnsiTheme="majorHAnsi" w:cstheme="majorHAnsi"/>
        </w:rPr>
      </w:pPr>
      <w:proofErr w:type="spellStart"/>
      <w:r w:rsidRPr="00941301">
        <w:rPr>
          <w:rStyle w:val="Style13ptBold"/>
          <w:rFonts w:asciiTheme="majorHAnsi" w:hAnsiTheme="majorHAnsi" w:cstheme="majorHAnsi"/>
        </w:rPr>
        <w:t>Pummer</w:t>
      </w:r>
      <w:proofErr w:type="spellEnd"/>
      <w:r w:rsidRPr="00941301">
        <w:rPr>
          <w:rStyle w:val="Style13ptBold"/>
          <w:rFonts w:asciiTheme="majorHAnsi" w:hAnsiTheme="majorHAnsi" w:cstheme="majorHAnsi"/>
        </w:rPr>
        <w:t xml:space="preserve">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2A350033" w14:textId="77777777" w:rsidR="00E437A9" w:rsidRDefault="00E437A9" w:rsidP="00E437A9">
      <w:pPr>
        <w:rPr>
          <w:rFonts w:asciiTheme="majorHAnsi" w:hAnsiTheme="majorHAnsi"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r w:rsidRPr="00941301">
        <w:rPr>
          <w:rStyle w:val="StyleUnderline"/>
          <w:rFonts w:cstheme="majorHAnsi"/>
        </w:rPr>
        <w:t>They’d thus imply very strong reasons to reduce existential risk</w:t>
      </w:r>
      <w:r w:rsidRPr="006B677E">
        <w:rPr>
          <w:rFonts w:asciiTheme="majorHAnsi" w:hAnsiTheme="majorHAnsi" w:cstheme="majorHAnsi"/>
          <w:sz w:val="16"/>
        </w:rPr>
        <w:t xml:space="preserve">, at least when this doesn’t significantly involve doing harm to others or </w:t>
      </w:r>
      <w:r w:rsidRPr="006B677E">
        <w:rPr>
          <w:rFonts w:asciiTheme="majorHAnsi" w:hAnsiTheme="majorHAnsi" w:cstheme="majorHAnsi"/>
          <w:sz w:val="16"/>
        </w:rPr>
        <w:lastRenderedPageBreak/>
        <w:t xml:space="preserve">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w:t>
      </w:r>
      <w:proofErr w:type="gramStart"/>
      <w:r w:rsidRPr="006B677E">
        <w:rPr>
          <w:rFonts w:asciiTheme="majorHAnsi" w:hAnsiTheme="majorHAnsi" w:cstheme="majorHAnsi"/>
          <w:sz w:val="16"/>
        </w:rPr>
        <w:t>consists</w:t>
      </w:r>
      <w:proofErr w:type="gramEnd"/>
      <w:r w:rsidRPr="006B677E">
        <w:rPr>
          <w:rFonts w:asciiTheme="majorHAnsi" w:hAnsiTheme="majorHAnsi"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asciiTheme="majorHAnsi" w:hAnsiTheme="majorHAnsi" w:cstheme="majorHAnsi"/>
          <w:sz w:val="16"/>
        </w:rPr>
        <w:t>actually desires</w:t>
      </w:r>
      <w:proofErr w:type="gramEnd"/>
      <w:r w:rsidRPr="006B677E">
        <w:rPr>
          <w:rFonts w:asciiTheme="majorHAnsi" w:hAnsiTheme="majorHAnsi"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w:t>
      </w:r>
      <w:proofErr w:type="gramStart"/>
      <w:r w:rsidRPr="006B677E">
        <w:rPr>
          <w:rFonts w:asciiTheme="majorHAnsi" w:hAnsiTheme="majorHAnsi" w:cstheme="majorHAnsi"/>
          <w:sz w:val="16"/>
        </w:rPr>
        <w:t>all of</w:t>
      </w:r>
      <w:proofErr w:type="gramEnd"/>
      <w:r w:rsidRPr="006B677E">
        <w:rPr>
          <w:rFonts w:asciiTheme="majorHAnsi" w:hAnsiTheme="majorHAnsi"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asciiTheme="majorHAnsi" w:hAnsiTheme="majorHAnsi"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asciiTheme="majorHAnsi" w:hAnsiTheme="majorHAnsi"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Again, this is largely </w:t>
      </w:r>
      <w:proofErr w:type="gramStart"/>
      <w:r w:rsidRPr="006B677E">
        <w:rPr>
          <w:rFonts w:asciiTheme="majorHAnsi" w:hAnsiTheme="majorHAnsi" w:cstheme="majorHAnsi"/>
          <w:sz w:val="16"/>
        </w:rPr>
        <w:t>for the reason that</w:t>
      </w:r>
      <w:proofErr w:type="gramEnd"/>
      <w:r w:rsidRPr="006B677E">
        <w:rPr>
          <w:rFonts w:asciiTheme="majorHAnsi" w:hAnsiTheme="majorHAnsi"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asciiTheme="majorHAnsi" w:hAnsiTheme="majorHAnsi"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asciiTheme="majorHAnsi" w:hAnsiTheme="majorHAnsi" w:cstheme="majorHAnsi"/>
          <w:sz w:val="16"/>
        </w:rPr>
        <w:t xml:space="preserve"> And </w:t>
      </w:r>
      <w:r w:rsidRPr="00941301">
        <w:rPr>
          <w:rStyle w:val="StyleUnderline"/>
          <w:rFonts w:cstheme="majorHAnsi"/>
        </w:rPr>
        <w:t xml:space="preserve">even if things did not go well for our ancestors, I am optimistic that they will overall go fantastically well for our </w:t>
      </w:r>
      <w:proofErr w:type="gramStart"/>
      <w:r w:rsidRPr="00941301">
        <w:rPr>
          <w:rStyle w:val="StyleUnderline"/>
          <w:rFonts w:cstheme="majorHAnsi"/>
        </w:rPr>
        <w:t>descendants, if</w:t>
      </w:r>
      <w:proofErr w:type="gramEnd"/>
      <w:r w:rsidRPr="00941301">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w:t>
      </w:r>
      <w:r w:rsidRPr="00941301">
        <w:rPr>
          <w:rStyle w:val="StyleUnderline"/>
          <w:rFonts w:cstheme="majorHAnsi"/>
        </w:rPr>
        <w:lastRenderedPageBreak/>
        <w:t xml:space="preserve">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4E5578AC" w14:textId="77777777" w:rsidR="00E437A9" w:rsidRPr="00975889" w:rsidRDefault="00E437A9" w:rsidP="00E437A9"/>
    <w:p w14:paraId="400337A6" w14:textId="77777777" w:rsidR="00E437A9" w:rsidRDefault="00E437A9" w:rsidP="00E437A9">
      <w:pPr>
        <w:pStyle w:val="Heading3"/>
      </w:pPr>
      <w:r>
        <w:lastRenderedPageBreak/>
        <w:t>UV</w:t>
      </w:r>
    </w:p>
    <w:p w14:paraId="567ABAFD" w14:textId="77777777" w:rsidR="00E437A9" w:rsidRDefault="00E437A9" w:rsidP="00E437A9">
      <w:pPr>
        <w:pStyle w:val="Heading4"/>
      </w:pPr>
      <w:r>
        <w:t xml:space="preserve">1] </w:t>
      </w:r>
      <w:r w:rsidRPr="00394AF8">
        <w:rPr>
          <w:rFonts w:cs="Calibri"/>
        </w:rPr>
        <w:t xml:space="preserve">Aff gets </w:t>
      </w:r>
      <w:r w:rsidRPr="00394AF8">
        <w:t>1AR theory since the neg can be infinitely abusive and I can’t check back</w:t>
      </w:r>
    </w:p>
    <w:p w14:paraId="3D645407" w14:textId="77777777" w:rsidR="00E437A9" w:rsidRDefault="00E437A9" w:rsidP="00E437A9">
      <w:pPr>
        <w:pStyle w:val="Heading4"/>
      </w:pPr>
      <w:r w:rsidRPr="00394AF8">
        <w:t xml:space="preserve">It’s </w:t>
      </w:r>
      <w:proofErr w:type="gramStart"/>
      <w:r w:rsidRPr="00394AF8">
        <w:t>drop</w:t>
      </w:r>
      <w:proofErr w:type="gramEnd"/>
      <w:r w:rsidRPr="00394AF8">
        <w:t xml:space="preserve"> the debater since the 1ar is too short to win both theory and substance. </w:t>
      </w:r>
    </w:p>
    <w:p w14:paraId="4CF85B65" w14:textId="77777777" w:rsidR="00E437A9" w:rsidRDefault="00E437A9" w:rsidP="00E437A9">
      <w:pPr>
        <w:pStyle w:val="Heading4"/>
      </w:pPr>
      <w:r w:rsidRPr="00394AF8">
        <w:t xml:space="preserve">No RVI or 2NR paradigm issues since they’d dump on it for 6 minutes and my 3-minute 2AR is spread too thin. </w:t>
      </w:r>
    </w:p>
    <w:p w14:paraId="6ED71D23" w14:textId="77777777" w:rsidR="00E437A9" w:rsidRDefault="00E437A9" w:rsidP="00E437A9">
      <w:pPr>
        <w:pStyle w:val="Heading4"/>
      </w:pPr>
      <w:r w:rsidRPr="00394AF8">
        <w:t xml:space="preserve">Competing </w:t>
      </w:r>
      <w:proofErr w:type="spellStart"/>
      <w:r w:rsidRPr="00394AF8">
        <w:t>interps</w:t>
      </w:r>
      <w:proofErr w:type="spellEnd"/>
      <w:r w:rsidRPr="00394AF8">
        <w:t xml:space="preserve"> since reasonability is arbitrary and bites judge intervention.</w:t>
      </w:r>
    </w:p>
    <w:p w14:paraId="4D85B3B0" w14:textId="77777777" w:rsidR="00E437A9" w:rsidRPr="00964E4B" w:rsidRDefault="00E437A9" w:rsidP="00E437A9">
      <w:pPr>
        <w:pStyle w:val="Heading4"/>
      </w:pPr>
      <w:r>
        <w:t>1] Offensive realism structures how states act</w:t>
      </w:r>
    </w:p>
    <w:p w14:paraId="1D4B370A" w14:textId="77777777" w:rsidR="00E437A9" w:rsidRPr="00C7794F" w:rsidRDefault="00E437A9" w:rsidP="00E437A9">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698B34C6" w14:textId="77777777" w:rsidR="00E437A9" w:rsidRDefault="00E437A9" w:rsidP="00E437A9">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w:t>
      </w:r>
      <w:r w:rsidRPr="00C7794F">
        <w:rPr>
          <w:sz w:val="16"/>
        </w:rPr>
        <w:lastRenderedPageBreak/>
        <w:t xml:space="preserve">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rPr>
          <w:sz w:val="16"/>
        </w:rPr>
        <w:t xml:space="preserve"> in particular, who</w:t>
      </w:r>
      <w:proofErr w:type="gramEnd"/>
      <w:r w:rsidRPr="00C7794F">
        <w:rPr>
          <w:sz w:val="16"/>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1C748E56" w14:textId="77777777" w:rsidR="00E437A9" w:rsidRPr="00964E4B" w:rsidRDefault="00E437A9" w:rsidP="00E437A9"/>
    <w:p w14:paraId="3E853D21" w14:textId="77777777" w:rsidR="00E437A9" w:rsidRPr="00B53A01" w:rsidRDefault="00E437A9" w:rsidP="00E437A9">
      <w:pPr>
        <w:pStyle w:val="Heading4"/>
        <w:rPr>
          <w:rFonts w:cs="Calibri"/>
          <w:color w:val="000000" w:themeColor="text1"/>
        </w:rPr>
      </w:pPr>
      <w:r>
        <w:rPr>
          <w:rFonts w:cs="Calibri"/>
          <w:color w:val="000000" w:themeColor="text1"/>
        </w:rPr>
        <w:t>2</w:t>
      </w:r>
      <w:r w:rsidRPr="00B53A01">
        <w:rPr>
          <w:rFonts w:cs="Calibri"/>
          <w:color w:val="000000" w:themeColor="text1"/>
        </w:rPr>
        <w:t>] Policy education is key to advocacy – that outweighs on portable skills. The educational skills generated from role playing is key to solving impacts in the real world – policy views problems from diverse perspectives, so we can better tackle problems of oppression and create tangible solutions.</w:t>
      </w:r>
    </w:p>
    <w:p w14:paraId="1886E432" w14:textId="77777777" w:rsidR="00E437A9" w:rsidRPr="00B53A01" w:rsidRDefault="00E437A9" w:rsidP="00E437A9">
      <w:pPr>
        <w:pStyle w:val="Body"/>
        <w:widowControl w:val="0"/>
        <w:suppressAutoHyphens/>
        <w:rPr>
          <w:rFonts w:ascii="Calibri" w:eastAsia="Arial" w:hAnsi="Calibri" w:cs="Calibri"/>
          <w:b/>
          <w:bCs/>
          <w:color w:val="000000" w:themeColor="text1"/>
          <w:sz w:val="12"/>
          <w:szCs w:val="12"/>
        </w:rPr>
      </w:pPr>
      <w:r w:rsidRPr="00B53A01">
        <w:rPr>
          <w:rStyle w:val="Style13ptBold"/>
          <w:rFonts w:ascii="Calibri" w:hAnsi="Calibri" w:cs="Calibri"/>
          <w:color w:val="000000" w:themeColor="text1"/>
        </w:rPr>
        <w:t>Nixon 2K</w:t>
      </w:r>
      <w:r w:rsidRPr="00B53A01">
        <w:rPr>
          <w:rFonts w:ascii="Calibri" w:hAnsi="Calibri" w:cs="Calibri"/>
          <w:b/>
          <w:color w:val="000000" w:themeColor="text1"/>
          <w:sz w:val="28"/>
          <w:szCs w:val="26"/>
        </w:rPr>
        <w:t xml:space="preserve"> </w:t>
      </w:r>
      <w:r w:rsidRPr="00B53A01">
        <w:rPr>
          <w:rFonts w:ascii="Calibri" w:hAnsi="Calibri" w:cs="Calibri"/>
          <w:color w:val="000000" w:themeColor="text1"/>
          <w:sz w:val="16"/>
          <w:szCs w:val="16"/>
        </w:rPr>
        <w:t xml:space="preserve">Makani Themba-Nixon, Executive Director of The Praxis Project. “Changing the Rules: What Public Policy Means for Organizing.” </w:t>
      </w:r>
      <w:proofErr w:type="spellStart"/>
      <w:r w:rsidRPr="00B53A01">
        <w:rPr>
          <w:rFonts w:ascii="Calibri" w:hAnsi="Calibri" w:cs="Calibri"/>
          <w:color w:val="000000" w:themeColor="text1"/>
          <w:sz w:val="16"/>
          <w:szCs w:val="16"/>
          <w:lang w:val="fr-FR"/>
        </w:rPr>
        <w:t>Colorlines</w:t>
      </w:r>
      <w:proofErr w:type="spellEnd"/>
      <w:r w:rsidRPr="00B53A01">
        <w:rPr>
          <w:rFonts w:ascii="Calibri" w:hAnsi="Calibri" w:cs="Calibri"/>
          <w:color w:val="000000" w:themeColor="text1"/>
          <w:sz w:val="16"/>
          <w:szCs w:val="16"/>
          <w:lang w:val="fr-FR"/>
        </w:rPr>
        <w:t xml:space="preserve"> 3.2</w:t>
      </w:r>
      <w:r w:rsidRPr="00B53A01">
        <w:rPr>
          <w:rFonts w:ascii="Calibri" w:hAnsi="Calibri" w:cs="Calibri"/>
          <w:color w:val="000000" w:themeColor="text1"/>
          <w:sz w:val="16"/>
          <w:szCs w:val="16"/>
        </w:rPr>
        <w:t xml:space="preserve">, 2000. </w:t>
      </w:r>
    </w:p>
    <w:p w14:paraId="09ED1767" w14:textId="77777777" w:rsidR="00E437A9" w:rsidRPr="00B53A01" w:rsidRDefault="00E437A9" w:rsidP="00E437A9">
      <w:pPr>
        <w:pStyle w:val="Body"/>
        <w:widowControl w:val="0"/>
        <w:suppressAutoHyphens/>
        <w:rPr>
          <w:rFonts w:ascii="Calibri" w:hAnsi="Calibri" w:cs="Calibri"/>
          <w:color w:val="000000" w:themeColor="text1"/>
          <w:sz w:val="18"/>
          <w:szCs w:val="16"/>
        </w:rPr>
      </w:pPr>
    </w:p>
    <w:p w14:paraId="67A77799" w14:textId="77777777" w:rsidR="00E437A9" w:rsidRPr="00B53A01" w:rsidRDefault="00E437A9" w:rsidP="00E437A9">
      <w:pPr>
        <w:pStyle w:val="Body"/>
        <w:widowControl w:val="0"/>
        <w:suppressAutoHyphens/>
        <w:rPr>
          <w:rFonts w:ascii="Calibri" w:hAnsi="Calibri" w:cs="Calibri"/>
          <w:color w:val="000000" w:themeColor="text1"/>
          <w:sz w:val="12"/>
          <w:szCs w:val="12"/>
        </w:rPr>
      </w:pPr>
      <w:r w:rsidRPr="00B53A01">
        <w:rPr>
          <w:rFonts w:ascii="Calibri" w:hAnsi="Calibri" w:cs="Calibri"/>
          <w:color w:val="000000" w:themeColor="text1"/>
          <w:sz w:val="12"/>
          <w:szCs w:val="12"/>
        </w:rPr>
        <w:t>Getting It in Writing Much of the work of framing what we stand for takes place in the shaping of demands.</w:t>
      </w:r>
      <w:r w:rsidRPr="00B53A01">
        <w:rPr>
          <w:rFonts w:ascii="Calibri" w:hAnsi="Calibri" w:cs="Calibri"/>
          <w:color w:val="000000" w:themeColor="text1"/>
          <w:sz w:val="18"/>
        </w:rPr>
        <w:t xml:space="preserve"> </w:t>
      </w:r>
      <w:r w:rsidRPr="00B53A01">
        <w:rPr>
          <w:rStyle w:val="Emphasis"/>
          <w:color w:val="000000" w:themeColor="text1"/>
          <w:highlight w:val="green"/>
        </w:rPr>
        <w:t xml:space="preserve">By getting into </w:t>
      </w:r>
      <w:r w:rsidRPr="00B53A01">
        <w:rPr>
          <w:rFonts w:ascii="Calibri" w:hAnsi="Calibri" w:cs="Calibri"/>
          <w:color w:val="000000" w:themeColor="text1"/>
          <w:sz w:val="12"/>
          <w:szCs w:val="12"/>
        </w:rPr>
        <w:t xml:space="preserve">the </w:t>
      </w:r>
      <w:r w:rsidRPr="00B53A01">
        <w:rPr>
          <w:rStyle w:val="Emphasis"/>
          <w:color w:val="000000" w:themeColor="text1"/>
          <w:highlight w:val="green"/>
        </w:rPr>
        <w:t xml:space="preserve">policy </w:t>
      </w:r>
      <w:r w:rsidRPr="00B53A01">
        <w:rPr>
          <w:rStyle w:val="Emphasis"/>
          <w:b w:val="0"/>
          <w:color w:val="000000" w:themeColor="text1"/>
          <w:sz w:val="12"/>
          <w:szCs w:val="12"/>
        </w:rPr>
        <w:t>arena</w:t>
      </w:r>
      <w:r w:rsidRPr="00B53A01">
        <w:rPr>
          <w:rStyle w:val="Emphasis"/>
          <w:color w:val="000000" w:themeColor="text1"/>
        </w:rPr>
        <w:t xml:space="preserve"> </w:t>
      </w:r>
      <w:r w:rsidRPr="00B53A01">
        <w:rPr>
          <w:rStyle w:val="Emphasis"/>
          <w:color w:val="000000" w:themeColor="text1"/>
          <w:highlight w:val="green"/>
        </w:rPr>
        <w:t>in a proactive manner</w:t>
      </w:r>
      <w:r w:rsidRPr="00B53A01">
        <w:rPr>
          <w:rFonts w:ascii="Calibri" w:hAnsi="Calibri" w:cs="Calibri"/>
          <w:color w:val="000000" w:themeColor="text1"/>
          <w:sz w:val="12"/>
          <w:szCs w:val="12"/>
        </w:rPr>
        <w:t>, we can take our demands to the next level.</w:t>
      </w:r>
      <w:r w:rsidRPr="00B53A01">
        <w:rPr>
          <w:rFonts w:ascii="Calibri" w:hAnsi="Calibri" w:cs="Calibri"/>
          <w:color w:val="000000" w:themeColor="text1"/>
        </w:rPr>
        <w:t xml:space="preserve"> </w:t>
      </w:r>
      <w:r w:rsidRPr="00B53A01">
        <w:rPr>
          <w:rStyle w:val="Emphasis"/>
          <w:color w:val="000000" w:themeColor="text1"/>
          <w:highlight w:val="green"/>
        </w:rPr>
        <w:t>Our demands can become law, with real consequences</w:t>
      </w:r>
      <w:r w:rsidRPr="00B53A01">
        <w:rPr>
          <w:rFonts w:ascii="Calibri" w:hAnsi="Calibri" w:cs="Calibri"/>
          <w:color w:val="000000" w:themeColor="text1"/>
          <w:sz w:val="12"/>
          <w:szCs w:val="12"/>
        </w:rPr>
        <w:t xml:space="preserve"> if the agreement is broken. After all the organizing, press work, and effort, a group should leave a decision maker with more than a handshake and his or her word. Of course</w:t>
      </w:r>
      <w:r w:rsidRPr="00B53A01">
        <w:rPr>
          <w:rStyle w:val="Emphasis"/>
          <w:color w:val="000000" w:themeColor="text1"/>
          <w:highlight w:val="green"/>
        </w:rPr>
        <w:t>, this work requires</w:t>
      </w:r>
      <w:r w:rsidRPr="00B53A01">
        <w:rPr>
          <w:rFonts w:ascii="Calibri" w:hAnsi="Calibri" w:cs="Calibri"/>
          <w:color w:val="000000" w:themeColor="text1"/>
          <w:sz w:val="18"/>
        </w:rPr>
        <w:t xml:space="preserve"> </w:t>
      </w:r>
      <w:r w:rsidRPr="00B53A01">
        <w:rPr>
          <w:rFonts w:ascii="Calibri" w:hAnsi="Calibri" w:cs="Calibri"/>
          <w:color w:val="000000" w:themeColor="text1"/>
          <w:sz w:val="12"/>
          <w:szCs w:val="12"/>
        </w:rPr>
        <w:t xml:space="preserve">a certain amount of </w:t>
      </w:r>
      <w:r w:rsidRPr="00B53A01">
        <w:rPr>
          <w:rFonts w:ascii="Calibri" w:hAnsi="Calibri" w:cs="Calibri"/>
          <w:bCs/>
          <w:color w:val="000000" w:themeColor="text1"/>
          <w:sz w:val="12"/>
          <w:szCs w:val="12"/>
        </w:rPr>
        <w:t>interaction with "the suits,"</w:t>
      </w:r>
      <w:r w:rsidRPr="00B53A01">
        <w:rPr>
          <w:rFonts w:ascii="Calibri" w:hAnsi="Calibri" w:cs="Calibri"/>
          <w:color w:val="000000" w:themeColor="text1"/>
          <w:sz w:val="12"/>
          <w:szCs w:val="12"/>
        </w:rPr>
        <w:t xml:space="preserve"> as well as </w:t>
      </w:r>
      <w:r w:rsidRPr="00B53A01">
        <w:rPr>
          <w:rStyle w:val="Emphasis"/>
          <w:color w:val="000000" w:themeColor="text1"/>
          <w:highlight w:val="green"/>
        </w:rPr>
        <w:t>struggles with</w:t>
      </w:r>
      <w:r w:rsidRPr="00B53A01">
        <w:rPr>
          <w:rFonts w:ascii="Calibri" w:hAnsi="Calibri" w:cs="Calibri"/>
          <w:color w:val="000000" w:themeColor="text1"/>
        </w:rPr>
        <w:t xml:space="preserve"> </w:t>
      </w:r>
      <w:r w:rsidRPr="00B53A01">
        <w:rPr>
          <w:rFonts w:ascii="Calibri" w:hAnsi="Calibri" w:cs="Calibri"/>
          <w:color w:val="000000" w:themeColor="text1"/>
          <w:sz w:val="12"/>
          <w:szCs w:val="12"/>
        </w:rPr>
        <w:t>the</w:t>
      </w:r>
      <w:r w:rsidRPr="00B53A01">
        <w:rPr>
          <w:rStyle w:val="Emphasis"/>
          <w:color w:val="000000" w:themeColor="text1"/>
        </w:rPr>
        <w:t xml:space="preserve"> </w:t>
      </w:r>
      <w:r w:rsidRPr="00B53A01">
        <w:rPr>
          <w:rStyle w:val="Emphasis"/>
          <w:color w:val="000000" w:themeColor="text1"/>
          <w:highlight w:val="green"/>
        </w:rPr>
        <w:t>bureaucracy,</w:t>
      </w:r>
      <w:r w:rsidRPr="00B53A01">
        <w:rPr>
          <w:rFonts w:ascii="Calibri" w:hAnsi="Calibri" w:cs="Calibri"/>
          <w:color w:val="000000" w:themeColor="text1"/>
        </w:rPr>
        <w:t xml:space="preserve"> </w:t>
      </w:r>
      <w:r w:rsidRPr="00B53A01">
        <w:rPr>
          <w:rFonts w:ascii="Calibri" w:hAnsi="Calibri" w:cs="Calibri"/>
          <w:color w:val="000000" w:themeColor="text1"/>
          <w:sz w:val="12"/>
          <w:szCs w:val="12"/>
        </w:rPr>
        <w:t>the</w:t>
      </w:r>
      <w:r w:rsidRPr="00B53A01">
        <w:rPr>
          <w:rFonts w:ascii="Calibri" w:hAnsi="Calibri" w:cs="Calibri"/>
          <w:color w:val="000000" w:themeColor="text1"/>
        </w:rPr>
        <w:t xml:space="preserve"> </w:t>
      </w:r>
      <w:r w:rsidRPr="00B53A01">
        <w:rPr>
          <w:rStyle w:val="Emphasis"/>
          <w:color w:val="000000" w:themeColor="text1"/>
          <w:highlight w:val="green"/>
        </w:rPr>
        <w:t>technical language, and</w:t>
      </w:r>
      <w:r w:rsidRPr="00B53A01">
        <w:rPr>
          <w:rFonts w:ascii="Calibri" w:hAnsi="Calibri" w:cs="Calibri"/>
          <w:color w:val="000000" w:themeColor="text1"/>
        </w:rPr>
        <w:t xml:space="preserve"> </w:t>
      </w:r>
      <w:r w:rsidRPr="00B53A01">
        <w:rPr>
          <w:rFonts w:ascii="Calibri" w:hAnsi="Calibri" w:cs="Calibri"/>
          <w:color w:val="000000" w:themeColor="text1"/>
          <w:sz w:val="12"/>
          <w:szCs w:val="12"/>
        </w:rPr>
        <w:t>the all-too-common</w:t>
      </w:r>
      <w:r w:rsidRPr="00B53A01">
        <w:rPr>
          <w:rFonts w:ascii="Calibri" w:hAnsi="Calibri" w:cs="Calibri"/>
          <w:color w:val="000000" w:themeColor="text1"/>
        </w:rPr>
        <w:t xml:space="preserve"> </w:t>
      </w:r>
      <w:r w:rsidRPr="00B53A01">
        <w:rPr>
          <w:rStyle w:val="Emphasis"/>
          <w:color w:val="000000" w:themeColor="text1"/>
          <w:highlight w:val="green"/>
        </w:rPr>
        <w:t>resistance by decision makers</w:t>
      </w:r>
      <w:r w:rsidRPr="00B53A01">
        <w:rPr>
          <w:rFonts w:ascii="Calibri" w:hAnsi="Calibri" w:cs="Calibr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B53A01">
        <w:rPr>
          <w:rFonts w:ascii="Calibri" w:hAnsi="Calibri" w:cs="Calibri"/>
          <w:color w:val="000000" w:themeColor="text1"/>
        </w:rPr>
        <w:t xml:space="preserve"> </w:t>
      </w:r>
      <w:r w:rsidRPr="00B53A01">
        <w:rPr>
          <w:rStyle w:val="Emphasis"/>
          <w:color w:val="000000" w:themeColor="text1"/>
          <w:highlight w:val="green"/>
        </w:rPr>
        <w:t>policy work</w:t>
      </w:r>
      <w:r w:rsidRPr="00B53A01">
        <w:rPr>
          <w:rFonts w:ascii="Calibri" w:hAnsi="Calibri" w:cs="Calibri"/>
          <w:color w:val="000000" w:themeColor="text1"/>
          <w:sz w:val="12"/>
          <w:szCs w:val="12"/>
        </w:rPr>
        <w:t xml:space="preserve"> is just one tool in our organizing arsenal, but it </w:t>
      </w:r>
      <w:r w:rsidRPr="00B53A01">
        <w:rPr>
          <w:rStyle w:val="Emphasis"/>
          <w:color w:val="000000" w:themeColor="text1"/>
          <w:highlight w:val="green"/>
        </w:rPr>
        <w:t>is a tool we</w:t>
      </w:r>
      <w:r w:rsidRPr="00B53A01">
        <w:rPr>
          <w:rFonts w:ascii="Calibri" w:hAnsi="Calibri" w:cs="Calibri"/>
          <w:color w:val="000000" w:themeColor="text1"/>
        </w:rPr>
        <w:t xml:space="preserve"> </w:t>
      </w:r>
      <w:r w:rsidRPr="00B53A01">
        <w:rPr>
          <w:rFonts w:ascii="Calibri" w:hAnsi="Calibri" w:cs="Calibri"/>
          <w:color w:val="000000" w:themeColor="text1"/>
          <w:sz w:val="12"/>
          <w:szCs w:val="12"/>
        </w:rPr>
        <w:t xml:space="preserve">simply </w:t>
      </w:r>
      <w:r w:rsidRPr="00B53A01">
        <w:rPr>
          <w:rStyle w:val="Emphasis"/>
          <w:color w:val="000000" w:themeColor="text1"/>
          <w:highlight w:val="green"/>
        </w:rPr>
        <w:t>can't</w:t>
      </w:r>
      <w:r w:rsidRPr="00B53A01">
        <w:rPr>
          <w:rFonts w:ascii="Calibri" w:hAnsi="Calibri" w:cs="Calibri"/>
          <w:color w:val="000000" w:themeColor="text1"/>
          <w:highlight w:val="green"/>
        </w:rPr>
        <w:t xml:space="preserve"> </w:t>
      </w:r>
      <w:r w:rsidRPr="00B53A01">
        <w:rPr>
          <w:rFonts w:ascii="Calibri" w:hAnsi="Calibri" w:cs="Calibri"/>
          <w:color w:val="000000" w:themeColor="text1"/>
          <w:sz w:val="12"/>
          <w:szCs w:val="12"/>
        </w:rPr>
        <w:t xml:space="preserve">afford to </w:t>
      </w:r>
      <w:r w:rsidRPr="00B53A01">
        <w:rPr>
          <w:rStyle w:val="Emphasis"/>
          <w:color w:val="000000" w:themeColor="text1"/>
          <w:highlight w:val="green"/>
        </w:rPr>
        <w:t>ignore</w:t>
      </w:r>
      <w:r w:rsidRPr="00B53A01">
        <w:rPr>
          <w:rFonts w:ascii="Calibri" w:hAnsi="Calibri" w:cs="Calibri"/>
          <w:color w:val="000000" w:themeColor="text1"/>
          <w:sz w:val="12"/>
          <w:szCs w:val="12"/>
        </w:rPr>
        <w:t xml:space="preserve">. Making policy work an integral part of organizing will require a certain amount of retrofitting. </w:t>
      </w:r>
      <w:r w:rsidRPr="00B53A01">
        <w:rPr>
          <w:rStyle w:val="Emphasis"/>
          <w:color w:val="000000" w:themeColor="text1"/>
          <w:highlight w:val="green"/>
        </w:rPr>
        <w:t>We</w:t>
      </w:r>
      <w:r w:rsidRPr="00B53A01">
        <w:rPr>
          <w:rFonts w:ascii="Calibri" w:hAnsi="Calibri" w:cs="Calibri"/>
          <w:color w:val="000000" w:themeColor="text1"/>
          <w:sz w:val="12"/>
          <w:szCs w:val="12"/>
        </w:rPr>
        <w:t xml:space="preserve"> will</w:t>
      </w:r>
      <w:r w:rsidRPr="00B53A01">
        <w:rPr>
          <w:rFonts w:ascii="Calibri" w:hAnsi="Calibri" w:cs="Calibri"/>
          <w:color w:val="000000" w:themeColor="text1"/>
        </w:rPr>
        <w:t xml:space="preserve"> </w:t>
      </w:r>
      <w:r w:rsidRPr="00B53A01">
        <w:rPr>
          <w:rStyle w:val="Emphasis"/>
          <w:color w:val="000000" w:themeColor="text1"/>
          <w:highlight w:val="green"/>
        </w:rPr>
        <w:t>need</w:t>
      </w:r>
      <w:r w:rsidRPr="00B53A01">
        <w:rPr>
          <w:rFonts w:ascii="Calibri" w:hAnsi="Calibri" w:cs="Calibri"/>
          <w:color w:val="000000" w:themeColor="text1"/>
          <w:highlight w:val="green"/>
        </w:rPr>
        <w:t xml:space="preserve"> </w:t>
      </w:r>
      <w:r w:rsidRPr="00B53A01">
        <w:rPr>
          <w:rFonts w:ascii="Calibri" w:hAnsi="Calibri" w:cs="Calibri"/>
          <w:color w:val="000000" w:themeColor="text1"/>
          <w:sz w:val="12"/>
          <w:szCs w:val="12"/>
        </w:rPr>
        <w:t xml:space="preserve">to develop the capacity </w:t>
      </w:r>
      <w:r w:rsidRPr="00B53A01">
        <w:rPr>
          <w:rStyle w:val="Emphasis"/>
          <w:color w:val="000000" w:themeColor="text1"/>
          <w:highlight w:val="green"/>
        </w:rPr>
        <w:t>to translate</w:t>
      </w:r>
      <w:r w:rsidRPr="00B53A01">
        <w:rPr>
          <w:rFonts w:ascii="Calibri" w:hAnsi="Calibri" w:cs="Calibri"/>
          <w:color w:val="000000" w:themeColor="text1"/>
          <w:highlight w:val="green"/>
        </w:rPr>
        <w:t xml:space="preserve"> </w:t>
      </w:r>
      <w:r w:rsidRPr="00B53A01">
        <w:rPr>
          <w:rFonts w:ascii="Calibri" w:hAnsi="Calibri" w:cs="Calibri"/>
          <w:color w:val="000000" w:themeColor="text1"/>
          <w:sz w:val="12"/>
          <w:szCs w:val="12"/>
        </w:rPr>
        <w:t>our</w:t>
      </w:r>
      <w:r w:rsidRPr="00B53A01">
        <w:rPr>
          <w:rFonts w:ascii="Calibri" w:hAnsi="Calibri" w:cs="Calibri"/>
          <w:color w:val="000000" w:themeColor="text1"/>
        </w:rPr>
        <w:t xml:space="preserve"> </w:t>
      </w:r>
      <w:r w:rsidRPr="00B53A01">
        <w:rPr>
          <w:rStyle w:val="Emphasis"/>
          <w:color w:val="000000" w:themeColor="text1"/>
          <w:highlight w:val="green"/>
        </w:rPr>
        <w:t>information</w:t>
      </w:r>
      <w:r w:rsidRPr="00B53A01">
        <w:rPr>
          <w:rFonts w:ascii="Calibri" w:hAnsi="Calibri" w:cs="Calibri"/>
          <w:color w:val="000000" w:themeColor="text1"/>
          <w:sz w:val="12"/>
          <w:szCs w:val="12"/>
        </w:rPr>
        <w:t xml:space="preserve">, data, stories that are designed </w:t>
      </w:r>
      <w:r w:rsidRPr="00B53A01">
        <w:rPr>
          <w:rStyle w:val="Emphasis"/>
          <w:color w:val="000000" w:themeColor="text1"/>
          <w:highlight w:val="green"/>
        </w:rPr>
        <w:t>to affect the public conversation [and]</w:t>
      </w:r>
      <w:r w:rsidRPr="00B53A01">
        <w:rPr>
          <w:rFonts w:ascii="Calibri" w:hAnsi="Calibri" w:cs="Calibri"/>
          <w:color w:val="000000" w:themeColor="text1"/>
          <w:sz w:val="16"/>
          <w:szCs w:val="16"/>
        </w:rPr>
        <w:t>.</w:t>
      </w:r>
      <w:r w:rsidRPr="00B53A01">
        <w:rPr>
          <w:rFonts w:ascii="Calibri" w:hAnsi="Calibri" w:cs="Calibri"/>
          <w:color w:val="000000" w:themeColor="text1"/>
        </w:rPr>
        <w:t xml:space="preserve"> </w:t>
      </w:r>
      <w:r w:rsidRPr="00B53A01">
        <w:rPr>
          <w:rFonts w:ascii="Calibri" w:hAnsi="Calibri" w:cs="Calibri"/>
          <w:color w:val="000000" w:themeColor="text1"/>
          <w:sz w:val="12"/>
          <w:szCs w:val="12"/>
        </w:rPr>
        <w:t xml:space="preserve">Perhaps </w:t>
      </w:r>
      <w:r w:rsidRPr="00B53A01">
        <w:rPr>
          <w:rFonts w:ascii="Calibri" w:hAnsi="Calibri" w:cs="Calibri"/>
          <w:color w:val="000000" w:themeColor="text1"/>
          <w:sz w:val="12"/>
          <w:szCs w:val="12"/>
        </w:rPr>
        <w:lastRenderedPageBreak/>
        <w:t xml:space="preserve">most important, we will need to move beyond fighting problems and on </w:t>
      </w:r>
      <w:r w:rsidRPr="00B53A01">
        <w:rPr>
          <w:rStyle w:val="Emphasis"/>
          <w:color w:val="000000" w:themeColor="text1"/>
          <w:highlight w:val="green"/>
        </w:rPr>
        <w:t>to framing solutions</w:t>
      </w:r>
      <w:r w:rsidRPr="00B53A01">
        <w:rPr>
          <w:rFonts w:ascii="Calibri" w:hAnsi="Calibri" w:cs="Calibri"/>
          <w:color w:val="000000" w:themeColor="text1"/>
          <w:highlight w:val="green"/>
        </w:rPr>
        <w:t xml:space="preserve"> </w:t>
      </w:r>
      <w:r w:rsidRPr="00B53A01">
        <w:rPr>
          <w:rFonts w:ascii="Calibri" w:hAnsi="Calibri" w:cs="Calibri"/>
          <w:color w:val="000000" w:themeColor="text1"/>
          <w:sz w:val="12"/>
          <w:szCs w:val="12"/>
        </w:rPr>
        <w:t xml:space="preserve">that bring us closer to our vision </w:t>
      </w:r>
    </w:p>
    <w:p w14:paraId="1EA416BB" w14:textId="77777777" w:rsidR="00E437A9" w:rsidRPr="00B53A01" w:rsidRDefault="00E437A9" w:rsidP="00E437A9">
      <w:pPr>
        <w:pStyle w:val="Body"/>
        <w:widowControl w:val="0"/>
        <w:suppressAutoHyphens/>
        <w:rPr>
          <w:rFonts w:ascii="Calibri" w:hAnsi="Calibri" w:cs="Calibri"/>
          <w:color w:val="000000" w:themeColor="text1"/>
          <w:sz w:val="12"/>
          <w:szCs w:val="12"/>
        </w:rPr>
      </w:pPr>
      <w:r w:rsidRPr="00B53A01">
        <w:rPr>
          <w:rFonts w:ascii="Calibri" w:hAnsi="Calibri" w:cs="Calibri"/>
          <w:color w:val="000000" w:themeColor="text1"/>
          <w:sz w:val="12"/>
          <w:szCs w:val="12"/>
        </w:rPr>
        <w:t>of how things should be. And then we must be committed to making it so.</w:t>
      </w:r>
    </w:p>
    <w:p w14:paraId="1808B7DD" w14:textId="77777777" w:rsidR="00E437A9" w:rsidRPr="00964E4B" w:rsidRDefault="00E437A9" w:rsidP="00E437A9"/>
    <w:p w14:paraId="2182480B" w14:textId="77777777" w:rsidR="00E437A9" w:rsidRPr="00100679" w:rsidRDefault="00E437A9" w:rsidP="00E437A9">
      <w:pPr>
        <w:pStyle w:val="Heading4"/>
        <w:rPr>
          <w:rFonts w:cs="Arial"/>
        </w:rPr>
      </w:pPr>
      <w:r>
        <w:rPr>
          <w:rFonts w:cs="Arial"/>
        </w:rPr>
        <w:t xml:space="preserve">3] </w:t>
      </w:r>
      <w:r w:rsidRPr="00292257">
        <w:rPr>
          <w:rFonts w:cs="Arial"/>
        </w:rPr>
        <w:t>Apocalyptic images challenge</w:t>
      </w:r>
      <w:r>
        <w:rPr>
          <w:rFonts w:cs="Arial"/>
        </w:rPr>
        <w:t xml:space="preserve"> dominant power structures to create futures of social justice </w:t>
      </w:r>
    </w:p>
    <w:p w14:paraId="1E128EA9" w14:textId="77777777" w:rsidR="00E437A9" w:rsidRPr="00292257" w:rsidRDefault="00E437A9" w:rsidP="00E437A9">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48F7B9DE" w14:textId="77777777" w:rsidR="00E437A9" w:rsidRPr="00635624" w:rsidRDefault="00E437A9" w:rsidP="00E437A9">
      <w:pPr>
        <w:rPr>
          <w:b/>
          <w:u w:val="single"/>
        </w:rPr>
      </w:pPr>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973948">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973948">
        <w:rPr>
          <w:rStyle w:val="StyleUnderline"/>
          <w:highlight w:val="green"/>
        </w:rPr>
        <w:t>to disrupt conservative realisms that maintain the status quo</w:t>
      </w:r>
      <w:r w:rsidRPr="00973948">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973948">
        <w:rPr>
          <w:rStyle w:val="StyleUnderline"/>
          <w:highlight w:val="green"/>
        </w:rPr>
        <w:t xml:space="preserve">state logics of </w:t>
      </w:r>
      <w:r w:rsidRPr="00973948">
        <w:rPr>
          <w:rStyle w:val="Emphasis"/>
          <w:highlight w:val="green"/>
        </w:rPr>
        <w:t>implausibility</w:t>
      </w:r>
      <w:r w:rsidRPr="00292257">
        <w:rPr>
          <w:rStyle w:val="Emphasis"/>
        </w:rPr>
        <w:t xml:space="preserve"> </w:t>
      </w:r>
      <w:r w:rsidRPr="00292257">
        <w:t xml:space="preserve">that </w:t>
      </w:r>
      <w:r w:rsidRPr="00973948">
        <w:rPr>
          <w:rStyle w:val="StyleUnderline"/>
          <w:highlight w:val="green"/>
        </w:rPr>
        <w:t xml:space="preserve">have long undergirded </w:t>
      </w:r>
      <w:r w:rsidRPr="006F0686">
        <w:rPr>
          <w:rStyle w:val="StyleUnderline"/>
        </w:rPr>
        <w:t xml:space="preserve">settler colonialism in </w:t>
      </w:r>
      <w:r w:rsidRPr="00973948">
        <w:rPr>
          <w:rStyle w:val="StyleUnderline"/>
          <w:highlight w:val="green"/>
        </w:rPr>
        <w:t>the United States</w:t>
      </w:r>
      <w:r w:rsidRPr="00973948">
        <w:rPr>
          <w:highlight w:val="green"/>
        </w:rPr>
        <w:t>.</w:t>
      </w:r>
      <w:r w:rsidRPr="00292257">
        <w:t xml:space="preserve"> In contrast, Leslie Marmon Silko’s contemporaneous novel Almanac of the Dead (1991) uses its </w:t>
      </w:r>
      <w:r w:rsidRPr="00973948">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973948">
        <w:rPr>
          <w:rStyle w:val="StyleUnderline"/>
          <w:highlight w:val="green"/>
        </w:rPr>
        <w:t>transformi</w:t>
      </w:r>
      <w:r w:rsidRPr="00292257">
        <w:rPr>
          <w:rStyle w:val="StyleUnderline"/>
        </w:rPr>
        <w:t xml:space="preserve">ng </w:t>
      </w:r>
      <w:r w:rsidRPr="00973948">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973948">
        <w:rPr>
          <w:rStyle w:val="StyleUnderline"/>
          <w:highlight w:val="green"/>
        </w:rPr>
        <w:t>perspective</w:t>
      </w:r>
      <w:r w:rsidRPr="00292257">
        <w:rPr>
          <w:rStyle w:val="StyleUnderline"/>
        </w:rPr>
        <w:t xml:space="preserve"> into contemporary America</w:t>
      </w:r>
      <w:r w:rsidRPr="00292257">
        <w:t xml:space="preserve">, </w:t>
      </w:r>
      <w:r w:rsidRPr="00973948">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973948">
        <w:rPr>
          <w:rStyle w:val="StyleUnderline"/>
          <w:highlight w:val="green"/>
        </w:rPr>
        <w:t xml:space="preserve">present into a </w:t>
      </w:r>
      <w:r w:rsidRPr="00973948">
        <w:rPr>
          <w:rStyle w:val="Emphasis"/>
          <w:highlight w:val="green"/>
        </w:rPr>
        <w:t>speculative space</w:t>
      </w:r>
      <w:r w:rsidRPr="00973948">
        <w:rPr>
          <w:rStyle w:val="StyleUnderline"/>
          <w:highlight w:val="green"/>
        </w:rPr>
        <w:t xml:space="preserve"> </w:t>
      </w:r>
    </w:p>
    <w:p w14:paraId="62A256A2" w14:textId="77777777" w:rsidR="00E437A9" w:rsidRPr="00BC1A2F" w:rsidRDefault="00E437A9" w:rsidP="00E437A9"/>
    <w:p w14:paraId="08E26EA7" w14:textId="77777777" w:rsidR="00E437A9" w:rsidRPr="00CE11B7" w:rsidRDefault="00E437A9" w:rsidP="00E437A9">
      <w:pPr>
        <w:pStyle w:val="Heading4"/>
      </w:pPr>
      <w:r>
        <w:lastRenderedPageBreak/>
        <w:t xml:space="preserve">4] </w:t>
      </w:r>
      <w:r w:rsidRPr="00CE11B7">
        <w:t>Psychoanalysis is infinitely regressive, not falsifiable, and too abstract</w:t>
      </w:r>
    </w:p>
    <w:p w14:paraId="71BBC26C" w14:textId="77777777" w:rsidR="00E437A9" w:rsidRPr="00CE11B7" w:rsidRDefault="00E437A9" w:rsidP="00E437A9">
      <w:pPr>
        <w:rPr>
          <w:rFonts w:asciiTheme="majorHAnsi" w:eastAsia="Calibri" w:hAnsiTheme="majorHAnsi" w:cstheme="majorHAnsi"/>
          <w:sz w:val="16"/>
        </w:rPr>
      </w:pPr>
      <w:r w:rsidRPr="00CE11B7">
        <w:rPr>
          <w:rStyle w:val="Style13ptBold"/>
          <w:rFonts w:cstheme="majorHAnsi"/>
        </w:rPr>
        <w:t>Gordon 1</w:t>
      </w:r>
      <w:r w:rsidRPr="00CE11B7">
        <w:rPr>
          <w:rFonts w:asciiTheme="majorHAnsi" w:eastAsia="Calibri" w:hAnsiTheme="majorHAnsi" w:cstheme="majorHAnsi"/>
          <w:sz w:val="16"/>
        </w:rPr>
        <w:t xml:space="preserve"> </w:t>
      </w:r>
      <w:r w:rsidRPr="00CE11B7">
        <w:rPr>
          <w:rFonts w:asciiTheme="majorHAnsi" w:eastAsia="Calibri" w:hAnsiTheme="majorHAnsi" w:cstheme="majorHAnsi"/>
        </w:rPr>
        <w:t xml:space="preserve">– </w:t>
      </w:r>
      <w:r w:rsidRPr="00CE11B7">
        <w:rPr>
          <w:rFonts w:asciiTheme="majorHAnsi" w:hAnsiTheme="majorHAnsi" w:cstheme="majorHAnsi"/>
        </w:rPr>
        <w:t>Paul Gordon, accomplished psychotherapist, “Psychoanalysis and Racism: The Politics of Defeat,” RACE &amp; CLASS v. 42 n. 4, 2001, pp. 17-34.</w:t>
      </w:r>
    </w:p>
    <w:p w14:paraId="4B1EAD8F" w14:textId="77777777" w:rsidR="00E437A9" w:rsidRDefault="00E437A9" w:rsidP="00E437A9">
      <w:r w:rsidRPr="00CE11B7">
        <w:rPr>
          <w:rFonts w:asciiTheme="majorHAnsi" w:eastAsia="Calibri" w:hAnsiTheme="majorHAnsi" w:cstheme="majorHAnsi"/>
          <w:sz w:val="16"/>
        </w:rPr>
        <w:t xml:space="preserve">But in the thirty years since </w:t>
      </w:r>
      <w:proofErr w:type="spellStart"/>
      <w:r w:rsidRPr="00CE11B7">
        <w:rPr>
          <w:rFonts w:asciiTheme="majorHAnsi" w:eastAsia="Calibri" w:hAnsiTheme="majorHAnsi" w:cstheme="majorHAnsi"/>
          <w:sz w:val="16"/>
        </w:rPr>
        <w:t>Kovel</w:t>
      </w:r>
      <w:proofErr w:type="spellEnd"/>
      <w:r w:rsidRPr="00CE11B7">
        <w:rPr>
          <w:rFonts w:asciiTheme="majorHAnsi" w:eastAsia="Calibri" w:hAnsiTheme="majorHAnsi" w:cstheme="majorHAnsi"/>
          <w:sz w:val="16"/>
        </w:rPr>
        <w:t xml:space="preserve"> wrote, that attempt to relate mind and society has been fractured by the advent of postmodernism, with its subsumption of the material/historical, of notions of cause and effect, to what is transitory, contingent, free-¯</w:t>
      </w:r>
      <w:proofErr w:type="spellStart"/>
      <w:r w:rsidRPr="00CE11B7">
        <w:rPr>
          <w:rFonts w:asciiTheme="majorHAnsi" w:eastAsia="Calibri" w:hAnsiTheme="majorHAnsi" w:cstheme="majorHAnsi"/>
          <w:sz w:val="16"/>
        </w:rPr>
        <w:t>oating</w:t>
      </w:r>
      <w:proofErr w:type="spellEnd"/>
      <w:r w:rsidRPr="00CE11B7">
        <w:rPr>
          <w:rFonts w:asciiTheme="majorHAnsi" w:eastAsia="Calibri" w:hAnsiTheme="majorHAnsi" w:cstheme="majorHAnsi"/>
          <w:sz w:val="16"/>
        </w:rPr>
        <w:t xml:space="preserve">, evanescent. Psychoanalysis, by stepping into the vacuum left by the abandonment of all </w:t>
      </w:r>
      <w:proofErr w:type="gramStart"/>
      <w:r w:rsidRPr="00CE11B7">
        <w:rPr>
          <w:rFonts w:asciiTheme="majorHAnsi" w:eastAsia="Calibri" w:hAnsiTheme="majorHAnsi" w:cstheme="majorHAnsi"/>
          <w:sz w:val="16"/>
        </w:rPr>
        <w:t>metanarrative</w:t>
      </w:r>
      <w:proofErr w:type="gramEnd"/>
      <w:r w:rsidRPr="00CE11B7">
        <w:rPr>
          <w:rFonts w:asciiTheme="majorHAnsi" w:eastAsia="Calibri" w:hAnsiTheme="majorHAnsi" w:cstheme="majorHAnsi"/>
          <w:sz w:val="16"/>
        </w:rPr>
        <w:t>,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CE11B7">
        <w:rPr>
          <w:rFonts w:asciiTheme="majorHAnsi" w:eastAsia="Calibri" w:hAnsiTheme="majorHAnsi" w:cstheme="majorHAnsi"/>
          <w:b/>
          <w:u w:val="single"/>
        </w:rPr>
        <w:t xml:space="preserve">, </w:t>
      </w:r>
      <w:r w:rsidRPr="00CE11B7">
        <w:rPr>
          <w:rStyle w:val="StyleUnderline"/>
          <w:rFonts w:cstheme="majorHAnsi"/>
        </w:rPr>
        <w:t xml:space="preserve">in marrying </w:t>
      </w:r>
      <w:r w:rsidRPr="00E542DA">
        <w:rPr>
          <w:rStyle w:val="StyleUnderline"/>
          <w:rFonts w:cstheme="majorHAnsi"/>
          <w:highlight w:val="green"/>
        </w:rPr>
        <w:t xml:space="preserve">psychoanalysis </w:t>
      </w:r>
      <w:r w:rsidRPr="00CE11B7">
        <w:rPr>
          <w:rStyle w:val="StyleUnderline"/>
          <w:rFonts w:cstheme="majorHAnsi"/>
        </w:rPr>
        <w:t xml:space="preserve">and postmodernism, on the basis of claiming to be both scholarly and action oriented, it </w:t>
      </w:r>
      <w:r w:rsidRPr="00E542DA">
        <w:rPr>
          <w:rStyle w:val="StyleUnderline"/>
          <w:rFonts w:cstheme="majorHAnsi"/>
          <w:highlight w:val="green"/>
        </w:rPr>
        <w:t>degrades scholarship and</w:t>
      </w:r>
      <w:r w:rsidRPr="00CE11B7">
        <w:rPr>
          <w:rStyle w:val="StyleUnderline"/>
          <w:rFonts w:cstheme="majorHAnsi"/>
        </w:rPr>
        <w:t xml:space="preserve"> undermines </w:t>
      </w:r>
      <w:r w:rsidRPr="00E542DA">
        <w:rPr>
          <w:rStyle w:val="StyleUnderline"/>
          <w:rFonts w:cstheme="majorHAnsi"/>
          <w:highlight w:val="green"/>
        </w:rPr>
        <w:t>action, and ends in discourse</w:t>
      </w:r>
      <w:r w:rsidRPr="00E542DA">
        <w:rPr>
          <w:rFonts w:asciiTheme="majorHAnsi" w:eastAsia="Calibri" w:hAnsiTheme="majorHAnsi" w:cstheme="majorHAnsi"/>
          <w:b/>
          <w:highlight w:val="green"/>
          <w:u w:val="single"/>
        </w:rPr>
        <w:t xml:space="preserve"> analysis</w:t>
      </w:r>
      <w:r w:rsidRPr="00CE11B7">
        <w:rPr>
          <w:rFonts w:asciiTheme="majorHAnsi" w:eastAsia="Calibri" w:hAnsiTheme="majorHAnsi" w:cstheme="majorHAnsi"/>
          <w:b/>
          <w:u w:val="single"/>
        </w:rPr>
        <w:t xml:space="preserve"> a language </w:t>
      </w:r>
      <w:r w:rsidRPr="00CE11B7">
        <w:rPr>
          <w:rStyle w:val="StyleUnderline"/>
          <w:rFonts w:cstheme="majorHAnsi"/>
        </w:rPr>
        <w:t>in which metaphor passes for reality</w:t>
      </w:r>
      <w:r w:rsidRPr="00CE11B7">
        <w:rPr>
          <w:rFonts w:asciiTheme="majorHAnsi" w:eastAsia="Calibri" w:hAnsiTheme="majorHAnsi" w:cstheme="majorHAnsi"/>
          <w:b/>
          <w:u w:val="single"/>
        </w:rPr>
        <w:t>.</w:t>
      </w:r>
      <w:r w:rsidRPr="00CE11B7">
        <w:rPr>
          <w:rFonts w:asciiTheme="majorHAnsi" w:eastAsia="Calibri" w:hAnsiTheme="majorHAnsi" w:cstheme="majorHAnsi"/>
          <w:sz w:val="16"/>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w:t>
      </w:r>
      <w:proofErr w:type="gramStart"/>
      <w:r w:rsidRPr="00CE11B7">
        <w:rPr>
          <w:rFonts w:asciiTheme="majorHAnsi" w:eastAsia="Calibri" w:hAnsiTheme="majorHAnsi" w:cstheme="majorHAnsi"/>
          <w:sz w:val="16"/>
        </w:rPr>
        <w:t>Certainly</w:t>
      </w:r>
      <w:proofErr w:type="gramEnd"/>
      <w:r w:rsidRPr="00CE11B7">
        <w:rPr>
          <w:rFonts w:asciiTheme="majorHAnsi" w:eastAsia="Calibri" w:hAnsiTheme="majorHAnsi" w:cstheme="majorHAnsi"/>
          <w:sz w:val="16"/>
        </w:rPr>
        <w:t xml:space="preserve"> there is now a considerable body of literature and a plethora of academic courses, and so on, claim- </w:t>
      </w:r>
      <w:proofErr w:type="spellStart"/>
      <w:r w:rsidRPr="00CE11B7">
        <w:rPr>
          <w:rFonts w:asciiTheme="majorHAnsi" w:eastAsia="Calibri" w:hAnsiTheme="majorHAnsi" w:cstheme="majorHAnsi"/>
          <w:sz w:val="16"/>
        </w:rPr>
        <w:t>ing</w:t>
      </w:r>
      <w:proofErr w:type="spellEnd"/>
      <w:r w:rsidRPr="00CE11B7">
        <w:rPr>
          <w:rFonts w:asciiTheme="majorHAnsi" w:eastAsia="Calibri" w:hAnsiTheme="majorHAnsi" w:cstheme="majorHAnsi"/>
          <w:sz w:val="16"/>
        </w:rPr>
        <w:t xml:space="preserve"> that psychoanalysis is a social theory. And, of course, in popular discourse, it is now a commonplace to hear of nations and societies spoken of in </w:t>
      </w:r>
      <w:proofErr w:type="spellStart"/>
      <w:r w:rsidRPr="00CE11B7">
        <w:rPr>
          <w:rFonts w:asciiTheme="majorHAnsi" w:eastAsia="Calibri" w:hAnsiTheme="majorHAnsi" w:cstheme="majorHAnsi"/>
          <w:sz w:val="16"/>
        </w:rPr>
        <w:t>personalised</w:t>
      </w:r>
      <w:proofErr w:type="spellEnd"/>
      <w:r w:rsidRPr="00CE11B7">
        <w:rPr>
          <w:rFonts w:asciiTheme="majorHAnsi" w:eastAsia="Calibri" w:hAnsiTheme="majorHAnsi" w:cstheme="majorHAnsi"/>
          <w:sz w:val="16"/>
        </w:rPr>
        <w:t xml:space="preserve"> ways. Thus `truth </w:t>
      </w:r>
      <w:proofErr w:type="gramStart"/>
      <w:r w:rsidRPr="00CE11B7">
        <w:rPr>
          <w:rFonts w:asciiTheme="majorHAnsi" w:eastAsia="Calibri" w:hAnsiTheme="majorHAnsi" w:cstheme="majorHAnsi"/>
          <w:sz w:val="16"/>
        </w:rPr>
        <w:t>commissions'</w:t>
      </w:r>
      <w:proofErr w:type="gramEnd"/>
      <w:r w:rsidRPr="00CE11B7">
        <w:rPr>
          <w:rFonts w:asciiTheme="majorHAnsi" w:eastAsia="Calibri" w:hAnsiTheme="majorHAnsi" w:cstheme="majorHAnsi"/>
          <w:sz w:val="16"/>
        </w:rPr>
        <w:t xml:space="preserve">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CE11B7">
        <w:rPr>
          <w:rStyle w:val="StyleUnderline"/>
          <w:rFonts w:cstheme="majorHAnsi"/>
        </w:rPr>
        <w:t>The problem with</w:t>
      </w:r>
      <w:r w:rsidRPr="00CE11B7">
        <w:rPr>
          <w:rFonts w:asciiTheme="majorHAnsi" w:eastAsia="Calibri" w:hAnsiTheme="majorHAnsi" w:cstheme="majorHAnsi"/>
          <w:b/>
          <w:u w:val="single"/>
        </w:rPr>
        <w:t xml:space="preserve"> </w:t>
      </w:r>
      <w:r w:rsidRPr="00CE11B7">
        <w:rPr>
          <w:rStyle w:val="StyleUnderline"/>
          <w:rFonts w:cstheme="majorHAnsi"/>
        </w:rPr>
        <w:t>the application of</w:t>
      </w:r>
      <w:r w:rsidRPr="00CE11B7">
        <w:rPr>
          <w:rFonts w:asciiTheme="majorHAnsi" w:eastAsia="Calibri" w:hAnsiTheme="majorHAnsi" w:cstheme="majorHAnsi"/>
          <w:b/>
          <w:u w:val="single"/>
        </w:rPr>
        <w:t xml:space="preserve"> </w:t>
      </w:r>
      <w:r w:rsidRPr="00CE11B7">
        <w:rPr>
          <w:rStyle w:val="StyleUnderline"/>
          <w:rFonts w:cstheme="majorHAnsi"/>
        </w:rPr>
        <w:t>psychoanalysis to social institutions</w:t>
      </w:r>
      <w:r w:rsidRPr="00CE11B7">
        <w:rPr>
          <w:rFonts w:asciiTheme="majorHAnsi" w:eastAsia="Calibri" w:hAnsiTheme="majorHAnsi" w:cstheme="majorHAnsi"/>
          <w:b/>
          <w:u w:val="single"/>
        </w:rPr>
        <w:t xml:space="preserve"> </w:t>
      </w:r>
      <w:r w:rsidRPr="00CE11B7">
        <w:rPr>
          <w:rStyle w:val="StyleUnderline"/>
          <w:rFonts w:cstheme="majorHAnsi"/>
        </w:rPr>
        <w:t>is that</w:t>
      </w:r>
      <w:r w:rsidRPr="00CE11B7">
        <w:rPr>
          <w:rFonts w:asciiTheme="majorHAnsi" w:eastAsia="Calibri" w:hAnsiTheme="majorHAnsi" w:cstheme="majorHAnsi"/>
          <w:b/>
          <w:u w:val="single"/>
        </w:rPr>
        <w:t xml:space="preserve"> </w:t>
      </w:r>
      <w:r w:rsidRPr="00E542DA">
        <w:rPr>
          <w:rStyle w:val="StyleUnderline"/>
          <w:rFonts w:cstheme="majorHAnsi"/>
          <w:highlight w:val="green"/>
        </w:rPr>
        <w:t>there can be no testing</w:t>
      </w:r>
      <w:r w:rsidRPr="00CE11B7">
        <w:rPr>
          <w:rStyle w:val="StyleUnderline"/>
          <w:rFonts w:cstheme="majorHAnsi"/>
        </w:rPr>
        <w:t xml:space="preserve"> of the claims made.</w:t>
      </w:r>
      <w:r w:rsidRPr="00CE11B7">
        <w:rPr>
          <w:rFonts w:asciiTheme="majorHAnsi" w:eastAsia="Calibri" w:hAnsiTheme="majorHAnsi" w:cstheme="majorHAnsi"/>
          <w:sz w:val="16"/>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CE11B7">
        <w:rPr>
          <w:rStyle w:val="StyleUnderline"/>
          <w:rFonts w:cstheme="majorHAnsi"/>
        </w:rPr>
        <w:t>The</w:t>
      </w:r>
      <w:r w:rsidRPr="00CE11B7">
        <w:rPr>
          <w:rFonts w:asciiTheme="majorHAnsi" w:eastAsia="Calibri" w:hAnsiTheme="majorHAnsi" w:cstheme="majorHAnsi"/>
          <w:b/>
          <w:u w:val="single"/>
        </w:rPr>
        <w:t xml:space="preserve"> </w:t>
      </w:r>
      <w:r w:rsidRPr="00E542DA">
        <w:rPr>
          <w:rStyle w:val="StyleUnderline"/>
          <w:rFonts w:cstheme="majorHAnsi"/>
          <w:highlight w:val="green"/>
        </w:rPr>
        <w:t xml:space="preserve">pioneers </w:t>
      </w:r>
      <w:r w:rsidRPr="00CE11B7">
        <w:rPr>
          <w:rStyle w:val="StyleUnderline"/>
          <w:rFonts w:cstheme="majorHAnsi"/>
        </w:rPr>
        <w:t>of psychoanalysis,</w:t>
      </w:r>
      <w:r w:rsidRPr="00CE11B7">
        <w:rPr>
          <w:rFonts w:asciiTheme="majorHAnsi" w:eastAsia="Calibri" w:hAnsiTheme="majorHAnsi" w:cstheme="majorHAnsi"/>
          <w:sz w:val="16"/>
        </w:rPr>
        <w:t xml:space="preserve"> from Freud onwards, </w:t>
      </w:r>
      <w:r w:rsidRPr="00CE11B7">
        <w:rPr>
          <w:rStyle w:val="StyleUnderline"/>
          <w:rFonts w:cstheme="majorHAnsi"/>
        </w:rPr>
        <w:t>all</w:t>
      </w:r>
      <w:r w:rsidRPr="00CE11B7">
        <w:rPr>
          <w:rFonts w:asciiTheme="majorHAnsi" w:eastAsia="Calibri" w:hAnsiTheme="majorHAnsi" w:cstheme="majorHAnsi"/>
          <w:b/>
          <w:u w:val="single"/>
        </w:rPr>
        <w:t xml:space="preserve"> </w:t>
      </w:r>
      <w:r w:rsidRPr="00E542DA">
        <w:rPr>
          <w:rStyle w:val="StyleUnderline"/>
          <w:rFonts w:cstheme="majorHAnsi"/>
          <w:highlight w:val="green"/>
        </w:rPr>
        <w:t>derived</w:t>
      </w:r>
      <w:r w:rsidRPr="00E542DA">
        <w:rPr>
          <w:rFonts w:asciiTheme="majorHAnsi" w:eastAsia="Calibri" w:hAnsiTheme="majorHAnsi" w:cstheme="majorHAnsi"/>
          <w:b/>
          <w:highlight w:val="green"/>
          <w:u w:val="single"/>
        </w:rPr>
        <w:t xml:space="preserve"> </w:t>
      </w:r>
      <w:r w:rsidRPr="00E542DA">
        <w:rPr>
          <w:rStyle w:val="StyleUnderline"/>
          <w:rFonts w:cstheme="majorHAnsi"/>
          <w:highlight w:val="green"/>
        </w:rPr>
        <w:t>their</w:t>
      </w:r>
      <w:r w:rsidRPr="00E542DA">
        <w:rPr>
          <w:rFonts w:asciiTheme="majorHAnsi" w:eastAsia="Calibri" w:hAnsiTheme="majorHAnsi" w:cstheme="majorHAnsi"/>
          <w:b/>
          <w:highlight w:val="green"/>
          <w:u w:val="single"/>
        </w:rPr>
        <w:t xml:space="preserve"> </w:t>
      </w:r>
      <w:r w:rsidRPr="00E542DA">
        <w:rPr>
          <w:rStyle w:val="StyleUnderline"/>
          <w:rFonts w:cstheme="majorHAnsi"/>
          <w:highlight w:val="green"/>
        </w:rPr>
        <w:t>ideas in the context of</w:t>
      </w:r>
      <w:r w:rsidRPr="00CE11B7">
        <w:rPr>
          <w:rFonts w:asciiTheme="majorHAnsi" w:eastAsia="Calibri" w:hAnsiTheme="majorHAnsi" w:cstheme="majorHAnsi"/>
          <w:b/>
          <w:u w:val="single"/>
        </w:rPr>
        <w:t xml:space="preserve"> </w:t>
      </w:r>
      <w:r w:rsidRPr="00CE11B7">
        <w:rPr>
          <w:rStyle w:val="StyleUnderline"/>
          <w:rFonts w:cstheme="majorHAnsi"/>
        </w:rPr>
        <w:t>their</w:t>
      </w:r>
      <w:r w:rsidRPr="00CE11B7">
        <w:rPr>
          <w:rFonts w:asciiTheme="majorHAnsi" w:eastAsia="Calibri" w:hAnsiTheme="majorHAnsi" w:cstheme="majorHAnsi"/>
          <w:b/>
          <w:u w:val="single"/>
        </w:rPr>
        <w:t xml:space="preserve"> </w:t>
      </w:r>
      <w:r w:rsidRPr="00CE11B7">
        <w:rPr>
          <w:rStyle w:val="StyleUnderline"/>
          <w:rFonts w:cstheme="majorHAnsi"/>
        </w:rPr>
        <w:t xml:space="preserve">work with individual </w:t>
      </w:r>
      <w:r w:rsidRPr="00E542DA">
        <w:rPr>
          <w:rStyle w:val="StyleUnderline"/>
          <w:rFonts w:cstheme="majorHAnsi"/>
          <w:highlight w:val="green"/>
        </w:rPr>
        <w:t>patients</w:t>
      </w:r>
      <w:r w:rsidRPr="00CE11B7">
        <w:rPr>
          <w:rStyle w:val="StyleUnderline"/>
          <w:rFonts w:cstheme="majorHAnsi"/>
        </w:rPr>
        <w:t xml:space="preserve"> and their ideas can be examined in the everyday laboratory of the therapeutic encounter</w:t>
      </w:r>
      <w:r w:rsidRPr="00CE11B7">
        <w:rPr>
          <w:rFonts w:asciiTheme="majorHAnsi" w:eastAsia="Calibri" w:hAnsiTheme="majorHAnsi" w:cstheme="majorHAnsi"/>
          <w:sz w:val="16"/>
        </w:rPr>
        <w:t xml:space="preserve"> where the validity of an interpretation, for example, is a matter for dialogue between therapist and patient</w:t>
      </w:r>
      <w:r w:rsidRPr="00CE11B7">
        <w:rPr>
          <w:rFonts w:asciiTheme="majorHAnsi" w:eastAsia="Calibri" w:hAnsiTheme="majorHAnsi" w:cstheme="majorHAnsi"/>
          <w:b/>
          <w:u w:val="single"/>
        </w:rPr>
        <w:t xml:space="preserve">. </w:t>
      </w:r>
      <w:r w:rsidRPr="00E542DA">
        <w:rPr>
          <w:rStyle w:val="StyleUnderline"/>
          <w:rFonts w:cstheme="majorHAnsi"/>
          <w:highlight w:val="green"/>
        </w:rPr>
        <w:t xml:space="preserve">Outside </w:t>
      </w:r>
      <w:r w:rsidRPr="00CE11B7">
        <w:rPr>
          <w:rStyle w:val="StyleUnderline"/>
          <w:rFonts w:cstheme="majorHAnsi"/>
        </w:rPr>
        <w:t xml:space="preserve">of the consulting room, </w:t>
      </w:r>
      <w:r w:rsidRPr="00E542DA">
        <w:rPr>
          <w:rStyle w:val="StyleUnderline"/>
          <w:rFonts w:cstheme="majorHAnsi"/>
          <w:highlight w:val="green"/>
        </w:rPr>
        <w:t xml:space="preserve">there can be no </w:t>
      </w:r>
      <w:r w:rsidRPr="00E542DA">
        <w:rPr>
          <w:rFonts w:asciiTheme="majorHAnsi" w:eastAsia="Calibri" w:hAnsiTheme="majorHAnsi" w:cstheme="majorHAnsi"/>
          <w:b/>
          <w:highlight w:val="green"/>
          <w:u w:val="single"/>
        </w:rPr>
        <w:t xml:space="preserve">such </w:t>
      </w:r>
      <w:r w:rsidRPr="00E542DA">
        <w:rPr>
          <w:rStyle w:val="StyleUnderline"/>
          <w:rFonts w:cstheme="majorHAnsi"/>
          <w:highlight w:val="green"/>
        </w:rPr>
        <w:t>verification process</w:t>
      </w:r>
    </w:p>
    <w:p w14:paraId="0E40BE1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auto"/>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435120"/>
    <w:multiLevelType w:val="hybridMultilevel"/>
    <w:tmpl w:val="0010DF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0809C7"/>
    <w:multiLevelType w:val="hybridMultilevel"/>
    <w:tmpl w:val="490249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281CE7"/>
    <w:multiLevelType w:val="hybridMultilevel"/>
    <w:tmpl w:val="CA8AAF5E"/>
    <w:lvl w:ilvl="0" w:tplc="E0EECD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14"/>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37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728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A55"/>
    <w:rsid w:val="0091157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6438"/>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7A9"/>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5AF528"/>
  <w14:defaultImageDpi w14:val="300"/>
  <w15:docId w15:val="{626DA8BD-22E4-1345-974D-E1A99CC2E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437A9"/>
    <w:pPr>
      <w:spacing w:after="160" w:line="259" w:lineRule="auto"/>
    </w:pPr>
  </w:style>
  <w:style w:type="paragraph" w:styleId="Heading1">
    <w:name w:val="heading 1"/>
    <w:aliases w:val="Pocket"/>
    <w:basedOn w:val="Normal"/>
    <w:next w:val="Normal"/>
    <w:link w:val="Heading1Char"/>
    <w:uiPriority w:val="9"/>
    <w:qFormat/>
    <w:rsid w:val="00E437A9"/>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437A9"/>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437A9"/>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437A9"/>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E437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37A9"/>
  </w:style>
  <w:style w:type="character" w:customStyle="1" w:styleId="Heading1Char">
    <w:name w:val="Heading 1 Char"/>
    <w:aliases w:val="Pocket Char"/>
    <w:basedOn w:val="DefaultParagraphFont"/>
    <w:link w:val="Heading1"/>
    <w:uiPriority w:val="9"/>
    <w:rsid w:val="00E437A9"/>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E437A9"/>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E437A9"/>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437A9"/>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437A9"/>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E437A9"/>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E437A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437A9"/>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ard Text"/>
    <w:basedOn w:val="DefaultParagraphFont"/>
    <w:link w:val="NoSpacing"/>
    <w:uiPriority w:val="99"/>
    <w:unhideWhenUsed/>
    <w:rsid w:val="00E437A9"/>
    <w:rPr>
      <w:color w:val="auto"/>
      <w:u w:val="none"/>
    </w:rPr>
  </w:style>
  <w:style w:type="paragraph" w:styleId="DocumentMap">
    <w:name w:val="Document Map"/>
    <w:basedOn w:val="Normal"/>
    <w:link w:val="DocumentMapChar"/>
    <w:uiPriority w:val="99"/>
    <w:semiHidden/>
    <w:unhideWhenUsed/>
    <w:rsid w:val="00E437A9"/>
    <w:rPr>
      <w:rFonts w:ascii="Lucida Grande" w:hAnsi="Lucida Grande" w:cs="Lucida Grande"/>
    </w:rPr>
  </w:style>
  <w:style w:type="character" w:customStyle="1" w:styleId="DocumentMapChar">
    <w:name w:val="Document Map Char"/>
    <w:basedOn w:val="DefaultParagraphFont"/>
    <w:link w:val="DocumentMap"/>
    <w:uiPriority w:val="99"/>
    <w:semiHidden/>
    <w:rsid w:val="00E437A9"/>
    <w:rPr>
      <w:rFonts w:ascii="Lucida Grande" w:hAnsi="Lucida Grande" w:cs="Lucida Grande"/>
    </w:rPr>
  </w:style>
  <w:style w:type="character" w:styleId="UnresolvedMention">
    <w:name w:val="Unresolved Mention"/>
    <w:basedOn w:val="DefaultParagraphFont"/>
    <w:uiPriority w:val="99"/>
    <w:semiHidden/>
    <w:unhideWhenUsed/>
    <w:rsid w:val="00E437A9"/>
    <w:rPr>
      <w:color w:val="605E5C"/>
      <w:shd w:val="clear" w:color="auto" w:fill="E1DFDD"/>
    </w:rPr>
  </w:style>
  <w:style w:type="paragraph" w:customStyle="1" w:styleId="textbold">
    <w:name w:val="text bold"/>
    <w:basedOn w:val="Normal"/>
    <w:link w:val="Emphasis"/>
    <w:uiPriority w:val="20"/>
    <w:qFormat/>
    <w:rsid w:val="00E437A9"/>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E437A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 w:type="paragraph" w:styleId="ListParagraph">
    <w:name w:val="List Paragraph"/>
    <w:basedOn w:val="Normal"/>
    <w:uiPriority w:val="34"/>
    <w:qFormat/>
    <w:rsid w:val="00E437A9"/>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E437A9"/>
    <w:pPr>
      <w:autoSpaceDE w:val="0"/>
      <w:autoSpaceDN w:val="0"/>
      <w:adjustRightInd w:val="0"/>
      <w:spacing w:before="480" w:line="254" w:lineRule="auto"/>
      <w:ind w:left="432" w:right="432"/>
      <w:jc w:val="both"/>
    </w:pPr>
    <w:rPr>
      <w:rFonts w:asciiTheme="minorHAnsi" w:hAnsiTheme="minorHAnsi" w:cstheme="minorBidi"/>
      <w:u w:val="single"/>
    </w:rPr>
  </w:style>
  <w:style w:type="paragraph" w:customStyle="1" w:styleId="CiteSpacing">
    <w:name w:val="Cite Spacing"/>
    <w:uiPriority w:val="4"/>
    <w:qFormat/>
    <w:rsid w:val="00E437A9"/>
    <w:pPr>
      <w:spacing w:after="160" w:line="259" w:lineRule="auto"/>
    </w:pPr>
    <w:rPr>
      <w:rFonts w:asciiTheme="minorHAnsi" w:eastAsiaTheme="minorHAnsi" w:hAnsiTheme="minorHAnsi" w:cstheme="minorBidi"/>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E437A9"/>
    <w:rPr>
      <w:u w:val="single"/>
    </w:rPr>
  </w:style>
  <w:style w:type="paragraph" w:styleId="Title">
    <w:name w:val="Title"/>
    <w:aliases w:val="title,UNDERLINE,Cites and Cards,Bold Underlined,Block Heading,Read This,Non Read Text,Debate Normal"/>
    <w:basedOn w:val="Normal"/>
    <w:link w:val="TitleChar"/>
    <w:uiPriority w:val="1"/>
    <w:qFormat/>
    <w:rsid w:val="00E437A9"/>
    <w:pPr>
      <w:spacing w:before="240" w:after="60"/>
      <w:ind w:left="432" w:right="432"/>
      <w:jc w:val="center"/>
      <w:outlineLvl w:val="0"/>
    </w:pPr>
    <w:rPr>
      <w:u w:val="single"/>
    </w:rPr>
  </w:style>
  <w:style w:type="character" w:customStyle="1" w:styleId="TitleChar1">
    <w:name w:val="Title Char1"/>
    <w:basedOn w:val="DefaultParagraphFont"/>
    <w:uiPriority w:val="10"/>
    <w:rsid w:val="00E437A9"/>
    <w:rPr>
      <w:rFonts w:asciiTheme="majorHAnsi" w:eastAsiaTheme="majorEastAsia" w:hAnsiTheme="majorHAnsi" w:cstheme="majorBidi"/>
      <w:spacing w:val="-10"/>
      <w:kern w:val="28"/>
      <w:sz w:val="56"/>
      <w:szCs w:val="56"/>
    </w:rPr>
  </w:style>
  <w:style w:type="paragraph" w:customStyle="1" w:styleId="Body">
    <w:name w:val="Body"/>
    <w:autoRedefine/>
    <w:rsid w:val="00E437A9"/>
    <w:rPr>
      <w:rFonts w:ascii="Times New Roman" w:eastAsia="ヒラギノ角ゴ Pro W3" w:hAnsi="Times New Roman" w:cs="Times New Roman"/>
      <w:color w:val="000000"/>
      <w:sz w:val="24"/>
      <w:szCs w:val="20"/>
    </w:rPr>
  </w:style>
  <w:style w:type="paragraph" w:styleId="BodyText">
    <w:name w:val="Body Text"/>
    <w:basedOn w:val="Normal"/>
    <w:link w:val="BodyTextChar"/>
    <w:rsid w:val="00E437A9"/>
    <w:pPr>
      <w:jc w:val="both"/>
    </w:pPr>
    <w:rPr>
      <w:color w:val="000000"/>
    </w:rPr>
  </w:style>
  <w:style w:type="character" w:customStyle="1" w:styleId="BodyTextChar">
    <w:name w:val="Body Text Char"/>
    <w:basedOn w:val="DefaultParagraphFont"/>
    <w:link w:val="BodyText"/>
    <w:rsid w:val="00E437A9"/>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lo.org/global/standards/introduction-to-international-labour-standards/the-benefits-of-international-labour-standards/lang--en/index.ht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law.yale.edu/cgi/viewcontent.cgi?article=1710&amp;context=yji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ci-hub.se/https://onlinelibrary.wiley.com/doi/10.1111/j.1564-913X.2005.tb00569.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se/https://doi.org/10.1177/2031952521994412" TargetMode="External"/><Relationship Id="rId5" Type="http://schemas.openxmlformats.org/officeDocument/2006/relationships/numbering" Target="numbering.xml"/><Relationship Id="rId15" Type="http://schemas.openxmlformats.org/officeDocument/2006/relationships/hyperlink" Target="https://digitalcommons.law.yale.edu/cgi/viewcontent.cgi?article=1710&amp;context=yjil" TargetMode="External"/><Relationship Id="rId10" Type="http://schemas.openxmlformats.org/officeDocument/2006/relationships/hyperlink" Target="https://digitalcommons.law.yale.edu/cgi/viewcontent.cgi?article=1710&amp;context=yjil" TargetMode="External"/><Relationship Id="rId4" Type="http://schemas.openxmlformats.org/officeDocument/2006/relationships/customXml" Target="../customXml/item4.xml"/><Relationship Id="rId9" Type="http://schemas.openxmlformats.org/officeDocument/2006/relationships/hyperlink" Target="https://www.ubcpress.ca/asset/12473/1/9780774811729.pdf" TargetMode="External"/><Relationship Id="rId14"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29</Pages>
  <Words>15765</Words>
  <Characters>89861</Characters>
  <Application>Microsoft Office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105416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2021-11-20T20:07:00Z</dcterms:created>
  <dcterms:modified xsi:type="dcterms:W3CDTF">2021-11-20T21:19:00Z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