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5C0FD" w14:textId="77777777" w:rsidR="00532F35" w:rsidRDefault="00532F35" w:rsidP="00532F35">
      <w:pPr>
        <w:tabs>
          <w:tab w:val="left" w:pos="2720"/>
        </w:tabs>
        <w:rPr>
          <w:rFonts w:eastAsiaTheme="majorEastAsia" w:cstheme="majorBidi"/>
          <w:b/>
          <w:bCs/>
          <w:sz w:val="44"/>
          <w:szCs w:val="44"/>
          <w:u w:val="double"/>
        </w:rPr>
      </w:pPr>
    </w:p>
    <w:p w14:paraId="12D65A7A" w14:textId="77777777" w:rsidR="00532F35" w:rsidRPr="00532F35" w:rsidRDefault="00532F35" w:rsidP="00532F35"/>
    <w:p w14:paraId="2A814BE7" w14:textId="637EF0FB" w:rsidR="00E42E4C" w:rsidRDefault="00A02E9E" w:rsidP="00A02E9E">
      <w:pPr>
        <w:pStyle w:val="Heading2"/>
      </w:pPr>
      <w:r>
        <w:lastRenderedPageBreak/>
        <w:t>1AC</w:t>
      </w:r>
    </w:p>
    <w:p w14:paraId="63DFCD4E" w14:textId="77777777" w:rsidR="00A02E9E" w:rsidRDefault="00A02E9E" w:rsidP="00A02E9E">
      <w:pPr>
        <w:pStyle w:val="Heading3"/>
      </w:pPr>
      <w:r>
        <w:lastRenderedPageBreak/>
        <w:t>1AC – Plan [Short]</w:t>
      </w:r>
    </w:p>
    <w:p w14:paraId="1BD40AAC" w14:textId="77777777" w:rsidR="00A02E9E" w:rsidRDefault="00A02E9E" w:rsidP="00A02E9E">
      <w:pPr>
        <w:pStyle w:val="Heading4"/>
      </w:pPr>
      <w:r>
        <w:t>Plan – The appropriation of outer space through the production of space debris by private entities is unjust.</w:t>
      </w:r>
    </w:p>
    <w:p w14:paraId="30AA1A17" w14:textId="77777777" w:rsidR="00A02E9E" w:rsidRPr="009A5A91" w:rsidRDefault="00A02E9E" w:rsidP="00A02E9E"/>
    <w:p w14:paraId="08B7A147" w14:textId="77777777" w:rsidR="00A02E9E" w:rsidRDefault="00A02E9E" w:rsidP="00A02E9E">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07B2C7C2" w14:textId="77777777" w:rsidR="00A02E9E" w:rsidRPr="00612602" w:rsidRDefault="00A02E9E" w:rsidP="00A02E9E">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70A62255" w14:textId="77777777" w:rsidR="00A02E9E" w:rsidRPr="00612602" w:rsidRDefault="00A02E9E" w:rsidP="00A02E9E">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3080144F" w14:textId="77777777" w:rsidR="00A02E9E" w:rsidRDefault="00A02E9E" w:rsidP="00A02E9E"/>
    <w:p w14:paraId="3C97F73C" w14:textId="77777777" w:rsidR="00A02E9E" w:rsidRDefault="00A02E9E" w:rsidP="00A02E9E">
      <w:pPr>
        <w:pStyle w:val="Heading4"/>
      </w:pPr>
      <w:r>
        <w:t xml:space="preserve">Private entities are </w:t>
      </w:r>
      <w:r w:rsidRPr="00B265A4">
        <w:rPr>
          <w:u w:val="single"/>
        </w:rPr>
        <w:t>non-governmental</w:t>
      </w:r>
      <w:r>
        <w:t>.</w:t>
      </w:r>
    </w:p>
    <w:p w14:paraId="2CF49F27" w14:textId="77777777" w:rsidR="00A02E9E" w:rsidRPr="00B83284" w:rsidRDefault="00A02E9E" w:rsidP="00A02E9E">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3F8A534A" w14:textId="77777777" w:rsidR="00A02E9E" w:rsidRDefault="00A02E9E" w:rsidP="00A02E9E">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8AA1999" w14:textId="77777777" w:rsidR="00A02E9E" w:rsidRDefault="00A02E9E" w:rsidP="00A02E9E"/>
    <w:p w14:paraId="70A4C2A5" w14:textId="77777777" w:rsidR="00A02E9E" w:rsidRDefault="00A02E9E" w:rsidP="00A02E9E">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7BCC1964" w14:textId="77777777" w:rsidR="00A02E9E" w:rsidRPr="00DC4B66" w:rsidRDefault="00A02E9E" w:rsidP="00A02E9E">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5FF70F6E" w14:textId="7DB567F9" w:rsidR="00A02E9E" w:rsidRDefault="00A02E9E" w:rsidP="00A02E9E">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3362BF7B" w14:textId="6A295E50" w:rsidR="009078E2" w:rsidRPr="00DC4B66" w:rsidRDefault="009078E2" w:rsidP="009078E2">
      <w:pPr>
        <w:pStyle w:val="Heading4"/>
      </w:pPr>
      <w:r>
        <w:t>Def of outer space</w:t>
      </w:r>
    </w:p>
    <w:p w14:paraId="0EEEA152" w14:textId="77777777" w:rsidR="009078E2" w:rsidRPr="00685ADF" w:rsidRDefault="009078E2" w:rsidP="009078E2">
      <w:r w:rsidRPr="00685ADF">
        <w:rPr>
          <w:rStyle w:val="Style13ptBold"/>
        </w:rPr>
        <w:t xml:space="preserve">NESDIS </w:t>
      </w:r>
      <w:proofErr w:type="gramStart"/>
      <w:r w:rsidRPr="00685ADF">
        <w:rPr>
          <w:rStyle w:val="Style13ptBold"/>
        </w:rPr>
        <w:t>16</w:t>
      </w:r>
      <w:r>
        <w:t xml:space="preserve"> </w:t>
      </w:r>
      <w:r w:rsidRPr="00685ADF">
        <w:t xml:space="preserve"> 2</w:t>
      </w:r>
      <w:proofErr w:type="gramEnd"/>
      <w:r w:rsidRPr="00685ADF">
        <w:t>-22-2016, "Where is space?," NESDIS, https://www.nesdis.noaa.gov/news/where-space</w:t>
      </w:r>
    </w:p>
    <w:p w14:paraId="73AF7A90" w14:textId="77777777" w:rsidR="009078E2" w:rsidRPr="00685ADF" w:rsidRDefault="009078E2" w:rsidP="009078E2"/>
    <w:p w14:paraId="2DFDD3DC" w14:textId="77777777" w:rsidR="009078E2" w:rsidRPr="00685ADF" w:rsidRDefault="009078E2" w:rsidP="009078E2">
      <w:pPr>
        <w:rPr>
          <w:rStyle w:val="Emphasis"/>
        </w:rPr>
      </w:pPr>
      <w:r w:rsidRPr="00685ADF">
        <w:rPr>
          <w:rStyle w:val="Emphasis"/>
          <w:highlight w:val="green"/>
        </w:rPr>
        <w:t>A common definition</w:t>
      </w:r>
      <w:r w:rsidRPr="00685ADF">
        <w:rPr>
          <w:rStyle w:val="Emphasis"/>
        </w:rPr>
        <w:t xml:space="preserve"> of space is </w:t>
      </w:r>
      <w:r w:rsidRPr="00685ADF">
        <w:rPr>
          <w:rStyle w:val="Emphasis"/>
          <w:highlight w:val="green"/>
        </w:rPr>
        <w:t xml:space="preserve">known as the </w:t>
      </w:r>
      <w:proofErr w:type="spellStart"/>
      <w:r w:rsidRPr="00685ADF">
        <w:rPr>
          <w:rStyle w:val="Emphasis"/>
          <w:highlight w:val="green"/>
        </w:rPr>
        <w:t>Kármán</w:t>
      </w:r>
      <w:proofErr w:type="spellEnd"/>
      <w:r w:rsidRPr="00685ADF">
        <w:rPr>
          <w:rStyle w:val="Emphasis"/>
          <w:highlight w:val="green"/>
        </w:rPr>
        <w:t xml:space="preserve"> Line,</w:t>
      </w:r>
      <w:r w:rsidRPr="00685ADF">
        <w:rPr>
          <w:rStyle w:val="Emphasis"/>
        </w:rPr>
        <w:t xml:space="preserve"> an imaginary </w:t>
      </w:r>
      <w:r w:rsidRPr="00685ADF">
        <w:rPr>
          <w:rStyle w:val="Emphasis"/>
          <w:highlight w:val="green"/>
        </w:rPr>
        <w:t>boundary 100 kilometers (62 miles) above mean sea level</w:t>
      </w:r>
      <w:r w:rsidRPr="00685ADF">
        <w:rPr>
          <w:rStyle w:val="Emphasis"/>
        </w:rPr>
        <w:t>. In theory, once this 100 km line is crossed, the atmosphere becomes too thin to provide enough lift for conventional aircraft to maintain flight. At this altitude, a conventional plane would need to reach orbital velocity or risk falling back to Earth.</w:t>
      </w:r>
    </w:p>
    <w:p w14:paraId="2417E3C7" w14:textId="77777777" w:rsidR="00A02E9E" w:rsidRDefault="00A02E9E" w:rsidP="00A02E9E"/>
    <w:p w14:paraId="438A0396" w14:textId="77777777" w:rsidR="00A02E9E" w:rsidRPr="00612602" w:rsidRDefault="00A02E9E" w:rsidP="00A02E9E"/>
    <w:p w14:paraId="20B87779" w14:textId="77777777" w:rsidR="00A02E9E" w:rsidRDefault="00A02E9E" w:rsidP="00A02E9E">
      <w:pPr>
        <w:pStyle w:val="Heading3"/>
      </w:pPr>
      <w:r>
        <w:lastRenderedPageBreak/>
        <w:t>1AC – Adv – Debris</w:t>
      </w:r>
    </w:p>
    <w:p w14:paraId="5FCC1899" w14:textId="77777777" w:rsidR="00A02E9E" w:rsidRPr="00A8218A" w:rsidRDefault="00A02E9E" w:rsidP="00A02E9E">
      <w:pPr>
        <w:pStyle w:val="Heading4"/>
      </w:pPr>
      <w:r>
        <w:t xml:space="preserve">The advantage is </w:t>
      </w:r>
      <w:r w:rsidRPr="00A8218A">
        <w:rPr>
          <w:u w:val="single"/>
        </w:rPr>
        <w:t>Debris</w:t>
      </w:r>
      <w:r>
        <w:t xml:space="preserve"> –</w:t>
      </w:r>
    </w:p>
    <w:p w14:paraId="33D895E7" w14:textId="77777777" w:rsidR="00A02E9E" w:rsidRDefault="00A02E9E" w:rsidP="00A02E9E">
      <w:pPr>
        <w:pStyle w:val="Heading4"/>
      </w:pPr>
      <w:r>
        <w:t xml:space="preserve">Privatization of space leads to </w:t>
      </w:r>
      <w:r w:rsidRPr="00A73303">
        <w:rPr>
          <w:u w:val="single"/>
        </w:rPr>
        <w:t>unchecked debris</w:t>
      </w:r>
      <w:r>
        <w:t>.</w:t>
      </w:r>
    </w:p>
    <w:p w14:paraId="16FB7D1C" w14:textId="77777777" w:rsidR="00A02E9E" w:rsidRPr="00367C57" w:rsidRDefault="00A02E9E" w:rsidP="00A02E9E">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1" w:history="1">
        <w:r w:rsidRPr="008E3DAC">
          <w:rPr>
            <w:rStyle w:val="Hyperlink"/>
          </w:rPr>
          <w:t>https://www.sciencedirect.com/science/article/pii/S246889671930045X?via%3Dihub</w:t>
        </w:r>
      </w:hyperlink>
      <w:r>
        <w:t>] Justin</w:t>
      </w:r>
    </w:p>
    <w:p w14:paraId="48FB6BDF" w14:textId="77777777" w:rsidR="00A02E9E" w:rsidRPr="00A73303" w:rsidRDefault="00A02E9E" w:rsidP="00A02E9E">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 xml:space="preserve">The number of objects found in each 10 km </w:t>
      </w:r>
      <w:r w:rsidRPr="001A45BC">
        <w:rPr>
          <w:u w:val="single"/>
        </w:rPr>
        <w:lastRenderedPageBreak/>
        <w:t>“bin”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0661589" w14:textId="77777777" w:rsidR="00A02E9E" w:rsidRPr="00367C57" w:rsidRDefault="00A02E9E" w:rsidP="00A02E9E">
      <w:pPr>
        <w:rPr>
          <w:sz w:val="16"/>
        </w:rPr>
      </w:pPr>
      <w:r w:rsidRPr="00367C57">
        <w:rPr>
          <w:noProof/>
          <w:sz w:val="16"/>
        </w:rPr>
        <w:drawing>
          <wp:inline distT="0" distB="0" distL="0" distR="0" wp14:anchorId="5DB61DB9" wp14:editId="2E9F20EB">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17552C92" w14:textId="77777777" w:rsidR="00A02E9E" w:rsidRDefault="00A02E9E" w:rsidP="00A02E9E">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w:t>
      </w:r>
      <w:r w:rsidRPr="00721130">
        <w:rPr>
          <w:u w:val="single"/>
        </w:rPr>
        <w:lastRenderedPageBreak/>
        <w:t xml:space="preserve">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w:t>
      </w:r>
      <w:r w:rsidRPr="00A73303">
        <w:rPr>
          <w:sz w:val="16"/>
        </w:rPr>
        <w:lastRenderedPageBreak/>
        <w:t xml:space="preserve">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399BA3FF" w14:textId="77777777" w:rsidR="00A02E9E" w:rsidRDefault="00A02E9E" w:rsidP="00A02E9E">
      <w:pPr>
        <w:rPr>
          <w:u w:val="single"/>
        </w:rPr>
      </w:pPr>
    </w:p>
    <w:p w14:paraId="22EF4801" w14:textId="77777777" w:rsidR="00A02E9E" w:rsidRDefault="00A02E9E" w:rsidP="00A02E9E">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50AA0416" w14:textId="77777777" w:rsidR="00A02E9E" w:rsidRPr="00667B14" w:rsidRDefault="00A02E9E" w:rsidP="00A02E9E">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256BA2E6" w14:textId="77777777" w:rsidR="00A02E9E" w:rsidRPr="009228A1" w:rsidRDefault="00A02E9E" w:rsidP="00A02E9E">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w:t>
      </w:r>
      <w:r w:rsidRPr="009228A1">
        <w:rPr>
          <w:u w:val="single"/>
        </w:rPr>
        <w:lastRenderedPageBreak/>
        <w:t xml:space="preserve">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D552267" w14:textId="77777777" w:rsidR="00A02E9E" w:rsidRDefault="00A02E9E" w:rsidP="00A02E9E">
      <w:pPr>
        <w:rPr>
          <w:u w:val="single"/>
        </w:rPr>
      </w:pPr>
    </w:p>
    <w:p w14:paraId="3615A2E2" w14:textId="77777777" w:rsidR="00A02E9E" w:rsidRPr="00A73303" w:rsidRDefault="00A02E9E" w:rsidP="00A02E9E">
      <w:pPr>
        <w:pStyle w:val="Heading4"/>
        <w:jc w:val="both"/>
      </w:pPr>
      <w:r>
        <w:t xml:space="preserve">Invisible tipping points trigger the </w:t>
      </w:r>
      <w:r w:rsidRPr="00A73303">
        <w:rPr>
          <w:u w:val="single"/>
        </w:rPr>
        <w:t>Kessler Syndrome</w:t>
      </w:r>
      <w:r>
        <w:t>.</w:t>
      </w:r>
    </w:p>
    <w:p w14:paraId="77168D4B" w14:textId="77777777" w:rsidR="00A02E9E" w:rsidRPr="008F7C7F" w:rsidRDefault="00A02E9E" w:rsidP="00A02E9E">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3" w:history="1">
        <w:r w:rsidRPr="008E3DAC">
          <w:rPr>
            <w:rStyle w:val="Hyperlink"/>
          </w:rPr>
          <w:t>https://onezero.medium.com/get-ready-for-the-kessler-syndrome-to-wreck-outer-space-7f29cfe62c3e</w:t>
        </w:r>
      </w:hyperlink>
      <w:r>
        <w:t>] Justin</w:t>
      </w:r>
    </w:p>
    <w:p w14:paraId="3737643E" w14:textId="77777777" w:rsidR="00A02E9E" w:rsidRPr="00C7654E" w:rsidRDefault="00A02E9E" w:rsidP="00A02E9E">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w:t>
      </w:r>
      <w:r w:rsidRPr="008B5709">
        <w:rPr>
          <w:sz w:val="16"/>
        </w:rPr>
        <w:lastRenderedPageBreak/>
        <w:t xml:space="preserve">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630D6AE0" w14:textId="77777777" w:rsidR="00A02E9E" w:rsidRPr="00A05D9C" w:rsidRDefault="00A02E9E" w:rsidP="00A02E9E"/>
    <w:p w14:paraId="14C9F0BD" w14:textId="77777777" w:rsidR="00A02E9E" w:rsidRDefault="00A02E9E" w:rsidP="00A02E9E">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22254293" w14:textId="77777777" w:rsidR="00A02E9E" w:rsidRPr="00667B14" w:rsidRDefault="00A02E9E" w:rsidP="00A02E9E">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A77D8EC" w14:textId="77777777" w:rsidR="00A02E9E" w:rsidRPr="00BE0EC1" w:rsidRDefault="00A02E9E" w:rsidP="00A02E9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2C98F35" w14:textId="77777777" w:rsidR="00A02E9E" w:rsidRDefault="00A02E9E" w:rsidP="00A02E9E">
      <w:r w:rsidRPr="00A44E95">
        <w:rPr>
          <w:noProof/>
        </w:rPr>
        <w:lastRenderedPageBreak/>
        <w:drawing>
          <wp:inline distT="0" distB="0" distL="0" distR="0" wp14:anchorId="29BEA1A0" wp14:editId="114B5131">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7987A3F1" w14:textId="77777777" w:rsidR="00A02E9E" w:rsidRPr="00FF4115" w:rsidRDefault="00A02E9E" w:rsidP="00A02E9E">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3A93D86" w14:textId="77777777" w:rsidR="00A02E9E" w:rsidRDefault="00A02E9E" w:rsidP="00A02E9E"/>
    <w:p w14:paraId="6EAA29F3" w14:textId="77777777" w:rsidR="00A02E9E" w:rsidRPr="00FF4115" w:rsidRDefault="00A02E9E" w:rsidP="00A02E9E">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11183B2D" w14:textId="77777777" w:rsidR="00A02E9E" w:rsidRDefault="00A02E9E" w:rsidP="00A02E9E">
      <w:r>
        <w:t>---To clarify this is the methodology for above chart.</w:t>
      </w:r>
    </w:p>
    <w:p w14:paraId="69A2F667" w14:textId="77777777" w:rsidR="00A02E9E" w:rsidRDefault="00A02E9E" w:rsidP="00A02E9E">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5" w:history="1">
        <w:r w:rsidRPr="008E3DAC">
          <w:rPr>
            <w:rStyle w:val="Hyperlink"/>
          </w:rPr>
          <w:t>https://sci-hub.se/10.1016/j.actaastro.2016.03.034</w:t>
        </w:r>
      </w:hyperlink>
      <w:r w:rsidRPr="00FF4115">
        <w:t>.</w:t>
      </w:r>
      <w:r>
        <w:t>] Justin</w:t>
      </w:r>
    </w:p>
    <w:p w14:paraId="2BD3AB14" w14:textId="77777777" w:rsidR="00A02E9E" w:rsidRDefault="00A02E9E" w:rsidP="00A02E9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lastRenderedPageBreak/>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256FA0D" w14:textId="77777777" w:rsidR="00A02E9E" w:rsidRDefault="00A02E9E" w:rsidP="00A02E9E"/>
    <w:p w14:paraId="0DC3B21F" w14:textId="77777777" w:rsidR="00A02E9E" w:rsidRPr="0036263B" w:rsidRDefault="00A02E9E" w:rsidP="00A02E9E">
      <w:pPr>
        <w:pStyle w:val="Heading4"/>
      </w:pPr>
      <w:r>
        <w:t xml:space="preserve">Debris triggers </w:t>
      </w:r>
      <w:r w:rsidRPr="0020445B">
        <w:rPr>
          <w:u w:val="single"/>
        </w:rPr>
        <w:t>miscalculated war</w:t>
      </w:r>
      <w:r>
        <w:t>.</w:t>
      </w:r>
    </w:p>
    <w:p w14:paraId="27950A3B" w14:textId="77777777" w:rsidR="00A02E9E" w:rsidRPr="000F20C1" w:rsidRDefault="00A02E9E" w:rsidP="00A02E9E">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6" w:history="1">
        <w:r w:rsidRPr="005773F3">
          <w:rPr>
            <w:rStyle w:val="Hyperlink"/>
          </w:rPr>
          <w:t>https://www.sciencealert.com/space-junk-accidents-could-trigger-armed-conflict-expert-warns</w:t>
        </w:r>
      </w:hyperlink>
      <w:r>
        <w:t xml:space="preserve">. </w:t>
      </w:r>
    </w:p>
    <w:p w14:paraId="1BB65167" w14:textId="77777777" w:rsidR="00A02E9E" w:rsidRDefault="00A02E9E" w:rsidP="00A02E9E">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lastRenderedPageBreak/>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3C5D9956" w14:textId="77777777" w:rsidR="00A02E9E" w:rsidRDefault="00A02E9E" w:rsidP="00A02E9E">
      <w:pPr>
        <w:rPr>
          <w:rStyle w:val="StyleUnderline"/>
        </w:rPr>
      </w:pPr>
    </w:p>
    <w:p w14:paraId="6DD04591" w14:textId="77777777" w:rsidR="00A02E9E" w:rsidRPr="00A87F24" w:rsidRDefault="00A02E9E" w:rsidP="00A02E9E">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6A09B6E5" w14:textId="77777777" w:rsidR="00A02E9E" w:rsidRPr="002F7FDF" w:rsidRDefault="00A02E9E" w:rsidP="00A02E9E">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7" w:history="1">
        <w:r w:rsidRPr="005773F3">
          <w:rPr>
            <w:rStyle w:val="Hyperlink"/>
          </w:rPr>
          <w:t>https://www.baen.com/living_without_satellites</w:t>
        </w:r>
      </w:hyperlink>
      <w:r>
        <w:t xml:space="preserve">. </w:t>
      </w:r>
    </w:p>
    <w:p w14:paraId="11BA6CB3" w14:textId="77777777" w:rsidR="00A02E9E" w:rsidRPr="007216D2" w:rsidRDefault="00A02E9E" w:rsidP="00A02E9E">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37E8CC05" w14:textId="77777777" w:rsidR="00A02E9E" w:rsidRDefault="00A02E9E" w:rsidP="00A02E9E"/>
    <w:p w14:paraId="78E7B01C" w14:textId="77777777" w:rsidR="00A02E9E" w:rsidRPr="00A16AB1" w:rsidRDefault="00A02E9E" w:rsidP="00A02E9E">
      <w:pPr>
        <w:pStyle w:val="Heading4"/>
      </w:pPr>
      <w:r>
        <w:t xml:space="preserve">Public pressure </w:t>
      </w:r>
      <w:r w:rsidRPr="009E63A2">
        <w:rPr>
          <w:u w:val="single"/>
        </w:rPr>
        <w:t>forces</w:t>
      </w:r>
      <w:r>
        <w:t xml:space="preserve"> retaliation.</w:t>
      </w:r>
    </w:p>
    <w:p w14:paraId="6B5C0945" w14:textId="77777777" w:rsidR="00A02E9E" w:rsidRPr="00D0048E" w:rsidRDefault="00A02E9E" w:rsidP="00A02E9E">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8" w:history="1">
        <w:r w:rsidRPr="00D0048E">
          <w:rPr>
            <w:rStyle w:val="Hyperlink"/>
          </w:rPr>
          <w:t>http://thebulletin.org/space-weapons-and-risk-nuclear-exchanges8346</w:t>
        </w:r>
      </w:hyperlink>
    </w:p>
    <w:p w14:paraId="44DC99DF" w14:textId="77777777" w:rsidR="00A02E9E" w:rsidRPr="00131706" w:rsidRDefault="00A02E9E" w:rsidP="00A02E9E">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w:t>
      </w:r>
      <w:r w:rsidRPr="00131706">
        <w:rPr>
          <w:sz w:val="12"/>
        </w:rPr>
        <w:lastRenderedPageBreak/>
        <w:t xml:space="preserve">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proofErr w:type="gramStart"/>
      <w:r w:rsidRPr="00721130">
        <w:rPr>
          <w:rStyle w:val="StyleUnderline"/>
        </w:rPr>
        <w:t>were</w:t>
      </w:r>
      <w:proofErr w:type="gramEnd"/>
      <w:r w:rsidRPr="00721130">
        <w:rPr>
          <w:rStyle w:val="StyleUnderline"/>
        </w:rPr>
        <w:t xml:space="preserv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5E07D8F3" w14:textId="77777777" w:rsidR="00A02E9E" w:rsidRDefault="00A02E9E" w:rsidP="00A02E9E"/>
    <w:p w14:paraId="6E1AD36B" w14:textId="77777777" w:rsidR="00A02E9E" w:rsidRDefault="00A02E9E" w:rsidP="00A02E9E">
      <w:pPr>
        <w:pStyle w:val="Heading4"/>
      </w:pPr>
      <w:r>
        <w:t xml:space="preserve">Convergence of factors </w:t>
      </w:r>
      <w:r w:rsidRPr="00C1576D">
        <w:rPr>
          <w:u w:val="single"/>
        </w:rPr>
        <w:t>guarantee</w:t>
      </w:r>
      <w:r>
        <w:t xml:space="preserve"> space escalation. </w:t>
      </w:r>
    </w:p>
    <w:p w14:paraId="162D945A" w14:textId="77777777" w:rsidR="00A02E9E" w:rsidRPr="00A80DF9" w:rsidRDefault="00A02E9E" w:rsidP="00A02E9E">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9"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20" w:history="1">
        <w:r>
          <w:rPr>
            <w:rStyle w:val="Hyperlink"/>
          </w:rPr>
          <w:t>https://www.theatlantic.com/science/archive/2017/12/why-we-should-be-worried-about-a-war-in-space/548507/</w:t>
        </w:r>
      </w:hyperlink>
    </w:p>
    <w:p w14:paraId="6DA10A7F" w14:textId="77777777" w:rsidR="00A02E9E" w:rsidRDefault="00A02E9E" w:rsidP="00A02E9E">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1"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2" w:tgtFrame="_blank" w:history="1">
        <w:r w:rsidRPr="00131706">
          <w:rPr>
            <w:rStyle w:val="Hyperlink"/>
            <w:sz w:val="12"/>
          </w:rPr>
          <w:t>already underway</w:t>
        </w:r>
      </w:hyperlink>
      <w:r w:rsidRPr="00131706">
        <w:rPr>
          <w:sz w:val="12"/>
        </w:rPr>
        <w:t xml:space="preserve">. No longer confined to the </w:t>
      </w:r>
      <w:hyperlink r:id="rId23"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4"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5"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6"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7"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 xml:space="preserve">half of all operational satellites are owned and operated by the United States </w:t>
      </w:r>
      <w:r w:rsidRPr="0094049C">
        <w:rPr>
          <w:rStyle w:val="StyleUnderline"/>
        </w:rPr>
        <w:lastRenderedPageBreak/>
        <w:t>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8"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9"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0"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1"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561CA71E" w14:textId="77777777" w:rsidR="00A02E9E" w:rsidRPr="00831EB4" w:rsidRDefault="00A02E9E" w:rsidP="00A02E9E">
      <w:pPr>
        <w:pStyle w:val="StyleMinimizedTextArialNarrow9pt"/>
      </w:pPr>
    </w:p>
    <w:p w14:paraId="244402D7" w14:textId="77777777" w:rsidR="00A02E9E" w:rsidRPr="00831EB4" w:rsidRDefault="00A02E9E" w:rsidP="00A02E9E">
      <w:pPr>
        <w:pStyle w:val="Heading4"/>
        <w:rPr>
          <w:rStyle w:val="Style13ptBold"/>
          <w:b/>
          <w:bCs w:val="0"/>
        </w:rPr>
      </w:pPr>
      <w:r w:rsidRPr="00831EB4">
        <w:rPr>
          <w:rStyle w:val="Style13ptBold"/>
          <w:bCs w:val="0"/>
        </w:rPr>
        <w:t>No checks on escalation.</w:t>
      </w:r>
    </w:p>
    <w:p w14:paraId="602DBCE2" w14:textId="77777777" w:rsidR="00A02E9E" w:rsidRPr="00581846" w:rsidRDefault="00A02E9E" w:rsidP="00A02E9E">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2" w:history="1">
        <w:r w:rsidRPr="008E3734">
          <w:rPr>
            <w:rStyle w:val="Hyperlink"/>
          </w:rPr>
          <w:t>https://nsiteam.com/social/wp-content/uploads/2018/08/SMA-White-Paper_Chinese-Persepectives-on-Space_-Aug-2018.pdf</w:t>
        </w:r>
      </w:hyperlink>
      <w:r>
        <w:t>, accessed 7-14</w:t>
      </w:r>
      <w:r w:rsidRPr="004B3D48">
        <w:t>-2019) bm</w:t>
      </w:r>
    </w:p>
    <w:p w14:paraId="55B40E94" w14:textId="77777777" w:rsidR="00A02E9E" w:rsidRPr="00A96B3A" w:rsidRDefault="00A02E9E" w:rsidP="00A02E9E">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lastRenderedPageBreak/>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proofErr w:type="gramStart"/>
      <w:r w:rsidRPr="002C2CE7">
        <w:rPr>
          <w:rStyle w:val="StyleUnderline"/>
        </w:rPr>
        <w:t>domains</w:t>
      </w:r>
      <w:r w:rsidRPr="00A96B3A">
        <w:rPr>
          <w:sz w:val="16"/>
        </w:rPr>
        <w:t xml:space="preserve">, </w:t>
      </w:r>
      <w:r w:rsidRPr="00916BB1">
        <w:rPr>
          <w:rStyle w:val="StyleUnderline"/>
          <w:highlight w:val="green"/>
        </w:rPr>
        <w:t>and</w:t>
      </w:r>
      <w:proofErr w:type="gramEnd"/>
      <w:r w:rsidRPr="00916BB1">
        <w:rPr>
          <w:rStyle w:val="StyleUnderline"/>
          <w:highlight w:val="green"/>
        </w:rPr>
        <w:t xml:space="preserve">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77A033DB" w14:textId="77777777" w:rsidR="00A02E9E" w:rsidRDefault="00A02E9E" w:rsidP="00A02E9E">
      <w:pPr>
        <w:rPr>
          <w:sz w:val="16"/>
        </w:rPr>
      </w:pPr>
    </w:p>
    <w:p w14:paraId="57F24E92" w14:textId="77777777" w:rsidR="00A02E9E" w:rsidRPr="00635356" w:rsidRDefault="00A02E9E" w:rsidP="00A02E9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5BD142E" w14:textId="77777777" w:rsidR="00A02E9E" w:rsidRPr="00131706" w:rsidRDefault="00A02E9E" w:rsidP="00A02E9E">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3"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4" w:history="1">
        <w:r w:rsidRPr="00131706">
          <w:rPr>
            <w:rStyle w:val="Hyperlink"/>
          </w:rPr>
          <w:t>https://ratical.org/radiation/NuclearExtinction/StevenStarr022815.html</w:t>
        </w:r>
      </w:hyperlink>
      <w:r w:rsidRPr="00131706">
        <w:rPr>
          <w:rStyle w:val="Hyperlink"/>
        </w:rPr>
        <w:t>]</w:t>
      </w:r>
      <w:r w:rsidRPr="00131706">
        <w:t xml:space="preserve"> TG </w:t>
      </w:r>
    </w:p>
    <w:p w14:paraId="41BBD3B8" w14:textId="77777777" w:rsidR="00A02E9E" w:rsidRPr="001E0213" w:rsidRDefault="00A02E9E" w:rsidP="00A02E9E">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5"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6"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7"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77E84D5" w14:textId="722FA164" w:rsidR="00A02E9E" w:rsidRDefault="00A02E9E" w:rsidP="00A02E9E">
      <w:pPr>
        <w:pStyle w:val="Heading3"/>
      </w:pPr>
      <w:r>
        <w:lastRenderedPageBreak/>
        <w:t>Framing</w:t>
      </w:r>
    </w:p>
    <w:p w14:paraId="0BEAA8AC" w14:textId="77777777" w:rsidR="00A02E9E" w:rsidRDefault="00A02E9E" w:rsidP="00A02E9E">
      <w:pPr>
        <w:pStyle w:val="Heading4"/>
        <w:rPr>
          <w:rFonts w:cs="Calibri"/>
        </w:rPr>
      </w:pPr>
      <w:r w:rsidRPr="007B328F">
        <w:rPr>
          <w:rFonts w:cs="Calibri"/>
        </w:rPr>
        <w:t xml:space="preserve">The standard is </w:t>
      </w:r>
      <w:r>
        <w:rPr>
          <w:rFonts w:cs="Calibri"/>
        </w:rPr>
        <w:t>maximizing expected wellbeing-hedonistic act util</w:t>
      </w:r>
    </w:p>
    <w:p w14:paraId="445598F7" w14:textId="77777777" w:rsidR="00A02E9E" w:rsidRDefault="00A02E9E" w:rsidP="00A02E9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2DA0457" w14:textId="77777777" w:rsidR="00A02E9E" w:rsidRDefault="00A02E9E" w:rsidP="00A02E9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20E53175" w14:textId="18EBB7D4" w:rsidR="00A02E9E" w:rsidRDefault="00A02E9E" w:rsidP="00A02E9E">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1BC13AB8" w14:textId="77777777" w:rsidR="00F033E5" w:rsidRPr="00F033E5" w:rsidRDefault="00F033E5" w:rsidP="00F033E5">
      <w:r w:rsidRPr="00F033E5">
        <w:rPr>
          <w:b/>
        </w:rPr>
        <w:t>Moen 16</w:t>
      </w:r>
      <w:r w:rsidRPr="00F033E5">
        <w:t xml:space="preserve">, Ole Martin (PhD, Research Fellow in Philosophy at University of Oslo). "An Argument for Hedonism." Journal of Value Inquiry 50.2 (2016): 267. </w:t>
      </w:r>
    </w:p>
    <w:p w14:paraId="5EF654DF" w14:textId="77777777" w:rsidR="00F033E5" w:rsidRPr="00F033E5" w:rsidRDefault="00F033E5" w:rsidP="00F033E5">
      <w:pPr>
        <w:rPr>
          <w:sz w:val="16"/>
        </w:rPr>
      </w:pPr>
      <w:r w:rsidRPr="00F033E5">
        <w:rPr>
          <w:sz w:val="16"/>
        </w:rPr>
        <w:t xml:space="preserve">Let us start by observing, empirically, that </w:t>
      </w:r>
      <w:r w:rsidRPr="00F033E5">
        <w:rPr>
          <w:b/>
          <w:u w:val="single"/>
        </w:rPr>
        <w:t>a widely shared judgment about intrinsic value</w:t>
      </w:r>
      <w:r w:rsidRPr="00F033E5">
        <w:rPr>
          <w:sz w:val="16"/>
        </w:rPr>
        <w:t xml:space="preserve"> and disvalue </w:t>
      </w:r>
      <w:r w:rsidRPr="00F033E5">
        <w:rPr>
          <w:b/>
          <w:u w:val="single"/>
        </w:rPr>
        <w:t xml:space="preserve">is that </w:t>
      </w:r>
      <w:r w:rsidRPr="00F033E5">
        <w:rPr>
          <w:b/>
          <w:highlight w:val="green"/>
          <w:u w:val="single"/>
        </w:rPr>
        <w:t xml:space="preserve">pleasure is intrinsically </w:t>
      </w:r>
      <w:proofErr w:type="gramStart"/>
      <w:r w:rsidRPr="00F033E5">
        <w:rPr>
          <w:b/>
          <w:highlight w:val="green"/>
          <w:u w:val="single"/>
        </w:rPr>
        <w:t>valuable</w:t>
      </w:r>
      <w:proofErr w:type="gramEnd"/>
      <w:r w:rsidRPr="00F033E5">
        <w:rPr>
          <w:b/>
          <w:highlight w:val="green"/>
          <w:u w:val="single"/>
        </w:rPr>
        <w:t xml:space="preserve"> and pain is</w:t>
      </w:r>
      <w:r w:rsidRPr="00F033E5">
        <w:rPr>
          <w:b/>
          <w:u w:val="single"/>
        </w:rPr>
        <w:t xml:space="preserve"> intrinsically </w:t>
      </w:r>
      <w:proofErr w:type="spellStart"/>
      <w:r w:rsidRPr="00F033E5">
        <w:rPr>
          <w:b/>
          <w:highlight w:val="green"/>
          <w:u w:val="single"/>
        </w:rPr>
        <w:t>disvaluable</w:t>
      </w:r>
      <w:proofErr w:type="spellEnd"/>
      <w:r w:rsidRPr="00F033E5">
        <w:rPr>
          <w:sz w:val="16"/>
        </w:rPr>
        <w:t xml:space="preserve">. On virtually any proposed list of intrinsic values and disvalues (we will look at some of them below), pleasure is included among the intrinsic values and pain among the intrinsic disvalues. This inclusion makes intuitive sense, moreover, </w:t>
      </w:r>
      <w:r w:rsidRPr="00F033E5">
        <w:rPr>
          <w:sz w:val="16"/>
          <w:highlight w:val="green"/>
        </w:rPr>
        <w:t xml:space="preserve">for </w:t>
      </w:r>
      <w:r w:rsidRPr="00F033E5">
        <w:rPr>
          <w:b/>
          <w:highlight w:val="green"/>
          <w:u w:val="single"/>
        </w:rPr>
        <w:t>there is something</w:t>
      </w:r>
      <w:r w:rsidRPr="00F033E5">
        <w:rPr>
          <w:b/>
          <w:u w:val="single"/>
        </w:rPr>
        <w:t xml:space="preserve"> undeniably </w:t>
      </w:r>
      <w:r w:rsidRPr="00F033E5">
        <w:rPr>
          <w:b/>
          <w:highlight w:val="green"/>
          <w:u w:val="single"/>
        </w:rPr>
        <w:t>good about</w:t>
      </w:r>
      <w:r w:rsidRPr="00F033E5">
        <w:rPr>
          <w:b/>
          <w:u w:val="single"/>
        </w:rPr>
        <w:t xml:space="preserve"> the way </w:t>
      </w:r>
      <w:r w:rsidRPr="00F033E5">
        <w:rPr>
          <w:b/>
          <w:highlight w:val="green"/>
          <w:u w:val="single"/>
        </w:rPr>
        <w:t>pleasure</w:t>
      </w:r>
      <w:r w:rsidRPr="00F033E5">
        <w:rPr>
          <w:b/>
          <w:u w:val="single"/>
        </w:rPr>
        <w:t xml:space="preserve"> feels </w:t>
      </w:r>
      <w:r w:rsidRPr="00F033E5">
        <w:rPr>
          <w:b/>
          <w:highlight w:val="green"/>
          <w:u w:val="single"/>
        </w:rPr>
        <w:t>and something</w:t>
      </w:r>
      <w:r w:rsidRPr="00F033E5">
        <w:rPr>
          <w:b/>
          <w:u w:val="single"/>
        </w:rPr>
        <w:t xml:space="preserve"> undeniably </w:t>
      </w:r>
      <w:r w:rsidRPr="00F033E5">
        <w:rPr>
          <w:b/>
          <w:highlight w:val="green"/>
          <w:u w:val="single"/>
        </w:rPr>
        <w:t>bad about</w:t>
      </w:r>
      <w:r w:rsidRPr="00F033E5">
        <w:rPr>
          <w:b/>
          <w:u w:val="single"/>
        </w:rPr>
        <w:t xml:space="preserve"> the way </w:t>
      </w:r>
      <w:r w:rsidRPr="00F033E5">
        <w:rPr>
          <w:b/>
          <w:highlight w:val="green"/>
          <w:u w:val="single"/>
        </w:rPr>
        <w:t>pain</w:t>
      </w:r>
      <w:r w:rsidRPr="00F033E5">
        <w:rPr>
          <w:b/>
          <w:u w:val="single"/>
        </w:rPr>
        <w:t xml:space="preserve"> feels</w:t>
      </w:r>
      <w:r w:rsidRPr="00F033E5">
        <w:rPr>
          <w:sz w:val="16"/>
        </w:rPr>
        <w:t xml:space="preserve">, and neither the goodness of pleasure nor the badness of pain seems to be exhausted by the further effects that these experiences might have. “Pleasure” and “pain” </w:t>
      </w:r>
      <w:r w:rsidRPr="00F033E5">
        <w:rPr>
          <w:b/>
          <w:u w:val="single"/>
        </w:rPr>
        <w:t>are</w:t>
      </w:r>
      <w:r w:rsidRPr="00F033E5">
        <w:rPr>
          <w:sz w:val="16"/>
        </w:rPr>
        <w:t xml:space="preserve"> here </w:t>
      </w:r>
      <w:r w:rsidRPr="00F033E5">
        <w:rPr>
          <w:b/>
          <w:u w:val="single"/>
        </w:rPr>
        <w:t>understood inclusively</w:t>
      </w:r>
      <w:r w:rsidRPr="00F033E5">
        <w:rPr>
          <w:sz w:val="1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F033E5">
        <w:rPr>
          <w:b/>
          <w:u w:val="single"/>
        </w:rPr>
        <w:t>, I might ask: “What for</w:t>
      </w:r>
      <w:r w:rsidRPr="00F033E5">
        <w:rPr>
          <w:sz w:val="1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033E5">
        <w:rPr>
          <w:sz w:val="16"/>
        </w:rPr>
        <w:t>I</w:t>
      </w:r>
      <w:proofErr w:type="gramEnd"/>
      <w:r w:rsidRPr="00F033E5">
        <w:rPr>
          <w:sz w:val="16"/>
        </w:rPr>
        <w:t xml:space="preserve"> then proceed by asking “But what is the pleasure of drinking the soda good for?” the discussion is likely to reach an awkward end. </w:t>
      </w:r>
      <w:r w:rsidRPr="00F033E5">
        <w:rPr>
          <w:b/>
          <w:u w:val="single"/>
        </w:rPr>
        <w:t>The reason is that the pleasure is not good for anything further; it is simply that for which going to the convenience store and buying the soda is good</w:t>
      </w:r>
      <w:r w:rsidRPr="00F033E5">
        <w:rPr>
          <w:sz w:val="16"/>
        </w:rPr>
        <w:t>. 3 As Aristotle observes: “</w:t>
      </w:r>
      <w:r w:rsidRPr="00F033E5">
        <w:rPr>
          <w:b/>
          <w:highlight w:val="green"/>
          <w:u w:val="single"/>
        </w:rPr>
        <w:t>We never ask</w:t>
      </w:r>
      <w:r w:rsidRPr="00F033E5">
        <w:rPr>
          <w:sz w:val="16"/>
        </w:rPr>
        <w:t xml:space="preserve"> [a man] </w:t>
      </w:r>
      <w:r w:rsidRPr="00F033E5">
        <w:rPr>
          <w:b/>
          <w:highlight w:val="green"/>
          <w:u w:val="single"/>
        </w:rPr>
        <w:t>what</w:t>
      </w:r>
      <w:r w:rsidRPr="00F033E5">
        <w:rPr>
          <w:sz w:val="16"/>
        </w:rPr>
        <w:t xml:space="preserve"> his </w:t>
      </w:r>
      <w:r w:rsidRPr="00F033E5">
        <w:rPr>
          <w:b/>
          <w:highlight w:val="green"/>
          <w:u w:val="single"/>
        </w:rPr>
        <w:t>end is</w:t>
      </w:r>
      <w:r w:rsidRPr="00F033E5">
        <w:rPr>
          <w:b/>
          <w:u w:val="single"/>
        </w:rPr>
        <w:t xml:space="preserve"> in </w:t>
      </w:r>
      <w:r w:rsidRPr="00F033E5">
        <w:rPr>
          <w:b/>
          <w:highlight w:val="green"/>
          <w:u w:val="single"/>
        </w:rPr>
        <w:t>being pleased, because we assume that pleasure is choice worthy in itself</w:t>
      </w:r>
      <w:r w:rsidRPr="00F033E5">
        <w:rPr>
          <w:sz w:val="16"/>
        </w:rPr>
        <w:t xml:space="preserve">.”4 Presumably, a similar story can be told in the case of pains, for if someone </w:t>
      </w:r>
      <w:proofErr w:type="gramStart"/>
      <w:r w:rsidRPr="00F033E5">
        <w:rPr>
          <w:sz w:val="16"/>
        </w:rPr>
        <w:t>says</w:t>
      </w:r>
      <w:proofErr w:type="gramEnd"/>
      <w:r w:rsidRPr="00F033E5">
        <w:rPr>
          <w:sz w:val="16"/>
        </w:rPr>
        <w:t xml:space="preserve"> “This is painful!” we never respond by asking: “And why is that a problem?” We take for granted that </w:t>
      </w:r>
      <w:r w:rsidRPr="00F033E5">
        <w:rPr>
          <w:b/>
          <w:highlight w:val="green"/>
          <w:u w:val="single"/>
        </w:rPr>
        <w:t>if something is painful, we have a sufficient explanation of why it is bad</w:t>
      </w:r>
      <w:r w:rsidRPr="00F033E5">
        <w:rPr>
          <w:sz w:val="16"/>
          <w:highlight w:val="green"/>
        </w:rPr>
        <w:t>.</w:t>
      </w:r>
      <w:r w:rsidRPr="00F033E5">
        <w:rPr>
          <w:sz w:val="16"/>
        </w:rPr>
        <w:t xml:space="preserve"> If we are onto something in our everyday reasoning about values, it seems that </w:t>
      </w:r>
      <w:r w:rsidRPr="00F033E5">
        <w:rPr>
          <w:b/>
          <w:highlight w:val="green"/>
          <w:u w:val="single"/>
        </w:rPr>
        <w:t>pleasure and pain are both places where we reach the end of the line in matters of value</w:t>
      </w:r>
      <w:r w:rsidRPr="00F033E5">
        <w:rPr>
          <w:sz w:val="16"/>
        </w:rPr>
        <w:t xml:space="preserve">. Although </w:t>
      </w:r>
      <w:r w:rsidRPr="00F033E5">
        <w:rPr>
          <w:b/>
          <w:u w:val="single"/>
        </w:rPr>
        <w:t>pleasure and pain thus seem to be good candidates for intrinsic value and disvalue</w:t>
      </w:r>
      <w:r w:rsidRPr="00F033E5">
        <w:rPr>
          <w:sz w:val="16"/>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w:t>
      </w:r>
      <w:r w:rsidRPr="00F033E5">
        <w:rPr>
          <w:sz w:val="16"/>
        </w:rPr>
        <w:lastRenderedPageBreak/>
        <w:t xml:space="preserve">called “evil pleasures”) and a subset of pains that are not intrinsically </w:t>
      </w:r>
      <w:proofErr w:type="spellStart"/>
      <w:r w:rsidRPr="00F033E5">
        <w:rPr>
          <w:sz w:val="16"/>
        </w:rPr>
        <w:t>disvaluable</w:t>
      </w:r>
      <w:proofErr w:type="spellEnd"/>
      <w:r w:rsidRPr="00F033E5">
        <w:rPr>
          <w:sz w:val="16"/>
        </w:rPr>
        <w:t xml:space="preserve"> (so-called “noble pains”), and (4) that pain asymbolia, masochism, and practices such as wiggling a loose tooth render it implausible that pain is intrinsically </w:t>
      </w:r>
      <w:proofErr w:type="spellStart"/>
      <w:r w:rsidRPr="00F033E5">
        <w:rPr>
          <w:sz w:val="16"/>
        </w:rPr>
        <w:t>disvaluable</w:t>
      </w:r>
      <w:proofErr w:type="spellEnd"/>
      <w:r w:rsidRPr="00F033E5">
        <w:rPr>
          <w:sz w:val="16"/>
        </w:rPr>
        <w:t>. I shall argue that these objections fail. Though it is, of course, an open question whether other objections to P1 might be more successful, I shall assume that if (1)</w:t>
      </w:r>
      <w:proofErr w:type="gramStart"/>
      <w:r w:rsidRPr="00F033E5">
        <w:rPr>
          <w:sz w:val="16"/>
        </w:rPr>
        <w:t>–(</w:t>
      </w:r>
      <w:proofErr w:type="gramEnd"/>
      <w:r w:rsidRPr="00F033E5">
        <w:rPr>
          <w:sz w:val="1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F033E5">
        <w:rPr>
          <w:sz w:val="16"/>
        </w:rPr>
        <w:t>in light of</w:t>
      </w:r>
      <w:proofErr w:type="gramEnd"/>
      <w:r w:rsidRPr="00F033E5">
        <w:rPr>
          <w:sz w:val="16"/>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F033E5">
        <w:rPr>
          <w:sz w:val="16"/>
        </w:rPr>
        <w:t>taken into account</w:t>
      </w:r>
      <w:proofErr w:type="gramEnd"/>
      <w:r w:rsidRPr="00F033E5">
        <w:rPr>
          <w:sz w:val="16"/>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F033E5">
        <w:rPr>
          <w:sz w:val="16"/>
        </w:rPr>
        <w:t>that rights</w:t>
      </w:r>
      <w:proofErr w:type="gramEnd"/>
      <w:r w:rsidRPr="00F033E5">
        <w:rPr>
          <w:sz w:val="16"/>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F033E5">
        <w:rPr>
          <w:sz w:val="16"/>
        </w:rPr>
        <w:t>standing—a</w:t>
      </w:r>
      <w:proofErr w:type="gramEnd"/>
      <w:r w:rsidRPr="00F033E5">
        <w:rPr>
          <w:sz w:val="16"/>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F033E5">
        <w:rPr>
          <w:sz w:val="16"/>
        </w:rPr>
        <w:t>similar to</w:t>
      </w:r>
      <w:proofErr w:type="gramEnd"/>
      <w:r w:rsidRPr="00F033E5">
        <w:rPr>
          <w:sz w:val="16"/>
        </w:rPr>
        <w:t xml:space="preserve"> Pettit’s. On any other view—and certainly that includes most views recently defended by philosophers—the notion of legal standing will outstrip the power relations that ground Pettit’s theory.</w:t>
      </w:r>
    </w:p>
    <w:p w14:paraId="25F80613" w14:textId="4E1BD65B" w:rsidR="00F033E5" w:rsidRPr="00F033E5" w:rsidRDefault="00F033E5" w:rsidP="00F033E5"/>
    <w:p w14:paraId="09CC2A07" w14:textId="77777777" w:rsidR="00A02E9E" w:rsidRDefault="00A02E9E" w:rsidP="00A02E9E">
      <w:pPr>
        <w:pStyle w:val="Heading4"/>
      </w:pPr>
      <w:r>
        <w:t>4] Extinction outweighs</w:t>
      </w:r>
    </w:p>
    <w:p w14:paraId="787508AF" w14:textId="77777777" w:rsidR="00A02E9E" w:rsidRPr="00166CFF" w:rsidRDefault="00A02E9E" w:rsidP="00A02E9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CDB1FFB" w14:textId="77777777" w:rsidR="00A02E9E" w:rsidRDefault="00A02E9E" w:rsidP="00A02E9E">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w:t>
      </w:r>
      <w:r w:rsidRPr="00166CFF">
        <w:rPr>
          <w:rStyle w:val="StyleUnderline"/>
          <w:szCs w:val="26"/>
        </w:rPr>
        <w:lastRenderedPageBreak/>
        <w:t xml:space="preserve">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D66A425" w14:textId="77777777" w:rsidR="00A02E9E" w:rsidRDefault="00A02E9E" w:rsidP="00A02E9E">
      <w:pPr>
        <w:pStyle w:val="Heading4"/>
      </w:pPr>
      <w:r>
        <w:t xml:space="preserve">5] No </w:t>
      </w:r>
      <w:r w:rsidRPr="00192D33">
        <w:rPr>
          <w:u w:val="single"/>
        </w:rPr>
        <w:t>intent-foresight</w:t>
      </w:r>
      <w:r>
        <w:t xml:space="preserve"> distinction for states.</w:t>
      </w:r>
    </w:p>
    <w:p w14:paraId="25B3EF9E" w14:textId="77777777" w:rsidR="00A02E9E" w:rsidRPr="00152744" w:rsidRDefault="00A02E9E" w:rsidP="00A02E9E">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02FC4184" w14:textId="77777777" w:rsidR="00A02E9E" w:rsidRPr="006754BB" w:rsidRDefault="00A02E9E" w:rsidP="00A02E9E">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w:t>
      </w:r>
      <w:r>
        <w:lastRenderedPageBreak/>
        <w:t xml:space="preserve">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226A1283" w14:textId="77777777" w:rsidR="00A02E9E" w:rsidRDefault="00A02E9E" w:rsidP="00A02E9E">
      <w:pPr>
        <w:rPr>
          <w:sz w:val="14"/>
          <w:szCs w:val="26"/>
        </w:rPr>
      </w:pPr>
    </w:p>
    <w:p w14:paraId="70BB7E0E" w14:textId="493EE37B" w:rsidR="00A02E9E" w:rsidRDefault="00A02E9E" w:rsidP="00A02E9E">
      <w:pPr>
        <w:pStyle w:val="Heading4"/>
      </w:pPr>
      <w:r>
        <w:rPr>
          <w:rFonts w:cs="Calibri"/>
          <w:color w:val="000000" w:themeColor="text1"/>
        </w:rPr>
        <w:t>6</w:t>
      </w:r>
      <w:r w:rsidRPr="00361031">
        <w:rPr>
          <w:rFonts w:cs="Calibr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w:t>
      </w:r>
      <w:r>
        <w:rPr>
          <w:rFonts w:cs="Calibri"/>
          <w:color w:val="000000" w:themeColor="text1"/>
        </w:rPr>
        <w:t>.</w:t>
      </w:r>
    </w:p>
    <w:p w14:paraId="67F9FFC8" w14:textId="77777777" w:rsidR="00A02E9E" w:rsidRPr="00A02E9E" w:rsidRDefault="00A02E9E" w:rsidP="00A02E9E"/>
    <w:p w14:paraId="6E08A110" w14:textId="77777777" w:rsidR="00A02E9E" w:rsidRPr="00A02E9E" w:rsidRDefault="00A02E9E" w:rsidP="00A02E9E"/>
    <w:p w14:paraId="5D9F0389" w14:textId="77777777" w:rsidR="009078E2" w:rsidRPr="00916BB1" w:rsidRDefault="009078E2" w:rsidP="009078E2">
      <w:pPr>
        <w:pStyle w:val="Heading3"/>
        <w:rPr>
          <w:rStyle w:val="StyleUnderline"/>
          <w:sz w:val="32"/>
        </w:rPr>
      </w:pPr>
      <w:r>
        <w:lastRenderedPageBreak/>
        <w:t>1AC – Method</w:t>
      </w:r>
    </w:p>
    <w:p w14:paraId="3857807A" w14:textId="77777777" w:rsidR="009078E2" w:rsidRPr="00916BB1" w:rsidRDefault="009078E2" w:rsidP="009078E2">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0FE89CC5" w14:textId="77777777" w:rsidR="009078E2" w:rsidRDefault="009078E2" w:rsidP="009078E2">
      <w:r>
        <w:t xml:space="preserve">Raymond </w:t>
      </w:r>
      <w:r>
        <w:rPr>
          <w:rStyle w:val="Style13ptBold"/>
        </w:rPr>
        <w:t>Duvall 6</w:t>
      </w:r>
      <w:r>
        <w:t xml:space="preserve"> – Professor of Political Science @ Univ of Minnesota, Taking Sovereignty Out of This World: Space Weapons and Empire of the Future, October 2006, </w:t>
      </w:r>
      <w:hyperlink r:id="rId38" w:history="1">
        <w:r w:rsidRPr="008E3DAC">
          <w:rPr>
            <w:rStyle w:val="Hyperlink"/>
          </w:rPr>
          <w:t>https://www.files.ethz.ch/isn/111193/Taking%20Sovereignty%20Out%20of%20This%20World.pdf</w:t>
        </w:r>
      </w:hyperlink>
      <w:r>
        <w:t xml:space="preserve"> </w:t>
      </w:r>
    </w:p>
    <w:p w14:paraId="69D2D9E0" w14:textId="77777777" w:rsidR="009078E2" w:rsidRDefault="009078E2" w:rsidP="009078E2">
      <w:pPr>
        <w:rPr>
          <w:rStyle w:val="Emphasis"/>
          <w:szCs w:val="20"/>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 xml:space="preserve">Embedded within space control is the notion that space is a new </w:t>
      </w:r>
      <w:r w:rsidRPr="00916BB1">
        <w:rPr>
          <w:sz w:val="8"/>
          <w:szCs w:val="20"/>
        </w:rPr>
        <w:lastRenderedPageBreak/>
        <w:t>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58FD5BF0" w14:textId="77777777" w:rsidR="009078E2" w:rsidRPr="000D7285" w:rsidRDefault="009078E2" w:rsidP="009078E2"/>
    <w:p w14:paraId="0ABCDFCE" w14:textId="77777777" w:rsidR="009078E2" w:rsidRPr="00100679" w:rsidRDefault="009078E2" w:rsidP="009078E2">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0AE29E9B" w14:textId="77777777" w:rsidR="009078E2" w:rsidRPr="00292257" w:rsidRDefault="009078E2" w:rsidP="009078E2">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32EB5FB3" w14:textId="77777777" w:rsidR="009078E2" w:rsidRPr="00635624" w:rsidRDefault="009078E2" w:rsidP="009078E2">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w:t>
      </w:r>
      <w:r w:rsidRPr="00292257">
        <w:lastRenderedPageBreak/>
        <w:t xml:space="preserve">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0AC32322" w14:textId="77777777" w:rsidR="009078E2" w:rsidRDefault="009078E2" w:rsidP="009078E2">
      <w:pPr>
        <w:pStyle w:val="Heading4"/>
      </w:pPr>
      <w:r>
        <w:t xml:space="preserve">3] Youth participatory action research enables </w:t>
      </w:r>
      <w:r>
        <w:rPr>
          <w:i/>
        </w:rPr>
        <w:t>transformative resistance</w:t>
      </w:r>
      <w:r>
        <w:t xml:space="preserve"> and is crucial to make activism work</w:t>
      </w:r>
    </w:p>
    <w:p w14:paraId="7B277F4D" w14:textId="77777777" w:rsidR="009078E2" w:rsidRPr="000661AC" w:rsidRDefault="009078E2" w:rsidP="009078E2">
      <w:pPr>
        <w:rPr>
          <w:rStyle w:val="Style13ptBold"/>
        </w:rPr>
      </w:pPr>
      <w:proofErr w:type="spellStart"/>
      <w:r w:rsidRPr="000661AC">
        <w:rPr>
          <w:rStyle w:val="Style13ptBold"/>
        </w:rPr>
        <w:t>Cammarota</w:t>
      </w:r>
      <w:proofErr w:type="spellEnd"/>
      <w:r w:rsidRPr="000661AC">
        <w:rPr>
          <w:rStyle w:val="Style13ptBold"/>
        </w:rPr>
        <w:t xml:space="preserve"> and Fine 08 </w:t>
      </w:r>
    </w:p>
    <w:p w14:paraId="354BB6C4" w14:textId="77777777" w:rsidR="009078E2" w:rsidRPr="000661AC" w:rsidRDefault="009078E2" w:rsidP="009078E2">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34AF588B" w14:textId="77777777" w:rsidR="009078E2" w:rsidRPr="00681667" w:rsidRDefault="009078E2" w:rsidP="009078E2">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w:t>
      </w:r>
      <w:r w:rsidRPr="00A431CE">
        <w:rPr>
          <w:rStyle w:val="StyleUnderline"/>
        </w:rPr>
        <w:lastRenderedPageBreak/>
        <w:t>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p>
    <w:p w14:paraId="0F7CE689" w14:textId="77777777" w:rsidR="00A91310" w:rsidRPr="00BC6CF6" w:rsidRDefault="00A91310" w:rsidP="00A91310">
      <w:pPr>
        <w:pStyle w:val="Heading4"/>
      </w:pPr>
      <w:r>
        <w:lastRenderedPageBreak/>
        <w:t xml:space="preserve">Trend lines prove the world is getting better for folks with disabilities---that’s not to say it’s perfect </w:t>
      </w:r>
      <w:r>
        <w:rPr>
          <w:u w:val="single"/>
        </w:rPr>
        <w:t>but</w:t>
      </w:r>
      <w:r>
        <w:t xml:space="preserve"> progress via institutional reforms </w:t>
      </w:r>
      <w:proofErr w:type="gramStart"/>
      <w:r>
        <w:t>are</w:t>
      </w:r>
      <w:proofErr w:type="gramEnd"/>
      <w:r>
        <w:t xml:space="preserve"> possible and desirable</w:t>
      </w:r>
    </w:p>
    <w:p w14:paraId="45A4BC6F" w14:textId="77777777" w:rsidR="00A91310" w:rsidRDefault="00A91310" w:rsidP="00A91310">
      <w:r>
        <w:t xml:space="preserve">Lee </w:t>
      </w:r>
      <w:r w:rsidRPr="00A90EF2">
        <w:rPr>
          <w:rStyle w:val="Style13ptBold"/>
        </w:rPr>
        <w:t>Lawrence</w:t>
      </w:r>
      <w:r>
        <w:t xml:space="preserve">, Christian Science Monitor, “Possibility unbound: 25 years of progress for those with disability,” </w:t>
      </w:r>
      <w:r w:rsidRPr="00A90EF2">
        <w:rPr>
          <w:rStyle w:val="Style13ptBold"/>
        </w:rPr>
        <w:t>’14</w:t>
      </w:r>
      <w:r>
        <w:t>, http://www.csmonitor.com/USA/Society/2014/1116/Possibility-unbound-25-years-of-progress-for-those-with-disability</w:t>
      </w:r>
    </w:p>
    <w:p w14:paraId="5BDDBDAC" w14:textId="77777777" w:rsidR="00A91310" w:rsidRDefault="00A91310" w:rsidP="00A91310"/>
    <w:p w14:paraId="64C25709" w14:textId="77777777" w:rsidR="00A91310" w:rsidRPr="00BC6CF6" w:rsidRDefault="00A91310" w:rsidP="00A91310">
      <w:pPr>
        <w:rPr>
          <w:u w:val="single"/>
        </w:rPr>
      </w:pPr>
      <w:r w:rsidRPr="00BC6CF6">
        <w:rPr>
          <w:u w:val="single"/>
        </w:rPr>
        <w:t>There is no question</w:t>
      </w:r>
      <w:r>
        <w:t xml:space="preserve"> that, </w:t>
      </w:r>
      <w:r w:rsidRPr="00BC6CF6">
        <w:rPr>
          <w:u w:val="single"/>
        </w:rPr>
        <w:t xml:space="preserve">to many with </w:t>
      </w:r>
      <w:r w:rsidRPr="00C22450">
        <w:rPr>
          <w:u w:val="single"/>
        </w:rPr>
        <w:t>impairments</w:t>
      </w:r>
      <w:r w:rsidRPr="00C22450">
        <w:t xml:space="preserve">, </w:t>
      </w:r>
      <w:r w:rsidRPr="00C22450">
        <w:rPr>
          <w:b/>
          <w:u w:val="single"/>
        </w:rPr>
        <w:t>the modern world can still prove a daunting and sometimes downright inhospitable place</w:t>
      </w:r>
      <w:r w:rsidRPr="00C22450">
        <w:t xml:space="preserve">. </w:t>
      </w:r>
      <w:r w:rsidRPr="00C22450">
        <w:rPr>
          <w:b/>
          <w:u w:val="single"/>
        </w:rPr>
        <w:t>But</w:t>
      </w:r>
      <w:r w:rsidRPr="00C22450">
        <w:rPr>
          <w:u w:val="single"/>
        </w:rPr>
        <w:t xml:space="preserve"> nearly</w:t>
      </w:r>
      <w:r w:rsidRPr="00BC6CF6">
        <w:rPr>
          <w:u w:val="single"/>
        </w:rPr>
        <w:t xml:space="preserve"> </w:t>
      </w:r>
      <w:r w:rsidRPr="00533F56">
        <w:rPr>
          <w:b/>
          <w:highlight w:val="green"/>
          <w:u w:val="single"/>
        </w:rPr>
        <w:t>25 years after</w:t>
      </w:r>
      <w:r>
        <w:t xml:space="preserve"> President George H.W. </w:t>
      </w:r>
      <w:r w:rsidRPr="00BC6CF6">
        <w:rPr>
          <w:u w:val="single"/>
        </w:rPr>
        <w:t>Bush signed</w:t>
      </w:r>
      <w:r>
        <w:t xml:space="preserve"> </w:t>
      </w:r>
      <w:r w:rsidRPr="00BC6CF6">
        <w:rPr>
          <w:u w:val="single"/>
        </w:rPr>
        <w:t xml:space="preserve">the </w:t>
      </w:r>
      <w:r>
        <w:t>Americans with Disabilities Act (</w:t>
      </w:r>
      <w:r w:rsidRPr="00533F56">
        <w:rPr>
          <w:b/>
          <w:highlight w:val="green"/>
          <w:u w:val="single"/>
        </w:rPr>
        <w:t>ADA</w:t>
      </w:r>
      <w:r>
        <w:t xml:space="preserve">), </w:t>
      </w:r>
      <w:r w:rsidRPr="00533F56">
        <w:rPr>
          <w:b/>
          <w:highlight w:val="green"/>
          <w:u w:val="single"/>
        </w:rPr>
        <w:t>an increasing number</w:t>
      </w:r>
      <w:r w:rsidRPr="00BC6CF6">
        <w:rPr>
          <w:b/>
          <w:u w:val="single"/>
        </w:rPr>
        <w:t xml:space="preserve"> in the United States </w:t>
      </w:r>
      <w:r w:rsidRPr="00533F56">
        <w:rPr>
          <w:b/>
          <w:highlight w:val="green"/>
          <w:u w:val="single"/>
        </w:rPr>
        <w:t xml:space="preserve">are living </w:t>
      </w:r>
      <w:r w:rsidRPr="00533F56">
        <w:rPr>
          <w:rStyle w:val="Emphasis"/>
          <w:highlight w:val="green"/>
        </w:rPr>
        <w:t>more empowered, less restricted lives</w:t>
      </w:r>
      <w:r w:rsidRPr="00BC6CF6">
        <w:rPr>
          <w:rStyle w:val="Emphasis"/>
        </w:rPr>
        <w:t>.</w:t>
      </w:r>
      <w:r>
        <w:rPr>
          <w:b/>
          <w:u w:val="single"/>
        </w:rPr>
        <w:t xml:space="preserve"> </w:t>
      </w:r>
      <w:r>
        <w:t xml:space="preserve">The telecommunications </w:t>
      </w:r>
      <w:r w:rsidRPr="00BC6CF6">
        <w:rPr>
          <w:u w:val="single"/>
        </w:rPr>
        <w:t>infrastructure and</w:t>
      </w:r>
      <w:r>
        <w:t xml:space="preserve"> all those man-</w:t>
      </w:r>
      <w:r w:rsidRPr="00ED41F8">
        <w:rPr>
          <w:u w:val="single"/>
        </w:rPr>
        <w:t xml:space="preserve">made </w:t>
      </w:r>
      <w:r w:rsidRPr="00533F56">
        <w:rPr>
          <w:b/>
          <w:highlight w:val="green"/>
          <w:u w:val="single"/>
        </w:rPr>
        <w:t>spaces</w:t>
      </w:r>
      <w:r>
        <w:t xml:space="preserve"> collectively </w:t>
      </w:r>
      <w:r w:rsidRPr="00BC6CF6">
        <w:rPr>
          <w:u w:val="single"/>
        </w:rPr>
        <w:t>referred to as “the built environment”</w:t>
      </w:r>
      <w:r>
        <w:t xml:space="preserve"> – which includes cities, architecture, transportation, even parks – “</w:t>
      </w:r>
      <w:r w:rsidRPr="00533F56">
        <w:rPr>
          <w:b/>
          <w:highlight w:val="green"/>
          <w:u w:val="single"/>
        </w:rPr>
        <w:t>are dramatically more accessible</w:t>
      </w:r>
      <w:r>
        <w:t xml:space="preserve"> </w:t>
      </w:r>
      <w:r w:rsidRPr="00BC6CF6">
        <w:rPr>
          <w:b/>
          <w:u w:val="single"/>
        </w:rPr>
        <w:t>today than they were in 1990</w:t>
      </w:r>
      <w:r>
        <w:t xml:space="preserve"> when they passed the ADA,” </w:t>
      </w:r>
      <w:r w:rsidRPr="00BC6CF6">
        <w:rPr>
          <w:u w:val="single"/>
        </w:rPr>
        <w:t xml:space="preserve">says </w:t>
      </w:r>
      <w:r>
        <w:t xml:space="preserve">Andrew </w:t>
      </w:r>
      <w:proofErr w:type="spellStart"/>
      <w:r w:rsidRPr="00BC6CF6">
        <w:rPr>
          <w:u w:val="single"/>
        </w:rPr>
        <w:t>Imparato</w:t>
      </w:r>
      <w:proofErr w:type="spellEnd"/>
      <w:r>
        <w:t xml:space="preserve">, executive director of the Association of University Centers on Disabilities and former president of the American Association of People with Disabilities. </w:t>
      </w:r>
      <w:r w:rsidRPr="00533F56">
        <w:rPr>
          <w:b/>
          <w:highlight w:val="green"/>
          <w:u w:val="single"/>
        </w:rPr>
        <w:t>Services</w:t>
      </w:r>
      <w:r w:rsidRPr="00BC6CF6">
        <w:rPr>
          <w:u w:val="single"/>
        </w:rPr>
        <w:t>, too,</w:t>
      </w:r>
      <w:r>
        <w:t xml:space="preserve"> have </w:t>
      </w:r>
      <w:r w:rsidRPr="00533F56">
        <w:rPr>
          <w:b/>
          <w:highlight w:val="green"/>
          <w:u w:val="single"/>
        </w:rPr>
        <w:t>expanded</w:t>
      </w:r>
      <w:r w:rsidRPr="00BC6CF6">
        <w:rPr>
          <w:u w:val="single"/>
        </w:rPr>
        <w:t xml:space="preserve">, </w:t>
      </w:r>
      <w:r w:rsidRPr="00533F56">
        <w:rPr>
          <w:b/>
          <w:highlight w:val="green"/>
          <w:u w:val="single"/>
        </w:rPr>
        <w:t>from transit systems</w:t>
      </w:r>
      <w:r w:rsidRPr="00BC6CF6">
        <w:rPr>
          <w:u w:val="single"/>
        </w:rPr>
        <w:t xml:space="preserve"> offering riders with disabilities free familiarization and safety programs to </w:t>
      </w:r>
      <w:r w:rsidRPr="00533F56">
        <w:rPr>
          <w:b/>
          <w:highlight w:val="green"/>
          <w:u w:val="single"/>
        </w:rPr>
        <w:t>specialized guides</w:t>
      </w:r>
      <w:r w:rsidRPr="00BC6CF6">
        <w:rPr>
          <w:u w:val="single"/>
        </w:rPr>
        <w:t xml:space="preserve"> at museums </w:t>
      </w:r>
      <w:r w:rsidRPr="00533F56">
        <w:rPr>
          <w:b/>
          <w:highlight w:val="green"/>
          <w:u w:val="single"/>
        </w:rPr>
        <w:t>to</w:t>
      </w:r>
      <w:r w:rsidRPr="00BC6CF6">
        <w:rPr>
          <w:u w:val="single"/>
        </w:rPr>
        <w:t xml:space="preserve"> a growing number of designers developing </w:t>
      </w:r>
      <w:proofErr w:type="gramStart"/>
      <w:r w:rsidRPr="00533F56">
        <w:rPr>
          <w:b/>
          <w:highlight w:val="green"/>
          <w:u w:val="single"/>
        </w:rPr>
        <w:t>clothing</w:t>
      </w:r>
      <w:r w:rsidRPr="00BC6CF6">
        <w:rPr>
          <w:u w:val="single"/>
        </w:rPr>
        <w:t xml:space="preserve"> </w:t>
      </w:r>
      <w:r>
        <w:rPr>
          <w:u w:val="single"/>
        </w:rPr>
        <w:t xml:space="preserve"> </w:t>
      </w:r>
      <w:r w:rsidRPr="00BC6CF6">
        <w:rPr>
          <w:u w:val="single"/>
        </w:rPr>
        <w:t>with</w:t>
      </w:r>
      <w:proofErr w:type="gramEnd"/>
      <w:r w:rsidRPr="00BC6CF6">
        <w:rPr>
          <w:u w:val="single"/>
        </w:rPr>
        <w:t xml:space="preserve"> a variety of specific needs in mind.</w:t>
      </w:r>
      <w:r>
        <w:t xml:space="preserve"> </w:t>
      </w:r>
      <w:r w:rsidRPr="00533F56">
        <w:rPr>
          <w:b/>
          <w:highlight w:val="green"/>
          <w:u w:val="single"/>
        </w:rPr>
        <w:t>The ADA</w:t>
      </w:r>
      <w:r>
        <w:t xml:space="preserve"> – “our crowning achievement,” as Mr. </w:t>
      </w:r>
      <w:proofErr w:type="spellStart"/>
      <w:r>
        <w:t>Imparato</w:t>
      </w:r>
      <w:proofErr w:type="spellEnd"/>
      <w:r>
        <w:t xml:space="preserve"> calls it – </w:t>
      </w:r>
      <w:r w:rsidRPr="00533F56">
        <w:rPr>
          <w:b/>
          <w:highlight w:val="green"/>
          <w:u w:val="single"/>
        </w:rPr>
        <w:t>set</w:t>
      </w:r>
      <w:r w:rsidRPr="00BC6CF6">
        <w:rPr>
          <w:b/>
          <w:u w:val="single"/>
        </w:rPr>
        <w:t xml:space="preserve"> </w:t>
      </w:r>
      <w:r w:rsidRPr="00533F56">
        <w:rPr>
          <w:b/>
          <w:highlight w:val="green"/>
          <w:u w:val="single"/>
        </w:rPr>
        <w:t xml:space="preserve">the country on a </w:t>
      </w:r>
      <w:r w:rsidRPr="00533F56">
        <w:rPr>
          <w:rStyle w:val="Emphasis"/>
          <w:highlight w:val="green"/>
        </w:rPr>
        <w:t>new course</w:t>
      </w:r>
      <w:r w:rsidRPr="00BC6CF6">
        <w:rPr>
          <w:rStyle w:val="Emphasis"/>
        </w:rPr>
        <w:t>.</w:t>
      </w:r>
      <w:r>
        <w:t xml:space="preserve"> </w:t>
      </w:r>
      <w:r w:rsidRPr="00BC6CF6">
        <w:rPr>
          <w:u w:val="single"/>
        </w:rPr>
        <w:t xml:space="preserve">Those who have come of age since 1990 have “grown </w:t>
      </w:r>
      <w:r w:rsidRPr="00C22450">
        <w:rPr>
          <w:u w:val="single"/>
        </w:rPr>
        <w:t>up in more integrated settings and generally have higher expectations for what is possible for people with disabilities to achieve</w:t>
      </w:r>
      <w:r w:rsidRPr="00C22450">
        <w:t xml:space="preserve"> in work and in life </w:t>
      </w:r>
      <w:r w:rsidRPr="00C22450">
        <w:rPr>
          <w:u w:val="single"/>
        </w:rPr>
        <w:t>than did the generations that came before them</w:t>
      </w:r>
      <w:r w:rsidRPr="00C22450">
        <w:t xml:space="preserve">,” </w:t>
      </w:r>
      <w:proofErr w:type="spellStart"/>
      <w:r w:rsidRPr="00C22450">
        <w:t>Imparato</w:t>
      </w:r>
      <w:proofErr w:type="spellEnd"/>
      <w:r w:rsidRPr="00C22450">
        <w:t xml:space="preserve"> says. </w:t>
      </w:r>
      <w:r w:rsidRPr="00C22450">
        <w:rPr>
          <w:b/>
          <w:u w:val="single"/>
        </w:rPr>
        <w:t xml:space="preserve">Advances in technology have triggered a </w:t>
      </w:r>
      <w:r w:rsidRPr="00C22450">
        <w:rPr>
          <w:rStyle w:val="Emphasis"/>
        </w:rPr>
        <w:t>sea change</w:t>
      </w:r>
      <w:r w:rsidRPr="00C22450">
        <w:t xml:space="preserve">. </w:t>
      </w:r>
      <w:r w:rsidRPr="00C22450">
        <w:rPr>
          <w:b/>
          <w:u w:val="single"/>
        </w:rPr>
        <w:t>Mainstream innovations</w:t>
      </w:r>
      <w:r w:rsidRPr="00C22450">
        <w:t xml:space="preserve"> such as Siri </w:t>
      </w:r>
      <w:r w:rsidRPr="00C22450">
        <w:rPr>
          <w:u w:val="single"/>
        </w:rPr>
        <w:t>double as assistive technologies</w:t>
      </w:r>
      <w:r w:rsidRPr="00C22450">
        <w:t xml:space="preserve">, while </w:t>
      </w:r>
      <w:r w:rsidRPr="00C22450">
        <w:rPr>
          <w:u w:val="single"/>
        </w:rPr>
        <w:t>robotics</w:t>
      </w:r>
      <w:r w:rsidRPr="00C22450">
        <w:t xml:space="preserve">, </w:t>
      </w:r>
      <w:r w:rsidRPr="00C22450">
        <w:rPr>
          <w:u w:val="single"/>
        </w:rPr>
        <w:t>bionics</w:t>
      </w:r>
      <w:r w:rsidRPr="00C22450">
        <w:t xml:space="preserve">, </w:t>
      </w:r>
      <w:r w:rsidRPr="00C22450">
        <w:rPr>
          <w:u w:val="single"/>
        </w:rPr>
        <w:t xml:space="preserve">and 3-D printers have </w:t>
      </w:r>
      <w:r w:rsidRPr="00C22450">
        <w:rPr>
          <w:b/>
          <w:u w:val="single"/>
        </w:rPr>
        <w:t>revolutionized</w:t>
      </w:r>
      <w:r w:rsidRPr="00C22450">
        <w:t xml:space="preserve"> the </w:t>
      </w:r>
      <w:r w:rsidRPr="00C22450">
        <w:rPr>
          <w:b/>
          <w:u w:val="single"/>
        </w:rPr>
        <w:t>design and manufacture of prostheses</w:t>
      </w:r>
      <w:r w:rsidRPr="00C22450">
        <w:rPr>
          <w:u w:val="single"/>
        </w:rPr>
        <w:t>.</w:t>
      </w:r>
      <w:r w:rsidRPr="00C22450">
        <w:t xml:space="preserve"> And mobile phones and tablets have opened an entirely new field: apps. </w:t>
      </w:r>
      <w:r w:rsidRPr="00C22450">
        <w:rPr>
          <w:u w:val="single"/>
        </w:rPr>
        <w:t xml:space="preserve">An ever-growing list of applications ranges from </w:t>
      </w:r>
      <w:r w:rsidRPr="00C22450">
        <w:rPr>
          <w:b/>
          <w:u w:val="single"/>
        </w:rPr>
        <w:t>hearing aids</w:t>
      </w:r>
      <w:r w:rsidRPr="00C22450">
        <w:rPr>
          <w:u w:val="single"/>
        </w:rPr>
        <w:t xml:space="preserve"> to </w:t>
      </w:r>
      <w:r w:rsidRPr="00C22450">
        <w:rPr>
          <w:b/>
          <w:u w:val="single"/>
        </w:rPr>
        <w:t>maps</w:t>
      </w:r>
      <w:r w:rsidRPr="00C22450">
        <w:rPr>
          <w:u w:val="single"/>
        </w:rPr>
        <w:t xml:space="preserve"> for people with low vision to communications methods for children with autism. Looking forward, </w:t>
      </w:r>
      <w:r w:rsidRPr="00C22450">
        <w:rPr>
          <w:b/>
          <w:u w:val="single"/>
        </w:rPr>
        <w:t>experts point to another major factor in advancing quality of life</w:t>
      </w:r>
      <w:r w:rsidRPr="00C22450">
        <w:t xml:space="preserve">: </w:t>
      </w:r>
      <w:r w:rsidRPr="00C22450">
        <w:rPr>
          <w:b/>
          <w:u w:val="single"/>
        </w:rPr>
        <w:t>the bubble of aging baby boomers</w:t>
      </w:r>
      <w:r w:rsidRPr="00C22450">
        <w:t xml:space="preserve">. </w:t>
      </w:r>
      <w:r w:rsidRPr="00C22450">
        <w:rPr>
          <w:u w:val="single"/>
        </w:rPr>
        <w:t>Among people under 65, an estimated 8.5 to 14 percent have a disability</w:t>
      </w:r>
      <w:r w:rsidRPr="00C22450">
        <w:t xml:space="preserve">. </w:t>
      </w:r>
      <w:r w:rsidRPr="00C22450">
        <w:rPr>
          <w:b/>
          <w:u w:val="single"/>
        </w:rPr>
        <w:t>In the over-65</w:t>
      </w:r>
      <w:r w:rsidRPr="00C22450">
        <w:rPr>
          <w:u w:val="single"/>
        </w:rPr>
        <w:t xml:space="preserve"> </w:t>
      </w:r>
      <w:r w:rsidRPr="00C22450">
        <w:rPr>
          <w:b/>
          <w:u w:val="single"/>
        </w:rPr>
        <w:t>population, some estimates are</w:t>
      </w:r>
      <w:r w:rsidRPr="00C22450">
        <w:t xml:space="preserve"> as high as </w:t>
      </w:r>
      <w:r w:rsidRPr="00C22450">
        <w:rPr>
          <w:b/>
          <w:u w:val="single"/>
        </w:rPr>
        <w:t xml:space="preserve">50 percent. </w:t>
      </w:r>
      <w:r w:rsidRPr="00C22450">
        <w:rPr>
          <w:u w:val="single"/>
        </w:rPr>
        <w:t>Just as baby boomers</w:t>
      </w:r>
      <w:r>
        <w:t xml:space="preserve"> have </w:t>
      </w:r>
      <w:r w:rsidRPr="00BC6CF6">
        <w:rPr>
          <w:u w:val="single"/>
        </w:rPr>
        <w:t>set trends in everything from spending habits to dating and child rearing,</w:t>
      </w:r>
      <w:r>
        <w:t xml:space="preserve"> </w:t>
      </w:r>
      <w:r w:rsidRPr="00533F56">
        <w:rPr>
          <w:b/>
          <w:highlight w:val="green"/>
          <w:u w:val="single"/>
        </w:rPr>
        <w:t>boomers with disabilities</w:t>
      </w:r>
      <w:r w:rsidRPr="007D1AB9">
        <w:rPr>
          <w:highlight w:val="cyan"/>
        </w:rPr>
        <w:t xml:space="preserve"> </w:t>
      </w:r>
      <w:r w:rsidRPr="00533F56">
        <w:rPr>
          <w:b/>
          <w:highlight w:val="green"/>
          <w:u w:val="single"/>
        </w:rPr>
        <w:t>are</w:t>
      </w:r>
      <w:r w:rsidRPr="00BC6CF6">
        <w:rPr>
          <w:u w:val="single"/>
        </w:rPr>
        <w:t xml:space="preserve"> </w:t>
      </w:r>
      <w:r w:rsidRPr="00C22450">
        <w:rPr>
          <w:b/>
          <w:u w:val="single"/>
        </w:rPr>
        <w:t>not going to scurry off to the margins of society</w:t>
      </w:r>
      <w:r w:rsidRPr="00C22450">
        <w:t xml:space="preserve">. </w:t>
      </w:r>
      <w:r w:rsidRPr="00C22450">
        <w:rPr>
          <w:b/>
          <w:u w:val="single"/>
        </w:rPr>
        <w:t xml:space="preserve">They’re </w:t>
      </w:r>
      <w:r w:rsidRPr="00533F56">
        <w:rPr>
          <w:b/>
          <w:highlight w:val="green"/>
          <w:u w:val="single"/>
        </w:rPr>
        <w:t xml:space="preserve">going to </w:t>
      </w:r>
      <w:r w:rsidRPr="00533F56">
        <w:rPr>
          <w:rStyle w:val="Emphasis"/>
          <w:highlight w:val="green"/>
        </w:rPr>
        <w:t>demand</w:t>
      </w:r>
      <w:r w:rsidRPr="007D1AB9">
        <w:rPr>
          <w:highlight w:val="cyan"/>
        </w:rPr>
        <w:t xml:space="preserve"> </w:t>
      </w:r>
      <w:r w:rsidRPr="00533F56">
        <w:rPr>
          <w:b/>
          <w:highlight w:val="green"/>
          <w:u w:val="single"/>
        </w:rPr>
        <w:t>services and products</w:t>
      </w:r>
      <w:r w:rsidRPr="00BC6CF6">
        <w:rPr>
          <w:b/>
          <w:u w:val="single"/>
        </w:rPr>
        <w:t>.</w:t>
      </w:r>
      <w:r>
        <w:t xml:space="preserve"> Many believe </w:t>
      </w:r>
      <w:r w:rsidRPr="00BC6CF6">
        <w:rPr>
          <w:u w:val="single"/>
        </w:rPr>
        <w:t xml:space="preserve">this </w:t>
      </w:r>
      <w:r w:rsidRPr="00C22450">
        <w:rPr>
          <w:highlight w:val="green"/>
          <w:u w:val="single"/>
        </w:rPr>
        <w:t>will benefit society at large</w:t>
      </w:r>
      <w:r>
        <w:t xml:space="preserve">. </w:t>
      </w:r>
      <w:r w:rsidRPr="00BC6CF6">
        <w:rPr>
          <w:u w:val="single"/>
        </w:rPr>
        <w:t>At the Indiana Institute on Disability and Community</w:t>
      </w:r>
      <w:r>
        <w:t xml:space="preserve">, Phil </w:t>
      </w:r>
      <w:r w:rsidRPr="00BC6CF6">
        <w:rPr>
          <w:u w:val="single"/>
        </w:rPr>
        <w:t>Stafford talks about progress “on the cultural front</w:t>
      </w:r>
      <w:r>
        <w:t xml:space="preserve"> .... I think that </w:t>
      </w:r>
      <w:r w:rsidRPr="00BC6CF6">
        <w:rPr>
          <w:u w:val="single"/>
        </w:rPr>
        <w:t>those without disabilities have a</w:t>
      </w:r>
      <w:r>
        <w:t xml:space="preserve"> kind of a </w:t>
      </w:r>
      <w:r w:rsidRPr="00BC6CF6">
        <w:rPr>
          <w:u w:val="single"/>
        </w:rPr>
        <w:t>taken-for-granted perspective on the world</w:t>
      </w:r>
      <w:r>
        <w:t xml:space="preserve"> that </w:t>
      </w:r>
      <w:r w:rsidRPr="00BC6CF6">
        <w:rPr>
          <w:u w:val="single"/>
        </w:rPr>
        <w:t>we are shocked out of when we understand what daily barriers people might encounter.”</w:t>
      </w:r>
      <w:r>
        <w:rPr>
          <w:u w:val="single"/>
        </w:rPr>
        <w:t xml:space="preserve"> </w:t>
      </w:r>
      <w:r>
        <w:t xml:space="preserve">This might be an announcement some can’t hear, a website others can’t access, or doorknobs yet others can’t grasp. </w:t>
      </w:r>
      <w:r w:rsidRPr="00BC6CF6">
        <w:rPr>
          <w:u w:val="single"/>
        </w:rPr>
        <w:t>The light goes on</w:t>
      </w:r>
      <w:r>
        <w:t xml:space="preserve">, Mr. Stafford says, </w:t>
      </w:r>
      <w:r w:rsidRPr="00BC6CF6">
        <w:rPr>
          <w:u w:val="single"/>
        </w:rPr>
        <w:t>when people see “someone use their elbow to open a door that has a lever handle</w:t>
      </w:r>
      <w:r>
        <w:t xml:space="preserve">. </w:t>
      </w:r>
      <w:r w:rsidRPr="00BC6CF6">
        <w:rPr>
          <w:u w:val="single"/>
        </w:rPr>
        <w:t>People might say</w:t>
      </w:r>
      <w:r>
        <w:t xml:space="preserve"> ‘</w:t>
      </w:r>
      <w:r w:rsidRPr="00BC6CF6">
        <w:rPr>
          <w:u w:val="single"/>
        </w:rPr>
        <w:t>I never thought of that.</w:t>
      </w:r>
      <w:r>
        <w:t xml:space="preserve">’ It’s not great world-shaking change, but </w:t>
      </w:r>
      <w:r w:rsidRPr="00BC6CF6">
        <w:rPr>
          <w:u w:val="single"/>
        </w:rPr>
        <w:t xml:space="preserve">it’s those minor encounters that </w:t>
      </w:r>
      <w:r w:rsidRPr="00BC6CF6">
        <w:rPr>
          <w:b/>
          <w:u w:val="single"/>
        </w:rPr>
        <w:t>make us aware.”</w:t>
      </w:r>
      <w:r w:rsidRPr="00BC6CF6">
        <w:rPr>
          <w:u w:val="single"/>
        </w:rPr>
        <w:t xml:space="preserve"> </w:t>
      </w:r>
    </w:p>
    <w:p w14:paraId="0E91CF29" w14:textId="77777777" w:rsidR="00A91310" w:rsidRPr="0080446F" w:rsidRDefault="00A91310" w:rsidP="00A91310">
      <w:pPr>
        <w:pStyle w:val="Heading4"/>
        <w:rPr>
          <w:rFonts w:cs="Times New Roman"/>
        </w:rPr>
      </w:pPr>
      <w:r w:rsidRPr="0080446F">
        <w:lastRenderedPageBreak/>
        <w:t>Psychoanalysis is infinitely regressive, not falsifiable, and too abstract</w:t>
      </w:r>
    </w:p>
    <w:p w14:paraId="0AC51809" w14:textId="77777777" w:rsidR="00A91310" w:rsidRPr="0080446F" w:rsidRDefault="00A91310" w:rsidP="00A91310">
      <w:pPr>
        <w:rPr>
          <w:rFonts w:eastAsia="Calibri"/>
          <w:sz w:val="16"/>
        </w:rPr>
      </w:pPr>
      <w:r w:rsidRPr="0080446F">
        <w:rPr>
          <w:rStyle w:val="Style13ptBold"/>
        </w:rPr>
        <w:t>Gordon 1</w:t>
      </w:r>
      <w:r w:rsidRPr="0080446F">
        <w:rPr>
          <w:rFonts w:eastAsia="Calibri"/>
          <w:sz w:val="16"/>
        </w:rPr>
        <w:t xml:space="preserve"> </w:t>
      </w:r>
      <w:r w:rsidRPr="0080446F">
        <w:rPr>
          <w:rFonts w:eastAsia="Calibri"/>
        </w:rPr>
        <w:t xml:space="preserve">– </w:t>
      </w:r>
      <w:r w:rsidRPr="0080446F">
        <w:t>Paul Gordon, accomplished psychotherapist, “Psychoanalysis and Racism: The Politics of Defeat,” RACE &amp; CLASS v. 42 n. 4, 2001, pp. 17-34.</w:t>
      </w:r>
    </w:p>
    <w:p w14:paraId="45E49015" w14:textId="4637D754" w:rsidR="009078E2" w:rsidRPr="0045610C" w:rsidRDefault="00A91310" w:rsidP="00A91310">
      <w:r w:rsidRPr="0080446F">
        <w:rPr>
          <w:rFonts w:eastAsia="Calibri"/>
          <w:sz w:val="16"/>
        </w:rPr>
        <w:t xml:space="preserve">But in the thirty years since </w:t>
      </w:r>
      <w:proofErr w:type="spellStart"/>
      <w:r w:rsidRPr="0080446F">
        <w:rPr>
          <w:rFonts w:eastAsia="Calibri"/>
          <w:sz w:val="16"/>
        </w:rPr>
        <w:t>Kovel</w:t>
      </w:r>
      <w:proofErr w:type="spellEnd"/>
      <w:r w:rsidRPr="0080446F">
        <w:rPr>
          <w:rFonts w:eastAsia="Calibr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80446F">
        <w:rPr>
          <w:rFonts w:eastAsia="Calibri"/>
          <w:sz w:val="16"/>
        </w:rPr>
        <w:t>oating</w:t>
      </w:r>
      <w:proofErr w:type="spellEnd"/>
      <w:r w:rsidRPr="0080446F">
        <w:rPr>
          <w:rFonts w:eastAsia="Calibri"/>
          <w:sz w:val="16"/>
        </w:rPr>
        <w:t xml:space="preserve">, evanescent. Psychoanalysis, by stepping into the vacuum left by the abandonment of all </w:t>
      </w:r>
      <w:proofErr w:type="gramStart"/>
      <w:r w:rsidRPr="0080446F">
        <w:rPr>
          <w:rFonts w:eastAsia="Calibri"/>
          <w:sz w:val="16"/>
        </w:rPr>
        <w:t>metanarrative</w:t>
      </w:r>
      <w:proofErr w:type="gramEnd"/>
      <w:r w:rsidRPr="0080446F">
        <w:rPr>
          <w:rFonts w:eastAsia="Calibr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647A01">
        <w:t xml:space="preserve">, </w:t>
      </w:r>
      <w:r w:rsidRPr="00647A01">
        <w:rPr>
          <w:rStyle w:val="Emphasis"/>
        </w:rPr>
        <w:t xml:space="preserve">in marrying </w:t>
      </w:r>
      <w:r w:rsidRPr="00533F56">
        <w:rPr>
          <w:rStyle w:val="Emphasis"/>
          <w:highlight w:val="green"/>
        </w:rPr>
        <w:t>psychoanalysis</w:t>
      </w:r>
      <w:r w:rsidRPr="00176E6B">
        <w:rPr>
          <w:rStyle w:val="Emphasis"/>
        </w:rPr>
        <w:t xml:space="preserve"> </w:t>
      </w:r>
      <w:r w:rsidRPr="00647A01">
        <w:rPr>
          <w:rStyle w:val="Emphasis"/>
        </w:rPr>
        <w:t xml:space="preserve">and postmodernism, on the basis of claiming to be both scholarly and action oriented, it </w:t>
      </w:r>
      <w:r w:rsidRPr="00533F56">
        <w:rPr>
          <w:rStyle w:val="Emphasis"/>
          <w:highlight w:val="green"/>
        </w:rPr>
        <w:t>degrades scholarship and</w:t>
      </w:r>
      <w:r w:rsidRPr="00647A01">
        <w:rPr>
          <w:rStyle w:val="Emphasis"/>
        </w:rPr>
        <w:t xml:space="preserve"> undermines </w:t>
      </w:r>
      <w:r w:rsidRPr="00533F56">
        <w:rPr>
          <w:rStyle w:val="Emphasis"/>
          <w:highlight w:val="green"/>
        </w:rPr>
        <w:t>action, and ends in discourse analysis</w:t>
      </w:r>
      <w:r w:rsidRPr="00647A01">
        <w:rPr>
          <w:rStyle w:val="Emphasis"/>
        </w:rPr>
        <w:t xml:space="preserve"> a language in which metaphor passes for reality.</w:t>
      </w:r>
      <w:r w:rsidRPr="0080446F">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80446F">
        <w:rPr>
          <w:rFonts w:eastAsia="Calibri"/>
          <w:sz w:val="16"/>
        </w:rPr>
        <w:t>Certainly</w:t>
      </w:r>
      <w:proofErr w:type="gramEnd"/>
      <w:r w:rsidRPr="0080446F">
        <w:rPr>
          <w:rFonts w:eastAsia="Calibri"/>
          <w:sz w:val="16"/>
        </w:rPr>
        <w:t xml:space="preserve"> there is now a considerable body of literature and a plethora of academic courses, and so on, claim- </w:t>
      </w:r>
      <w:proofErr w:type="spellStart"/>
      <w:r w:rsidRPr="0080446F">
        <w:rPr>
          <w:rFonts w:eastAsia="Calibri"/>
          <w:sz w:val="16"/>
        </w:rPr>
        <w:t>ing</w:t>
      </w:r>
      <w:proofErr w:type="spellEnd"/>
      <w:r w:rsidRPr="0080446F">
        <w:rPr>
          <w:rFonts w:eastAsia="Calibri"/>
          <w:sz w:val="16"/>
        </w:rPr>
        <w:t xml:space="preserve"> that psychoanalysis is a social theory. And, of course, in popular discourse, it is now a commonplace to hear of nations and societies spoken of in </w:t>
      </w:r>
      <w:proofErr w:type="spellStart"/>
      <w:r w:rsidRPr="0080446F">
        <w:rPr>
          <w:rFonts w:eastAsia="Calibri"/>
          <w:sz w:val="16"/>
        </w:rPr>
        <w:t>personalised</w:t>
      </w:r>
      <w:proofErr w:type="spellEnd"/>
      <w:r w:rsidRPr="0080446F">
        <w:rPr>
          <w:rFonts w:eastAsia="Calibri"/>
          <w:sz w:val="16"/>
        </w:rPr>
        <w:t xml:space="preserve"> ways. Thus `truth </w:t>
      </w:r>
      <w:proofErr w:type="gramStart"/>
      <w:r w:rsidRPr="0080446F">
        <w:rPr>
          <w:rFonts w:eastAsia="Calibri"/>
          <w:sz w:val="16"/>
        </w:rPr>
        <w:t>commissions'</w:t>
      </w:r>
      <w:proofErr w:type="gramEnd"/>
      <w:r w:rsidRPr="0080446F">
        <w:rPr>
          <w:rFonts w:eastAsia="Calibr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647A01">
        <w:rPr>
          <w:rStyle w:val="Emphasis"/>
        </w:rPr>
        <w:t xml:space="preserve">The problem with the application of psychoanalysis to social institutions is that </w:t>
      </w:r>
      <w:r w:rsidRPr="00533F56">
        <w:rPr>
          <w:rStyle w:val="Emphasis"/>
          <w:highlight w:val="green"/>
        </w:rPr>
        <w:t>there can be no testing</w:t>
      </w:r>
      <w:r w:rsidRPr="00647A01">
        <w:rPr>
          <w:rStyle w:val="Emphasis"/>
        </w:rPr>
        <w:t xml:space="preserve"> of the claims made.</w:t>
      </w:r>
      <w:r w:rsidRPr="0080446F">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647A01">
        <w:rPr>
          <w:rStyle w:val="Emphasis"/>
        </w:rPr>
        <w:t xml:space="preserve">The </w:t>
      </w:r>
      <w:r w:rsidRPr="00533F56">
        <w:rPr>
          <w:rStyle w:val="Emphasis"/>
          <w:highlight w:val="green"/>
        </w:rPr>
        <w:t xml:space="preserve">pioneers </w:t>
      </w:r>
      <w:r w:rsidRPr="00647A01">
        <w:rPr>
          <w:rStyle w:val="Emphasis"/>
        </w:rPr>
        <w:t>of psychoanalysis,</w:t>
      </w:r>
      <w:r w:rsidRPr="0080446F">
        <w:rPr>
          <w:rFonts w:eastAsia="Calibri"/>
          <w:sz w:val="16"/>
        </w:rPr>
        <w:t xml:space="preserve"> from Freud onwards, </w:t>
      </w:r>
      <w:r w:rsidRPr="00647A01">
        <w:rPr>
          <w:rStyle w:val="Emphasis"/>
        </w:rPr>
        <w:t xml:space="preserve">all </w:t>
      </w:r>
      <w:r w:rsidRPr="00533F56">
        <w:rPr>
          <w:rStyle w:val="Emphasis"/>
          <w:highlight w:val="green"/>
        </w:rPr>
        <w:t>derived their ideas in the context of</w:t>
      </w:r>
      <w:r w:rsidRPr="00647A01">
        <w:rPr>
          <w:rStyle w:val="Emphasis"/>
        </w:rPr>
        <w:t xml:space="preserve"> their work with individual </w:t>
      </w:r>
      <w:r w:rsidRPr="00533F56">
        <w:rPr>
          <w:rStyle w:val="Emphasis"/>
          <w:highlight w:val="green"/>
        </w:rPr>
        <w:t>patients</w:t>
      </w:r>
      <w:r w:rsidRPr="00647A01">
        <w:rPr>
          <w:rStyle w:val="Emphasis"/>
        </w:rPr>
        <w:t xml:space="preserve"> and their ideas can be examined in the everyday laboratory of the therapeutic encounter</w:t>
      </w:r>
      <w:r w:rsidRPr="0080446F">
        <w:rPr>
          <w:rFonts w:eastAsia="Calibri"/>
          <w:sz w:val="16"/>
        </w:rPr>
        <w:t xml:space="preserve"> where the validity of an interpretation, for example, is a matter for dialogue between therapist and patient</w:t>
      </w:r>
      <w:r w:rsidRPr="00647A01">
        <w:t xml:space="preserve">. </w:t>
      </w:r>
      <w:r w:rsidRPr="00533F56">
        <w:rPr>
          <w:rStyle w:val="Emphasis"/>
          <w:highlight w:val="green"/>
        </w:rPr>
        <w:t xml:space="preserve">Outside </w:t>
      </w:r>
      <w:r w:rsidRPr="00647A01">
        <w:rPr>
          <w:rStyle w:val="Emphasis"/>
        </w:rPr>
        <w:t xml:space="preserve">of the consulting room, </w:t>
      </w:r>
      <w:r w:rsidRPr="00533F56">
        <w:rPr>
          <w:rStyle w:val="Emphasis"/>
          <w:highlight w:val="green"/>
        </w:rPr>
        <w:t>there can be no such verification process</w:t>
      </w:r>
      <w:r w:rsidRPr="00647A01">
        <w:rPr>
          <w:rStyle w:val="Emphasis"/>
        </w:rPr>
        <w:t xml:space="preserve">, and the further one moves from the individual patient, the less purchase psychoanalytic ideas can have. </w:t>
      </w:r>
      <w:r w:rsidRPr="00533F56">
        <w:rPr>
          <w:rStyle w:val="Emphasis"/>
          <w:highlight w:val="green"/>
        </w:rPr>
        <w:t xml:space="preserve">Outside the </w:t>
      </w:r>
      <w:r w:rsidRPr="00647A01">
        <w:rPr>
          <w:rStyle w:val="Emphasis"/>
        </w:rPr>
        <w:t xml:space="preserve">therapeutic </w:t>
      </w:r>
      <w:r w:rsidRPr="00533F56">
        <w:rPr>
          <w:rStyle w:val="Emphasis"/>
          <w:highlight w:val="green"/>
        </w:rPr>
        <w:t xml:space="preserve">encounter, anything </w:t>
      </w:r>
      <w:r w:rsidRPr="00647A01">
        <w:rPr>
          <w:rStyle w:val="Emphasis"/>
        </w:rPr>
        <w:t xml:space="preserve">and everything </w:t>
      </w:r>
      <w:r w:rsidRPr="00533F56">
        <w:rPr>
          <w:rStyle w:val="Emphasis"/>
          <w:highlight w:val="green"/>
        </w:rPr>
        <w:t>can be true</w:t>
      </w:r>
      <w:r w:rsidRPr="00647A01">
        <w:rPr>
          <w:rStyle w:val="Emphasis"/>
        </w:rPr>
        <w:t>, psychoanalytically speaking. But if everything is true, then nothing can be false and therefore nothing can be true.</w:t>
      </w:r>
      <w:r w:rsidRPr="0080446F">
        <w:rPr>
          <w:rFonts w:eastAsia="Calibri"/>
          <w:sz w:val="16"/>
        </w:rPr>
        <w:t xml:space="preserve"> An example of Cohen's method is to be found in his 1993 working paper, `Home rules', subtitled `Some </w:t>
      </w:r>
      <w:proofErr w:type="spellStart"/>
      <w:r w:rsidRPr="0080446F">
        <w:rPr>
          <w:rFonts w:eastAsia="Calibri"/>
          <w:sz w:val="16"/>
        </w:rPr>
        <w:t>re¯ections</w:t>
      </w:r>
      <w:proofErr w:type="spellEnd"/>
      <w:r w:rsidRPr="0080446F">
        <w:rPr>
          <w:rFonts w:eastAsia="Calibri"/>
          <w:sz w:val="16"/>
        </w:rPr>
        <w:t xml:space="preserve"> on racism and nation- </w:t>
      </w:r>
      <w:proofErr w:type="spellStart"/>
      <w:r w:rsidRPr="0080446F">
        <w:rPr>
          <w:rFonts w:eastAsia="Calibri"/>
          <w:sz w:val="16"/>
        </w:rPr>
        <w:t>alism</w:t>
      </w:r>
      <w:proofErr w:type="spellEnd"/>
      <w:r w:rsidRPr="0080446F">
        <w:rPr>
          <w:rFonts w:eastAsia="Calibr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647A01">
        <w:rPr>
          <w:rStyle w:val="Emphasis"/>
        </w:rPr>
        <w:t>a kind of free association, mixed with deconstruction, leads not to analysis, not even to psychoanalysis, but to . . . well, just more free association, an endless, indeed one might say pointless, play on words. This approach</w:t>
      </w:r>
      <w:r w:rsidRPr="0080446F">
        <w:rPr>
          <w:rFonts w:eastAsia="Calibri"/>
          <w:sz w:val="16"/>
        </w:rPr>
        <w:t xml:space="preserve"> may well throw up some interesting associations along the way, connections one had never thought </w:t>
      </w:r>
      <w:proofErr w:type="gramStart"/>
      <w:r w:rsidRPr="0080446F">
        <w:rPr>
          <w:rFonts w:eastAsia="Calibri"/>
          <w:sz w:val="16"/>
        </w:rPr>
        <w:t>of</w:t>
      </w:r>
      <w:proofErr w:type="gramEnd"/>
      <w:r w:rsidRPr="0080446F">
        <w:rPr>
          <w:rFonts w:eastAsia="Calibri"/>
          <w:sz w:val="16"/>
        </w:rPr>
        <w:t xml:space="preserve"> but it </w:t>
      </w:r>
      <w:r w:rsidRPr="0080446F">
        <w:rPr>
          <w:rStyle w:val="StyleUnderline"/>
        </w:rPr>
        <w:t xml:space="preserve">is </w:t>
      </w:r>
      <w:r w:rsidRPr="0080446F">
        <w:rPr>
          <w:rStyle w:val="Emphasis"/>
        </w:rPr>
        <w:t>not to be confused with political analysis</w:t>
      </w:r>
      <w:r w:rsidRPr="0080446F">
        <w:rPr>
          <w:rFonts w:eastAsia="Calibri"/>
          <w:sz w:val="16"/>
        </w:rPr>
        <w:t xml:space="preserve">. In `Home rules', </w:t>
      </w:r>
      <w:proofErr w:type="gramStart"/>
      <w:r w:rsidRPr="0080446F">
        <w:rPr>
          <w:rFonts w:eastAsia="Calibri"/>
          <w:sz w:val="16"/>
        </w:rPr>
        <w:t>anything</w:t>
      </w:r>
      <w:proofErr w:type="gramEnd"/>
      <w:r w:rsidRPr="0080446F">
        <w:rPr>
          <w:rFonts w:eastAsia="Calibri"/>
          <w:sz w:val="16"/>
        </w:rPr>
        <w:t xml:space="preserve"> and everything to do with `home' can and does ®</w:t>
      </w:r>
      <w:proofErr w:type="spellStart"/>
      <w:r w:rsidRPr="0080446F">
        <w:rPr>
          <w:rFonts w:eastAsia="Calibri"/>
          <w:sz w:val="16"/>
        </w:rPr>
        <w:t>nd</w:t>
      </w:r>
      <w:proofErr w:type="spellEnd"/>
      <w:r w:rsidRPr="0080446F">
        <w:rPr>
          <w:rFonts w:eastAsia="Calibri"/>
          <w:sz w:val="16"/>
        </w:rPr>
        <w:t xml:space="preserve"> a place here and, as I indicated above, even the popular ®</w:t>
      </w:r>
      <w:proofErr w:type="spellStart"/>
      <w:r w:rsidRPr="0080446F">
        <w:rPr>
          <w:rFonts w:eastAsia="Calibri"/>
          <w:sz w:val="16"/>
        </w:rPr>
        <w:t>lm</w:t>
      </w:r>
      <w:proofErr w:type="spellEnd"/>
      <w:r w:rsidRPr="0080446F">
        <w:rPr>
          <w:rFonts w:eastAsia="Calibri"/>
          <w:sz w:val="16"/>
        </w:rPr>
        <w:t xml:space="preserve"> Home Alone is pressed into service as a story about `racial' invasion</w:t>
      </w:r>
    </w:p>
    <w:p w14:paraId="6CB61A23" w14:textId="77777777" w:rsidR="00A02E9E" w:rsidRPr="00A02E9E" w:rsidRDefault="00A02E9E" w:rsidP="00A02E9E">
      <w:pPr>
        <w:pStyle w:val="Heading3"/>
      </w:pPr>
    </w:p>
    <w:p w14:paraId="6FBC7A64" w14:textId="77777777" w:rsidR="00A02E9E" w:rsidRPr="00A02E9E" w:rsidRDefault="00A02E9E" w:rsidP="00A02E9E"/>
    <w:sectPr w:rsidR="00A02E9E" w:rsidRPr="00A02E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2EC15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2E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2F3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78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8E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E9E"/>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1310"/>
    <w:rsid w:val="00A96E24"/>
    <w:rsid w:val="00AA6F6E"/>
    <w:rsid w:val="00AB122B"/>
    <w:rsid w:val="00AB21B0"/>
    <w:rsid w:val="00AB48D3"/>
    <w:rsid w:val="00AE0243"/>
    <w:rsid w:val="00AE1BAD"/>
    <w:rsid w:val="00AE2124"/>
    <w:rsid w:val="00AE24BC"/>
    <w:rsid w:val="00AE3463"/>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3E5"/>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687D7"/>
  <w14:defaultImageDpi w14:val="300"/>
  <w15:docId w15:val="{881E4D74-5E60-804A-BE6E-026AA12C8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2E9E"/>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A02E9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02E9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A02E9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02E9E"/>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A02E9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A02E9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02E9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02E9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02E9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A02E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E9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A02E9E"/>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A02E9E"/>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A02E9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02E9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2E9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02E9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02E9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02E9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02E9E"/>
    <w:rPr>
      <w:color w:val="auto"/>
      <w:u w:val="none"/>
    </w:rPr>
  </w:style>
  <w:style w:type="paragraph" w:styleId="DocumentMap">
    <w:name w:val="Document Map"/>
    <w:basedOn w:val="Normal"/>
    <w:link w:val="DocumentMapChar"/>
    <w:uiPriority w:val="99"/>
    <w:unhideWhenUsed/>
    <w:rsid w:val="00A02E9E"/>
    <w:rPr>
      <w:rFonts w:ascii="Lucida Grande" w:hAnsi="Lucida Grande" w:cs="Lucida Grande"/>
    </w:rPr>
  </w:style>
  <w:style w:type="character" w:customStyle="1" w:styleId="DocumentMapChar">
    <w:name w:val="Document Map Char"/>
    <w:basedOn w:val="DefaultParagraphFont"/>
    <w:link w:val="DocumentMap"/>
    <w:uiPriority w:val="99"/>
    <w:rsid w:val="00A02E9E"/>
    <w:rPr>
      <w:rFonts w:ascii="Lucida Grande" w:hAnsi="Lucida Grande" w:cs="Lucida Grande"/>
    </w:rPr>
  </w:style>
  <w:style w:type="character" w:customStyle="1" w:styleId="Heading5Char">
    <w:name w:val="Heading 5 Char"/>
    <w:aliases w:val="Text Char"/>
    <w:basedOn w:val="DefaultParagraphFont"/>
    <w:link w:val="Heading5"/>
    <w:rsid w:val="00A02E9E"/>
    <w:rPr>
      <w:rFonts w:ascii="Cambria" w:eastAsia="Times New Roman" w:hAnsi="Cambria"/>
      <w:b/>
      <w:bCs/>
      <w:i/>
      <w:iCs/>
      <w:sz w:val="20"/>
      <w:lang w:bidi="en-US"/>
    </w:rPr>
  </w:style>
  <w:style w:type="character" w:customStyle="1" w:styleId="Heading6Char">
    <w:name w:val="Heading 6 Char"/>
    <w:basedOn w:val="DefaultParagraphFont"/>
    <w:link w:val="Heading6"/>
    <w:rsid w:val="00A02E9E"/>
    <w:rPr>
      <w:rFonts w:ascii="Cambria" w:eastAsia="Times New Roman" w:hAnsi="Cambria"/>
      <w:b/>
      <w:bCs/>
      <w:i/>
      <w:iCs/>
      <w:sz w:val="20"/>
      <w:lang w:bidi="en-US"/>
    </w:rPr>
  </w:style>
  <w:style w:type="character" w:customStyle="1" w:styleId="Heading7Char">
    <w:name w:val="Heading 7 Char"/>
    <w:basedOn w:val="DefaultParagraphFont"/>
    <w:link w:val="Heading7"/>
    <w:rsid w:val="00A02E9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A02E9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A02E9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A02E9E"/>
    <w:rPr>
      <w:color w:val="605E5C"/>
      <w:shd w:val="clear" w:color="auto" w:fill="E1DFDD"/>
    </w:rPr>
  </w:style>
  <w:style w:type="paragraph" w:styleId="ListParagraph">
    <w:name w:val="List Paragraph"/>
    <w:aliases w:val="6 font"/>
    <w:basedOn w:val="Normal"/>
    <w:uiPriority w:val="99"/>
    <w:unhideWhenUsed/>
    <w:qFormat/>
    <w:rsid w:val="00A02E9E"/>
    <w:pPr>
      <w:ind w:left="720"/>
      <w:contextualSpacing/>
    </w:pPr>
  </w:style>
  <w:style w:type="paragraph" w:customStyle="1" w:styleId="Emphasis1">
    <w:name w:val="Emphasis1"/>
    <w:basedOn w:val="Normal"/>
    <w:link w:val="Emphasis"/>
    <w:autoRedefine/>
    <w:uiPriority w:val="20"/>
    <w:qFormat/>
    <w:rsid w:val="00A02E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02E9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A02E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A02E9E"/>
    <w:rPr>
      <w:u w:val="single"/>
    </w:rPr>
  </w:style>
  <w:style w:type="paragraph" w:styleId="Title">
    <w:name w:val="Title"/>
    <w:aliases w:val="Cites and Cards,UNDERLINE,Bold Underlined,title,Block Heading,Read This"/>
    <w:basedOn w:val="Normal"/>
    <w:next w:val="Normal"/>
    <w:link w:val="TitleChar"/>
    <w:uiPriority w:val="1"/>
    <w:qFormat/>
    <w:rsid w:val="00A02E9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A02E9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A02E9E"/>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A02E9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A02E9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A02E9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A02E9E"/>
    <w:rPr>
      <w:rFonts w:ascii="Tahoma" w:hAnsi="Tahoma" w:cs="Tahoma"/>
      <w:szCs w:val="16"/>
    </w:rPr>
  </w:style>
  <w:style w:type="character" w:customStyle="1" w:styleId="BalloonTextChar">
    <w:name w:val="Balloon Text Char"/>
    <w:basedOn w:val="DefaultParagraphFont"/>
    <w:link w:val="BalloonText"/>
    <w:uiPriority w:val="99"/>
    <w:rsid w:val="00A02E9E"/>
    <w:rPr>
      <w:rFonts w:ascii="Tahoma" w:hAnsi="Tahoma" w:cs="Tahoma"/>
      <w:szCs w:val="16"/>
    </w:rPr>
  </w:style>
  <w:style w:type="paragraph" w:styleId="Header">
    <w:name w:val="header"/>
    <w:basedOn w:val="Normal"/>
    <w:link w:val="HeaderChar"/>
    <w:uiPriority w:val="99"/>
    <w:unhideWhenUsed/>
    <w:qFormat/>
    <w:rsid w:val="00A02E9E"/>
    <w:pPr>
      <w:tabs>
        <w:tab w:val="center" w:pos="4680"/>
        <w:tab w:val="right" w:pos="9360"/>
      </w:tabs>
    </w:pPr>
  </w:style>
  <w:style w:type="character" w:customStyle="1" w:styleId="HeaderChar">
    <w:name w:val="Header Char"/>
    <w:basedOn w:val="DefaultParagraphFont"/>
    <w:link w:val="Header"/>
    <w:uiPriority w:val="99"/>
    <w:rsid w:val="00A02E9E"/>
  </w:style>
  <w:style w:type="paragraph" w:styleId="Footer">
    <w:name w:val="footer"/>
    <w:basedOn w:val="Normal"/>
    <w:link w:val="FooterChar"/>
    <w:uiPriority w:val="99"/>
    <w:unhideWhenUsed/>
    <w:rsid w:val="00A02E9E"/>
    <w:pPr>
      <w:tabs>
        <w:tab w:val="center" w:pos="4680"/>
        <w:tab w:val="right" w:pos="9360"/>
      </w:tabs>
    </w:pPr>
  </w:style>
  <w:style w:type="character" w:customStyle="1" w:styleId="FooterChar">
    <w:name w:val="Footer Char"/>
    <w:basedOn w:val="DefaultParagraphFont"/>
    <w:link w:val="Footer"/>
    <w:uiPriority w:val="99"/>
    <w:rsid w:val="00A02E9E"/>
  </w:style>
  <w:style w:type="character" w:customStyle="1" w:styleId="m4841727538114946087gmail-styleunderline">
    <w:name w:val="m_4841727538114946087gmail-styleunderline"/>
    <w:basedOn w:val="DefaultParagraphFont"/>
    <w:rsid w:val="00A02E9E"/>
  </w:style>
  <w:style w:type="paragraph" w:customStyle="1" w:styleId="Analytic">
    <w:name w:val="Analytic"/>
    <w:basedOn w:val="Normal"/>
    <w:link w:val="AnalyticChar"/>
    <w:autoRedefine/>
    <w:rsid w:val="00A02E9E"/>
    <w:rPr>
      <w:b/>
      <w:sz w:val="24"/>
    </w:rPr>
  </w:style>
  <w:style w:type="paragraph" w:customStyle="1" w:styleId="BreakTag">
    <w:name w:val="Break Tag"/>
    <w:basedOn w:val="Normal"/>
    <w:autoRedefine/>
    <w:uiPriority w:val="4"/>
    <w:qFormat/>
    <w:rsid w:val="00A02E9E"/>
    <w:pPr>
      <w:spacing w:before="240"/>
    </w:pPr>
    <w:rPr>
      <w:b/>
      <w:sz w:val="26"/>
    </w:rPr>
  </w:style>
  <w:style w:type="paragraph" w:customStyle="1" w:styleId="BreakBlock">
    <w:name w:val="Break Block"/>
    <w:basedOn w:val="Normal"/>
    <w:link w:val="BreakBlockChar"/>
    <w:autoRedefine/>
    <w:qFormat/>
    <w:rsid w:val="00A02E9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02E9E"/>
    <w:rPr>
      <w:rFonts w:ascii="Arial Bold" w:hAnsi="Arial Bold"/>
      <w:b/>
      <w:caps/>
      <w:sz w:val="32"/>
      <w:u w:val="single"/>
    </w:rPr>
  </w:style>
  <w:style w:type="character" w:customStyle="1" w:styleId="Mention1">
    <w:name w:val="Mention1"/>
    <w:basedOn w:val="DefaultParagraphFont"/>
    <w:uiPriority w:val="99"/>
    <w:semiHidden/>
    <w:unhideWhenUsed/>
    <w:rsid w:val="00A02E9E"/>
    <w:rPr>
      <w:color w:val="2B579A"/>
      <w:shd w:val="clear" w:color="auto" w:fill="E6E6E6"/>
    </w:rPr>
  </w:style>
  <w:style w:type="character" w:customStyle="1" w:styleId="UnresolvedMention1">
    <w:name w:val="Unresolved Mention1"/>
    <w:basedOn w:val="DefaultParagraphFont"/>
    <w:uiPriority w:val="99"/>
    <w:unhideWhenUsed/>
    <w:rsid w:val="00A02E9E"/>
    <w:rPr>
      <w:color w:val="808080"/>
      <w:shd w:val="clear" w:color="auto" w:fill="E6E6E6"/>
    </w:rPr>
  </w:style>
  <w:style w:type="paragraph" w:customStyle="1" w:styleId="evidencetext">
    <w:name w:val="evidence text"/>
    <w:basedOn w:val="Normal"/>
    <w:link w:val="evidencetextChar1"/>
    <w:qFormat/>
    <w:rsid w:val="00A02E9E"/>
    <w:pPr>
      <w:ind w:left="432" w:right="432"/>
    </w:pPr>
    <w:rPr>
      <w:color w:val="000000"/>
      <w:lang w:val="x-none" w:eastAsia="x-none"/>
    </w:rPr>
  </w:style>
  <w:style w:type="character" w:customStyle="1" w:styleId="evidencetextChar1">
    <w:name w:val="evidence text Char1"/>
    <w:link w:val="evidencetext"/>
    <w:rsid w:val="00A02E9E"/>
    <w:rPr>
      <w:color w:val="000000"/>
      <w:lang w:val="x-none" w:eastAsia="x-none"/>
    </w:rPr>
  </w:style>
  <w:style w:type="character" w:customStyle="1" w:styleId="Author-Date">
    <w:name w:val="Author-Date"/>
    <w:qFormat/>
    <w:rsid w:val="00A02E9E"/>
    <w:rPr>
      <w:b/>
      <w:sz w:val="24"/>
    </w:rPr>
  </w:style>
  <w:style w:type="paragraph" w:customStyle="1" w:styleId="Nothing">
    <w:name w:val="Nothing"/>
    <w:link w:val="NothingChar"/>
    <w:qFormat/>
    <w:rsid w:val="00A02E9E"/>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A02E9E"/>
    <w:rPr>
      <w:rFonts w:eastAsia="Times New Roman"/>
      <w:u w:val="single"/>
    </w:rPr>
  </w:style>
  <w:style w:type="character" w:customStyle="1" w:styleId="Style4Char">
    <w:name w:val="Style4 Char"/>
    <w:link w:val="Style4"/>
    <w:rsid w:val="00A02E9E"/>
    <w:rPr>
      <w:rFonts w:eastAsia="Times New Roman"/>
      <w:u w:val="single"/>
    </w:rPr>
  </w:style>
  <w:style w:type="character" w:customStyle="1" w:styleId="cardChar">
    <w:name w:val="card Char"/>
    <w:aliases w:val="Bold Cite Char Char,Speed Cite Char"/>
    <w:basedOn w:val="DefaultParagraphFont"/>
    <w:rsid w:val="00A02E9E"/>
    <w:rPr>
      <w:rFonts w:ascii="Calibri" w:hAnsi="Calibri" w:cs="Calibri"/>
      <w:u w:val="single"/>
    </w:rPr>
  </w:style>
  <w:style w:type="character" w:customStyle="1" w:styleId="term">
    <w:name w:val="term"/>
    <w:basedOn w:val="DefaultParagraphFont"/>
    <w:rsid w:val="00A02E9E"/>
  </w:style>
  <w:style w:type="character" w:customStyle="1" w:styleId="Style1Char">
    <w:name w:val="Style1 Char"/>
    <w:rsid w:val="00A02E9E"/>
    <w:rPr>
      <w:rFonts w:ascii="Times New Roman" w:eastAsia="SimSun" w:hAnsi="Times New Roman" w:cs="Times New Roman"/>
      <w:sz w:val="20"/>
      <w:szCs w:val="24"/>
      <w:u w:val="single"/>
      <w:lang w:eastAsia="zh-CN"/>
    </w:rPr>
  </w:style>
  <w:style w:type="character" w:customStyle="1" w:styleId="Styleunderline11pt">
    <w:name w:val="Style underline + 11 pt"/>
    <w:rsid w:val="00A02E9E"/>
    <w:rPr>
      <w:rFonts w:ascii="Times New Roman" w:hAnsi="Times New Roman"/>
      <w:sz w:val="20"/>
      <w:u w:val="single"/>
    </w:rPr>
  </w:style>
  <w:style w:type="paragraph" w:customStyle="1" w:styleId="Stylecard11pt">
    <w:name w:val="Style card + 11 pt"/>
    <w:basedOn w:val="Normal"/>
    <w:link w:val="Stylecard11ptChar"/>
    <w:qFormat/>
    <w:rsid w:val="00A02E9E"/>
    <w:pPr>
      <w:ind w:left="288" w:right="288"/>
    </w:pPr>
    <w:rPr>
      <w:rFonts w:eastAsia="SimSun"/>
      <w:lang w:eastAsia="zh-CN"/>
    </w:rPr>
  </w:style>
  <w:style w:type="character" w:customStyle="1" w:styleId="Stylecard11ptChar">
    <w:name w:val="Style card + 11 pt Char"/>
    <w:link w:val="Stylecard11pt"/>
    <w:rsid w:val="00A02E9E"/>
    <w:rPr>
      <w:rFonts w:eastAsia="SimSun"/>
      <w:lang w:eastAsia="zh-CN"/>
    </w:rPr>
  </w:style>
  <w:style w:type="paragraph" w:customStyle="1" w:styleId="Minimize">
    <w:name w:val="Minimize"/>
    <w:basedOn w:val="Normal"/>
    <w:next w:val="Normal"/>
    <w:link w:val="MinimizeChar"/>
    <w:qFormat/>
    <w:rsid w:val="00A02E9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A02E9E"/>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A02E9E"/>
    <w:rPr>
      <w:rFonts w:ascii="Arial" w:eastAsiaTheme="minorHAnsi" w:hAnsi="Arial" w:cs="Arial"/>
      <w:u w:val="single"/>
    </w:rPr>
  </w:style>
  <w:style w:type="paragraph" w:customStyle="1" w:styleId="cardtext">
    <w:name w:val="card text"/>
    <w:basedOn w:val="Normal"/>
    <w:link w:val="cardtextChar"/>
    <w:qFormat/>
    <w:rsid w:val="00A02E9E"/>
    <w:pPr>
      <w:ind w:left="288" w:right="288"/>
    </w:pPr>
  </w:style>
  <w:style w:type="character" w:customStyle="1" w:styleId="cardtextChar">
    <w:name w:val="card text Char"/>
    <w:basedOn w:val="DefaultParagraphFont"/>
    <w:link w:val="cardtext"/>
    <w:rsid w:val="00A02E9E"/>
  </w:style>
  <w:style w:type="character" w:customStyle="1" w:styleId="byline">
    <w:name w:val="byline"/>
    <w:basedOn w:val="DefaultParagraphFont"/>
    <w:rsid w:val="00A02E9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A02E9E"/>
    <w:rPr>
      <w:rFonts w:ascii="Arial" w:hAnsi="Arial"/>
      <w:b/>
      <w:sz w:val="24"/>
      <w:szCs w:val="22"/>
      <w:u w:val="single"/>
    </w:rPr>
  </w:style>
  <w:style w:type="paragraph" w:customStyle="1" w:styleId="StyleStyle411pt">
    <w:name w:val="Style Style4 + 11 pt"/>
    <w:basedOn w:val="Normal"/>
    <w:link w:val="StyleStyle411ptChar"/>
    <w:qFormat/>
    <w:rsid w:val="00A02E9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02E9E"/>
    <w:rPr>
      <w:rFonts w:eastAsia="Times New Roman"/>
      <w:u w:val="single"/>
    </w:rPr>
  </w:style>
  <w:style w:type="character" w:customStyle="1" w:styleId="Style11ptUnderline">
    <w:name w:val="Style 11 pt Underline"/>
    <w:rsid w:val="00A02E9E"/>
    <w:rPr>
      <w:sz w:val="20"/>
      <w:u w:val="single"/>
    </w:rPr>
  </w:style>
  <w:style w:type="character" w:customStyle="1" w:styleId="Style11ptBoldUnderline">
    <w:name w:val="Style 11 pt Bold Underline"/>
    <w:rsid w:val="00A02E9E"/>
    <w:rPr>
      <w:b/>
      <w:bCs/>
      <w:sz w:val="20"/>
      <w:u w:val="single"/>
    </w:rPr>
  </w:style>
  <w:style w:type="character" w:customStyle="1" w:styleId="Style11pt">
    <w:name w:val="Style 11 pt"/>
    <w:rsid w:val="00A02E9E"/>
    <w:rPr>
      <w:sz w:val="20"/>
    </w:rPr>
  </w:style>
  <w:style w:type="paragraph" w:customStyle="1" w:styleId="StyleStyle411ptBold">
    <w:name w:val="Style Style4 + 11 pt Bold"/>
    <w:basedOn w:val="Normal"/>
    <w:link w:val="StyleStyle411ptBoldChar"/>
    <w:qFormat/>
    <w:rsid w:val="00A02E9E"/>
    <w:rPr>
      <w:rFonts w:eastAsia="Times New Roman"/>
      <w:b/>
      <w:bCs/>
      <w:u w:val="single"/>
    </w:rPr>
  </w:style>
  <w:style w:type="character" w:customStyle="1" w:styleId="StyleStyle411ptBoldChar">
    <w:name w:val="Style Style4 + 11 pt Bold Char"/>
    <w:basedOn w:val="DefaultParagraphFont"/>
    <w:link w:val="StyleStyle411ptBold"/>
    <w:rsid w:val="00A02E9E"/>
    <w:rPr>
      <w:rFonts w:eastAsia="Times New Roman"/>
      <w:b/>
      <w:bCs/>
      <w:u w:val="single"/>
    </w:rPr>
  </w:style>
  <w:style w:type="paragraph" w:customStyle="1" w:styleId="BlockTitle">
    <w:name w:val="Block Title"/>
    <w:basedOn w:val="Normal"/>
    <w:next w:val="Normal"/>
    <w:qFormat/>
    <w:rsid w:val="00A02E9E"/>
    <w:pPr>
      <w:spacing w:after="120"/>
      <w:jc w:val="center"/>
      <w:outlineLvl w:val="0"/>
    </w:pPr>
    <w:rPr>
      <w:rFonts w:eastAsia="Times New Roman"/>
      <w:b/>
      <w:sz w:val="32"/>
      <w:szCs w:val="20"/>
      <w:u w:val="single"/>
    </w:rPr>
  </w:style>
  <w:style w:type="character" w:customStyle="1" w:styleId="Emphasis2">
    <w:name w:val="Emphasis2"/>
    <w:basedOn w:val="DefaultParagraphFont"/>
    <w:rsid w:val="00A02E9E"/>
    <w:rPr>
      <w:rFonts w:ascii="Franklin Gothic Heavy" w:hAnsi="Franklin Gothic Heavy"/>
      <w:iCs/>
      <w:u w:val="single"/>
    </w:rPr>
  </w:style>
  <w:style w:type="paragraph" w:customStyle="1" w:styleId="Cards">
    <w:name w:val="Cards"/>
    <w:basedOn w:val="Normal"/>
    <w:link w:val="CardsChar1"/>
    <w:qFormat/>
    <w:rsid w:val="00A02E9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02E9E"/>
    <w:rPr>
      <w:rFonts w:ascii="Times New Roman" w:eastAsia="Times New Roman" w:hAnsi="Times New Roman" w:cs="Times New Roman"/>
      <w:sz w:val="20"/>
      <w:szCs w:val="24"/>
    </w:rPr>
  </w:style>
  <w:style w:type="character" w:customStyle="1" w:styleId="pmterms1">
    <w:name w:val="pmterms1"/>
    <w:basedOn w:val="DefaultParagraphFont"/>
    <w:rsid w:val="00A02E9E"/>
  </w:style>
  <w:style w:type="character" w:customStyle="1" w:styleId="hilite1">
    <w:name w:val="hilite1"/>
    <w:basedOn w:val="DefaultParagraphFont"/>
    <w:rsid w:val="00A02E9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02E9E"/>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A02E9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A02E9E"/>
    <w:rPr>
      <w:rFonts w:eastAsia="Times New Roman"/>
      <w:b/>
      <w:szCs w:val="20"/>
    </w:rPr>
  </w:style>
  <w:style w:type="character" w:customStyle="1" w:styleId="NormaltagChar">
    <w:name w:val="Normal tag Char"/>
    <w:basedOn w:val="DefaultParagraphFont"/>
    <w:link w:val="Normaltag"/>
    <w:uiPriority w:val="99"/>
    <w:locked/>
    <w:rsid w:val="00A02E9E"/>
    <w:rPr>
      <w:rFonts w:eastAsia="Times New Roman"/>
      <w:b/>
      <w:szCs w:val="20"/>
    </w:rPr>
  </w:style>
  <w:style w:type="character" w:customStyle="1" w:styleId="DebateUnderline">
    <w:name w:val="Debate Underline"/>
    <w:qFormat/>
    <w:rsid w:val="00A02E9E"/>
    <w:rPr>
      <w:rFonts w:ascii="Times New Roman" w:hAnsi="Times New Roman"/>
      <w:sz w:val="20"/>
      <w:szCs w:val="24"/>
      <w:u w:val="thick"/>
    </w:rPr>
  </w:style>
  <w:style w:type="character" w:customStyle="1" w:styleId="blue">
    <w:name w:val="blue"/>
    <w:basedOn w:val="DefaultParagraphFont"/>
    <w:rsid w:val="00A02E9E"/>
    <w:rPr>
      <w:rFonts w:cs="Times New Roman"/>
    </w:rPr>
  </w:style>
  <w:style w:type="paragraph" w:customStyle="1" w:styleId="cites">
    <w:name w:val="cites"/>
    <w:link w:val="Heading1Char3"/>
    <w:autoRedefine/>
    <w:qFormat/>
    <w:rsid w:val="00A02E9E"/>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A02E9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A02E9E"/>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A02E9E"/>
    <w:rPr>
      <w:rFonts w:ascii="Times New Roman" w:eastAsia="Malgun Gothic" w:hAnsi="Times New Roman" w:cs="Times New Roman"/>
      <w:sz w:val="12"/>
      <w:szCs w:val="24"/>
    </w:rPr>
  </w:style>
  <w:style w:type="character" w:customStyle="1" w:styleId="CitesChar2">
    <w:name w:val="Cites Char2"/>
    <w:link w:val="Cites0"/>
    <w:rsid w:val="00A02E9E"/>
    <w:rPr>
      <w:rFonts w:eastAsia="Times New Roman" w:cs="Times New Roman"/>
      <w:b/>
      <w:bCs/>
      <w:sz w:val="20"/>
      <w:szCs w:val="20"/>
    </w:rPr>
  </w:style>
  <w:style w:type="paragraph" w:customStyle="1" w:styleId="BlockTitle2">
    <w:name w:val="Block Title2"/>
    <w:basedOn w:val="Normal"/>
    <w:next w:val="Normal"/>
    <w:qFormat/>
    <w:rsid w:val="00A02E9E"/>
    <w:pPr>
      <w:spacing w:after="240"/>
      <w:jc w:val="center"/>
    </w:pPr>
    <w:rPr>
      <w:rFonts w:eastAsia="Times New Roman"/>
      <w:b/>
      <w:sz w:val="32"/>
      <w:u w:val="single"/>
      <w:lang w:bidi="en-US"/>
    </w:rPr>
  </w:style>
  <w:style w:type="paragraph" w:styleId="TOC1">
    <w:name w:val="toc 1"/>
    <w:basedOn w:val="Normal"/>
    <w:next w:val="Normal"/>
    <w:autoRedefine/>
    <w:uiPriority w:val="39"/>
    <w:rsid w:val="00A02E9E"/>
    <w:pPr>
      <w:spacing w:before="120" w:after="120"/>
    </w:pPr>
    <w:rPr>
      <w:rFonts w:eastAsia="Times New Roman"/>
      <w:b/>
      <w:u w:val="single"/>
      <w:lang w:bidi="en-US"/>
    </w:rPr>
  </w:style>
  <w:style w:type="paragraph" w:styleId="TOC9">
    <w:name w:val="toc 9"/>
    <w:basedOn w:val="Normal"/>
    <w:next w:val="Normal"/>
    <w:autoRedefine/>
    <w:rsid w:val="00A02E9E"/>
    <w:pPr>
      <w:ind w:left="1600"/>
    </w:pPr>
    <w:rPr>
      <w:rFonts w:eastAsia="Times New Roman"/>
      <w:sz w:val="20"/>
      <w:lang w:bidi="en-US"/>
    </w:rPr>
  </w:style>
  <w:style w:type="paragraph" w:customStyle="1" w:styleId="TxBrp1">
    <w:name w:val="TxBr_p1"/>
    <w:basedOn w:val="Normal"/>
    <w:qFormat/>
    <w:rsid w:val="00A02E9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02E9E"/>
    <w:pPr>
      <w:spacing w:before="100" w:beforeAutospacing="1" w:after="100" w:afterAutospacing="1"/>
    </w:pPr>
    <w:rPr>
      <w:rFonts w:eastAsia="Times New Roman"/>
      <w:lang w:bidi="en-US"/>
    </w:rPr>
  </w:style>
  <w:style w:type="paragraph" w:customStyle="1" w:styleId="fullstory">
    <w:name w:val="fullstory"/>
    <w:basedOn w:val="Normal"/>
    <w:qFormat/>
    <w:rsid w:val="00A02E9E"/>
    <w:pPr>
      <w:spacing w:before="100" w:beforeAutospacing="1" w:after="100" w:afterAutospacing="1"/>
    </w:pPr>
    <w:rPr>
      <w:rFonts w:eastAsia="Times New Roman"/>
      <w:lang w:bidi="en-US"/>
    </w:rPr>
  </w:style>
  <w:style w:type="character" w:customStyle="1" w:styleId="standardcontent">
    <w:name w:val="standardcontent"/>
    <w:basedOn w:val="DefaultParagraphFont"/>
    <w:rsid w:val="00A02E9E"/>
  </w:style>
  <w:style w:type="paragraph" w:customStyle="1" w:styleId="hat">
    <w:name w:val="hat"/>
    <w:basedOn w:val="Normal"/>
    <w:next w:val="Normal"/>
    <w:link w:val="hatChar"/>
    <w:qFormat/>
    <w:rsid w:val="00A02E9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02E9E"/>
  </w:style>
  <w:style w:type="paragraph" w:customStyle="1" w:styleId="HotRouteChar">
    <w:name w:val="Hot Route! Char"/>
    <w:basedOn w:val="Normal"/>
    <w:qFormat/>
    <w:rsid w:val="00A02E9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A02E9E"/>
    <w:rPr>
      <w:rFonts w:cs="Times New Roman"/>
      <w:b/>
      <w:bCs/>
    </w:rPr>
  </w:style>
  <w:style w:type="paragraph" w:customStyle="1" w:styleId="Default">
    <w:name w:val="Default"/>
    <w:qFormat/>
    <w:rsid w:val="00A02E9E"/>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02E9E"/>
    <w:rPr>
      <w:rFonts w:ascii="Cambria" w:hAnsi="Cambria" w:cs="Times New Roman"/>
      <w:b/>
      <w:bCs/>
      <w:sz w:val="26"/>
      <w:szCs w:val="26"/>
    </w:rPr>
  </w:style>
  <w:style w:type="character" w:customStyle="1" w:styleId="UnderliningChar">
    <w:name w:val="Underlining Char"/>
    <w:basedOn w:val="DefaultParagraphFont"/>
    <w:link w:val="Underlining"/>
    <w:rsid w:val="00A02E9E"/>
    <w:rPr>
      <w:rFonts w:ascii="Arial Narrow" w:hAnsi="Arial Narrow" w:cs="Times New Roman"/>
      <w:u w:val="single"/>
    </w:rPr>
  </w:style>
  <w:style w:type="character" w:customStyle="1" w:styleId="CardCharChar1">
    <w:name w:val="Card Char Char1"/>
    <w:basedOn w:val="DefaultParagraphFont"/>
    <w:rsid w:val="00A02E9E"/>
    <w:rPr>
      <w:rFonts w:cs="Times New Roman"/>
      <w:b/>
      <w:bCs/>
      <w:sz w:val="28"/>
      <w:szCs w:val="28"/>
    </w:rPr>
  </w:style>
  <w:style w:type="paragraph" w:customStyle="1" w:styleId="Cites0">
    <w:name w:val="Cites"/>
    <w:basedOn w:val="Normal"/>
    <w:link w:val="CitesChar2"/>
    <w:qFormat/>
    <w:rsid w:val="00A02E9E"/>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A02E9E"/>
    <w:rPr>
      <w:rFonts w:ascii="Times New Roman" w:eastAsia="Calibri" w:hAnsi="Times New Roman" w:cs="Times New Roman"/>
      <w:sz w:val="24"/>
      <w:szCs w:val="24"/>
    </w:rPr>
  </w:style>
  <w:style w:type="character" w:customStyle="1" w:styleId="apple-converted-space">
    <w:name w:val="apple-converted-space"/>
    <w:basedOn w:val="DefaultParagraphFont"/>
    <w:rsid w:val="00A02E9E"/>
  </w:style>
  <w:style w:type="character" w:customStyle="1" w:styleId="hit">
    <w:name w:val="hit"/>
    <w:basedOn w:val="DefaultParagraphFont"/>
    <w:rsid w:val="00A02E9E"/>
    <w:rPr>
      <w:rFonts w:cs="Times New Roman"/>
    </w:rPr>
  </w:style>
  <w:style w:type="paragraph" w:customStyle="1" w:styleId="SmallFont">
    <w:name w:val="Small Font"/>
    <w:basedOn w:val="Normal"/>
    <w:link w:val="SmallFontChar"/>
    <w:qFormat/>
    <w:rsid w:val="00A02E9E"/>
    <w:pPr>
      <w:spacing w:after="200"/>
      <w:jc w:val="both"/>
    </w:pPr>
    <w:rPr>
      <w:rFonts w:eastAsia="Calibri"/>
      <w:szCs w:val="18"/>
    </w:rPr>
  </w:style>
  <w:style w:type="character" w:customStyle="1" w:styleId="SmallFontChar">
    <w:name w:val="Small Font Char"/>
    <w:basedOn w:val="DefaultParagraphFont"/>
    <w:link w:val="SmallFont"/>
    <w:locked/>
    <w:rsid w:val="00A02E9E"/>
    <w:rPr>
      <w:rFonts w:eastAsia="Calibri"/>
      <w:szCs w:val="18"/>
    </w:rPr>
  </w:style>
  <w:style w:type="character" w:customStyle="1" w:styleId="CircleChar1">
    <w:name w:val="Circle Char1"/>
    <w:basedOn w:val="DefaultParagraphFont"/>
    <w:rsid w:val="00A02E9E"/>
    <w:rPr>
      <w:rFonts w:cs="Times New Roman"/>
      <w:b/>
      <w:i/>
      <w:sz w:val="18"/>
      <w:szCs w:val="18"/>
      <w:u w:val="single"/>
      <w:lang w:val="en-US" w:eastAsia="en-US" w:bidi="ar-SA"/>
    </w:rPr>
  </w:style>
  <w:style w:type="paragraph" w:styleId="BodyText">
    <w:name w:val="Body Text"/>
    <w:basedOn w:val="Normal"/>
    <w:link w:val="BodyTextChar"/>
    <w:uiPriority w:val="99"/>
    <w:unhideWhenUsed/>
    <w:rsid w:val="00A02E9E"/>
    <w:pPr>
      <w:spacing w:after="120"/>
    </w:pPr>
  </w:style>
  <w:style w:type="character" w:customStyle="1" w:styleId="BodyTextChar">
    <w:name w:val="Body Text Char"/>
    <w:basedOn w:val="DefaultParagraphFont"/>
    <w:link w:val="BodyText"/>
    <w:uiPriority w:val="99"/>
    <w:rsid w:val="00A02E9E"/>
  </w:style>
  <w:style w:type="character" w:customStyle="1" w:styleId="verdana">
    <w:name w:val="verdana"/>
    <w:basedOn w:val="DefaultParagraphFont"/>
    <w:rsid w:val="00A02E9E"/>
  </w:style>
  <w:style w:type="character" w:customStyle="1" w:styleId="CardsChar1">
    <w:name w:val="Cards Char1"/>
    <w:link w:val="Cards"/>
    <w:rsid w:val="00A02E9E"/>
    <w:rPr>
      <w:rFonts w:eastAsia="Times New Roman" w:cs="Times New Roman"/>
      <w:sz w:val="20"/>
      <w:szCs w:val="20"/>
    </w:rPr>
  </w:style>
  <w:style w:type="paragraph" w:customStyle="1" w:styleId="BlockHeadings">
    <w:name w:val="Block Headings"/>
    <w:basedOn w:val="Normal"/>
    <w:link w:val="BlockHeadingsChar"/>
    <w:qFormat/>
    <w:rsid w:val="00A02E9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02E9E"/>
    <w:rPr>
      <w:rFonts w:eastAsia="Times New Roman" w:cs="Times New Roman"/>
      <w:b/>
      <w:sz w:val="20"/>
      <w:szCs w:val="20"/>
    </w:rPr>
  </w:style>
  <w:style w:type="paragraph" w:customStyle="1" w:styleId="loose">
    <w:name w:val="loose"/>
    <w:basedOn w:val="Normal"/>
    <w:qFormat/>
    <w:rsid w:val="00A02E9E"/>
    <w:pPr>
      <w:spacing w:before="210"/>
    </w:pPr>
    <w:rPr>
      <w:rFonts w:eastAsia="Times New Roman"/>
      <w:lang w:eastAsia="zh-CN" w:bidi="he-IL"/>
    </w:rPr>
  </w:style>
  <w:style w:type="character" w:customStyle="1" w:styleId="hit1">
    <w:name w:val="hit1"/>
    <w:basedOn w:val="DefaultParagraphFont"/>
    <w:rsid w:val="00A02E9E"/>
    <w:rPr>
      <w:b/>
      <w:bCs/>
      <w:color w:val="CC0033"/>
    </w:rPr>
  </w:style>
  <w:style w:type="character" w:customStyle="1" w:styleId="upper">
    <w:name w:val="upper"/>
    <w:basedOn w:val="DefaultParagraphFont"/>
    <w:rsid w:val="00A02E9E"/>
  </w:style>
  <w:style w:type="character" w:customStyle="1" w:styleId="Author">
    <w:name w:val="Author"/>
    <w:aliases w:val="Style Date"/>
    <w:basedOn w:val="DefaultParagraphFont"/>
    <w:qFormat/>
    <w:rsid w:val="00A02E9E"/>
    <w:rPr>
      <w:b/>
      <w:sz w:val="24"/>
    </w:rPr>
  </w:style>
  <w:style w:type="character" w:customStyle="1" w:styleId="SmallFont7pt">
    <w:name w:val="Small Font (7 pt)"/>
    <w:basedOn w:val="DefaultParagraphFont"/>
    <w:rsid w:val="00A02E9E"/>
    <w:rPr>
      <w:sz w:val="14"/>
    </w:rPr>
  </w:style>
  <w:style w:type="paragraph" w:customStyle="1" w:styleId="UnderlinedText">
    <w:name w:val="Underlined Text"/>
    <w:basedOn w:val="Normal"/>
    <w:qFormat/>
    <w:rsid w:val="00A02E9E"/>
    <w:rPr>
      <w:rFonts w:eastAsia="Times New Roman"/>
      <w:b/>
      <w:szCs w:val="20"/>
    </w:rPr>
  </w:style>
  <w:style w:type="character" w:customStyle="1" w:styleId="SmallText-New">
    <w:name w:val="Small Text - New"/>
    <w:basedOn w:val="DefaultParagraphFont"/>
    <w:rsid w:val="00A02E9E"/>
    <w:rPr>
      <w:rFonts w:ascii="Arial Narrow" w:hAnsi="Arial Narrow"/>
      <w:sz w:val="14"/>
    </w:rPr>
  </w:style>
  <w:style w:type="paragraph" w:customStyle="1" w:styleId="Smalltext">
    <w:name w:val="Small text"/>
    <w:aliases w:val="Quote1,Quote11"/>
    <w:basedOn w:val="Normal"/>
    <w:link w:val="SmalltextChar"/>
    <w:qFormat/>
    <w:rsid w:val="00A02E9E"/>
    <w:rPr>
      <w:rFonts w:ascii="Arial Narrow" w:eastAsia="Times New Roman" w:hAnsi="Arial Narrow"/>
    </w:rPr>
  </w:style>
  <w:style w:type="character" w:customStyle="1" w:styleId="Underlined-New">
    <w:name w:val="Underlined - New"/>
    <w:basedOn w:val="DefaultParagraphFont"/>
    <w:rsid w:val="00A02E9E"/>
    <w:rPr>
      <w:rFonts w:ascii="Arial Narrow" w:hAnsi="Arial Narrow"/>
      <w:sz w:val="16"/>
      <w:u w:val="single"/>
    </w:rPr>
  </w:style>
  <w:style w:type="paragraph" w:styleId="TOC2">
    <w:name w:val="toc 2"/>
    <w:basedOn w:val="Normal"/>
    <w:next w:val="Normal"/>
    <w:autoRedefine/>
    <w:uiPriority w:val="39"/>
    <w:rsid w:val="00A02E9E"/>
    <w:pPr>
      <w:ind w:left="200"/>
    </w:pPr>
    <w:rPr>
      <w:rFonts w:eastAsia="Times New Roman"/>
      <w:sz w:val="20"/>
      <w:lang w:bidi="en-US"/>
    </w:rPr>
  </w:style>
  <w:style w:type="paragraph" w:styleId="Caption">
    <w:name w:val="caption"/>
    <w:basedOn w:val="Normal"/>
    <w:next w:val="Normal"/>
    <w:qFormat/>
    <w:rsid w:val="00A02E9E"/>
    <w:rPr>
      <w:rFonts w:eastAsia="Times New Roman"/>
      <w:b/>
      <w:bCs/>
      <w:sz w:val="18"/>
      <w:szCs w:val="18"/>
      <w:lang w:bidi="en-US"/>
    </w:rPr>
  </w:style>
  <w:style w:type="paragraph" w:styleId="TOCHeading">
    <w:name w:val="TOC Heading"/>
    <w:basedOn w:val="Heading1"/>
    <w:next w:val="Normal"/>
    <w:uiPriority w:val="39"/>
    <w:qFormat/>
    <w:rsid w:val="00A02E9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02E9E"/>
    <w:rPr>
      <w:rFonts w:ascii="Arial Narrow" w:hAnsi="Arial Narrow"/>
      <w:dstrike w:val="0"/>
      <w:sz w:val="20"/>
      <w:bdr w:val="single" w:sz="2" w:space="0" w:color="auto"/>
      <w:vertAlign w:val="baseline"/>
    </w:rPr>
  </w:style>
  <w:style w:type="character" w:customStyle="1" w:styleId="style65">
    <w:name w:val="style65"/>
    <w:basedOn w:val="DefaultParagraphFont"/>
    <w:rsid w:val="00A02E9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02E9E"/>
    <w:rPr>
      <w:rFonts w:cs="Arial"/>
      <w:bCs/>
      <w:szCs w:val="26"/>
      <w:u w:val="single"/>
      <w:lang w:val="en-US" w:eastAsia="en-US" w:bidi="ar-SA"/>
    </w:rPr>
  </w:style>
  <w:style w:type="character" w:customStyle="1" w:styleId="qlabel">
    <w:name w:val="q_label"/>
    <w:basedOn w:val="DefaultParagraphFont"/>
    <w:rsid w:val="00A02E9E"/>
  </w:style>
  <w:style w:type="character" w:customStyle="1" w:styleId="alabel">
    <w:name w:val="a_label"/>
    <w:basedOn w:val="DefaultParagraphFont"/>
    <w:rsid w:val="00A02E9E"/>
  </w:style>
  <w:style w:type="character" w:customStyle="1" w:styleId="Style1Char1">
    <w:name w:val="Style1 Char1"/>
    <w:basedOn w:val="DefaultParagraphFont"/>
    <w:rsid w:val="00A02E9E"/>
    <w:rPr>
      <w:rFonts w:eastAsia="SimSun"/>
      <w:sz w:val="20"/>
      <w:szCs w:val="24"/>
      <w:u w:val="single"/>
      <w:lang w:val="en-US" w:eastAsia="zh-CN" w:bidi="ar-SA"/>
    </w:rPr>
  </w:style>
  <w:style w:type="character" w:customStyle="1" w:styleId="UnderlineCharChar">
    <w:name w:val="Underline Char Char"/>
    <w:basedOn w:val="DefaultParagraphFont"/>
    <w:rsid w:val="00A02E9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02E9E"/>
    <w:rPr>
      <w:rFonts w:eastAsia="MS Mincho"/>
      <w:b/>
      <w:u w:val="single"/>
      <w:lang w:val="en-US" w:eastAsia="en-US" w:bidi="ar-SA"/>
    </w:rPr>
  </w:style>
  <w:style w:type="character" w:customStyle="1" w:styleId="CardTextChar0">
    <w:name w:val="Card Text Char"/>
    <w:basedOn w:val="DefaultParagraphFont"/>
    <w:rsid w:val="00A02E9E"/>
    <w:rPr>
      <w:rFonts w:ascii="Times New Roman" w:eastAsia="Times New Roman" w:hAnsi="Times New Roman" w:cs="Times New Roman"/>
      <w:szCs w:val="24"/>
    </w:rPr>
  </w:style>
  <w:style w:type="character" w:customStyle="1" w:styleId="reduce2">
    <w:name w:val="reduce2"/>
    <w:basedOn w:val="DefaultParagraphFont"/>
    <w:rsid w:val="00A02E9E"/>
    <w:rPr>
      <w:rFonts w:ascii="Arial" w:hAnsi="Arial" w:cs="Arial"/>
      <w:color w:val="000000"/>
      <w:sz w:val="10"/>
      <w:szCs w:val="22"/>
    </w:rPr>
  </w:style>
  <w:style w:type="paragraph" w:customStyle="1" w:styleId="BoldUnderline">
    <w:name w:val="BoldUnderline"/>
    <w:link w:val="BoldUnderlineChar"/>
    <w:uiPriority w:val="99"/>
    <w:qFormat/>
    <w:rsid w:val="00A02E9E"/>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A02E9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A02E9E"/>
    <w:rPr>
      <w:rFonts w:cs="Arial"/>
      <w:bCs/>
      <w:szCs w:val="26"/>
      <w:u w:val="single"/>
      <w:lang w:val="en-US" w:eastAsia="en-US" w:bidi="ar-SA"/>
    </w:rPr>
  </w:style>
  <w:style w:type="paragraph" w:customStyle="1" w:styleId="evidencetextChar">
    <w:name w:val="evidence text Char"/>
    <w:basedOn w:val="Normal"/>
    <w:qFormat/>
    <w:rsid w:val="00A02E9E"/>
    <w:pPr>
      <w:ind w:left="1728" w:right="1008"/>
    </w:pPr>
    <w:rPr>
      <w:rFonts w:eastAsia="Times New Roman"/>
      <w:color w:val="000000"/>
      <w:sz w:val="18"/>
    </w:rPr>
  </w:style>
  <w:style w:type="character" w:customStyle="1" w:styleId="underline2">
    <w:name w:val="underline2"/>
    <w:basedOn w:val="DefaultParagraphFont"/>
    <w:rsid w:val="00A02E9E"/>
    <w:rPr>
      <w:u w:val="single"/>
    </w:rPr>
  </w:style>
  <w:style w:type="character" w:customStyle="1" w:styleId="Style11ptUnderlineBorderSinglesolidlineAuto05pt">
    <w:name w:val="Style 11 pt Underline Border: : (Single solid line Auto  0.5 pt..."/>
    <w:rsid w:val="00A02E9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02E9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02E9E"/>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A02E9E"/>
    <w:rPr>
      <w:u w:val="single"/>
    </w:rPr>
  </w:style>
  <w:style w:type="paragraph" w:customStyle="1" w:styleId="UnderlineChar4">
    <w:name w:val="Underline Char4"/>
    <w:basedOn w:val="Normal"/>
    <w:link w:val="UnderlineChar4Char"/>
    <w:qFormat/>
    <w:rsid w:val="00A02E9E"/>
    <w:rPr>
      <w:u w:val="single"/>
    </w:rPr>
  </w:style>
  <w:style w:type="character" w:customStyle="1" w:styleId="BoldandUnderlineChar3Char2">
    <w:name w:val="Bold and Underline Char3 Char2"/>
    <w:basedOn w:val="DefaultParagraphFont"/>
    <w:link w:val="BoldandUnderlineChar3"/>
    <w:rsid w:val="00A02E9E"/>
    <w:rPr>
      <w:b/>
      <w:u w:val="single"/>
    </w:rPr>
  </w:style>
  <w:style w:type="paragraph" w:customStyle="1" w:styleId="BoldandUnderlineChar3">
    <w:name w:val="Bold and Underline Char3"/>
    <w:basedOn w:val="Normal"/>
    <w:link w:val="BoldandUnderlineChar3Char2"/>
    <w:qFormat/>
    <w:rsid w:val="00A02E9E"/>
    <w:rPr>
      <w:b/>
      <w:u w:val="single"/>
    </w:rPr>
  </w:style>
  <w:style w:type="paragraph" w:customStyle="1" w:styleId="StyleUnderlineChar11pt">
    <w:name w:val="Style Underline Char + 11 pt"/>
    <w:basedOn w:val="Normal"/>
    <w:link w:val="StyleUnderlineChar11ptChar"/>
    <w:qFormat/>
    <w:rsid w:val="00A02E9E"/>
    <w:rPr>
      <w:rFonts w:eastAsia="Times New Roman"/>
      <w:u w:val="single"/>
    </w:rPr>
  </w:style>
  <w:style w:type="character" w:customStyle="1" w:styleId="StyleUnderlineChar11ptChar">
    <w:name w:val="Style Underline Char + 11 pt Char"/>
    <w:basedOn w:val="DefaultParagraphFont"/>
    <w:link w:val="StyleUnderlineChar11pt"/>
    <w:rsid w:val="00A02E9E"/>
    <w:rPr>
      <w:rFonts w:eastAsia="Times New Roman"/>
      <w:u w:val="single"/>
    </w:rPr>
  </w:style>
  <w:style w:type="paragraph" w:customStyle="1" w:styleId="StyleUnderlineChar11ptBold">
    <w:name w:val="Style Underline Char + 11 pt Bold"/>
    <w:basedOn w:val="Normal"/>
    <w:link w:val="StyleUnderlineChar11ptBoldChar"/>
    <w:qFormat/>
    <w:rsid w:val="00A02E9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02E9E"/>
    <w:rPr>
      <w:rFonts w:eastAsia="Times New Roman"/>
      <w:b/>
      <w:bCs/>
      <w:u w:val="single"/>
    </w:rPr>
  </w:style>
  <w:style w:type="character" w:customStyle="1" w:styleId="inside-head">
    <w:name w:val="inside-head"/>
    <w:basedOn w:val="DefaultParagraphFont"/>
    <w:rsid w:val="00A02E9E"/>
  </w:style>
  <w:style w:type="paragraph" w:customStyle="1" w:styleId="Style3">
    <w:name w:val="Style3"/>
    <w:basedOn w:val="Normal"/>
    <w:link w:val="Style3Char"/>
    <w:qFormat/>
    <w:rsid w:val="00A02E9E"/>
    <w:rPr>
      <w:rFonts w:ascii="Arial Narrow" w:eastAsia="Times New Roman" w:hAnsi="Arial Narrow"/>
      <w:b/>
    </w:rPr>
  </w:style>
  <w:style w:type="character" w:customStyle="1" w:styleId="Style3Char">
    <w:name w:val="Style3 Char"/>
    <w:basedOn w:val="DefaultParagraphFont"/>
    <w:link w:val="Style3"/>
    <w:rsid w:val="00A02E9E"/>
    <w:rPr>
      <w:rFonts w:ascii="Arial Narrow" w:eastAsia="Times New Roman" w:hAnsi="Arial Narrow"/>
      <w:b/>
    </w:rPr>
  </w:style>
  <w:style w:type="character" w:customStyle="1" w:styleId="7TimesNewRoman">
    <w:name w:val="7 Times New Roman"/>
    <w:rsid w:val="00A02E9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02E9E"/>
  </w:style>
  <w:style w:type="character" w:customStyle="1" w:styleId="officialsbureau">
    <w:name w:val="official_s_bureau"/>
    <w:basedOn w:val="DefaultParagraphFont"/>
    <w:rsid w:val="00A02E9E"/>
  </w:style>
  <w:style w:type="paragraph" w:customStyle="1" w:styleId="Stylecard11ptUnderline">
    <w:name w:val="Style card + 11 pt Underline"/>
    <w:basedOn w:val="Normal"/>
    <w:link w:val="Stylecard11ptUnderlineChar"/>
    <w:qFormat/>
    <w:rsid w:val="00A02E9E"/>
    <w:pPr>
      <w:ind w:left="288" w:right="288"/>
    </w:pPr>
    <w:rPr>
      <w:rFonts w:eastAsia="SimSun"/>
      <w:u w:val="single"/>
      <w:lang w:eastAsia="zh-CN"/>
    </w:rPr>
  </w:style>
  <w:style w:type="character" w:customStyle="1" w:styleId="Stylecard11ptUnderlineChar">
    <w:name w:val="Style card + 11 pt Underline Char"/>
    <w:link w:val="Stylecard11ptUnderline"/>
    <w:rsid w:val="00A02E9E"/>
    <w:rPr>
      <w:rFonts w:eastAsia="SimSun"/>
      <w:u w:val="single"/>
      <w:lang w:eastAsia="zh-CN"/>
    </w:rPr>
  </w:style>
  <w:style w:type="paragraph" w:customStyle="1" w:styleId="Stylecard11ptBoldUnderline">
    <w:name w:val="Style card + 11 pt Bold Underline"/>
    <w:basedOn w:val="Normal"/>
    <w:link w:val="Stylecard11ptBoldUnderlineChar"/>
    <w:qFormat/>
    <w:rsid w:val="00A02E9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A02E9E"/>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A02E9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02E9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A02E9E"/>
    <w:rPr>
      <w:rFonts w:ascii="Calibri" w:eastAsia="SimSun" w:hAnsi="Calibri" w:cs="Calibri"/>
      <w:u w:val="single"/>
      <w:lang w:eastAsia="zh-CN"/>
    </w:rPr>
  </w:style>
  <w:style w:type="paragraph" w:styleId="HTMLPreformatted">
    <w:name w:val="HTML Preformatted"/>
    <w:basedOn w:val="Normal"/>
    <w:link w:val="HTMLPreformattedChar"/>
    <w:rsid w:val="00A02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02E9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02E9E"/>
    <w:rPr>
      <w:u w:val="single"/>
    </w:rPr>
  </w:style>
  <w:style w:type="character" w:customStyle="1" w:styleId="StyleUnderlining11ptChar">
    <w:name w:val="Style Underlining + 11 pt Char"/>
    <w:basedOn w:val="DefaultParagraphFont"/>
    <w:link w:val="StyleUnderlining11pt"/>
    <w:rsid w:val="00A02E9E"/>
    <w:rPr>
      <w:u w:val="single"/>
    </w:rPr>
  </w:style>
  <w:style w:type="paragraph" w:customStyle="1" w:styleId="StyleCardText9pt">
    <w:name w:val="Style Card Text + 9 pt"/>
    <w:basedOn w:val="Normal"/>
    <w:link w:val="StyleCardText9ptChar"/>
    <w:qFormat/>
    <w:rsid w:val="00A02E9E"/>
    <w:pPr>
      <w:spacing w:after="200"/>
      <w:contextualSpacing/>
    </w:pPr>
    <w:rPr>
      <w:rFonts w:eastAsia="Calibri"/>
    </w:rPr>
  </w:style>
  <w:style w:type="character" w:customStyle="1" w:styleId="StyleCardText9ptChar">
    <w:name w:val="Style Card Text + 9 pt Char"/>
    <w:basedOn w:val="DefaultParagraphFont"/>
    <w:link w:val="StyleCardText9pt"/>
    <w:rsid w:val="00A02E9E"/>
    <w:rPr>
      <w:rFonts w:eastAsia="Calibri"/>
    </w:rPr>
  </w:style>
  <w:style w:type="paragraph" w:styleId="Quote">
    <w:name w:val="Quote"/>
    <w:basedOn w:val="Normal"/>
    <w:next w:val="Normal"/>
    <w:link w:val="QuoteChar"/>
    <w:uiPriority w:val="29"/>
    <w:qFormat/>
    <w:rsid w:val="00A02E9E"/>
    <w:pPr>
      <w:widowControl w:val="0"/>
    </w:pPr>
    <w:rPr>
      <w:rFonts w:eastAsia="Times New Roman"/>
      <w:iCs/>
      <w:color w:val="000000"/>
      <w:lang w:bidi="en-US"/>
    </w:rPr>
  </w:style>
  <w:style w:type="character" w:customStyle="1" w:styleId="QuoteChar">
    <w:name w:val="Quote Char"/>
    <w:basedOn w:val="DefaultParagraphFont"/>
    <w:link w:val="Quote"/>
    <w:uiPriority w:val="29"/>
    <w:rsid w:val="00A02E9E"/>
    <w:rPr>
      <w:rFonts w:eastAsia="Times New Roman"/>
      <w:iCs/>
      <w:color w:val="000000"/>
      <w:lang w:bidi="en-US"/>
    </w:rPr>
  </w:style>
  <w:style w:type="paragraph" w:customStyle="1" w:styleId="Underlining">
    <w:name w:val="Underlining"/>
    <w:basedOn w:val="Normal"/>
    <w:link w:val="UnderliningChar"/>
    <w:qFormat/>
    <w:rsid w:val="00A02E9E"/>
    <w:rPr>
      <w:rFonts w:ascii="Arial Narrow" w:hAnsi="Arial Narrow" w:cs="Times New Roman"/>
      <w:u w:val="single"/>
    </w:rPr>
  </w:style>
  <w:style w:type="character" w:customStyle="1" w:styleId="ital-inline">
    <w:name w:val="ital-inline"/>
    <w:basedOn w:val="DefaultParagraphFont"/>
    <w:rsid w:val="00A02E9E"/>
  </w:style>
  <w:style w:type="character" w:customStyle="1" w:styleId="underlineChar">
    <w:name w:val="underline Char"/>
    <w:basedOn w:val="DefaultParagraphFont"/>
    <w:rsid w:val="00A02E9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02E9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02E9E"/>
    <w:rPr>
      <w:sz w:val="20"/>
      <w:u w:val="single"/>
    </w:rPr>
  </w:style>
  <w:style w:type="paragraph" w:styleId="BodyTextIndent2">
    <w:name w:val="Body Text Indent 2"/>
    <w:basedOn w:val="Normal"/>
    <w:link w:val="BodyTextIndent2Char"/>
    <w:unhideWhenUsed/>
    <w:rsid w:val="00A02E9E"/>
    <w:pPr>
      <w:spacing w:after="120" w:line="480" w:lineRule="auto"/>
      <w:ind w:left="360"/>
    </w:pPr>
  </w:style>
  <w:style w:type="character" w:customStyle="1" w:styleId="BodyTextIndent2Char">
    <w:name w:val="Body Text Indent 2 Char"/>
    <w:basedOn w:val="DefaultParagraphFont"/>
    <w:link w:val="BodyTextIndent2"/>
    <w:rsid w:val="00A02E9E"/>
  </w:style>
  <w:style w:type="paragraph" w:styleId="BodyTextIndent3">
    <w:name w:val="Body Text Indent 3"/>
    <w:basedOn w:val="Normal"/>
    <w:link w:val="BodyTextIndent3Char"/>
    <w:uiPriority w:val="99"/>
    <w:semiHidden/>
    <w:unhideWhenUsed/>
    <w:rsid w:val="00A02E9E"/>
    <w:pPr>
      <w:spacing w:after="120"/>
      <w:ind w:left="360"/>
    </w:pPr>
    <w:rPr>
      <w:szCs w:val="16"/>
    </w:rPr>
  </w:style>
  <w:style w:type="character" w:customStyle="1" w:styleId="BodyTextIndent3Char">
    <w:name w:val="Body Text Indent 3 Char"/>
    <w:basedOn w:val="DefaultParagraphFont"/>
    <w:link w:val="BodyTextIndent3"/>
    <w:uiPriority w:val="99"/>
    <w:semiHidden/>
    <w:rsid w:val="00A02E9E"/>
    <w:rPr>
      <w:szCs w:val="16"/>
    </w:rPr>
  </w:style>
  <w:style w:type="paragraph" w:styleId="BodyText2">
    <w:name w:val="Body Text 2"/>
    <w:basedOn w:val="Normal"/>
    <w:link w:val="BodyText2Char"/>
    <w:unhideWhenUsed/>
    <w:rsid w:val="00A02E9E"/>
    <w:pPr>
      <w:spacing w:after="120" w:line="480" w:lineRule="auto"/>
    </w:pPr>
  </w:style>
  <w:style w:type="character" w:customStyle="1" w:styleId="BodyText2Char">
    <w:name w:val="Body Text 2 Char"/>
    <w:basedOn w:val="DefaultParagraphFont"/>
    <w:link w:val="BodyText2"/>
    <w:rsid w:val="00A02E9E"/>
  </w:style>
  <w:style w:type="paragraph" w:styleId="BodyTextIndent">
    <w:name w:val="Body Text Indent"/>
    <w:basedOn w:val="Normal"/>
    <w:link w:val="BodyTextIndentChar"/>
    <w:uiPriority w:val="99"/>
    <w:unhideWhenUsed/>
    <w:rsid w:val="00A02E9E"/>
    <w:pPr>
      <w:spacing w:after="120"/>
      <w:ind w:left="360"/>
    </w:pPr>
  </w:style>
  <w:style w:type="character" w:customStyle="1" w:styleId="BodyTextIndentChar">
    <w:name w:val="Body Text Indent Char"/>
    <w:basedOn w:val="DefaultParagraphFont"/>
    <w:link w:val="BodyTextIndent"/>
    <w:uiPriority w:val="99"/>
    <w:rsid w:val="00A02E9E"/>
  </w:style>
  <w:style w:type="paragraph" w:styleId="BodyText3">
    <w:name w:val="Body Text 3"/>
    <w:basedOn w:val="Normal"/>
    <w:link w:val="BodyText3Char"/>
    <w:unhideWhenUsed/>
    <w:rsid w:val="00A02E9E"/>
    <w:pPr>
      <w:spacing w:after="120"/>
    </w:pPr>
    <w:rPr>
      <w:szCs w:val="16"/>
    </w:rPr>
  </w:style>
  <w:style w:type="character" w:customStyle="1" w:styleId="BodyText3Char">
    <w:name w:val="Body Text 3 Char"/>
    <w:basedOn w:val="DefaultParagraphFont"/>
    <w:link w:val="BodyText3"/>
    <w:rsid w:val="00A02E9E"/>
    <w:rPr>
      <w:szCs w:val="16"/>
    </w:rPr>
  </w:style>
  <w:style w:type="character" w:customStyle="1" w:styleId="StyleBold">
    <w:name w:val="Style Bold"/>
    <w:basedOn w:val="DefaultParagraphFont"/>
    <w:uiPriority w:val="9"/>
    <w:semiHidden/>
    <w:rsid w:val="00A02E9E"/>
    <w:rPr>
      <w:b/>
      <w:bCs/>
    </w:rPr>
  </w:style>
  <w:style w:type="character" w:customStyle="1" w:styleId="body-text">
    <w:name w:val="body-text"/>
    <w:basedOn w:val="DefaultParagraphFont"/>
    <w:rsid w:val="00A02E9E"/>
  </w:style>
  <w:style w:type="paragraph" w:customStyle="1" w:styleId="StyleStyle411ptBoldBorderSinglesolidlineAuto0">
    <w:name w:val="Style Style4 + 11 pt Bold Border: : (Single solid line Auto  0...."/>
    <w:basedOn w:val="Normal"/>
    <w:link w:val="StyleStyle411ptBoldBorderSinglesolidlineAuto0Char"/>
    <w:qFormat/>
    <w:rsid w:val="00A02E9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02E9E"/>
    <w:rPr>
      <w:rFonts w:eastAsia="Times New Roman"/>
      <w:b/>
      <w:bCs/>
      <w:u w:val="single"/>
      <w:bdr w:val="single" w:sz="4" w:space="0" w:color="auto"/>
    </w:rPr>
  </w:style>
  <w:style w:type="character" w:customStyle="1" w:styleId="BalloonTextChar1">
    <w:name w:val="Balloon Text Char1"/>
    <w:basedOn w:val="DefaultParagraphFont"/>
    <w:uiPriority w:val="99"/>
    <w:rsid w:val="00A02E9E"/>
    <w:rPr>
      <w:rFonts w:ascii="Tahoma" w:hAnsi="Tahoma" w:cs="Tahoma"/>
      <w:sz w:val="16"/>
      <w:szCs w:val="16"/>
    </w:rPr>
  </w:style>
  <w:style w:type="character" w:customStyle="1" w:styleId="globalcontentbody">
    <w:name w:val="globalcontentbody"/>
    <w:basedOn w:val="DefaultParagraphFont"/>
    <w:rsid w:val="00A02E9E"/>
  </w:style>
  <w:style w:type="paragraph" w:customStyle="1" w:styleId="StyleStyle112pt">
    <w:name w:val="Style Style1 + 12 pt"/>
    <w:basedOn w:val="Normal"/>
    <w:link w:val="StyleStyle112ptChar"/>
    <w:qFormat/>
    <w:rsid w:val="00A02E9E"/>
    <w:rPr>
      <w:rFonts w:eastAsia="SimSun"/>
      <w:u w:val="single"/>
      <w:lang w:eastAsia="zh-CN"/>
    </w:rPr>
  </w:style>
  <w:style w:type="character" w:customStyle="1" w:styleId="StyleStyle112ptChar">
    <w:name w:val="Style Style1 + 12 pt Char"/>
    <w:basedOn w:val="DefaultParagraphFont"/>
    <w:link w:val="StyleStyle112pt"/>
    <w:rsid w:val="00A02E9E"/>
    <w:rPr>
      <w:rFonts w:eastAsia="SimSun"/>
      <w:u w:val="single"/>
      <w:lang w:eastAsia="zh-CN"/>
    </w:rPr>
  </w:style>
  <w:style w:type="paragraph" w:customStyle="1" w:styleId="MinimizedText">
    <w:name w:val="Minimized Text"/>
    <w:basedOn w:val="Normal"/>
    <w:link w:val="MinimizedTextChar"/>
    <w:qFormat/>
    <w:rsid w:val="00A02E9E"/>
    <w:rPr>
      <w:rFonts w:eastAsia="Times New Roman"/>
    </w:rPr>
  </w:style>
  <w:style w:type="character" w:customStyle="1" w:styleId="MinimizedTextChar">
    <w:name w:val="Minimized Text Char"/>
    <w:basedOn w:val="DefaultParagraphFont"/>
    <w:link w:val="MinimizedText"/>
    <w:rsid w:val="00A02E9E"/>
    <w:rPr>
      <w:rFonts w:eastAsia="Times New Roman"/>
    </w:rPr>
  </w:style>
  <w:style w:type="character" w:customStyle="1" w:styleId="term1">
    <w:name w:val="term1"/>
    <w:basedOn w:val="DefaultParagraphFont"/>
    <w:rsid w:val="00A02E9E"/>
    <w:rPr>
      <w:b/>
      <w:bCs/>
    </w:rPr>
  </w:style>
  <w:style w:type="character" w:customStyle="1" w:styleId="Styleterm111ptUnderline">
    <w:name w:val="Style term1 + 11 pt Underline"/>
    <w:basedOn w:val="term1"/>
    <w:rsid w:val="00A02E9E"/>
    <w:rPr>
      <w:b/>
      <w:bCs/>
      <w:sz w:val="20"/>
      <w:u w:val="single"/>
    </w:rPr>
  </w:style>
  <w:style w:type="paragraph" w:customStyle="1" w:styleId="StyleMinimizedTextArialNarrow10pt">
    <w:name w:val="Style Minimized Text + Arial Narrow 10 pt"/>
    <w:basedOn w:val="MinimizedText"/>
    <w:link w:val="StyleMinimizedTextArialNarrow10ptChar"/>
    <w:qFormat/>
    <w:rsid w:val="00A02E9E"/>
    <w:rPr>
      <w:sz w:val="20"/>
    </w:rPr>
  </w:style>
  <w:style w:type="character" w:customStyle="1" w:styleId="StyleMinimizedTextArialNarrow10ptChar">
    <w:name w:val="Style Minimized Text + Arial Narrow 10 pt Char"/>
    <w:basedOn w:val="MinimizedTextChar"/>
    <w:link w:val="StyleMinimizedTextArialNarrow10pt"/>
    <w:rsid w:val="00A02E9E"/>
    <w:rPr>
      <w:rFonts w:eastAsia="Times New Roman"/>
      <w:sz w:val="20"/>
    </w:rPr>
  </w:style>
  <w:style w:type="character" w:customStyle="1" w:styleId="Styleunderline11ptBold">
    <w:name w:val="Style underline + 11 pt Bold"/>
    <w:basedOn w:val="underline"/>
    <w:rsid w:val="00A02E9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02E9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02E9E"/>
    <w:rPr>
      <w:rFonts w:eastAsia="Times New Roman"/>
      <w:u w:val="single"/>
      <w:bdr w:val="single" w:sz="4" w:space="0" w:color="auto"/>
    </w:rPr>
  </w:style>
  <w:style w:type="character" w:customStyle="1" w:styleId="Style9pt">
    <w:name w:val="Style 9 pt"/>
    <w:basedOn w:val="DefaultParagraphFont"/>
    <w:rsid w:val="00A02E9E"/>
    <w:rPr>
      <w:rFonts w:ascii="Times New Roman" w:hAnsi="Times New Roman"/>
      <w:sz w:val="20"/>
    </w:rPr>
  </w:style>
  <w:style w:type="paragraph" w:customStyle="1" w:styleId="StyleStyle49pt3">
    <w:name w:val="Style Style4 + 9 pt3"/>
    <w:basedOn w:val="Style4"/>
    <w:link w:val="StyleStyle49pt3Char"/>
    <w:qFormat/>
    <w:rsid w:val="00A02E9E"/>
    <w:rPr>
      <w:rFonts w:cs="Times New Roman"/>
    </w:rPr>
  </w:style>
  <w:style w:type="character" w:customStyle="1" w:styleId="StyleStyle49pt3Char">
    <w:name w:val="Style Style4 + 9 pt3 Char"/>
    <w:basedOn w:val="Style4Char"/>
    <w:link w:val="StyleStyle49pt3"/>
    <w:rsid w:val="00A02E9E"/>
    <w:rPr>
      <w:rFonts w:eastAsia="Times New Roman" w:cs="Times New Roman"/>
      <w:u w:val="single"/>
    </w:rPr>
  </w:style>
  <w:style w:type="paragraph" w:customStyle="1" w:styleId="StyleStyle4Bold">
    <w:name w:val="Style Style4 + Bold"/>
    <w:basedOn w:val="Style4"/>
    <w:link w:val="StyleStyle4BoldChar"/>
    <w:qFormat/>
    <w:rsid w:val="00A02E9E"/>
    <w:rPr>
      <w:rFonts w:cs="Times New Roman"/>
      <w:b/>
      <w:bCs/>
    </w:rPr>
  </w:style>
  <w:style w:type="character" w:customStyle="1" w:styleId="StyleStyle4BoldChar">
    <w:name w:val="Style Style4 + Bold Char"/>
    <w:basedOn w:val="Style4Char"/>
    <w:link w:val="StyleStyle4Bold"/>
    <w:rsid w:val="00A02E9E"/>
    <w:rPr>
      <w:rFonts w:eastAsia="Times New Roman" w:cs="Times New Roman"/>
      <w:b/>
      <w:bCs/>
      <w:u w:val="single"/>
    </w:rPr>
  </w:style>
  <w:style w:type="character" w:customStyle="1" w:styleId="CharChar11">
    <w:name w:val="Char Char11"/>
    <w:basedOn w:val="DefaultParagraphFont"/>
    <w:rsid w:val="00A02E9E"/>
    <w:rPr>
      <w:rFonts w:cs="Arial"/>
      <w:bCs/>
      <w:szCs w:val="26"/>
      <w:u w:val="single"/>
      <w:lang w:val="en-US" w:eastAsia="en-US" w:bidi="ar-SA"/>
    </w:rPr>
  </w:style>
  <w:style w:type="character" w:customStyle="1" w:styleId="authorbio">
    <w:name w:val="authorbio"/>
    <w:basedOn w:val="DefaultParagraphFont"/>
    <w:rsid w:val="00A02E9E"/>
  </w:style>
  <w:style w:type="character" w:customStyle="1" w:styleId="a">
    <w:name w:val="a"/>
    <w:basedOn w:val="DefaultParagraphFont"/>
    <w:rsid w:val="00A02E9E"/>
  </w:style>
  <w:style w:type="character" w:customStyle="1" w:styleId="StyleStyleUnderline411pt">
    <w:name w:val="Style Style Underline4 + 11 pt"/>
    <w:basedOn w:val="DefaultParagraphFont"/>
    <w:rsid w:val="00A02E9E"/>
    <w:rPr>
      <w:sz w:val="20"/>
      <w:u w:val="single"/>
    </w:rPr>
  </w:style>
  <w:style w:type="character" w:customStyle="1" w:styleId="StyleStyleUnderline411ptBold">
    <w:name w:val="Style Style Underline4 + 11 pt Bold"/>
    <w:basedOn w:val="DefaultParagraphFont"/>
    <w:rsid w:val="00A02E9E"/>
    <w:rPr>
      <w:b/>
      <w:bCs/>
      <w:sz w:val="20"/>
      <w:u w:val="single"/>
    </w:rPr>
  </w:style>
  <w:style w:type="character" w:customStyle="1" w:styleId="StyleStyleUnderline311pt">
    <w:name w:val="Style Style Underline3 + 11 pt"/>
    <w:basedOn w:val="DefaultParagraphFont"/>
    <w:rsid w:val="00A02E9E"/>
    <w:rPr>
      <w:sz w:val="20"/>
      <w:u w:val="single"/>
    </w:rPr>
  </w:style>
  <w:style w:type="character" w:customStyle="1" w:styleId="StyleStyleUnderline311ptBold">
    <w:name w:val="Style Style Underline3 + 11 pt Bold"/>
    <w:basedOn w:val="DefaultParagraphFont"/>
    <w:rsid w:val="00A02E9E"/>
    <w:rPr>
      <w:b/>
      <w:bCs/>
      <w:sz w:val="20"/>
      <w:u w:val="single"/>
    </w:rPr>
  </w:style>
  <w:style w:type="character" w:customStyle="1" w:styleId="StyleUnderline3">
    <w:name w:val="Style Underline3"/>
    <w:basedOn w:val="DefaultParagraphFont"/>
    <w:rsid w:val="00A02E9E"/>
    <w:rPr>
      <w:u w:val="single"/>
    </w:rPr>
  </w:style>
  <w:style w:type="paragraph" w:customStyle="1" w:styleId="StyleStyle111ptBorderSinglesolidlineAuto05ptL">
    <w:name w:val="Style Style1 + 11 pt Border: : (Single solid line Auto  0.5 pt L..."/>
    <w:link w:val="StyleStyle111ptBorderSinglesolidlineAuto05ptLChar"/>
    <w:qFormat/>
    <w:rsid w:val="00A02E9E"/>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02E9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02E9E"/>
    <w:rPr>
      <w:u w:val="single"/>
    </w:rPr>
  </w:style>
  <w:style w:type="character" w:customStyle="1" w:styleId="NothingChar">
    <w:name w:val="Nothing Char"/>
    <w:basedOn w:val="DefaultParagraphFont"/>
    <w:link w:val="Nothing"/>
    <w:rsid w:val="00A02E9E"/>
    <w:rPr>
      <w:rFonts w:ascii="Times New Roman" w:eastAsia="Times New Roman" w:hAnsi="Times New Roman" w:cs="Times New Roman"/>
      <w:sz w:val="20"/>
      <w:szCs w:val="24"/>
    </w:rPr>
  </w:style>
  <w:style w:type="character" w:customStyle="1" w:styleId="CardsFont12pt0">
    <w:name w:val="Cards + Font 12pt"/>
    <w:basedOn w:val="DefaultParagraphFont"/>
    <w:rsid w:val="00A02E9E"/>
    <w:rPr>
      <w:rFonts w:ascii="Times New Roman" w:eastAsia="Calibri" w:hAnsi="Times New Roman" w:cs="Times New Roman"/>
      <w:sz w:val="24"/>
      <w:szCs w:val="20"/>
      <w:u w:val="single"/>
    </w:rPr>
  </w:style>
  <w:style w:type="character" w:customStyle="1" w:styleId="SmallTextChar0">
    <w:name w:val="Small Text Char"/>
    <w:basedOn w:val="CardTextChar0"/>
    <w:rsid w:val="00A02E9E"/>
    <w:rPr>
      <w:rFonts w:ascii="Times New Roman" w:eastAsia="MS Mincho" w:hAnsi="Times New Roman" w:cs="Times New Roman"/>
      <w:sz w:val="15"/>
      <w:szCs w:val="24"/>
      <w:lang w:eastAsia="ja-JP"/>
    </w:rPr>
  </w:style>
  <w:style w:type="paragraph" w:customStyle="1" w:styleId="Circled">
    <w:name w:val="Circled"/>
    <w:link w:val="CircledChar"/>
    <w:qFormat/>
    <w:rsid w:val="00A02E9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A02E9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A02E9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02E9E"/>
  </w:style>
  <w:style w:type="character" w:customStyle="1" w:styleId="part-of-speech">
    <w:name w:val="part-of-speech"/>
    <w:basedOn w:val="DefaultParagraphFont"/>
    <w:rsid w:val="00A02E9E"/>
  </w:style>
  <w:style w:type="character" w:customStyle="1" w:styleId="sep">
    <w:name w:val="sep"/>
    <w:basedOn w:val="DefaultParagraphFont"/>
    <w:rsid w:val="00A02E9E"/>
  </w:style>
  <w:style w:type="character" w:customStyle="1" w:styleId="pron">
    <w:name w:val="pron"/>
    <w:basedOn w:val="DefaultParagraphFont"/>
    <w:rsid w:val="00A02E9E"/>
  </w:style>
  <w:style w:type="paragraph" w:customStyle="1" w:styleId="StyleStyle4LatinTimesNewRomanAsianSimSun">
    <w:name w:val="Style Style4 + (Latin) Times New Roman (Asian) SimSun"/>
    <w:basedOn w:val="Normal"/>
    <w:link w:val="StyleStyle4LatinTimesNewRomanAsianSimSunChar"/>
    <w:qFormat/>
    <w:rsid w:val="00A02E9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02E9E"/>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02E9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02E9E"/>
    <w:rPr>
      <w:rFonts w:eastAsia="SimSun"/>
      <w:b/>
      <w:bCs/>
      <w:u w:val="single"/>
    </w:rPr>
  </w:style>
  <w:style w:type="character" w:customStyle="1" w:styleId="CharChar3">
    <w:name w:val="Char Char3"/>
    <w:basedOn w:val="DefaultParagraphFont"/>
    <w:rsid w:val="00A02E9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02E9E"/>
    <w:rPr>
      <w:bCs/>
      <w:szCs w:val="26"/>
      <w:u w:val="single"/>
    </w:rPr>
  </w:style>
  <w:style w:type="paragraph" w:styleId="Subtitle">
    <w:name w:val="Subtitle"/>
    <w:aliases w:val="Underlined card text"/>
    <w:basedOn w:val="Normal"/>
    <w:next w:val="Normal"/>
    <w:link w:val="SubtitleChar"/>
    <w:uiPriority w:val="99"/>
    <w:qFormat/>
    <w:rsid w:val="00A02E9E"/>
    <w:pPr>
      <w:spacing w:after="60"/>
      <w:outlineLvl w:val="1"/>
    </w:pPr>
    <w:rPr>
      <w:bCs/>
      <w:szCs w:val="26"/>
      <w:u w:val="single"/>
    </w:rPr>
  </w:style>
  <w:style w:type="character" w:customStyle="1" w:styleId="SubtitleChar1">
    <w:name w:val="Subtitle Char1"/>
    <w:aliases w:val="Underlined card text Char1"/>
    <w:basedOn w:val="DefaultParagraphFont"/>
    <w:rsid w:val="00A02E9E"/>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A02E9E"/>
    <w:rPr>
      <w:rFonts w:cs="Times New Roman"/>
    </w:rPr>
  </w:style>
  <w:style w:type="character" w:customStyle="1" w:styleId="StyleStyle411pt1Char">
    <w:name w:val="Style Style4 + 11 pt1 Char"/>
    <w:basedOn w:val="Style4Char"/>
    <w:link w:val="StyleStyle411pt1"/>
    <w:rsid w:val="00A02E9E"/>
    <w:rPr>
      <w:rFonts w:eastAsia="Times New Roman" w:cs="Times New Roman"/>
      <w:u w:val="single"/>
    </w:rPr>
  </w:style>
  <w:style w:type="character" w:customStyle="1" w:styleId="BoldandUnderlineCharChar2">
    <w:name w:val="Bold and Underline Char Char2"/>
    <w:basedOn w:val="DefaultParagraphFont"/>
    <w:rsid w:val="00A02E9E"/>
    <w:rPr>
      <w:b/>
      <w:u w:val="single"/>
      <w:lang w:val="en-US" w:eastAsia="en-US" w:bidi="ar-SA"/>
    </w:rPr>
  </w:style>
  <w:style w:type="character" w:customStyle="1" w:styleId="StyleUnderlineCharChar111pt">
    <w:name w:val="Style Underline Char Char1 + 11 pt"/>
    <w:basedOn w:val="DefaultParagraphFont"/>
    <w:rsid w:val="00A02E9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02E9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02E9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02E9E"/>
    <w:rPr>
      <w:sz w:val="22"/>
      <w:u w:val="single"/>
    </w:rPr>
  </w:style>
  <w:style w:type="paragraph" w:customStyle="1" w:styleId="StyleMinimizedTextArialNarrow9pt">
    <w:name w:val="Style Minimized Text + Arial Narrow 9 pt"/>
    <w:basedOn w:val="Normal"/>
    <w:link w:val="StyleMinimizedTextArialNarrow9ptChar"/>
    <w:qFormat/>
    <w:rsid w:val="00A02E9E"/>
    <w:rPr>
      <w:rFonts w:eastAsia="Times New Roman"/>
    </w:rPr>
  </w:style>
  <w:style w:type="character" w:customStyle="1" w:styleId="StyleMinimizedTextArialNarrow9ptChar">
    <w:name w:val="Style Minimized Text + Arial Narrow 9 pt Char"/>
    <w:basedOn w:val="DefaultParagraphFont"/>
    <w:link w:val="StyleMinimizedTextArialNarrow9pt"/>
    <w:rsid w:val="00A02E9E"/>
    <w:rPr>
      <w:rFonts w:eastAsia="Times New Roman"/>
    </w:rPr>
  </w:style>
  <w:style w:type="paragraph" w:customStyle="1" w:styleId="StyleBoldandUnderlineChar11ptNotBold">
    <w:name w:val="Style Bold and Underline Char + 11 pt Not Bold"/>
    <w:link w:val="StyleBoldandUnderlineChar11ptNotBoldChar"/>
    <w:qFormat/>
    <w:rsid w:val="00A02E9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02E9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02E9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02E9E"/>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02E9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02E9E"/>
    <w:rPr>
      <w:b w:val="0"/>
      <w:bCs/>
      <w:sz w:val="20"/>
      <w:u w:val="single"/>
      <w:lang w:val="en-US" w:eastAsia="en-US" w:bidi="ar-SA"/>
    </w:rPr>
  </w:style>
  <w:style w:type="character" w:customStyle="1" w:styleId="Styleunderline9pt">
    <w:name w:val="Style underline + 9 pt"/>
    <w:basedOn w:val="underline"/>
    <w:rsid w:val="00A02E9E"/>
    <w:rPr>
      <w:rFonts w:ascii="Times New Roman" w:hAnsi="Times New Roman" w:cs="Times New Roman"/>
      <w:b/>
      <w:sz w:val="20"/>
      <w:u w:val="single"/>
    </w:rPr>
  </w:style>
  <w:style w:type="character" w:customStyle="1" w:styleId="StyleTimesNewRoman9pt">
    <w:name w:val="Style Times New Roman 9 pt"/>
    <w:basedOn w:val="DefaultParagraphFont"/>
    <w:rsid w:val="00A02E9E"/>
    <w:rPr>
      <w:rFonts w:ascii="Times New Roman" w:hAnsi="Times New Roman"/>
      <w:sz w:val="20"/>
    </w:rPr>
  </w:style>
  <w:style w:type="character" w:customStyle="1" w:styleId="Styleunderline9pt1">
    <w:name w:val="Style underline + 9 pt1"/>
    <w:basedOn w:val="underline"/>
    <w:rsid w:val="00A02E9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02E9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02E9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02E9E"/>
    <w:rPr>
      <w:b/>
      <w:bCs/>
      <w:noProof w:val="0"/>
      <w:sz w:val="20"/>
      <w:u w:val="single"/>
      <w:lang w:val="en-US" w:eastAsia="en-US" w:bidi="ar-SA"/>
    </w:rPr>
  </w:style>
  <w:style w:type="character" w:customStyle="1" w:styleId="Hyperlink23">
    <w:name w:val="Hyperlink23"/>
    <w:basedOn w:val="DefaultParagraphFont"/>
    <w:rsid w:val="00A02E9E"/>
    <w:rPr>
      <w:color w:val="3300CC"/>
      <w:u w:val="single"/>
    </w:rPr>
  </w:style>
  <w:style w:type="paragraph" w:customStyle="1" w:styleId="cardCharChar">
    <w:name w:val="card Char Char"/>
    <w:basedOn w:val="Normal"/>
    <w:link w:val="cardCharCharChar"/>
    <w:qFormat/>
    <w:rsid w:val="00A02E9E"/>
    <w:pPr>
      <w:ind w:left="288" w:right="288"/>
    </w:pPr>
    <w:rPr>
      <w:rFonts w:eastAsia="Times New Roman"/>
      <w:szCs w:val="20"/>
    </w:rPr>
  </w:style>
  <w:style w:type="character" w:customStyle="1" w:styleId="cardCharCharChar">
    <w:name w:val="card Char Char Char"/>
    <w:basedOn w:val="DefaultParagraphFont"/>
    <w:link w:val="cardCharChar"/>
    <w:rsid w:val="00A02E9E"/>
    <w:rPr>
      <w:rFonts w:eastAsia="Times New Roman"/>
      <w:szCs w:val="20"/>
    </w:rPr>
  </w:style>
  <w:style w:type="character" w:customStyle="1" w:styleId="StyleunderlineArialNarrow9ptBold">
    <w:name w:val="Style underline + Arial Narrow 9 pt Bold"/>
    <w:basedOn w:val="underline"/>
    <w:rsid w:val="00A02E9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02E9E"/>
  </w:style>
  <w:style w:type="character" w:customStyle="1" w:styleId="StylecardCharCharArialNarrow9ptChar">
    <w:name w:val="Style card Char Char + Arial Narrow 9 pt Char"/>
    <w:basedOn w:val="cardCharCharChar"/>
    <w:link w:val="StylecardCharCharArialNarrow9pt"/>
    <w:rsid w:val="00A02E9E"/>
    <w:rPr>
      <w:rFonts w:eastAsia="Times New Roman"/>
      <w:szCs w:val="20"/>
    </w:rPr>
  </w:style>
  <w:style w:type="character" w:customStyle="1" w:styleId="UnderlineCharCharChar">
    <w:name w:val="Underline Char Char Char"/>
    <w:basedOn w:val="DefaultParagraphFont"/>
    <w:rsid w:val="00A02E9E"/>
    <w:rPr>
      <w:noProof w:val="0"/>
      <w:u w:val="single"/>
      <w:lang w:val="en-US" w:eastAsia="en-US" w:bidi="ar-SA"/>
    </w:rPr>
  </w:style>
  <w:style w:type="character" w:customStyle="1" w:styleId="CardTextChar1">
    <w:name w:val="Card Text Char1"/>
    <w:basedOn w:val="DefaultParagraphFont"/>
    <w:rsid w:val="00A02E9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02E9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A02E9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02E9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02E9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02E9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02E9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A02E9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02E9E"/>
    <w:rPr>
      <w:rFonts w:eastAsia="Times New Roman"/>
    </w:rPr>
  </w:style>
  <w:style w:type="character" w:customStyle="1" w:styleId="TextsmallChar">
    <w:name w:val="Textsmall Char"/>
    <w:basedOn w:val="DefaultParagraphFont"/>
    <w:link w:val="Textsmall"/>
    <w:rsid w:val="00A02E9E"/>
    <w:rPr>
      <w:rFonts w:eastAsia="Times New Roman"/>
    </w:rPr>
  </w:style>
  <w:style w:type="character" w:customStyle="1" w:styleId="CharChar111">
    <w:name w:val="Char Char111"/>
    <w:basedOn w:val="DefaultParagraphFont"/>
    <w:rsid w:val="00A02E9E"/>
    <w:rPr>
      <w:rFonts w:cs="Arial"/>
      <w:bCs/>
      <w:szCs w:val="26"/>
      <w:u w:val="single"/>
      <w:lang w:val="en-US" w:eastAsia="en-US" w:bidi="ar-SA"/>
    </w:rPr>
  </w:style>
  <w:style w:type="character" w:customStyle="1" w:styleId="UnderlineBold">
    <w:name w:val="Underline + Bold"/>
    <w:uiPriority w:val="1"/>
    <w:qFormat/>
    <w:rsid w:val="00A02E9E"/>
    <w:rPr>
      <w:b/>
      <w:sz w:val="20"/>
      <w:u w:val="single"/>
    </w:rPr>
  </w:style>
  <w:style w:type="paragraph" w:customStyle="1" w:styleId="cardtextsmall">
    <w:name w:val="card text small"/>
    <w:basedOn w:val="Normal"/>
    <w:qFormat/>
    <w:rsid w:val="00A02E9E"/>
    <w:rPr>
      <w:rFonts w:ascii="Arial Narrow" w:eastAsia="Times New Roman" w:hAnsi="Arial Narrow"/>
    </w:rPr>
  </w:style>
  <w:style w:type="character" w:customStyle="1" w:styleId="AUnterdline">
    <w:name w:val="AUnterdline"/>
    <w:rsid w:val="00A02E9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02E9E"/>
    <w:rPr>
      <w:rFonts w:ascii="Times New Roman" w:hAnsi="Times New Roman"/>
      <w:b/>
      <w:bCs/>
      <w:sz w:val="20"/>
      <w:u w:val="single"/>
      <w:bdr w:val="single" w:sz="4" w:space="0" w:color="auto"/>
    </w:rPr>
  </w:style>
  <w:style w:type="character" w:customStyle="1" w:styleId="highlightedsearchterm">
    <w:name w:val="highlightedsearchterm"/>
    <w:rsid w:val="00A02E9E"/>
  </w:style>
  <w:style w:type="character" w:customStyle="1" w:styleId="StyleUnderline1">
    <w:name w:val="Style Underline1"/>
    <w:basedOn w:val="DefaultParagraphFont"/>
    <w:rsid w:val="00A02E9E"/>
    <w:rPr>
      <w:rFonts w:ascii="Times New Roman" w:hAnsi="Times New Roman"/>
      <w:sz w:val="20"/>
      <w:u w:val="single"/>
    </w:rPr>
  </w:style>
  <w:style w:type="paragraph" w:customStyle="1" w:styleId="CardIndented">
    <w:name w:val="Card (Indented)"/>
    <w:basedOn w:val="Normal"/>
    <w:link w:val="CardIndentedChar"/>
    <w:qFormat/>
    <w:rsid w:val="00A02E9E"/>
    <w:pPr>
      <w:ind w:left="288"/>
    </w:pPr>
  </w:style>
  <w:style w:type="paragraph" w:customStyle="1" w:styleId="StyleStyle49pt10">
    <w:name w:val="Style Style4 + 9 pt10"/>
    <w:basedOn w:val="Style4"/>
    <w:link w:val="StyleStyle49pt10Char"/>
    <w:qFormat/>
    <w:rsid w:val="00A02E9E"/>
    <w:rPr>
      <w:rFonts w:cs="Times New Roman"/>
    </w:rPr>
  </w:style>
  <w:style w:type="character" w:customStyle="1" w:styleId="StyleStyle49pt10Char">
    <w:name w:val="Style Style4 + 9 pt10 Char"/>
    <w:basedOn w:val="Style4Char"/>
    <w:link w:val="StyleStyle49pt10"/>
    <w:rsid w:val="00A02E9E"/>
    <w:rPr>
      <w:rFonts w:eastAsia="Times New Roman" w:cs="Times New Roman"/>
      <w:u w:val="single"/>
    </w:rPr>
  </w:style>
  <w:style w:type="paragraph" w:customStyle="1" w:styleId="StyleStyle49ptBold7">
    <w:name w:val="Style Style4 + 9 pt Bold7"/>
    <w:basedOn w:val="Style4"/>
    <w:link w:val="StyleStyle49ptBold7Char"/>
    <w:qFormat/>
    <w:rsid w:val="00A02E9E"/>
    <w:rPr>
      <w:rFonts w:cs="Times New Roman"/>
      <w:b/>
      <w:bCs/>
    </w:rPr>
  </w:style>
  <w:style w:type="character" w:customStyle="1" w:styleId="StyleStyle49ptBold7Char">
    <w:name w:val="Style Style4 + 9 pt Bold7 Char"/>
    <w:link w:val="StyleStyle49ptBold7"/>
    <w:rsid w:val="00A02E9E"/>
    <w:rPr>
      <w:rFonts w:eastAsia="Times New Roman" w:cs="Times New Roman"/>
      <w:b/>
      <w:bCs/>
      <w:u w:val="single"/>
    </w:rPr>
  </w:style>
  <w:style w:type="paragraph" w:customStyle="1" w:styleId="NormalUnderline">
    <w:name w:val="Normal Underline"/>
    <w:basedOn w:val="Normal"/>
    <w:link w:val="NormalUnderlineChar"/>
    <w:qFormat/>
    <w:rsid w:val="00A02E9E"/>
    <w:pPr>
      <w:ind w:left="288"/>
    </w:pPr>
    <w:rPr>
      <w:rFonts w:eastAsia="Times New Roman"/>
      <w:u w:val="single"/>
    </w:rPr>
  </w:style>
  <w:style w:type="character" w:customStyle="1" w:styleId="NormalUnderlineChar">
    <w:name w:val="Normal Underline Char"/>
    <w:link w:val="NormalUnderline"/>
    <w:rsid w:val="00A02E9E"/>
    <w:rPr>
      <w:rFonts w:eastAsia="Times New Roman"/>
      <w:u w:val="single"/>
    </w:rPr>
  </w:style>
  <w:style w:type="character" w:customStyle="1" w:styleId="DontRead">
    <w:name w:val="Don't Read"/>
    <w:qFormat/>
    <w:rsid w:val="00A02E9E"/>
    <w:rPr>
      <w:rFonts w:ascii="Times New Roman" w:hAnsi="Times New Roman"/>
      <w:sz w:val="16"/>
    </w:rPr>
  </w:style>
  <w:style w:type="paragraph" w:customStyle="1" w:styleId="Underlinestyle">
    <w:name w:val="Underline style"/>
    <w:basedOn w:val="Normal"/>
    <w:qFormat/>
    <w:rsid w:val="00A02E9E"/>
    <w:rPr>
      <w:rFonts w:eastAsia="Times New Roman"/>
      <w:u w:val="single"/>
    </w:rPr>
  </w:style>
  <w:style w:type="character" w:customStyle="1" w:styleId="Style11ptUnderline3">
    <w:name w:val="Style 11 pt Underline3"/>
    <w:rsid w:val="00A02E9E"/>
    <w:rPr>
      <w:sz w:val="20"/>
      <w:u w:val="single"/>
    </w:rPr>
  </w:style>
  <w:style w:type="character" w:customStyle="1" w:styleId="27">
    <w:name w:val="27"/>
    <w:rsid w:val="00A02E9E"/>
    <w:rPr>
      <w:rFonts w:cs="Arial"/>
      <w:bCs/>
      <w:sz w:val="20"/>
      <w:u w:val="single"/>
      <w:lang w:val="en-US" w:eastAsia="en-US" w:bidi="ar-SA"/>
    </w:rPr>
  </w:style>
  <w:style w:type="character" w:customStyle="1" w:styleId="2">
    <w:name w:val="2"/>
    <w:rsid w:val="00A02E9E"/>
    <w:rPr>
      <w:rFonts w:cs="Arial"/>
      <w:bCs/>
      <w:sz w:val="20"/>
      <w:u w:val="single"/>
      <w:lang w:val="en-US" w:eastAsia="en-US" w:bidi="ar-SA"/>
    </w:rPr>
  </w:style>
  <w:style w:type="character" w:customStyle="1" w:styleId="Style9ptUnderline11">
    <w:name w:val="Style 9 pt Underline11"/>
    <w:basedOn w:val="DefaultParagraphFont"/>
    <w:rsid w:val="00A02E9E"/>
    <w:rPr>
      <w:sz w:val="20"/>
      <w:u w:val="single"/>
    </w:rPr>
  </w:style>
  <w:style w:type="character" w:customStyle="1" w:styleId="Style9ptBoldUnderline5">
    <w:name w:val="Style 9 pt Bold Underline5"/>
    <w:basedOn w:val="DefaultParagraphFont"/>
    <w:rsid w:val="00A02E9E"/>
    <w:rPr>
      <w:b/>
      <w:bCs/>
      <w:sz w:val="20"/>
      <w:u w:val="single"/>
    </w:rPr>
  </w:style>
  <w:style w:type="character" w:customStyle="1" w:styleId="CharChar114">
    <w:name w:val="Char Char114"/>
    <w:basedOn w:val="DefaultParagraphFont"/>
    <w:rsid w:val="00A02E9E"/>
    <w:rPr>
      <w:rFonts w:cs="Arial"/>
      <w:bCs/>
      <w:szCs w:val="26"/>
      <w:u w:val="single"/>
      <w:lang w:val="en-US" w:eastAsia="en-US" w:bidi="ar-SA"/>
    </w:rPr>
  </w:style>
  <w:style w:type="character" w:customStyle="1" w:styleId="CharChar113">
    <w:name w:val="Char Char113"/>
    <w:basedOn w:val="DefaultParagraphFont"/>
    <w:rsid w:val="00A02E9E"/>
    <w:rPr>
      <w:rFonts w:cs="Arial"/>
      <w:bCs/>
      <w:szCs w:val="26"/>
      <w:u w:val="single"/>
      <w:lang w:val="en-US" w:eastAsia="en-US" w:bidi="ar-SA"/>
    </w:rPr>
  </w:style>
  <w:style w:type="character" w:customStyle="1" w:styleId="CharChar112">
    <w:name w:val="Char Char112"/>
    <w:basedOn w:val="DefaultParagraphFont"/>
    <w:rsid w:val="00A02E9E"/>
    <w:rPr>
      <w:rFonts w:cs="Arial"/>
      <w:bCs/>
      <w:szCs w:val="26"/>
      <w:u w:val="single"/>
      <w:lang w:val="en-US" w:eastAsia="en-US" w:bidi="ar-SA"/>
    </w:rPr>
  </w:style>
  <w:style w:type="character" w:customStyle="1" w:styleId="ssl0">
    <w:name w:val="ss_l0"/>
    <w:basedOn w:val="DefaultParagraphFont"/>
    <w:rsid w:val="00A02E9E"/>
  </w:style>
  <w:style w:type="paragraph" w:styleId="CommentText">
    <w:name w:val="annotation text"/>
    <w:basedOn w:val="Normal"/>
    <w:link w:val="CommentTextChar"/>
    <w:uiPriority w:val="99"/>
    <w:rsid w:val="00A02E9E"/>
    <w:rPr>
      <w:szCs w:val="20"/>
    </w:rPr>
  </w:style>
  <w:style w:type="character" w:customStyle="1" w:styleId="CommentTextChar">
    <w:name w:val="Comment Text Char"/>
    <w:basedOn w:val="DefaultParagraphFont"/>
    <w:link w:val="CommentText"/>
    <w:uiPriority w:val="99"/>
    <w:rsid w:val="00A02E9E"/>
    <w:rPr>
      <w:szCs w:val="20"/>
    </w:rPr>
  </w:style>
  <w:style w:type="character" w:customStyle="1" w:styleId="CommentSubjectChar">
    <w:name w:val="Comment Subject Char"/>
    <w:basedOn w:val="CommentTextChar"/>
    <w:link w:val="CommentSubject"/>
    <w:rsid w:val="00A02E9E"/>
    <w:rPr>
      <w:rFonts w:ascii="Times New Roman" w:hAnsi="Times New Roman" w:cs="Times New Roman"/>
      <w:b/>
      <w:bCs/>
      <w:szCs w:val="20"/>
    </w:rPr>
  </w:style>
  <w:style w:type="paragraph" w:styleId="CommentSubject">
    <w:name w:val="annotation subject"/>
    <w:basedOn w:val="CommentText"/>
    <w:next w:val="CommentText"/>
    <w:link w:val="CommentSubjectChar"/>
    <w:rsid w:val="00A02E9E"/>
    <w:rPr>
      <w:rFonts w:ascii="Times New Roman" w:hAnsi="Times New Roman" w:cs="Times New Roman"/>
      <w:b/>
      <w:bCs/>
    </w:rPr>
  </w:style>
  <w:style w:type="character" w:customStyle="1" w:styleId="CommentSubjectChar1">
    <w:name w:val="Comment Subject Char1"/>
    <w:basedOn w:val="CommentTextChar"/>
    <w:uiPriority w:val="99"/>
    <w:semiHidden/>
    <w:rsid w:val="00A02E9E"/>
    <w:rPr>
      <w:b/>
      <w:bCs/>
      <w:szCs w:val="20"/>
    </w:rPr>
  </w:style>
  <w:style w:type="paragraph" w:customStyle="1" w:styleId="WW-Default1">
    <w:name w:val="WW-Default1"/>
    <w:basedOn w:val="Normal"/>
    <w:qFormat/>
    <w:rsid w:val="00A02E9E"/>
    <w:pPr>
      <w:suppressAutoHyphens/>
    </w:pPr>
    <w:rPr>
      <w:rFonts w:eastAsia="Times New Roman"/>
      <w:b/>
      <w:bCs/>
      <w:szCs w:val="20"/>
      <w:lang w:eastAsia="ar-SA"/>
    </w:rPr>
  </w:style>
  <w:style w:type="paragraph" w:customStyle="1" w:styleId="Normal1">
    <w:name w:val="Normal1"/>
    <w:basedOn w:val="BodyText"/>
    <w:qFormat/>
    <w:rsid w:val="00A02E9E"/>
  </w:style>
  <w:style w:type="character" w:customStyle="1" w:styleId="zoomme">
    <w:name w:val="zoomme"/>
    <w:basedOn w:val="DefaultParagraphFont"/>
    <w:rsid w:val="00A02E9E"/>
  </w:style>
  <w:style w:type="character" w:customStyle="1" w:styleId="Date1">
    <w:name w:val="Date1"/>
    <w:basedOn w:val="DefaultParagraphFont"/>
    <w:rsid w:val="00A02E9E"/>
  </w:style>
  <w:style w:type="character" w:customStyle="1" w:styleId="classauthor">
    <w:name w:val="class=&quot;author&quot;"/>
    <w:basedOn w:val="DefaultParagraphFont"/>
    <w:rsid w:val="00A02E9E"/>
  </w:style>
  <w:style w:type="paragraph" w:customStyle="1" w:styleId="CardStyle">
    <w:name w:val="Card Style"/>
    <w:basedOn w:val="Normal"/>
    <w:link w:val="CardStyleChar"/>
    <w:qFormat/>
    <w:rsid w:val="00A02E9E"/>
    <w:rPr>
      <w:rFonts w:eastAsia="Times New Roman"/>
    </w:rPr>
  </w:style>
  <w:style w:type="character" w:customStyle="1" w:styleId="CharCharChar">
    <w:name w:val="Char Char Char"/>
    <w:basedOn w:val="DefaultParagraphFont"/>
    <w:rsid w:val="00A02E9E"/>
    <w:rPr>
      <w:rFonts w:cs="Arial"/>
      <w:bCs/>
      <w:szCs w:val="26"/>
      <w:u w:val="single"/>
      <w:lang w:val="en-US" w:eastAsia="en-US" w:bidi="ar-SA"/>
    </w:rPr>
  </w:style>
  <w:style w:type="character" w:customStyle="1" w:styleId="BoldUnderlineChar0">
    <w:name w:val="Bold Underline Char"/>
    <w:rsid w:val="00A02E9E"/>
    <w:rPr>
      <w:rFonts w:ascii="Times New Roman" w:eastAsia="Times New Roman" w:hAnsi="Times New Roman"/>
      <w:b/>
      <w:bCs/>
      <w:szCs w:val="24"/>
      <w:u w:val="single"/>
    </w:rPr>
  </w:style>
  <w:style w:type="character" w:customStyle="1" w:styleId="texto1">
    <w:name w:val="texto1"/>
    <w:rsid w:val="00A02E9E"/>
  </w:style>
  <w:style w:type="character" w:customStyle="1" w:styleId="apple-style-span">
    <w:name w:val="apple-style-span"/>
    <w:rsid w:val="00A02E9E"/>
  </w:style>
  <w:style w:type="paragraph" w:customStyle="1" w:styleId="citenon-bold">
    <w:name w:val="cite non-bold"/>
    <w:basedOn w:val="Normal"/>
    <w:link w:val="citenon-boldChar"/>
    <w:qFormat/>
    <w:rsid w:val="00A02E9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02E9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02E9E"/>
    <w:rPr>
      <w:rFonts w:eastAsia="Times New Roman" w:cs="Arial"/>
      <w:b/>
      <w:sz w:val="24"/>
      <w:szCs w:val="28"/>
    </w:rPr>
  </w:style>
  <w:style w:type="paragraph" w:customStyle="1" w:styleId="Style23">
    <w:name w:val="Style23"/>
    <w:basedOn w:val="Normal"/>
    <w:uiPriority w:val="99"/>
    <w:qFormat/>
    <w:rsid w:val="00A02E9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02E9E"/>
    <w:rPr>
      <w:rFonts w:eastAsia="Times New Roman"/>
      <w:lang w:bidi="en-US"/>
    </w:rPr>
  </w:style>
  <w:style w:type="character" w:customStyle="1" w:styleId="gray">
    <w:name w:val="gray"/>
    <w:basedOn w:val="DefaultParagraphFont"/>
    <w:rsid w:val="00A02E9E"/>
  </w:style>
  <w:style w:type="paragraph" w:customStyle="1" w:styleId="Tagtemplate">
    <w:name w:val="Tagtemplate"/>
    <w:basedOn w:val="Normal"/>
    <w:link w:val="TagtemplateChar"/>
    <w:autoRedefine/>
    <w:qFormat/>
    <w:rsid w:val="00A02E9E"/>
    <w:pPr>
      <w:keepNext/>
      <w:keepLines/>
    </w:pPr>
    <w:rPr>
      <w:rFonts w:eastAsia="Calibri"/>
      <w:b/>
    </w:rPr>
  </w:style>
  <w:style w:type="character" w:customStyle="1" w:styleId="TagtemplateChar">
    <w:name w:val="Tagtemplate Char"/>
    <w:basedOn w:val="DefaultParagraphFont"/>
    <w:link w:val="Tagtemplate"/>
    <w:rsid w:val="00A02E9E"/>
    <w:rPr>
      <w:rFonts w:eastAsia="Calibri"/>
      <w:b/>
    </w:rPr>
  </w:style>
  <w:style w:type="character" w:customStyle="1" w:styleId="Styleunderline11ptBorderSinglesolidlineAuto05p">
    <w:name w:val="Style underline + 11 pt Border: : (Single solid line Auto  0.5 p..."/>
    <w:rsid w:val="00A02E9E"/>
    <w:rPr>
      <w:sz w:val="20"/>
      <w:u w:val="single"/>
      <w:bdr w:val="single" w:sz="4" w:space="0" w:color="auto"/>
    </w:rPr>
  </w:style>
  <w:style w:type="paragraph" w:customStyle="1" w:styleId="Citation-FirstLine">
    <w:name w:val="Citation - First Line"/>
    <w:basedOn w:val="Normal"/>
    <w:next w:val="Normal"/>
    <w:autoRedefine/>
    <w:qFormat/>
    <w:rsid w:val="00A02E9E"/>
    <w:pPr>
      <w:spacing w:line="240" w:lineRule="atLeast"/>
      <w:jc w:val="both"/>
    </w:pPr>
    <w:rPr>
      <w:rFonts w:ascii="Book Antiqua" w:eastAsia="Times New Roman" w:hAnsi="Book Antiqua"/>
    </w:rPr>
  </w:style>
  <w:style w:type="character" w:customStyle="1" w:styleId="CardText-Underlined">
    <w:name w:val="Card Text - Underlined"/>
    <w:rsid w:val="00A02E9E"/>
    <w:rPr>
      <w:b/>
      <w:sz w:val="20"/>
      <w:u w:val="single"/>
    </w:rPr>
  </w:style>
  <w:style w:type="paragraph" w:customStyle="1" w:styleId="Citation-Complete">
    <w:name w:val="Citation - Complete"/>
    <w:basedOn w:val="Normal"/>
    <w:next w:val="Normal"/>
    <w:link w:val="Citation-CompleteChar"/>
    <w:autoRedefine/>
    <w:qFormat/>
    <w:rsid w:val="00A02E9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02E9E"/>
    <w:rPr>
      <w:rFonts w:ascii="Book Antiqua" w:eastAsia="Times New Roman" w:hAnsi="Book Antiqua"/>
    </w:rPr>
  </w:style>
  <w:style w:type="character" w:customStyle="1" w:styleId="MicroTextChar">
    <w:name w:val="MicroText Char"/>
    <w:link w:val="MicroText"/>
    <w:rsid w:val="00A02E9E"/>
    <w:rPr>
      <w:rFonts w:ascii="Arial Narrow" w:hAnsi="Arial Narrow"/>
      <w:sz w:val="12"/>
    </w:rPr>
  </w:style>
  <w:style w:type="paragraph" w:customStyle="1" w:styleId="TagCite">
    <w:name w:val="Tag/Cite"/>
    <w:basedOn w:val="Normal"/>
    <w:qFormat/>
    <w:rsid w:val="00A02E9E"/>
    <w:rPr>
      <w:rFonts w:eastAsia="Times New Roman"/>
      <w:b/>
    </w:rPr>
  </w:style>
  <w:style w:type="character" w:customStyle="1" w:styleId="Style11ptItalicUnderline">
    <w:name w:val="Style 11 pt Italic Underline"/>
    <w:basedOn w:val="DefaultParagraphFont"/>
    <w:rsid w:val="00A02E9E"/>
    <w:rPr>
      <w:i/>
      <w:iCs/>
      <w:sz w:val="20"/>
      <w:u w:val="single"/>
    </w:rPr>
  </w:style>
  <w:style w:type="character" w:customStyle="1" w:styleId="Style11ptItalic">
    <w:name w:val="Style 11 pt Italic"/>
    <w:basedOn w:val="DefaultParagraphFont"/>
    <w:rsid w:val="00A02E9E"/>
    <w:rPr>
      <w:rFonts w:ascii="Times New Roman" w:hAnsi="Times New Roman"/>
      <w:i/>
      <w:iCs/>
      <w:sz w:val="20"/>
    </w:rPr>
  </w:style>
  <w:style w:type="character" w:customStyle="1" w:styleId="BoldandUnderlineChar">
    <w:name w:val="Bold and Underline Char"/>
    <w:basedOn w:val="DefaultParagraphFont"/>
    <w:link w:val="BoldandUnderline"/>
    <w:locked/>
    <w:rsid w:val="00A02E9E"/>
    <w:rPr>
      <w:b/>
      <w:u w:val="single"/>
    </w:rPr>
  </w:style>
  <w:style w:type="paragraph" w:customStyle="1" w:styleId="BoldandUnderline">
    <w:name w:val="Bold and Underline"/>
    <w:basedOn w:val="Normal"/>
    <w:link w:val="BoldandUnderlineChar"/>
    <w:qFormat/>
    <w:rsid w:val="00A02E9E"/>
    <w:rPr>
      <w:b/>
      <w:u w:val="single"/>
    </w:rPr>
  </w:style>
  <w:style w:type="character" w:customStyle="1" w:styleId="hdr">
    <w:name w:val="hdr"/>
    <w:basedOn w:val="DefaultParagraphFont"/>
    <w:rsid w:val="00A02E9E"/>
  </w:style>
  <w:style w:type="paragraph" w:customStyle="1" w:styleId="StyleStyle49ptBold3">
    <w:name w:val="Style Style4 + 9 pt Bold3"/>
    <w:basedOn w:val="Style4"/>
    <w:link w:val="StyleStyle49ptBold3Char"/>
    <w:qFormat/>
    <w:rsid w:val="00A02E9E"/>
    <w:rPr>
      <w:rFonts w:cs="Times New Roman"/>
      <w:b/>
      <w:bCs/>
    </w:rPr>
  </w:style>
  <w:style w:type="character" w:customStyle="1" w:styleId="StyleStyle49ptBold3Char">
    <w:name w:val="Style Style4 + 9 pt Bold3 Char"/>
    <w:basedOn w:val="Style4Char"/>
    <w:link w:val="StyleStyle49ptBold3"/>
    <w:rsid w:val="00A02E9E"/>
    <w:rPr>
      <w:rFonts w:eastAsia="Times New Roman" w:cs="Times New Roman"/>
      <w:b/>
      <w:bCs/>
      <w:u w:val="single"/>
    </w:rPr>
  </w:style>
  <w:style w:type="character" w:customStyle="1" w:styleId="Style9ptUnderline6">
    <w:name w:val="Style 9 pt Underline6"/>
    <w:basedOn w:val="DefaultParagraphFont"/>
    <w:rsid w:val="00A02E9E"/>
    <w:rPr>
      <w:sz w:val="20"/>
      <w:u w:val="single"/>
    </w:rPr>
  </w:style>
  <w:style w:type="character" w:customStyle="1" w:styleId="ct-with-fmlt">
    <w:name w:val="ct-with-fmlt"/>
    <w:basedOn w:val="DefaultParagraphFont"/>
    <w:rsid w:val="00A02E9E"/>
  </w:style>
  <w:style w:type="paragraph" w:customStyle="1" w:styleId="TagText">
    <w:name w:val="TagText"/>
    <w:basedOn w:val="Normal"/>
    <w:uiPriority w:val="99"/>
    <w:qFormat/>
    <w:rsid w:val="00A02E9E"/>
    <w:rPr>
      <w:b/>
    </w:rPr>
  </w:style>
  <w:style w:type="paragraph" w:customStyle="1" w:styleId="StyleStyle49pt">
    <w:name w:val="Style Style4 + 9 pt"/>
    <w:basedOn w:val="Normal"/>
    <w:link w:val="StyleStyle49ptChar"/>
    <w:qFormat/>
    <w:rsid w:val="00A02E9E"/>
    <w:rPr>
      <w:rFonts w:eastAsia="Times New Roman"/>
      <w:u w:val="single"/>
    </w:rPr>
  </w:style>
  <w:style w:type="character" w:customStyle="1" w:styleId="StyleStyle49ptChar">
    <w:name w:val="Style Style4 + 9 pt Char"/>
    <w:basedOn w:val="DefaultParagraphFont"/>
    <w:link w:val="StyleStyle49pt"/>
    <w:rsid w:val="00A02E9E"/>
    <w:rPr>
      <w:rFonts w:eastAsia="Times New Roman"/>
      <w:u w:val="single"/>
    </w:rPr>
  </w:style>
  <w:style w:type="paragraph" w:customStyle="1" w:styleId="StyleStyle49ptBold">
    <w:name w:val="Style Style4 + 9 pt Bold"/>
    <w:basedOn w:val="Normal"/>
    <w:link w:val="StyleStyle49ptBoldChar"/>
    <w:qFormat/>
    <w:rsid w:val="00A02E9E"/>
    <w:rPr>
      <w:rFonts w:eastAsia="Times New Roman"/>
      <w:b/>
      <w:bCs/>
      <w:u w:val="single"/>
    </w:rPr>
  </w:style>
  <w:style w:type="character" w:customStyle="1" w:styleId="StyleStyle49ptBoldChar">
    <w:name w:val="Style Style4 + 9 pt Bold Char"/>
    <w:basedOn w:val="DefaultParagraphFont"/>
    <w:link w:val="StyleStyle49ptBold"/>
    <w:rsid w:val="00A02E9E"/>
    <w:rPr>
      <w:rFonts w:eastAsia="Times New Roman"/>
      <w:b/>
      <w:bCs/>
      <w:u w:val="single"/>
    </w:rPr>
  </w:style>
  <w:style w:type="paragraph" w:customStyle="1" w:styleId="StyleStyle49ptBoldItalic">
    <w:name w:val="Style Style4 + 9 pt Bold Italic"/>
    <w:basedOn w:val="Normal"/>
    <w:link w:val="StyleStyle49ptBoldItalicChar"/>
    <w:qFormat/>
    <w:rsid w:val="00A02E9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02E9E"/>
    <w:rPr>
      <w:rFonts w:eastAsia="Times New Roman"/>
      <w:b/>
      <w:bCs/>
      <w:i/>
      <w:iCs/>
      <w:u w:val="single"/>
    </w:rPr>
  </w:style>
  <w:style w:type="paragraph" w:customStyle="1" w:styleId="StyleUnderlined11ptBold">
    <w:name w:val="Style Underlined + 11 pt Bold"/>
    <w:link w:val="StyleUnderlined11ptBoldChar"/>
    <w:qFormat/>
    <w:rsid w:val="00A02E9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02E9E"/>
    <w:rPr>
      <w:rFonts w:ascii="Arial" w:eastAsia="Times New Roman" w:hAnsi="Arial" w:cs="Arial"/>
      <w:b/>
      <w:bCs/>
      <w:szCs w:val="24"/>
      <w:u w:val="single"/>
    </w:rPr>
  </w:style>
  <w:style w:type="paragraph" w:customStyle="1" w:styleId="StyleUnderlined11pt">
    <w:name w:val="Style Underlined + 11 pt"/>
    <w:link w:val="StyleUnderlined11ptChar"/>
    <w:qFormat/>
    <w:rsid w:val="00A02E9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02E9E"/>
    <w:rPr>
      <w:rFonts w:ascii="Arial" w:eastAsia="Times New Roman" w:hAnsi="Arial" w:cs="Arial"/>
      <w:szCs w:val="24"/>
      <w:u w:val="single"/>
    </w:rPr>
  </w:style>
  <w:style w:type="character" w:customStyle="1" w:styleId="newscontent">
    <w:name w:val="newscontent"/>
    <w:rsid w:val="00A02E9E"/>
  </w:style>
  <w:style w:type="character" w:customStyle="1" w:styleId="StyleUnderlinePatternClearYellow">
    <w:name w:val="Style Underline Pattern: Clear (Yellow)"/>
    <w:basedOn w:val="DefaultParagraphFont"/>
    <w:rsid w:val="00A02E9E"/>
    <w:rPr>
      <w:u w:val="single"/>
      <w:shd w:val="clear" w:color="auto" w:fill="00FF00"/>
    </w:rPr>
  </w:style>
  <w:style w:type="paragraph" w:customStyle="1" w:styleId="StyleUnderlineChar11pt3">
    <w:name w:val="Style Underline Char + 11 pt3"/>
    <w:link w:val="StyleUnderlineChar11pt3Char"/>
    <w:qFormat/>
    <w:rsid w:val="00A02E9E"/>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02E9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A02E9E"/>
    <w:rPr>
      <w:b w:val="0"/>
      <w:bCs/>
      <w:u w:val="single"/>
    </w:rPr>
  </w:style>
  <w:style w:type="character" w:customStyle="1" w:styleId="date-display-single">
    <w:name w:val="date-display-single"/>
    <w:basedOn w:val="DefaultParagraphFont"/>
    <w:rsid w:val="00A02E9E"/>
  </w:style>
  <w:style w:type="character" w:customStyle="1" w:styleId="CommentTextChar1">
    <w:name w:val="Comment Text Char1"/>
    <w:basedOn w:val="DefaultParagraphFont"/>
    <w:uiPriority w:val="99"/>
    <w:rsid w:val="00A02E9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02E9E"/>
    <w:rPr>
      <w:rFonts w:ascii="Times New Roman" w:hAnsi="Times New Roman" w:cs="Times New Roman"/>
      <w:sz w:val="20"/>
    </w:rPr>
  </w:style>
  <w:style w:type="paragraph" w:customStyle="1" w:styleId="Cite2">
    <w:name w:val="Cite 2"/>
    <w:basedOn w:val="Normal"/>
    <w:qFormat/>
    <w:rsid w:val="00A02E9E"/>
    <w:rPr>
      <w:rFonts w:eastAsia="MS Mincho"/>
      <w:b/>
      <w:u w:val="single"/>
    </w:rPr>
  </w:style>
  <w:style w:type="character" w:customStyle="1" w:styleId="StyleunderlineBold">
    <w:name w:val="Style underline + Bold"/>
    <w:basedOn w:val="underline"/>
    <w:rsid w:val="00A02E9E"/>
    <w:rPr>
      <w:rFonts w:ascii="Times New Roman" w:hAnsi="Times New Roman" w:cs="Times New Roman"/>
      <w:bCs/>
      <w:sz w:val="20"/>
      <w:u w:val="single"/>
    </w:rPr>
  </w:style>
  <w:style w:type="paragraph" w:customStyle="1" w:styleId="cards0">
    <w:name w:val="cards"/>
    <w:basedOn w:val="Cites0"/>
    <w:qFormat/>
    <w:rsid w:val="00A02E9E"/>
    <w:pPr>
      <w:widowControl/>
      <w:jc w:val="left"/>
    </w:pPr>
    <w:rPr>
      <w:szCs w:val="22"/>
    </w:rPr>
  </w:style>
  <w:style w:type="character" w:customStyle="1" w:styleId="Style10ptUnderline">
    <w:name w:val="Style 10 pt Underline"/>
    <w:basedOn w:val="DefaultParagraphFont"/>
    <w:rsid w:val="00A02E9E"/>
    <w:rPr>
      <w:sz w:val="20"/>
      <w:u w:val="single"/>
    </w:rPr>
  </w:style>
  <w:style w:type="character" w:styleId="HTMLCite">
    <w:name w:val="HTML Cite"/>
    <w:uiPriority w:val="99"/>
    <w:rsid w:val="00A02E9E"/>
    <w:rPr>
      <w:i/>
      <w:iCs/>
    </w:rPr>
  </w:style>
  <w:style w:type="character" w:customStyle="1" w:styleId="slug-pub-date">
    <w:name w:val="slug-pub-date"/>
    <w:basedOn w:val="DefaultParagraphFont"/>
    <w:rsid w:val="00A02E9E"/>
  </w:style>
  <w:style w:type="character" w:customStyle="1" w:styleId="slug-vol">
    <w:name w:val="slug-vol"/>
    <w:basedOn w:val="DefaultParagraphFont"/>
    <w:rsid w:val="00A02E9E"/>
  </w:style>
  <w:style w:type="character" w:customStyle="1" w:styleId="slug-issue">
    <w:name w:val="slug-issue"/>
    <w:basedOn w:val="DefaultParagraphFont"/>
    <w:rsid w:val="00A02E9E"/>
  </w:style>
  <w:style w:type="character" w:customStyle="1" w:styleId="slug-pages">
    <w:name w:val="slug-pages"/>
    <w:basedOn w:val="DefaultParagraphFont"/>
    <w:rsid w:val="00A02E9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02E9E"/>
    <w:rPr>
      <w:b/>
      <w:bCs/>
      <w:strike w:val="0"/>
      <w:dstrike w:val="0"/>
      <w:sz w:val="24"/>
      <w:u w:val="none"/>
      <w:effect w:val="none"/>
    </w:rPr>
  </w:style>
  <w:style w:type="paragraph" w:customStyle="1" w:styleId="Tag2">
    <w:name w:val="Tag2"/>
    <w:basedOn w:val="Normal"/>
    <w:autoRedefine/>
    <w:qFormat/>
    <w:rsid w:val="00A02E9E"/>
    <w:pPr>
      <w:spacing w:before="120"/>
    </w:pPr>
    <w:rPr>
      <w:b/>
      <w:sz w:val="26"/>
    </w:rPr>
  </w:style>
  <w:style w:type="character" w:customStyle="1" w:styleId="tagchar">
    <w:name w:val="tagchar"/>
    <w:basedOn w:val="DefaultParagraphFont"/>
    <w:rsid w:val="00A02E9E"/>
  </w:style>
  <w:style w:type="paragraph" w:customStyle="1" w:styleId="NormalText">
    <w:name w:val="Normal Text"/>
    <w:basedOn w:val="Normal"/>
    <w:link w:val="NormalTextChar"/>
    <w:autoRedefine/>
    <w:qFormat/>
    <w:rsid w:val="00A02E9E"/>
    <w:pPr>
      <w:jc w:val="both"/>
    </w:pPr>
    <w:rPr>
      <w:rFonts w:eastAsia="Times New Roman"/>
      <w:szCs w:val="26"/>
    </w:rPr>
  </w:style>
  <w:style w:type="character" w:customStyle="1" w:styleId="pmterms11">
    <w:name w:val="pmterms11"/>
    <w:basedOn w:val="DefaultParagraphFont"/>
    <w:rsid w:val="00A02E9E"/>
    <w:rPr>
      <w:b/>
      <w:bCs/>
      <w:i w:val="0"/>
      <w:iCs w:val="0"/>
      <w:color w:val="000000"/>
    </w:rPr>
  </w:style>
  <w:style w:type="character" w:customStyle="1" w:styleId="StyleUnderlineChar9ptBold">
    <w:name w:val="Style Underline Char + 9 pt Bold"/>
    <w:basedOn w:val="DefaultParagraphFont"/>
    <w:rsid w:val="00A02E9E"/>
    <w:rPr>
      <w:rFonts w:ascii="Times New Roman" w:hAnsi="Times New Roman"/>
      <w:b/>
      <w:bCs/>
      <w:sz w:val="20"/>
      <w:u w:val="single"/>
      <w:lang w:val="en-US" w:eastAsia="en-US" w:bidi="ar-SA"/>
    </w:rPr>
  </w:style>
  <w:style w:type="character" w:customStyle="1" w:styleId="Style8pt">
    <w:name w:val="Style 8 pt"/>
    <w:basedOn w:val="DefaultParagraphFont"/>
    <w:rsid w:val="00A02E9E"/>
    <w:rPr>
      <w:sz w:val="20"/>
    </w:rPr>
  </w:style>
  <w:style w:type="character" w:customStyle="1" w:styleId="UnderlineChar5Char">
    <w:name w:val="Underline Char5 Char"/>
    <w:basedOn w:val="DefaultParagraphFont"/>
    <w:rsid w:val="00A02E9E"/>
    <w:rPr>
      <w:szCs w:val="24"/>
      <w:u w:val="single"/>
      <w:lang w:val="en-US" w:eastAsia="en-US" w:bidi="ar-SA"/>
    </w:rPr>
  </w:style>
  <w:style w:type="character" w:customStyle="1" w:styleId="BoldandUnderlineChar2Char1">
    <w:name w:val="Bold and Underline Char2 Char1"/>
    <w:basedOn w:val="DefaultParagraphFont"/>
    <w:rsid w:val="00A02E9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02E9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02E9E"/>
    <w:rPr>
      <w:szCs w:val="24"/>
      <w:u w:val="single"/>
      <w:lang w:val="en-US" w:eastAsia="en-US" w:bidi="ar-SA"/>
    </w:rPr>
  </w:style>
  <w:style w:type="paragraph" w:customStyle="1" w:styleId="Language">
    <w:name w:val="Language"/>
    <w:basedOn w:val="Normal"/>
    <w:link w:val="LanguageChar"/>
    <w:qFormat/>
    <w:rsid w:val="00A02E9E"/>
    <w:rPr>
      <w:rFonts w:eastAsia="Times New Roman"/>
      <w:strike/>
      <w:szCs w:val="20"/>
    </w:rPr>
  </w:style>
  <w:style w:type="character" w:customStyle="1" w:styleId="LanguageChar">
    <w:name w:val="Language Char"/>
    <w:basedOn w:val="DefaultParagraphFont"/>
    <w:link w:val="Language"/>
    <w:rsid w:val="00A02E9E"/>
    <w:rPr>
      <w:rFonts w:eastAsia="Times New Roman"/>
      <w:strike/>
      <w:szCs w:val="20"/>
    </w:rPr>
  </w:style>
  <w:style w:type="paragraph" w:customStyle="1" w:styleId="UnderlineChar3">
    <w:name w:val="Underline Char3"/>
    <w:basedOn w:val="Normal"/>
    <w:link w:val="UnderlineChar3Char"/>
    <w:qFormat/>
    <w:rsid w:val="00A02E9E"/>
    <w:rPr>
      <w:rFonts w:eastAsia="Times New Roman"/>
      <w:u w:val="single"/>
    </w:rPr>
  </w:style>
  <w:style w:type="character" w:customStyle="1" w:styleId="UnderlineChar3Char">
    <w:name w:val="Underline Char3 Char"/>
    <w:basedOn w:val="DefaultParagraphFont"/>
    <w:link w:val="UnderlineChar3"/>
    <w:rsid w:val="00A02E9E"/>
    <w:rPr>
      <w:rFonts w:eastAsia="Times New Roman"/>
      <w:u w:val="single"/>
    </w:rPr>
  </w:style>
  <w:style w:type="paragraph" w:customStyle="1" w:styleId="BoldandUnderlineChar3Char">
    <w:name w:val="Bold and Underline Char3 Char"/>
    <w:basedOn w:val="Normal"/>
    <w:link w:val="BoldandUnderlineChar3CharChar"/>
    <w:qFormat/>
    <w:rsid w:val="00A02E9E"/>
    <w:rPr>
      <w:rFonts w:eastAsia="Times New Roman"/>
      <w:b/>
      <w:u w:val="single"/>
    </w:rPr>
  </w:style>
  <w:style w:type="character" w:customStyle="1" w:styleId="BoldandUnderlineChar3CharChar">
    <w:name w:val="Bold and Underline Char3 Char Char"/>
    <w:basedOn w:val="DefaultParagraphFont"/>
    <w:link w:val="BoldandUnderlineChar3Char"/>
    <w:rsid w:val="00A02E9E"/>
    <w:rPr>
      <w:rFonts w:eastAsia="Times New Roman"/>
      <w:b/>
      <w:u w:val="single"/>
    </w:rPr>
  </w:style>
  <w:style w:type="character" w:customStyle="1" w:styleId="UnderlineChar1">
    <w:name w:val="Underline Char1"/>
    <w:basedOn w:val="DefaultParagraphFont"/>
    <w:rsid w:val="00A02E9E"/>
    <w:rPr>
      <w:szCs w:val="24"/>
      <w:u w:val="single"/>
      <w:lang w:val="en-US" w:eastAsia="en-US" w:bidi="ar-SA"/>
    </w:rPr>
  </w:style>
  <w:style w:type="character" w:customStyle="1" w:styleId="BoldandUnderlineChar1Char2Char">
    <w:name w:val="Bold and Underline Char1 Char2 Char"/>
    <w:basedOn w:val="DefaultParagraphFont"/>
    <w:rsid w:val="00A02E9E"/>
    <w:rPr>
      <w:b/>
      <w:szCs w:val="24"/>
      <w:u w:val="single"/>
      <w:lang w:val="en-US" w:eastAsia="en-US" w:bidi="ar-SA"/>
    </w:rPr>
  </w:style>
  <w:style w:type="character" w:customStyle="1" w:styleId="SmalltextChar">
    <w:name w:val="Small text Char"/>
    <w:aliases w:val="Quote1 Char1"/>
    <w:link w:val="Smalltext"/>
    <w:rsid w:val="00A02E9E"/>
    <w:rPr>
      <w:rFonts w:ascii="Arial Narrow" w:eastAsia="Times New Roman" w:hAnsi="Arial Narrow"/>
    </w:rPr>
  </w:style>
  <w:style w:type="paragraph" w:customStyle="1" w:styleId="HotRoute">
    <w:name w:val="Hot Route"/>
    <w:basedOn w:val="Normal"/>
    <w:link w:val="HotRouteChar0"/>
    <w:qFormat/>
    <w:rsid w:val="00A02E9E"/>
    <w:pPr>
      <w:ind w:left="144"/>
    </w:pPr>
    <w:rPr>
      <w:rFonts w:eastAsia="Times New Roman"/>
    </w:rPr>
  </w:style>
  <w:style w:type="paragraph" w:customStyle="1" w:styleId="Cardstyle0">
    <w:name w:val="Cardstyle"/>
    <w:basedOn w:val="Normal"/>
    <w:next w:val="Normal"/>
    <w:qFormat/>
    <w:rsid w:val="00A02E9E"/>
    <w:rPr>
      <w:rFonts w:eastAsia="Times New Roman"/>
    </w:rPr>
  </w:style>
  <w:style w:type="character" w:customStyle="1" w:styleId="Style12ptBoldUnderline1">
    <w:name w:val="Style 12 pt Bold Underline1"/>
    <w:basedOn w:val="DefaultParagraphFont"/>
    <w:rsid w:val="00A02E9E"/>
    <w:rPr>
      <w:b/>
      <w:bCs/>
      <w:sz w:val="24"/>
      <w:u w:val="single"/>
    </w:rPr>
  </w:style>
  <w:style w:type="character" w:customStyle="1" w:styleId="StyleEmphasisArial12ptBoldNotItalic">
    <w:name w:val="Style Emphasis + Arial 12 pt Bold Not Italic"/>
    <w:basedOn w:val="Emphasis"/>
    <w:rsid w:val="00A02E9E"/>
    <w:rPr>
      <w:rFonts w:ascii="Arial" w:hAnsi="Arial" w:cs="Times New Roman"/>
      <w:b w:val="0"/>
      <w:bCs/>
      <w:i/>
      <w:iCs/>
      <w:sz w:val="24"/>
      <w:u w:val="single"/>
      <w:bdr w:val="single" w:sz="8" w:space="0" w:color="auto"/>
    </w:rPr>
  </w:style>
  <w:style w:type="character" w:customStyle="1" w:styleId="DebateHighlighted">
    <w:name w:val="Debate Highlighted"/>
    <w:qFormat/>
    <w:rsid w:val="00A02E9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02E9E"/>
    <w:rPr>
      <w:rFonts w:ascii="SimSun" w:eastAsia="SimSun" w:hAnsi="SimSun"/>
      <w:sz w:val="15"/>
      <w:lang w:eastAsia="zh-CN"/>
    </w:rPr>
  </w:style>
  <w:style w:type="paragraph" w:customStyle="1" w:styleId="UnreadText">
    <w:name w:val="Unread Text"/>
    <w:basedOn w:val="Normal"/>
    <w:next w:val="Normal"/>
    <w:link w:val="UnreadTextChar"/>
    <w:autoRedefine/>
    <w:qFormat/>
    <w:rsid w:val="00A02E9E"/>
    <w:pPr>
      <w:ind w:left="360"/>
    </w:pPr>
    <w:rPr>
      <w:rFonts w:ascii="SimSun" w:eastAsia="SimSun" w:hAnsi="SimSun"/>
      <w:sz w:val="15"/>
      <w:lang w:eastAsia="zh-CN"/>
    </w:rPr>
  </w:style>
  <w:style w:type="paragraph" w:customStyle="1" w:styleId="AuthorDate">
    <w:name w:val="AuthorDate"/>
    <w:next w:val="Normal"/>
    <w:link w:val="AuthorDateChar"/>
    <w:qFormat/>
    <w:rsid w:val="00A02E9E"/>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02E9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A02E9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02E9E"/>
    <w:rPr>
      <w:rFonts w:ascii="Times New Roman" w:hAnsi="Times New Roman"/>
      <w:sz w:val="20"/>
      <w:u w:val="single"/>
      <w:bdr w:val="none" w:sz="0" w:space="0" w:color="auto"/>
      <w:shd w:val="clear" w:color="auto" w:fill="C0C0C0"/>
    </w:rPr>
  </w:style>
  <w:style w:type="character" w:customStyle="1" w:styleId="smallChar">
    <w:name w:val="small Char"/>
    <w:rsid w:val="00A02E9E"/>
    <w:rPr>
      <w:rFonts w:ascii="Calibri" w:eastAsia="Calibri" w:hAnsi="Calibri" w:cs="Calibri"/>
      <w:sz w:val="16"/>
      <w:szCs w:val="20"/>
      <w:lang w:val="x-none" w:eastAsia="x-none"/>
    </w:rPr>
  </w:style>
  <w:style w:type="paragraph" w:customStyle="1" w:styleId="HotRoute0">
    <w:name w:val="Hot Route!"/>
    <w:basedOn w:val="Normal"/>
    <w:qFormat/>
    <w:rsid w:val="00A02E9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02E9E"/>
    <w:rPr>
      <w:rFonts w:ascii="Times New Roman" w:hAnsi="Times New Roman" w:cs="Times New Roman"/>
      <w:sz w:val="16"/>
      <w:szCs w:val="16"/>
    </w:rPr>
  </w:style>
  <w:style w:type="character" w:customStyle="1" w:styleId="BodyText2Char1">
    <w:name w:val="Body Text 2 Char1"/>
    <w:basedOn w:val="DefaultParagraphFont"/>
    <w:semiHidden/>
    <w:rsid w:val="00A02E9E"/>
    <w:rPr>
      <w:rFonts w:ascii="Times New Roman" w:hAnsi="Times New Roman" w:cs="Times New Roman"/>
      <w:sz w:val="20"/>
    </w:rPr>
  </w:style>
  <w:style w:type="character" w:customStyle="1" w:styleId="Heading2Char1CharCharCharCharCharC">
    <w:name w:val="Heading 2 Char1 Char Char Char Char Char C"/>
    <w:rsid w:val="00A02E9E"/>
    <w:rPr>
      <w:rFonts w:cs="Arial"/>
      <w:b/>
      <w:bCs/>
      <w:iCs/>
      <w:sz w:val="24"/>
      <w:szCs w:val="28"/>
      <w:lang w:val="en-US" w:eastAsia="en-US" w:bidi="ar-SA"/>
    </w:rPr>
  </w:style>
  <w:style w:type="character" w:customStyle="1" w:styleId="underline1">
    <w:name w:val="underline1"/>
    <w:basedOn w:val="DefaultParagraphFont"/>
    <w:rsid w:val="00A02E9E"/>
    <w:rPr>
      <w:u w:val="single"/>
    </w:rPr>
  </w:style>
  <w:style w:type="character" w:customStyle="1" w:styleId="author0">
    <w:name w:val="author"/>
    <w:basedOn w:val="DefaultParagraphFont"/>
    <w:rsid w:val="00A02E9E"/>
    <w:rPr>
      <w:rFonts w:ascii="Times New Roman" w:hAnsi="Times New Roman"/>
      <w:b/>
      <w:sz w:val="24"/>
    </w:rPr>
  </w:style>
  <w:style w:type="character" w:customStyle="1" w:styleId="FontStyle291">
    <w:name w:val="Font Style291"/>
    <w:basedOn w:val="DefaultParagraphFont"/>
    <w:uiPriority w:val="99"/>
    <w:rsid w:val="00A02E9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02E9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02E9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02E9E"/>
    <w:rPr>
      <w:rFonts w:eastAsia="Times New Roman"/>
    </w:rPr>
  </w:style>
  <w:style w:type="paragraph" w:customStyle="1" w:styleId="Cards1">
    <w:name w:val="Cards1"/>
    <w:basedOn w:val="Normal"/>
    <w:link w:val="Cards1Char"/>
    <w:qFormat/>
    <w:rsid w:val="00A02E9E"/>
    <w:pPr>
      <w:ind w:left="288"/>
    </w:pPr>
    <w:rPr>
      <w:rFonts w:eastAsia="Times New Roman"/>
      <w:u w:val="single"/>
    </w:rPr>
  </w:style>
  <w:style w:type="character" w:customStyle="1" w:styleId="Cards1Char">
    <w:name w:val="Cards1 Char"/>
    <w:basedOn w:val="DefaultParagraphFont"/>
    <w:link w:val="Cards1"/>
    <w:rsid w:val="00A02E9E"/>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A02E9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02E9E"/>
    <w:rPr>
      <w:rFonts w:ascii="Arial" w:eastAsia="Calibri" w:hAnsi="Arial" w:cs="Arial"/>
      <w:u w:val="single"/>
    </w:rPr>
  </w:style>
  <w:style w:type="character" w:customStyle="1" w:styleId="EmphasizeThis">
    <w:name w:val="EmphasizeThis"/>
    <w:rsid w:val="00A02E9E"/>
    <w:rPr>
      <w:rFonts w:ascii="Georgia" w:hAnsi="Georgia"/>
      <w:b/>
      <w:iCs/>
      <w:sz w:val="24"/>
      <w:u w:val="thick"/>
    </w:rPr>
  </w:style>
  <w:style w:type="paragraph" w:customStyle="1" w:styleId="Stylecard8pt">
    <w:name w:val="Style card + 8 pt"/>
    <w:basedOn w:val="Normal"/>
    <w:link w:val="Stylecard8ptChar"/>
    <w:qFormat/>
    <w:rsid w:val="00A02E9E"/>
    <w:pPr>
      <w:ind w:left="288" w:right="288"/>
    </w:pPr>
    <w:rPr>
      <w:rFonts w:cs="Calibri"/>
      <w:color w:val="000000"/>
      <w:u w:val="single"/>
      <w:lang w:eastAsia="ar-SA"/>
    </w:rPr>
  </w:style>
  <w:style w:type="character" w:customStyle="1" w:styleId="Stylecard8ptChar">
    <w:name w:val="Style card + 8 pt Char"/>
    <w:basedOn w:val="cardChar"/>
    <w:link w:val="Stylecard8pt"/>
    <w:rsid w:val="00A02E9E"/>
    <w:rPr>
      <w:rFonts w:ascii="Calibri" w:hAnsi="Calibri" w:cs="Calibri"/>
      <w:color w:val="000000"/>
      <w:u w:val="single"/>
      <w:lang w:eastAsia="ar-SA"/>
    </w:rPr>
  </w:style>
  <w:style w:type="character" w:customStyle="1" w:styleId="bhl">
    <w:name w:val="bhl"/>
    <w:basedOn w:val="DefaultParagraphFont"/>
    <w:rsid w:val="00A02E9E"/>
  </w:style>
  <w:style w:type="paragraph" w:customStyle="1" w:styleId="TagGA11">
    <w:name w:val="Tag GA 11"/>
    <w:basedOn w:val="TOC1"/>
    <w:qFormat/>
    <w:rsid w:val="00A02E9E"/>
    <w:pPr>
      <w:spacing w:before="0" w:after="160"/>
    </w:pPr>
    <w:rPr>
      <w:rFonts w:eastAsia="Calibri"/>
      <w:u w:val="none"/>
      <w:lang w:bidi="ar-SA"/>
    </w:rPr>
  </w:style>
  <w:style w:type="paragraph" w:customStyle="1" w:styleId="CiteCard">
    <w:name w:val="Cite/Card"/>
    <w:basedOn w:val="TOC2"/>
    <w:qFormat/>
    <w:rsid w:val="00A02E9E"/>
    <w:pPr>
      <w:tabs>
        <w:tab w:val="left" w:pos="4360"/>
      </w:tabs>
      <w:ind w:left="220"/>
    </w:pPr>
    <w:rPr>
      <w:rFonts w:eastAsia="Calibri"/>
      <w:sz w:val="22"/>
      <w:lang w:bidi="ar-SA"/>
    </w:rPr>
  </w:style>
  <w:style w:type="character" w:customStyle="1" w:styleId="CardTextUnderlinedChar">
    <w:name w:val="Card Text Underlined Char"/>
    <w:basedOn w:val="DefaultParagraphFont"/>
    <w:rsid w:val="00A02E9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02E9E"/>
    <w:rPr>
      <w:sz w:val="16"/>
      <w:szCs w:val="16"/>
    </w:rPr>
  </w:style>
  <w:style w:type="character" w:customStyle="1" w:styleId="DocumentMapChar1">
    <w:name w:val="Document Map Char1"/>
    <w:basedOn w:val="DefaultParagraphFont"/>
    <w:uiPriority w:val="99"/>
    <w:rsid w:val="00A02E9E"/>
    <w:rPr>
      <w:rFonts w:ascii="Tahoma" w:hAnsi="Tahoma" w:cs="Tahoma"/>
      <w:sz w:val="16"/>
      <w:szCs w:val="16"/>
    </w:rPr>
  </w:style>
  <w:style w:type="character" w:customStyle="1" w:styleId="addmd">
    <w:name w:val="addmd"/>
    <w:basedOn w:val="DefaultParagraphFont"/>
    <w:rsid w:val="00A02E9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02E9E"/>
    <w:rPr>
      <w:rFonts w:ascii="Arial" w:hAnsi="Arial"/>
      <w:b/>
      <w:sz w:val="26"/>
    </w:rPr>
  </w:style>
  <w:style w:type="paragraph" w:styleId="FootnoteText">
    <w:name w:val="footnote text"/>
    <w:basedOn w:val="Normal"/>
    <w:link w:val="FootnoteTextChar"/>
    <w:unhideWhenUsed/>
    <w:rsid w:val="00A02E9E"/>
    <w:rPr>
      <w:rFonts w:eastAsia="Calibri"/>
      <w:szCs w:val="20"/>
      <w:lang w:eastAsia="zh-CN"/>
    </w:rPr>
  </w:style>
  <w:style w:type="character" w:customStyle="1" w:styleId="FootnoteTextChar">
    <w:name w:val="Footnote Text Char"/>
    <w:basedOn w:val="DefaultParagraphFont"/>
    <w:link w:val="FootnoteText"/>
    <w:rsid w:val="00A02E9E"/>
    <w:rPr>
      <w:rFonts w:eastAsia="Calibri"/>
      <w:szCs w:val="20"/>
      <w:lang w:eastAsia="zh-CN"/>
    </w:rPr>
  </w:style>
  <w:style w:type="character" w:customStyle="1" w:styleId="UnderlinedTextCharChar">
    <w:name w:val="Underlined Text Char Char"/>
    <w:basedOn w:val="DefaultParagraphFont"/>
    <w:rsid w:val="00A02E9E"/>
    <w:rPr>
      <w:rFonts w:cs="Arial"/>
      <w:bCs/>
      <w:noProof w:val="0"/>
      <w:szCs w:val="26"/>
      <w:u w:val="single"/>
      <w:lang w:val="en-US" w:eastAsia="en-US" w:bidi="ar-SA"/>
    </w:rPr>
  </w:style>
  <w:style w:type="character" w:customStyle="1" w:styleId="StyleTimesNewRoman12ptBold">
    <w:name w:val="Style Times New Roman 12 pt Bold"/>
    <w:rsid w:val="00A02E9E"/>
    <w:rPr>
      <w:b/>
      <w:bCs/>
      <w:sz w:val="24"/>
    </w:rPr>
  </w:style>
  <w:style w:type="character" w:customStyle="1" w:styleId="CardText1Char">
    <w:name w:val="Card Text 1 Char"/>
    <w:rsid w:val="00A02E9E"/>
    <w:rPr>
      <w:rFonts w:ascii="Georgia" w:hAnsi="Georgia"/>
      <w:color w:val="000000"/>
      <w:sz w:val="22"/>
      <w:szCs w:val="22"/>
      <w:u w:val="single"/>
    </w:rPr>
  </w:style>
  <w:style w:type="character" w:customStyle="1" w:styleId="BoldUnderlining">
    <w:name w:val="Bold Underlining"/>
    <w:rsid w:val="00A02E9E"/>
    <w:rPr>
      <w:u w:val="single"/>
    </w:rPr>
  </w:style>
  <w:style w:type="character" w:customStyle="1" w:styleId="Intemphasis">
    <w:name w:val="Intemphasis"/>
    <w:uiPriority w:val="1"/>
    <w:qFormat/>
    <w:rsid w:val="00A02E9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02E9E"/>
    <w:pPr>
      <w:ind w:left="288" w:right="288"/>
    </w:pPr>
    <w:rPr>
      <w:szCs w:val="16"/>
    </w:rPr>
  </w:style>
  <w:style w:type="character" w:customStyle="1" w:styleId="cardtextChar2">
    <w:name w:val="cardtext Char"/>
    <w:basedOn w:val="DefaultParagraphFont"/>
    <w:link w:val="cardtext0"/>
    <w:rsid w:val="00A02E9E"/>
    <w:rPr>
      <w:szCs w:val="16"/>
    </w:rPr>
  </w:style>
  <w:style w:type="character" w:customStyle="1" w:styleId="BoldUnderlineChar1">
    <w:name w:val="BoldUnderline Char1"/>
    <w:rsid w:val="00A02E9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02E9E"/>
    <w:pPr>
      <w:spacing w:after="200"/>
      <w:contextualSpacing/>
    </w:pPr>
    <w:rPr>
      <w:rFonts w:eastAsia="Calibri"/>
      <w:u w:val="single"/>
    </w:rPr>
  </w:style>
  <w:style w:type="character" w:customStyle="1" w:styleId="UnderlinedCardTextChar">
    <w:name w:val="Underlined Card Text Char"/>
    <w:link w:val="UnderlinedCardText"/>
    <w:rsid w:val="00A02E9E"/>
    <w:rPr>
      <w:rFonts w:eastAsia="Calibri"/>
      <w:u w:val="single"/>
    </w:rPr>
  </w:style>
  <w:style w:type="character" w:customStyle="1" w:styleId="Hyperlink6">
    <w:name w:val="Hyperlink6"/>
    <w:basedOn w:val="DefaultParagraphFont"/>
    <w:rsid w:val="00A02E9E"/>
    <w:rPr>
      <w:color w:val="3300CC"/>
      <w:u w:val="single"/>
    </w:rPr>
  </w:style>
  <w:style w:type="paragraph" w:customStyle="1" w:styleId="Tag12">
    <w:name w:val="Tag12"/>
    <w:basedOn w:val="Normal"/>
    <w:qFormat/>
    <w:rsid w:val="00A02E9E"/>
    <w:pPr>
      <w:contextualSpacing/>
    </w:pPr>
    <w:rPr>
      <w:rFonts w:eastAsia="Cambria"/>
      <w:b/>
    </w:rPr>
  </w:style>
  <w:style w:type="paragraph" w:customStyle="1" w:styleId="Shrink8">
    <w:name w:val="Shrink8"/>
    <w:basedOn w:val="Normal"/>
    <w:qFormat/>
    <w:rsid w:val="00A02E9E"/>
    <w:rPr>
      <w:rFonts w:eastAsia="Cambria"/>
    </w:rPr>
  </w:style>
  <w:style w:type="character" w:customStyle="1" w:styleId="highlight2">
    <w:name w:val="highlight2"/>
    <w:rsid w:val="00A02E9E"/>
    <w:rPr>
      <w:rFonts w:ascii="Arial" w:hAnsi="Arial"/>
      <w:b/>
      <w:sz w:val="19"/>
      <w:u w:val="thick"/>
      <w:bdr w:val="none" w:sz="0" w:space="0" w:color="auto"/>
      <w:shd w:val="clear" w:color="auto" w:fill="auto"/>
    </w:rPr>
  </w:style>
  <w:style w:type="character" w:customStyle="1" w:styleId="citation">
    <w:name w:val="citation"/>
    <w:basedOn w:val="DefaultParagraphFont"/>
    <w:rsid w:val="00A02E9E"/>
  </w:style>
  <w:style w:type="paragraph" w:customStyle="1" w:styleId="UnderlineText">
    <w:name w:val="Underline Text"/>
    <w:basedOn w:val="Normal"/>
    <w:link w:val="UnderlineTextChar"/>
    <w:qFormat/>
    <w:rsid w:val="00A02E9E"/>
    <w:pPr>
      <w:ind w:left="288"/>
    </w:pPr>
    <w:rPr>
      <w:rFonts w:eastAsia="Times New Roman"/>
      <w:u w:val="single"/>
    </w:rPr>
  </w:style>
  <w:style w:type="character" w:customStyle="1" w:styleId="UnderlineTextChar">
    <w:name w:val="Underline Text Char"/>
    <w:basedOn w:val="DefaultParagraphFont"/>
    <w:link w:val="UnderlineText"/>
    <w:rsid w:val="00A02E9E"/>
    <w:rPr>
      <w:rFonts w:eastAsia="Times New Roman"/>
      <w:u w:val="single"/>
    </w:rPr>
  </w:style>
  <w:style w:type="character" w:customStyle="1" w:styleId="il">
    <w:name w:val="il"/>
    <w:basedOn w:val="DefaultParagraphFont"/>
    <w:rsid w:val="00A02E9E"/>
  </w:style>
  <w:style w:type="character" w:customStyle="1" w:styleId="commentstext">
    <w:name w:val="comments_text"/>
    <w:uiPriority w:val="99"/>
    <w:rsid w:val="00A02E9E"/>
    <w:rPr>
      <w:rFonts w:cs="Times New Roman"/>
    </w:rPr>
  </w:style>
  <w:style w:type="paragraph" w:customStyle="1" w:styleId="Heading42">
    <w:name w:val="Heading 42"/>
    <w:basedOn w:val="Normal"/>
    <w:qFormat/>
    <w:rsid w:val="00A02E9E"/>
    <w:rPr>
      <w:rFonts w:eastAsia="Times New Roman"/>
    </w:rPr>
  </w:style>
  <w:style w:type="paragraph" w:customStyle="1" w:styleId="DebateNormal">
    <w:name w:val="DebateNormal"/>
    <w:basedOn w:val="Normal"/>
    <w:link w:val="DebateNormalChar"/>
    <w:qFormat/>
    <w:rsid w:val="00A02E9E"/>
    <w:pPr>
      <w:spacing w:line="276" w:lineRule="auto"/>
    </w:pPr>
    <w:rPr>
      <w:rFonts w:eastAsia="Calibri"/>
      <w:szCs w:val="20"/>
    </w:rPr>
  </w:style>
  <w:style w:type="character" w:customStyle="1" w:styleId="DebateNormalChar">
    <w:name w:val="DebateNormal Char"/>
    <w:basedOn w:val="DefaultParagraphFont"/>
    <w:link w:val="DebateNormal"/>
    <w:rsid w:val="00A02E9E"/>
    <w:rPr>
      <w:rFonts w:eastAsia="Calibri"/>
      <w:szCs w:val="20"/>
    </w:rPr>
  </w:style>
  <w:style w:type="paragraph" w:customStyle="1" w:styleId="DebateEmphasis">
    <w:name w:val="DebateEmphasis"/>
    <w:basedOn w:val="Normal"/>
    <w:link w:val="DebateEmphasisChar"/>
    <w:qFormat/>
    <w:rsid w:val="00A02E9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02E9E"/>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A02E9E"/>
    <w:rPr>
      <w:rFonts w:ascii="Times New Roman" w:eastAsia="Cambria" w:hAnsi="Times New Roman" w:cs="Times New Roman"/>
      <w:sz w:val="20"/>
      <w:szCs w:val="22"/>
    </w:rPr>
  </w:style>
  <w:style w:type="paragraph" w:customStyle="1" w:styleId="NormalCite">
    <w:name w:val="NormalCite"/>
    <w:link w:val="NormalCiteChar"/>
    <w:qFormat/>
    <w:rsid w:val="00A02E9E"/>
    <w:rPr>
      <w:rFonts w:ascii="Times New Roman" w:eastAsiaTheme="minorHAnsi" w:hAnsi="Times New Roman" w:cs="Times New Roman"/>
      <w:sz w:val="18"/>
    </w:rPr>
  </w:style>
  <w:style w:type="character" w:customStyle="1" w:styleId="NormalCiteChar">
    <w:name w:val="NormalCite Char"/>
    <w:basedOn w:val="DefaultParagraphFont"/>
    <w:link w:val="NormalCite"/>
    <w:rsid w:val="00A02E9E"/>
    <w:rPr>
      <w:rFonts w:ascii="Times New Roman" w:eastAsiaTheme="minorHAnsi" w:hAnsi="Times New Roman" w:cs="Times New Roman"/>
      <w:sz w:val="18"/>
    </w:rPr>
  </w:style>
  <w:style w:type="character" w:customStyle="1" w:styleId="articletext">
    <w:name w:val="articletext"/>
    <w:basedOn w:val="DefaultParagraphFont"/>
    <w:rsid w:val="00A02E9E"/>
  </w:style>
  <w:style w:type="character" w:customStyle="1" w:styleId="grey10">
    <w:name w:val="grey10"/>
    <w:basedOn w:val="DefaultParagraphFont"/>
    <w:rsid w:val="00A02E9E"/>
  </w:style>
  <w:style w:type="character" w:customStyle="1" w:styleId="navy13bd">
    <w:name w:val="navy13bd"/>
    <w:basedOn w:val="DefaultParagraphFont"/>
    <w:rsid w:val="00A02E9E"/>
  </w:style>
  <w:style w:type="character" w:customStyle="1" w:styleId="Style9ptUnderline2">
    <w:name w:val="Style 9 pt Underline2"/>
    <w:basedOn w:val="DefaultParagraphFont"/>
    <w:rsid w:val="00A02E9E"/>
    <w:rPr>
      <w:sz w:val="20"/>
      <w:u w:val="single"/>
    </w:rPr>
  </w:style>
  <w:style w:type="character" w:customStyle="1" w:styleId="Style9ptBoldUnderline1">
    <w:name w:val="Style 9 pt Bold Underline1"/>
    <w:basedOn w:val="DefaultParagraphFont"/>
    <w:rsid w:val="00A02E9E"/>
    <w:rPr>
      <w:b/>
      <w:bCs/>
      <w:sz w:val="20"/>
      <w:u w:val="single"/>
    </w:rPr>
  </w:style>
  <w:style w:type="character" w:customStyle="1" w:styleId="TagsCharChar">
    <w:name w:val="Tags Char Char"/>
    <w:basedOn w:val="DefaultParagraphFont"/>
    <w:rsid w:val="00A02E9E"/>
    <w:rPr>
      <w:rFonts w:eastAsia="SimSun"/>
      <w:b/>
      <w:sz w:val="24"/>
      <w:lang w:val="en-US" w:eastAsia="zh-CN" w:bidi="ar-SA"/>
    </w:rPr>
  </w:style>
  <w:style w:type="paragraph" w:customStyle="1" w:styleId="cardCharCharCharChar">
    <w:name w:val="card Char Char Char Char"/>
    <w:basedOn w:val="Normal"/>
    <w:qFormat/>
    <w:rsid w:val="00A02E9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A02E9E"/>
    <w:rPr>
      <w:rFonts w:ascii="Times" w:eastAsia="Times New Roman" w:hAnsi="Times"/>
    </w:rPr>
  </w:style>
  <w:style w:type="paragraph" w:customStyle="1" w:styleId="CARD0">
    <w:name w:val="CARD"/>
    <w:basedOn w:val="Normal"/>
    <w:link w:val="CARDChar1"/>
    <w:qFormat/>
    <w:rsid w:val="00A02E9E"/>
    <w:rPr>
      <w:rFonts w:eastAsia="Times New Roman"/>
      <w:u w:val="single"/>
    </w:rPr>
  </w:style>
  <w:style w:type="character" w:customStyle="1" w:styleId="CARDChar1">
    <w:name w:val="CARD Char"/>
    <w:basedOn w:val="DefaultParagraphFont"/>
    <w:link w:val="CARD0"/>
    <w:rsid w:val="00A02E9E"/>
    <w:rPr>
      <w:rFonts w:eastAsia="Times New Roman"/>
      <w:u w:val="single"/>
    </w:rPr>
  </w:style>
  <w:style w:type="paragraph" w:customStyle="1" w:styleId="Normal2">
    <w:name w:val="Normal2"/>
    <w:basedOn w:val="Normal"/>
    <w:qFormat/>
    <w:rsid w:val="00A02E9E"/>
    <w:rPr>
      <w:rFonts w:eastAsia="Times New Roman"/>
    </w:rPr>
  </w:style>
  <w:style w:type="character" w:customStyle="1" w:styleId="Style11ptThickunderline">
    <w:name w:val="Style 11 pt Thick underline"/>
    <w:rsid w:val="00A02E9E"/>
    <w:rPr>
      <w:rFonts w:ascii="Times New Roman" w:hAnsi="Times New Roman"/>
      <w:sz w:val="20"/>
      <w:u w:val="single"/>
    </w:rPr>
  </w:style>
  <w:style w:type="character" w:customStyle="1" w:styleId="Style11ptBoldThickunderline">
    <w:name w:val="Style 11 pt Bold Thick underline"/>
    <w:rsid w:val="00A02E9E"/>
    <w:rPr>
      <w:rFonts w:ascii="Times New Roman" w:hAnsi="Times New Roman"/>
      <w:b/>
      <w:bCs/>
      <w:sz w:val="20"/>
      <w:u w:val="single"/>
    </w:rPr>
  </w:style>
  <w:style w:type="character" w:styleId="FootnoteReference">
    <w:name w:val="footnote reference"/>
    <w:unhideWhenUsed/>
    <w:rsid w:val="00A02E9E"/>
    <w:rPr>
      <w:vertAlign w:val="superscript"/>
    </w:rPr>
  </w:style>
  <w:style w:type="character" w:customStyle="1" w:styleId="CharChar5">
    <w:name w:val="Char Char5"/>
    <w:rsid w:val="00A02E9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02E9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02E9E"/>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A02E9E"/>
    <w:rPr>
      <w:u w:val="single"/>
    </w:rPr>
  </w:style>
  <w:style w:type="character" w:customStyle="1" w:styleId="StyleUnderlineBoldIndent11ptChar">
    <w:name w:val="Style Underline + Bold Indent + 11 pt Char"/>
    <w:link w:val="StyleUnderlineBoldIndent11pt"/>
    <w:rsid w:val="00A02E9E"/>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A02E9E"/>
    <w:rPr>
      <w:b/>
      <w:bCs/>
      <w:u w:val="single"/>
    </w:rPr>
  </w:style>
  <w:style w:type="character" w:customStyle="1" w:styleId="StyleUnderlineBoldIndent11ptBoldChar">
    <w:name w:val="Style Underline + Bold Indent + 11 pt Bold Char"/>
    <w:link w:val="StyleUnderlineBoldIndent11ptBold"/>
    <w:rsid w:val="00A02E9E"/>
    <w:rPr>
      <w:rFonts w:eastAsia="Times New Roman"/>
      <w:b/>
      <w:bCs/>
      <w:szCs w:val="20"/>
      <w:u w:val="single"/>
    </w:rPr>
  </w:style>
  <w:style w:type="paragraph" w:customStyle="1" w:styleId="Normal20pt">
    <w:name w:val="Normal  + 20 pt"/>
    <w:basedOn w:val="Normal"/>
    <w:uiPriority w:val="6"/>
    <w:qFormat/>
    <w:rsid w:val="00A02E9E"/>
    <w:rPr>
      <w:bCs/>
      <w:u w:val="single"/>
    </w:rPr>
  </w:style>
  <w:style w:type="character" w:customStyle="1" w:styleId="StyleStyle4CharTimesNewRoman11pt">
    <w:name w:val="Style Style4 Char + Times New Roman 11 pt"/>
    <w:basedOn w:val="DefaultParagraphFont"/>
    <w:rsid w:val="00A02E9E"/>
    <w:rPr>
      <w:rFonts w:ascii="Times New Roman" w:hAnsi="Times New Roman"/>
      <w:sz w:val="20"/>
      <w:szCs w:val="24"/>
      <w:u w:val="single"/>
      <w:lang w:val="en-US" w:eastAsia="en-US" w:bidi="ar-SA"/>
    </w:rPr>
  </w:style>
  <w:style w:type="paragraph" w:customStyle="1" w:styleId="author-name">
    <w:name w:val="author-name"/>
    <w:basedOn w:val="Normal"/>
    <w:qFormat/>
    <w:rsid w:val="00A02E9E"/>
    <w:pPr>
      <w:spacing w:before="100" w:beforeAutospacing="1" w:after="100" w:afterAutospacing="1"/>
    </w:pPr>
    <w:rPr>
      <w:rFonts w:eastAsia="Times New Roman"/>
    </w:rPr>
  </w:style>
  <w:style w:type="paragraph" w:customStyle="1" w:styleId="author-credentials">
    <w:name w:val="author-credentials"/>
    <w:basedOn w:val="Normal"/>
    <w:rsid w:val="00A02E9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02E9E"/>
    <w:rPr>
      <w:rFonts w:ascii="Consolas" w:hAnsi="Consolas" w:cs="Consolas"/>
      <w:sz w:val="20"/>
      <w:szCs w:val="20"/>
    </w:rPr>
  </w:style>
  <w:style w:type="character" w:customStyle="1" w:styleId="StyleStyle4CharTimesNewRoman11ptBold">
    <w:name w:val="Style Style4 Char + Times New Roman 11 pt Bold"/>
    <w:basedOn w:val="DefaultParagraphFont"/>
    <w:rsid w:val="00A02E9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02E9E"/>
    <w:rPr>
      <w:rFonts w:ascii="Times New Roman" w:hAnsi="Times New Roman"/>
      <w:i/>
      <w:iCs/>
      <w:sz w:val="20"/>
      <w:szCs w:val="24"/>
      <w:u w:val="single"/>
      <w:lang w:val="en-US" w:eastAsia="en-US" w:bidi="ar-SA"/>
    </w:rPr>
  </w:style>
  <w:style w:type="character" w:customStyle="1" w:styleId="headline">
    <w:name w:val="headline"/>
    <w:basedOn w:val="DefaultParagraphFont"/>
    <w:rsid w:val="00A02E9E"/>
  </w:style>
  <w:style w:type="character" w:customStyle="1" w:styleId="CharChar4">
    <w:name w:val="Char Char4"/>
    <w:basedOn w:val="DefaultParagraphFont"/>
    <w:rsid w:val="00A02E9E"/>
    <w:rPr>
      <w:rFonts w:cs="Arial"/>
      <w:b/>
      <w:bCs/>
      <w:iCs/>
      <w:szCs w:val="28"/>
      <w:lang w:val="en-US" w:eastAsia="en-US" w:bidi="ar-SA"/>
    </w:rPr>
  </w:style>
  <w:style w:type="character" w:customStyle="1" w:styleId="yshortcuts">
    <w:name w:val="yshortcuts"/>
    <w:basedOn w:val="DefaultParagraphFont"/>
    <w:rsid w:val="00A02E9E"/>
  </w:style>
  <w:style w:type="character" w:customStyle="1" w:styleId="HotRouteChar0">
    <w:name w:val="Hot Route Char"/>
    <w:link w:val="HotRoute"/>
    <w:rsid w:val="00A02E9E"/>
    <w:rPr>
      <w:rFonts w:eastAsia="Times New Roman"/>
    </w:rPr>
  </w:style>
  <w:style w:type="paragraph" w:styleId="PlainText">
    <w:name w:val="Plain Text"/>
    <w:basedOn w:val="Normal"/>
    <w:link w:val="PlainTextChar"/>
    <w:rsid w:val="00A02E9E"/>
    <w:rPr>
      <w:rFonts w:ascii="Courier New" w:eastAsia="Times New Roman" w:hAnsi="Courier New" w:cs="Courier New"/>
      <w:szCs w:val="20"/>
    </w:rPr>
  </w:style>
  <w:style w:type="character" w:customStyle="1" w:styleId="PlainTextChar">
    <w:name w:val="Plain Text Char"/>
    <w:basedOn w:val="DefaultParagraphFont"/>
    <w:link w:val="PlainText"/>
    <w:rsid w:val="00A02E9E"/>
    <w:rPr>
      <w:rFonts w:ascii="Courier New" w:eastAsia="Times New Roman" w:hAnsi="Courier New" w:cs="Courier New"/>
      <w:szCs w:val="20"/>
    </w:rPr>
  </w:style>
  <w:style w:type="character" w:customStyle="1" w:styleId="senselabelstart">
    <w:name w:val="sense_label start"/>
    <w:basedOn w:val="DefaultParagraphFont"/>
    <w:rsid w:val="00A02E9E"/>
  </w:style>
  <w:style w:type="character" w:customStyle="1" w:styleId="sensecontent">
    <w:name w:val="sense_content"/>
    <w:basedOn w:val="DefaultParagraphFont"/>
    <w:rsid w:val="00A02E9E"/>
  </w:style>
  <w:style w:type="character" w:customStyle="1" w:styleId="vi">
    <w:name w:val="vi"/>
    <w:basedOn w:val="DefaultParagraphFont"/>
    <w:rsid w:val="00A02E9E"/>
  </w:style>
  <w:style w:type="character" w:customStyle="1" w:styleId="italic">
    <w:name w:val="italic"/>
    <w:basedOn w:val="DefaultParagraphFont"/>
    <w:rsid w:val="00A02E9E"/>
  </w:style>
  <w:style w:type="paragraph" w:customStyle="1" w:styleId="Microtext0">
    <w:name w:val="Microtext"/>
    <w:basedOn w:val="Normal"/>
    <w:next w:val="Normal"/>
    <w:link w:val="MicrotextChar0"/>
    <w:qFormat/>
    <w:rsid w:val="00A02E9E"/>
    <w:rPr>
      <w:sz w:val="12"/>
    </w:rPr>
  </w:style>
  <w:style w:type="character" w:customStyle="1" w:styleId="MicrotextChar0">
    <w:name w:val="Microtext Char"/>
    <w:link w:val="Microtext0"/>
    <w:rsid w:val="00A02E9E"/>
    <w:rPr>
      <w:sz w:val="12"/>
    </w:rPr>
  </w:style>
  <w:style w:type="character" w:customStyle="1" w:styleId="st">
    <w:name w:val="st"/>
    <w:basedOn w:val="DefaultParagraphFont"/>
    <w:rsid w:val="00A02E9E"/>
  </w:style>
  <w:style w:type="paragraph" w:customStyle="1" w:styleId="Style6">
    <w:name w:val="Style6"/>
    <w:basedOn w:val="Normal"/>
    <w:link w:val="Style6Char"/>
    <w:autoRedefine/>
    <w:qFormat/>
    <w:rsid w:val="00A02E9E"/>
    <w:rPr>
      <w:b/>
    </w:rPr>
  </w:style>
  <w:style w:type="character" w:customStyle="1" w:styleId="Style6Char">
    <w:name w:val="Style6 Char"/>
    <w:basedOn w:val="DefaultParagraphFont"/>
    <w:link w:val="Style6"/>
    <w:rsid w:val="00A02E9E"/>
    <w:rPr>
      <w:b/>
    </w:rPr>
  </w:style>
  <w:style w:type="paragraph" w:customStyle="1" w:styleId="Style11">
    <w:name w:val="Style11"/>
    <w:basedOn w:val="Normal"/>
    <w:link w:val="Style11Char"/>
    <w:qFormat/>
    <w:rsid w:val="00A02E9E"/>
    <w:rPr>
      <w:rFonts w:eastAsia="Times New Roman"/>
      <w:b/>
      <w:szCs w:val="20"/>
      <w:u w:val="thick"/>
    </w:rPr>
  </w:style>
  <w:style w:type="paragraph" w:customStyle="1" w:styleId="Style12">
    <w:name w:val="Style12"/>
    <w:basedOn w:val="Normal"/>
    <w:link w:val="Style12Char"/>
    <w:qFormat/>
    <w:rsid w:val="00A02E9E"/>
    <w:rPr>
      <w:rFonts w:eastAsia="Times New Roman"/>
      <w:b/>
      <w:u w:val="thick"/>
    </w:rPr>
  </w:style>
  <w:style w:type="character" w:customStyle="1" w:styleId="Style11Char">
    <w:name w:val="Style11 Char"/>
    <w:basedOn w:val="DefaultParagraphFont"/>
    <w:link w:val="Style11"/>
    <w:rsid w:val="00A02E9E"/>
    <w:rPr>
      <w:rFonts w:eastAsia="Times New Roman"/>
      <w:b/>
      <w:szCs w:val="20"/>
      <w:u w:val="thick"/>
    </w:rPr>
  </w:style>
  <w:style w:type="character" w:customStyle="1" w:styleId="Style12Char">
    <w:name w:val="Style12 Char"/>
    <w:basedOn w:val="DefaultParagraphFont"/>
    <w:link w:val="Style12"/>
    <w:rsid w:val="00A02E9E"/>
    <w:rPr>
      <w:rFonts w:eastAsia="Times New Roman"/>
      <w:b/>
      <w:u w:val="thick"/>
    </w:rPr>
  </w:style>
  <w:style w:type="character" w:customStyle="1" w:styleId="caps-label">
    <w:name w:val="caps-label"/>
    <w:basedOn w:val="DefaultParagraphFont"/>
    <w:rsid w:val="00A02E9E"/>
  </w:style>
  <w:style w:type="character" w:customStyle="1" w:styleId="wikiexternallink">
    <w:name w:val="wikiexternallink"/>
    <w:basedOn w:val="DefaultParagraphFont"/>
    <w:rsid w:val="00A02E9E"/>
  </w:style>
  <w:style w:type="character" w:customStyle="1" w:styleId="wikigeneratedlinkcontent">
    <w:name w:val="wikigeneratedlinkcontent"/>
    <w:basedOn w:val="DefaultParagraphFont"/>
    <w:rsid w:val="00A02E9E"/>
  </w:style>
  <w:style w:type="character" w:customStyle="1" w:styleId="ShrinkChar">
    <w:name w:val="Shrink Char"/>
    <w:link w:val="Shrink"/>
    <w:locked/>
    <w:rsid w:val="00A02E9E"/>
    <w:rPr>
      <w:rFonts w:ascii="Garamond" w:eastAsia="Times New Roman" w:hAnsi="Garamond"/>
      <w:sz w:val="12"/>
    </w:rPr>
  </w:style>
  <w:style w:type="paragraph" w:customStyle="1" w:styleId="Shrink">
    <w:name w:val="Shrink"/>
    <w:link w:val="ShrinkChar"/>
    <w:qFormat/>
    <w:rsid w:val="00A02E9E"/>
    <w:pPr>
      <w:ind w:left="288" w:right="288"/>
    </w:pPr>
    <w:rPr>
      <w:rFonts w:ascii="Garamond" w:eastAsia="Times New Roman" w:hAnsi="Garamond"/>
      <w:sz w:val="12"/>
    </w:rPr>
  </w:style>
  <w:style w:type="character" w:customStyle="1" w:styleId="aqj">
    <w:name w:val="aqj"/>
    <w:basedOn w:val="DefaultParagraphFont"/>
    <w:rsid w:val="00A02E9E"/>
  </w:style>
  <w:style w:type="character" w:customStyle="1" w:styleId="StyleStyleBoldUnderlineIntenseEmphasisUnderlineapple-style-s">
    <w:name w:val="Style Style Bold UnderlineIntense EmphasisUnderlineapple-style-s..."/>
    <w:basedOn w:val="DefaultParagraphFont"/>
    <w:rsid w:val="00A02E9E"/>
    <w:rPr>
      <w:b w:val="0"/>
      <w:bCs w:val="0"/>
      <w:sz w:val="22"/>
      <w:u w:val="single"/>
      <w:bdr w:val="none" w:sz="0" w:space="0" w:color="auto"/>
    </w:rPr>
  </w:style>
  <w:style w:type="paragraph" w:customStyle="1" w:styleId="blocktitle0">
    <w:name w:val="block title"/>
    <w:basedOn w:val="Normal"/>
    <w:link w:val="blocktitleChar"/>
    <w:autoRedefine/>
    <w:qFormat/>
    <w:rsid w:val="00A02E9E"/>
    <w:pPr>
      <w:spacing w:after="240"/>
      <w:jc w:val="center"/>
      <w:outlineLvl w:val="0"/>
    </w:pPr>
    <w:rPr>
      <w:rFonts w:eastAsia="Calibri"/>
      <w:b/>
      <w:caps/>
      <w:sz w:val="28"/>
      <w:szCs w:val="28"/>
      <w:lang w:val="es-ES"/>
    </w:rPr>
  </w:style>
  <w:style w:type="character" w:customStyle="1" w:styleId="Boxed">
    <w:name w:val="Boxed"/>
    <w:qFormat/>
    <w:rsid w:val="00A02E9E"/>
    <w:rPr>
      <w:rFonts w:ascii="Times New Roman" w:hAnsi="Times New Roman"/>
      <w:sz w:val="20"/>
      <w:bdr w:val="single" w:sz="6" w:space="0" w:color="auto"/>
    </w:rPr>
  </w:style>
  <w:style w:type="character" w:customStyle="1" w:styleId="UnderlineCard">
    <w:name w:val="Underline Card"/>
    <w:uiPriority w:val="6"/>
    <w:qFormat/>
    <w:rsid w:val="00A02E9E"/>
    <w:rPr>
      <w:rFonts w:ascii="Arial" w:hAnsi="Arial"/>
      <w:b w:val="0"/>
      <w:bCs/>
      <w:sz w:val="20"/>
      <w:u w:val="single"/>
    </w:rPr>
  </w:style>
  <w:style w:type="character" w:customStyle="1" w:styleId="story-author">
    <w:name w:val="story-author"/>
    <w:basedOn w:val="DefaultParagraphFont"/>
    <w:rsid w:val="00A02E9E"/>
  </w:style>
  <w:style w:type="paragraph" w:customStyle="1" w:styleId="type">
    <w:name w:val="type"/>
    <w:basedOn w:val="Normal"/>
    <w:qFormat/>
    <w:rsid w:val="00A02E9E"/>
    <w:pPr>
      <w:spacing w:before="100" w:beforeAutospacing="1" w:after="100" w:afterAutospacing="1"/>
    </w:pPr>
    <w:rPr>
      <w:rFonts w:eastAsia="Times New Roman"/>
    </w:rPr>
  </w:style>
  <w:style w:type="character" w:customStyle="1" w:styleId="institution">
    <w:name w:val="institution"/>
    <w:basedOn w:val="DefaultParagraphFont"/>
    <w:rsid w:val="00A02E9E"/>
  </w:style>
  <w:style w:type="character" w:customStyle="1" w:styleId="abodyblack3">
    <w:name w:val="abodyblack3"/>
    <w:basedOn w:val="DefaultParagraphFont"/>
    <w:rsid w:val="00A02E9E"/>
  </w:style>
  <w:style w:type="paragraph" w:customStyle="1" w:styleId="UnderlineChar2CharChar">
    <w:name w:val="Underline Char2 Char Char"/>
    <w:basedOn w:val="Normal"/>
    <w:link w:val="UnderlineChar2CharCharChar"/>
    <w:qFormat/>
    <w:rsid w:val="00A02E9E"/>
    <w:rPr>
      <w:rFonts w:eastAsia="MS Mincho"/>
      <w:szCs w:val="20"/>
      <w:u w:val="single"/>
    </w:rPr>
  </w:style>
  <w:style w:type="character" w:customStyle="1" w:styleId="UnderlineChar2CharCharChar">
    <w:name w:val="Underline Char2 Char Char Char"/>
    <w:link w:val="UnderlineChar2CharChar"/>
    <w:rsid w:val="00A02E9E"/>
    <w:rPr>
      <w:rFonts w:eastAsia="MS Mincho"/>
      <w:szCs w:val="20"/>
      <w:u w:val="single"/>
    </w:rPr>
  </w:style>
  <w:style w:type="character" w:customStyle="1" w:styleId="CharacterStyle1">
    <w:name w:val="Character Style 1"/>
    <w:rsid w:val="00A02E9E"/>
    <w:rPr>
      <w:sz w:val="20"/>
      <w:szCs w:val="20"/>
    </w:rPr>
  </w:style>
  <w:style w:type="character" w:customStyle="1" w:styleId="FontStyle177">
    <w:name w:val="Font Style177"/>
    <w:basedOn w:val="DefaultParagraphFont"/>
    <w:uiPriority w:val="99"/>
    <w:rsid w:val="00A02E9E"/>
    <w:rPr>
      <w:rFonts w:ascii="Times New Roman" w:hAnsi="Times New Roman" w:cs="Times New Roman"/>
      <w:sz w:val="20"/>
      <w:szCs w:val="20"/>
    </w:rPr>
  </w:style>
  <w:style w:type="character" w:customStyle="1" w:styleId="FontStyle173">
    <w:name w:val="Font Style173"/>
    <w:basedOn w:val="DefaultParagraphFont"/>
    <w:uiPriority w:val="99"/>
    <w:rsid w:val="00A02E9E"/>
    <w:rPr>
      <w:rFonts w:ascii="Times New Roman" w:hAnsi="Times New Roman" w:cs="Times New Roman"/>
      <w:sz w:val="14"/>
      <w:szCs w:val="14"/>
    </w:rPr>
  </w:style>
  <w:style w:type="character" w:customStyle="1" w:styleId="FontStyle151">
    <w:name w:val="Font Style151"/>
    <w:basedOn w:val="DefaultParagraphFont"/>
    <w:uiPriority w:val="99"/>
    <w:rsid w:val="00A02E9E"/>
    <w:rPr>
      <w:rFonts w:ascii="Arial Narrow" w:hAnsi="Arial Narrow" w:cs="Arial Narrow"/>
      <w:b/>
      <w:bCs/>
      <w:sz w:val="12"/>
      <w:szCs w:val="12"/>
    </w:rPr>
  </w:style>
  <w:style w:type="character" w:customStyle="1" w:styleId="FontStyle156">
    <w:name w:val="Font Style156"/>
    <w:basedOn w:val="DefaultParagraphFont"/>
    <w:uiPriority w:val="99"/>
    <w:rsid w:val="00A02E9E"/>
    <w:rPr>
      <w:rFonts w:ascii="Arial Narrow" w:hAnsi="Arial Narrow" w:cs="Arial Narrow"/>
      <w:sz w:val="8"/>
      <w:szCs w:val="8"/>
    </w:rPr>
  </w:style>
  <w:style w:type="character" w:customStyle="1" w:styleId="FontStyle160">
    <w:name w:val="Font Style160"/>
    <w:basedOn w:val="DefaultParagraphFont"/>
    <w:uiPriority w:val="99"/>
    <w:rsid w:val="00A02E9E"/>
    <w:rPr>
      <w:rFonts w:ascii="Times New Roman" w:hAnsi="Times New Roman" w:cs="Times New Roman"/>
      <w:b/>
      <w:bCs/>
      <w:sz w:val="20"/>
      <w:szCs w:val="20"/>
    </w:rPr>
  </w:style>
  <w:style w:type="character" w:customStyle="1" w:styleId="FontStyle178">
    <w:name w:val="Font Style178"/>
    <w:basedOn w:val="DefaultParagraphFont"/>
    <w:uiPriority w:val="99"/>
    <w:rsid w:val="00A02E9E"/>
    <w:rPr>
      <w:rFonts w:ascii="Times New Roman" w:hAnsi="Times New Roman" w:cs="Times New Roman"/>
      <w:sz w:val="18"/>
      <w:szCs w:val="18"/>
    </w:rPr>
  </w:style>
  <w:style w:type="paragraph" w:customStyle="1" w:styleId="Style14">
    <w:name w:val="Style14"/>
    <w:basedOn w:val="Normal"/>
    <w:uiPriority w:val="99"/>
    <w:qFormat/>
    <w:rsid w:val="00A02E9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02E9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02E9E"/>
    <w:rPr>
      <w:rFonts w:ascii="Times New Roman" w:hAnsi="Times New Roman" w:cs="Times New Roman"/>
      <w:sz w:val="12"/>
      <w:szCs w:val="12"/>
    </w:rPr>
  </w:style>
  <w:style w:type="paragraph" w:customStyle="1" w:styleId="Style9">
    <w:name w:val="Style9"/>
    <w:basedOn w:val="Normal"/>
    <w:uiPriority w:val="99"/>
    <w:qFormat/>
    <w:rsid w:val="00A02E9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02E9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02E9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02E9E"/>
    <w:rPr>
      <w:rFonts w:ascii="Times New Roman" w:hAnsi="Times New Roman" w:cs="Times New Roman"/>
      <w:sz w:val="16"/>
      <w:szCs w:val="16"/>
    </w:rPr>
  </w:style>
  <w:style w:type="character" w:customStyle="1" w:styleId="f">
    <w:name w:val="f"/>
    <w:basedOn w:val="DefaultParagraphFont"/>
    <w:rsid w:val="00A02E9E"/>
  </w:style>
  <w:style w:type="character" w:customStyle="1" w:styleId="TagsChar2">
    <w:name w:val="Tags Char2"/>
    <w:rsid w:val="00A02E9E"/>
    <w:rPr>
      <w:b/>
      <w:sz w:val="24"/>
    </w:rPr>
  </w:style>
  <w:style w:type="paragraph" w:customStyle="1" w:styleId="CardsFont6ptChar">
    <w:name w:val="Cards + Font: 6 pt Char"/>
    <w:basedOn w:val="Normal"/>
    <w:link w:val="CardsFont6ptCharChar"/>
    <w:qFormat/>
    <w:rsid w:val="00A02E9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02E9E"/>
    <w:rPr>
      <w:rFonts w:eastAsia="Times New Roman"/>
      <w:sz w:val="12"/>
    </w:rPr>
  </w:style>
  <w:style w:type="character" w:customStyle="1" w:styleId="FontStyle172">
    <w:name w:val="Font Style172"/>
    <w:basedOn w:val="DefaultParagraphFont"/>
    <w:uiPriority w:val="99"/>
    <w:rsid w:val="00A02E9E"/>
    <w:rPr>
      <w:rFonts w:ascii="Times New Roman" w:hAnsi="Times New Roman" w:cs="Times New Roman"/>
      <w:b/>
      <w:bCs/>
      <w:sz w:val="16"/>
      <w:szCs w:val="16"/>
    </w:rPr>
  </w:style>
  <w:style w:type="paragraph" w:customStyle="1" w:styleId="Style18">
    <w:name w:val="Style18"/>
    <w:basedOn w:val="Normal"/>
    <w:uiPriority w:val="99"/>
    <w:qFormat/>
    <w:rsid w:val="00A02E9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02E9E"/>
    <w:rPr>
      <w:rFonts w:ascii="Times New Roman" w:hAnsi="Times New Roman" w:cs="Times New Roman"/>
      <w:i/>
      <w:iCs/>
      <w:sz w:val="16"/>
      <w:szCs w:val="16"/>
    </w:rPr>
  </w:style>
  <w:style w:type="character" w:customStyle="1" w:styleId="FontStyle162">
    <w:name w:val="Font Style162"/>
    <w:basedOn w:val="DefaultParagraphFont"/>
    <w:uiPriority w:val="99"/>
    <w:rsid w:val="00A02E9E"/>
    <w:rPr>
      <w:rFonts w:ascii="Times New Roman" w:hAnsi="Times New Roman" w:cs="Times New Roman"/>
      <w:b/>
      <w:bCs/>
      <w:sz w:val="18"/>
      <w:szCs w:val="18"/>
    </w:rPr>
  </w:style>
  <w:style w:type="character" w:customStyle="1" w:styleId="FontStyle167">
    <w:name w:val="Font Style167"/>
    <w:basedOn w:val="DefaultParagraphFont"/>
    <w:uiPriority w:val="99"/>
    <w:rsid w:val="00A02E9E"/>
    <w:rPr>
      <w:rFonts w:ascii="Times New Roman" w:hAnsi="Times New Roman" w:cs="Times New Roman"/>
      <w:sz w:val="10"/>
      <w:szCs w:val="10"/>
    </w:rPr>
  </w:style>
  <w:style w:type="character" w:customStyle="1" w:styleId="FontStyle174">
    <w:name w:val="Font Style174"/>
    <w:basedOn w:val="DefaultParagraphFont"/>
    <w:uiPriority w:val="99"/>
    <w:rsid w:val="00A02E9E"/>
    <w:rPr>
      <w:rFonts w:ascii="Arial Narrow" w:hAnsi="Arial Narrow" w:cs="Arial Narrow"/>
      <w:b/>
      <w:bCs/>
      <w:sz w:val="18"/>
      <w:szCs w:val="18"/>
    </w:rPr>
  </w:style>
  <w:style w:type="paragraph" w:customStyle="1" w:styleId="Style47">
    <w:name w:val="Style47"/>
    <w:basedOn w:val="Normal"/>
    <w:uiPriority w:val="99"/>
    <w:qFormat/>
    <w:rsid w:val="00A02E9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02E9E"/>
    <w:rPr>
      <w:rFonts w:ascii="Times New Roman" w:hAnsi="Times New Roman" w:cs="Times New Roman"/>
      <w:sz w:val="12"/>
      <w:szCs w:val="12"/>
    </w:rPr>
  </w:style>
  <w:style w:type="paragraph" w:customStyle="1" w:styleId="Style24">
    <w:name w:val="Style24"/>
    <w:basedOn w:val="Normal"/>
    <w:uiPriority w:val="99"/>
    <w:qFormat/>
    <w:rsid w:val="00A02E9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02E9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02E9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02E9E"/>
    <w:rPr>
      <w:rFonts w:ascii="Times New Roman" w:hAnsi="Times New Roman" w:cs="Times New Roman"/>
      <w:b/>
      <w:bCs/>
      <w:sz w:val="18"/>
      <w:szCs w:val="18"/>
    </w:rPr>
  </w:style>
  <w:style w:type="paragraph" w:customStyle="1" w:styleId="Style21">
    <w:name w:val="Style21"/>
    <w:basedOn w:val="Normal"/>
    <w:uiPriority w:val="99"/>
    <w:qFormat/>
    <w:rsid w:val="00A02E9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02E9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A02E9E"/>
    <w:rPr>
      <w:rFonts w:ascii="Calibri" w:hAnsi="Calibri"/>
      <w:sz w:val="20"/>
      <w:szCs w:val="20"/>
    </w:rPr>
  </w:style>
  <w:style w:type="paragraph" w:customStyle="1" w:styleId="Standard">
    <w:name w:val="Standard"/>
    <w:qFormat/>
    <w:rsid w:val="00A02E9E"/>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02E9E"/>
    <w:rPr>
      <w:color w:val="000000"/>
      <w:sz w:val="32"/>
      <w:szCs w:val="32"/>
    </w:rPr>
  </w:style>
  <w:style w:type="paragraph" w:customStyle="1" w:styleId="Cardnon-underlined">
    <w:name w:val="Card non-underlined"/>
    <w:basedOn w:val="Normal"/>
    <w:link w:val="Cardnon-underlinedChar"/>
    <w:autoRedefine/>
    <w:uiPriority w:val="99"/>
    <w:qFormat/>
    <w:rsid w:val="00A02E9E"/>
    <w:rPr>
      <w:rFonts w:eastAsia="Times New Roman"/>
      <w:szCs w:val="20"/>
    </w:rPr>
  </w:style>
  <w:style w:type="character" w:customStyle="1" w:styleId="Cardnon-underlinedChar">
    <w:name w:val="Card non-underlined Char"/>
    <w:basedOn w:val="DefaultParagraphFont"/>
    <w:link w:val="Cardnon-underlined"/>
    <w:uiPriority w:val="99"/>
    <w:rsid w:val="00A02E9E"/>
    <w:rPr>
      <w:rFonts w:eastAsia="Times New Roman"/>
      <w:szCs w:val="20"/>
    </w:rPr>
  </w:style>
  <w:style w:type="numbering" w:customStyle="1" w:styleId="NoList1">
    <w:name w:val="No List1"/>
    <w:next w:val="NoList"/>
    <w:semiHidden/>
    <w:unhideWhenUsed/>
    <w:rsid w:val="00A02E9E"/>
  </w:style>
  <w:style w:type="character" w:customStyle="1" w:styleId="TitleChar2">
    <w:name w:val="Title Char2"/>
    <w:basedOn w:val="DefaultParagraphFont"/>
    <w:uiPriority w:val="10"/>
    <w:qFormat/>
    <w:locked/>
    <w:rsid w:val="00A02E9E"/>
    <w:rPr>
      <w:b/>
      <w:bCs/>
      <w:u w:val="single"/>
    </w:rPr>
  </w:style>
  <w:style w:type="paragraph" w:styleId="TOC3">
    <w:name w:val="toc 3"/>
    <w:basedOn w:val="Normal"/>
    <w:next w:val="Normal"/>
    <w:autoRedefine/>
    <w:rsid w:val="00A02E9E"/>
    <w:pPr>
      <w:ind w:left="400"/>
    </w:pPr>
    <w:rPr>
      <w:rFonts w:eastAsia="Times New Roman"/>
      <w:szCs w:val="20"/>
    </w:rPr>
  </w:style>
  <w:style w:type="paragraph" w:styleId="TOC4">
    <w:name w:val="toc 4"/>
    <w:basedOn w:val="Normal"/>
    <w:next w:val="Normal"/>
    <w:autoRedefine/>
    <w:rsid w:val="00A02E9E"/>
    <w:pPr>
      <w:ind w:left="600"/>
    </w:pPr>
    <w:rPr>
      <w:rFonts w:eastAsia="Times New Roman"/>
      <w:szCs w:val="20"/>
    </w:rPr>
  </w:style>
  <w:style w:type="paragraph" w:styleId="TOC5">
    <w:name w:val="toc 5"/>
    <w:basedOn w:val="Normal"/>
    <w:next w:val="Normal"/>
    <w:autoRedefine/>
    <w:rsid w:val="00A02E9E"/>
    <w:pPr>
      <w:ind w:left="800"/>
    </w:pPr>
    <w:rPr>
      <w:rFonts w:eastAsia="Times New Roman"/>
      <w:szCs w:val="20"/>
    </w:rPr>
  </w:style>
  <w:style w:type="paragraph" w:styleId="TOC6">
    <w:name w:val="toc 6"/>
    <w:basedOn w:val="Normal"/>
    <w:next w:val="Normal"/>
    <w:autoRedefine/>
    <w:rsid w:val="00A02E9E"/>
    <w:pPr>
      <w:ind w:left="1000"/>
    </w:pPr>
    <w:rPr>
      <w:rFonts w:eastAsia="Times New Roman"/>
      <w:szCs w:val="20"/>
    </w:rPr>
  </w:style>
  <w:style w:type="paragraph" w:styleId="TOC7">
    <w:name w:val="toc 7"/>
    <w:basedOn w:val="Normal"/>
    <w:next w:val="Normal"/>
    <w:autoRedefine/>
    <w:rsid w:val="00A02E9E"/>
    <w:pPr>
      <w:ind w:left="1200"/>
    </w:pPr>
    <w:rPr>
      <w:rFonts w:eastAsia="Times New Roman"/>
      <w:szCs w:val="20"/>
    </w:rPr>
  </w:style>
  <w:style w:type="paragraph" w:styleId="TOC8">
    <w:name w:val="toc 8"/>
    <w:basedOn w:val="Normal"/>
    <w:next w:val="Normal"/>
    <w:autoRedefine/>
    <w:rsid w:val="00A02E9E"/>
    <w:pPr>
      <w:ind w:left="1400"/>
    </w:pPr>
    <w:rPr>
      <w:rFonts w:eastAsia="Times New Roman"/>
      <w:szCs w:val="20"/>
    </w:rPr>
  </w:style>
  <w:style w:type="character" w:customStyle="1" w:styleId="allocatoragentsleft">
    <w:name w:val="al_locatoragentsleft"/>
    <w:basedOn w:val="DefaultParagraphFont"/>
    <w:rsid w:val="00A02E9E"/>
  </w:style>
  <w:style w:type="character" w:styleId="HTMLTypewriter">
    <w:name w:val="HTML Typewriter"/>
    <w:basedOn w:val="DefaultParagraphFont"/>
    <w:unhideWhenUsed/>
    <w:rsid w:val="00A02E9E"/>
    <w:rPr>
      <w:rFonts w:ascii="Courier New" w:eastAsia="Times New Roman" w:hAnsi="Courier New" w:cs="Courier New"/>
      <w:sz w:val="20"/>
      <w:szCs w:val="20"/>
    </w:rPr>
  </w:style>
  <w:style w:type="character" w:customStyle="1" w:styleId="caps">
    <w:name w:val="caps"/>
    <w:basedOn w:val="DefaultParagraphFont"/>
    <w:rsid w:val="00A02E9E"/>
  </w:style>
  <w:style w:type="character" w:customStyle="1" w:styleId="UnderlinesCharChar">
    <w:name w:val="Underlines Char Char"/>
    <w:basedOn w:val="DefaultParagraphFont"/>
    <w:rsid w:val="00A02E9E"/>
    <w:rPr>
      <w:rFonts w:cs="Arial"/>
      <w:b/>
      <w:bCs/>
      <w:noProof w:val="0"/>
      <w:sz w:val="22"/>
      <w:szCs w:val="26"/>
      <w:u w:val="single"/>
      <w:lang w:val="en-US" w:eastAsia="en-US" w:bidi="ar-SA"/>
    </w:rPr>
  </w:style>
  <w:style w:type="paragraph" w:customStyle="1" w:styleId="Carding">
    <w:name w:val="Carding"/>
    <w:basedOn w:val="Normal"/>
    <w:uiPriority w:val="99"/>
    <w:qFormat/>
    <w:rsid w:val="00A02E9E"/>
    <w:rPr>
      <w:rFonts w:eastAsia="Times New Roman"/>
      <w:sz w:val="18"/>
    </w:rPr>
  </w:style>
  <w:style w:type="character" w:customStyle="1" w:styleId="aunderline">
    <w:name w:val="aunderline"/>
    <w:basedOn w:val="DefaultParagraphFont"/>
    <w:rsid w:val="00A02E9E"/>
    <w:rPr>
      <w:rFonts w:ascii="Times New Roman" w:hAnsi="Times New Roman"/>
      <w:sz w:val="20"/>
      <w:szCs w:val="24"/>
      <w:u w:val="thick"/>
    </w:rPr>
  </w:style>
  <w:style w:type="character" w:customStyle="1" w:styleId="tagChar1">
    <w:name w:val="tag Char1"/>
    <w:basedOn w:val="DefaultParagraphFont"/>
    <w:rsid w:val="00A02E9E"/>
    <w:rPr>
      <w:b/>
      <w:noProof w:val="0"/>
      <w:sz w:val="24"/>
      <w:lang w:val="en-US" w:eastAsia="en-US" w:bidi="ar-SA"/>
    </w:rPr>
  </w:style>
  <w:style w:type="character" w:customStyle="1" w:styleId="tagChar2">
    <w:name w:val="tag Char2"/>
    <w:basedOn w:val="DefaultParagraphFont"/>
    <w:qFormat/>
    <w:rsid w:val="00A02E9E"/>
    <w:rPr>
      <w:b/>
      <w:noProof w:val="0"/>
      <w:sz w:val="24"/>
      <w:lang w:val="en-US" w:eastAsia="en-US" w:bidi="ar-SA"/>
    </w:rPr>
  </w:style>
  <w:style w:type="character" w:customStyle="1" w:styleId="Taggin-New">
    <w:name w:val="Taggin - New"/>
    <w:basedOn w:val="DefaultParagraphFont"/>
    <w:rsid w:val="00A02E9E"/>
    <w:rPr>
      <w:rFonts w:ascii="Arial Narrow" w:hAnsi="Arial Narrow"/>
      <w:b/>
      <w:sz w:val="22"/>
    </w:rPr>
  </w:style>
  <w:style w:type="character" w:customStyle="1" w:styleId="Boxing-New">
    <w:name w:val="Boxing - New"/>
    <w:basedOn w:val="DefaultParagraphFont"/>
    <w:rsid w:val="00A02E9E"/>
    <w:rPr>
      <w:rFonts w:ascii="Arial Narrow" w:hAnsi="Arial Narrow"/>
      <w:sz w:val="16"/>
      <w:u w:val="none"/>
      <w:bdr w:val="single" w:sz="4" w:space="0" w:color="auto"/>
    </w:rPr>
  </w:style>
  <w:style w:type="character" w:customStyle="1" w:styleId="ilad">
    <w:name w:val="il_ad"/>
    <w:rsid w:val="00A02E9E"/>
  </w:style>
  <w:style w:type="paragraph" w:customStyle="1" w:styleId="CardsHighlighted">
    <w:name w:val="Cards Highlighted"/>
    <w:next w:val="Normal"/>
    <w:link w:val="CardsHighlightedChar"/>
    <w:qFormat/>
    <w:rsid w:val="00A02E9E"/>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02E9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02E9E"/>
    <w:rPr>
      <w:rFonts w:ascii="Garamond" w:hAnsi="Garamond"/>
      <w:sz w:val="22"/>
      <w:szCs w:val="24"/>
      <w:u w:val="single"/>
      <w:lang w:val="en-US" w:eastAsia="en-US" w:bidi="ar-SA"/>
    </w:rPr>
  </w:style>
  <w:style w:type="paragraph" w:customStyle="1" w:styleId="Style2">
    <w:name w:val="Style2"/>
    <w:basedOn w:val="Heading4"/>
    <w:qFormat/>
    <w:rsid w:val="00A02E9E"/>
    <w:pPr>
      <w:spacing w:before="0"/>
    </w:pPr>
    <w:rPr>
      <w:rFonts w:eastAsia="Times New Roman" w:cs="Times New Roman"/>
      <w:iCs/>
      <w:caps/>
      <w:szCs w:val="20"/>
    </w:rPr>
  </w:style>
  <w:style w:type="character" w:customStyle="1" w:styleId="pagetitle">
    <w:name w:val="pagetitle"/>
    <w:basedOn w:val="DefaultParagraphFont"/>
    <w:rsid w:val="00A02E9E"/>
  </w:style>
  <w:style w:type="paragraph" w:customStyle="1" w:styleId="text">
    <w:name w:val="text"/>
    <w:basedOn w:val="Normal"/>
    <w:uiPriority w:val="99"/>
    <w:qFormat/>
    <w:rsid w:val="00A02E9E"/>
    <w:pPr>
      <w:spacing w:before="100" w:beforeAutospacing="1" w:after="100" w:afterAutospacing="1"/>
    </w:pPr>
    <w:rPr>
      <w:rFonts w:eastAsia="Times New Roman"/>
    </w:rPr>
  </w:style>
  <w:style w:type="character" w:customStyle="1" w:styleId="StyleUnderlineCharChar9ptBold1">
    <w:name w:val="Style Underline Char Char + 9 pt Bold1"/>
    <w:rsid w:val="00A02E9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02E9E"/>
    <w:rPr>
      <w:rFonts w:ascii="Times New Roman" w:hAnsi="Times New Roman"/>
      <w:sz w:val="20"/>
      <w:szCs w:val="24"/>
      <w:u w:val="single"/>
      <w:lang w:val="en-US" w:eastAsia="en-US" w:bidi="ar-SA"/>
    </w:rPr>
  </w:style>
  <w:style w:type="character" w:customStyle="1" w:styleId="Style9ptBoldUnderline">
    <w:name w:val="Style 9 pt Bold Underline"/>
    <w:rsid w:val="00A02E9E"/>
    <w:rPr>
      <w:b/>
      <w:bCs/>
      <w:sz w:val="20"/>
      <w:u w:val="single"/>
    </w:rPr>
  </w:style>
  <w:style w:type="paragraph" w:customStyle="1" w:styleId="StyleUnderline9pt0">
    <w:name w:val="Style Underline + 9 pt"/>
    <w:link w:val="StyleUnderline9ptChar"/>
    <w:qFormat/>
    <w:rsid w:val="00A02E9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02E9E"/>
    <w:rPr>
      <w:rFonts w:ascii="Arial" w:eastAsia="Times New Roman" w:hAnsi="Arial" w:cs="Times New Roman"/>
      <w:szCs w:val="20"/>
      <w:u w:val="single"/>
    </w:rPr>
  </w:style>
  <w:style w:type="character" w:customStyle="1" w:styleId="StyleUnderlineChar1Bold">
    <w:name w:val="Style Underline Char1 + Bold"/>
    <w:rsid w:val="00A02E9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02E9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A02E9E"/>
    <w:rPr>
      <w:rFonts w:ascii="Calibri" w:hAnsi="Calibri" w:cs="Calibri"/>
      <w:kern w:val="32"/>
      <w:szCs w:val="20"/>
      <w:u w:val="single"/>
      <w:lang w:eastAsia="ar-SA"/>
    </w:rPr>
  </w:style>
  <w:style w:type="character" w:customStyle="1" w:styleId="TagsCharCharChar">
    <w:name w:val="Tags Char Char Char"/>
    <w:basedOn w:val="DefaultParagraphFont"/>
    <w:rsid w:val="00A02E9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02E9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02E9E"/>
    <w:rPr>
      <w:color w:val="000000"/>
      <w:sz w:val="20"/>
      <w:u w:val="single"/>
    </w:rPr>
  </w:style>
  <w:style w:type="character" w:customStyle="1" w:styleId="Style11ptBlack">
    <w:name w:val="Style 11 pt Black"/>
    <w:basedOn w:val="DefaultParagraphFont"/>
    <w:rsid w:val="00A02E9E"/>
    <w:rPr>
      <w:color w:val="000000"/>
      <w:sz w:val="20"/>
    </w:rPr>
  </w:style>
  <w:style w:type="character" w:customStyle="1" w:styleId="StyleUnderlineCharTimesBold">
    <w:name w:val="Style Underline Char + Times Bold"/>
    <w:basedOn w:val="DefaultParagraphFont"/>
    <w:rsid w:val="00A02E9E"/>
    <w:rPr>
      <w:rFonts w:ascii="Times" w:hAnsi="Times"/>
      <w:b w:val="0"/>
      <w:bCs/>
      <w:sz w:val="20"/>
      <w:u w:val="single"/>
    </w:rPr>
  </w:style>
  <w:style w:type="character" w:customStyle="1" w:styleId="blubigktbiz">
    <w:name w:val="blubigktbiz"/>
    <w:rsid w:val="00A02E9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02E9E"/>
  </w:style>
  <w:style w:type="character" w:customStyle="1" w:styleId="StyleevidencetextBorderSinglesolidlineAuto05ptLChar">
    <w:name w:val="Style evidence text + Border: : (Single solid line Auto  0.5 pt L... Char"/>
    <w:link w:val="StyleevidencetextBorderSinglesolidlineAuto05ptL"/>
    <w:rsid w:val="00A02E9E"/>
    <w:rPr>
      <w:color w:val="000000"/>
      <w:lang w:val="x-none" w:eastAsia="x-none"/>
    </w:rPr>
  </w:style>
  <w:style w:type="character" w:customStyle="1" w:styleId="Style4CharChar">
    <w:name w:val="Style4 Char Char"/>
    <w:basedOn w:val="DefaultParagraphFont"/>
    <w:rsid w:val="00A02E9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02E9E"/>
    <w:rPr>
      <w:rFonts w:ascii="Times New Roman" w:hAnsi="Times New Roman" w:cs="Times New Roman"/>
      <w:sz w:val="16"/>
      <w:szCs w:val="16"/>
    </w:rPr>
  </w:style>
  <w:style w:type="character" w:customStyle="1" w:styleId="StyleEmphasisArial12ptBold">
    <w:name w:val="Style Emphasis + Arial 12 pt Bold"/>
    <w:rsid w:val="00A02E9E"/>
    <w:rPr>
      <w:rFonts w:ascii="Arial" w:hAnsi="Arial"/>
      <w:b/>
      <w:bCs/>
      <w:i/>
      <w:iCs/>
      <w:sz w:val="24"/>
    </w:rPr>
  </w:style>
  <w:style w:type="character" w:customStyle="1" w:styleId="super">
    <w:name w:val="super"/>
    <w:rsid w:val="00A02E9E"/>
  </w:style>
  <w:style w:type="character" w:customStyle="1" w:styleId="text30">
    <w:name w:val="text30"/>
    <w:rsid w:val="00A02E9E"/>
  </w:style>
  <w:style w:type="character" w:customStyle="1" w:styleId="uppercase">
    <w:name w:val="uppercase"/>
    <w:rsid w:val="00A02E9E"/>
  </w:style>
  <w:style w:type="character" w:customStyle="1" w:styleId="bodytext0">
    <w:name w:val="bodytext"/>
    <w:rsid w:val="00A02E9E"/>
  </w:style>
  <w:style w:type="character" w:customStyle="1" w:styleId="entry-title">
    <w:name w:val="entry-title"/>
    <w:rsid w:val="00A02E9E"/>
  </w:style>
  <w:style w:type="character" w:customStyle="1" w:styleId="BodyTextIndentChar1">
    <w:name w:val="Body Text Indent Char1"/>
    <w:basedOn w:val="DefaultParagraphFont"/>
    <w:uiPriority w:val="99"/>
    <w:semiHidden/>
    <w:rsid w:val="00A02E9E"/>
    <w:rPr>
      <w:rFonts w:ascii="Times New Roman" w:hAnsi="Times New Roman" w:cs="Times New Roman"/>
      <w:sz w:val="20"/>
    </w:rPr>
  </w:style>
  <w:style w:type="character" w:customStyle="1" w:styleId="Style6pt">
    <w:name w:val="Style 6 pt"/>
    <w:basedOn w:val="DefaultParagraphFont"/>
    <w:qFormat/>
    <w:rsid w:val="00A02E9E"/>
    <w:rPr>
      <w:sz w:val="12"/>
    </w:rPr>
  </w:style>
  <w:style w:type="character" w:customStyle="1" w:styleId="CiteCharCharCharCharCharChar">
    <w:name w:val="Cite Char Char Char Char Char Char"/>
    <w:basedOn w:val="DefaultParagraphFont"/>
    <w:rsid w:val="00A02E9E"/>
    <w:rPr>
      <w:b/>
      <w:noProof w:val="0"/>
      <w:sz w:val="22"/>
      <w:szCs w:val="24"/>
      <w:u w:val="single"/>
      <w:lang w:val="en-US" w:eastAsia="en-US" w:bidi="ar-SA"/>
    </w:rPr>
  </w:style>
  <w:style w:type="character" w:customStyle="1" w:styleId="mainbody1">
    <w:name w:val="mainbody1"/>
    <w:basedOn w:val="DefaultParagraphFont"/>
    <w:rsid w:val="00A02E9E"/>
    <w:rPr>
      <w:rFonts w:ascii="Verdana" w:hAnsi="Verdana" w:hint="default"/>
      <w:color w:val="000000"/>
      <w:sz w:val="22"/>
      <w:szCs w:val="22"/>
    </w:rPr>
  </w:style>
  <w:style w:type="character" w:customStyle="1" w:styleId="ssl4">
    <w:name w:val="ss_l4"/>
    <w:basedOn w:val="DefaultParagraphFont"/>
    <w:rsid w:val="00A02E9E"/>
  </w:style>
  <w:style w:type="paragraph" w:customStyle="1" w:styleId="StyleNormalWeb11ptUnderline">
    <w:name w:val="Style Normal (Web) + 11 pt Underline"/>
    <w:basedOn w:val="NormalWeb"/>
    <w:link w:val="StyleNormalWeb11ptUnderlineChar"/>
    <w:qFormat/>
    <w:rsid w:val="00A02E9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02E9E"/>
    <w:rPr>
      <w:rFonts w:eastAsia="Calibri"/>
      <w:u w:val="single"/>
    </w:rPr>
  </w:style>
  <w:style w:type="character" w:customStyle="1" w:styleId="cit-first-element">
    <w:name w:val="cit-first-element"/>
    <w:basedOn w:val="DefaultParagraphFont"/>
    <w:rsid w:val="00A02E9E"/>
  </w:style>
  <w:style w:type="character" w:customStyle="1" w:styleId="title1">
    <w:name w:val="title1"/>
    <w:basedOn w:val="DefaultParagraphFont"/>
    <w:rsid w:val="00A02E9E"/>
  </w:style>
  <w:style w:type="character" w:customStyle="1" w:styleId="StyleThickunderline1">
    <w:name w:val="Style Thick underline1"/>
    <w:basedOn w:val="DefaultParagraphFont"/>
    <w:rsid w:val="00A02E9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02E9E"/>
    <w:rPr>
      <w:rFonts w:ascii="Georgia" w:hAnsi="Georgia"/>
    </w:rPr>
  </w:style>
  <w:style w:type="character" w:customStyle="1" w:styleId="FooterChar1">
    <w:name w:val="Footer Char1"/>
    <w:basedOn w:val="DefaultParagraphFont"/>
    <w:uiPriority w:val="99"/>
    <w:semiHidden/>
    <w:rsid w:val="00A02E9E"/>
    <w:rPr>
      <w:rFonts w:ascii="Georgia" w:hAnsi="Georgia"/>
    </w:rPr>
  </w:style>
  <w:style w:type="character" w:customStyle="1" w:styleId="AnalyticChar">
    <w:name w:val="Analytic Char"/>
    <w:basedOn w:val="DefaultParagraphFont"/>
    <w:link w:val="Analytic"/>
    <w:rsid w:val="00A02E9E"/>
    <w:rPr>
      <w:b/>
      <w:sz w:val="24"/>
    </w:rPr>
  </w:style>
  <w:style w:type="character" w:customStyle="1" w:styleId="UnderlineBold0">
    <w:name w:val="Underline Bold"/>
    <w:uiPriority w:val="6"/>
    <w:qFormat/>
    <w:rsid w:val="00A02E9E"/>
    <w:rPr>
      <w:b/>
      <w:sz w:val="20"/>
      <w:u w:val="single"/>
    </w:rPr>
  </w:style>
  <w:style w:type="paragraph" w:customStyle="1" w:styleId="Underline20">
    <w:name w:val="Underline2"/>
    <w:basedOn w:val="Normal"/>
    <w:link w:val="Underline2Char"/>
    <w:autoRedefine/>
    <w:uiPriority w:val="4"/>
    <w:qFormat/>
    <w:rsid w:val="00A02E9E"/>
    <w:rPr>
      <w:b/>
      <w:u w:val="single"/>
    </w:rPr>
  </w:style>
  <w:style w:type="character" w:customStyle="1" w:styleId="Underline2Char">
    <w:name w:val="Underline2 Char"/>
    <w:basedOn w:val="DefaultParagraphFont"/>
    <w:link w:val="Underline20"/>
    <w:uiPriority w:val="4"/>
    <w:rsid w:val="00A02E9E"/>
    <w:rPr>
      <w:b/>
      <w:u w:val="single"/>
    </w:rPr>
  </w:style>
  <w:style w:type="character" w:customStyle="1" w:styleId="NormalTextChar">
    <w:name w:val="Normal Text Char"/>
    <w:link w:val="NormalText"/>
    <w:rsid w:val="00A02E9E"/>
    <w:rPr>
      <w:rFonts w:eastAsia="Times New Roman"/>
      <w:szCs w:val="26"/>
    </w:rPr>
  </w:style>
  <w:style w:type="paragraph" w:customStyle="1" w:styleId="TableParagraph">
    <w:name w:val="Table Paragraph"/>
    <w:basedOn w:val="Normal"/>
    <w:uiPriority w:val="1"/>
    <w:qFormat/>
    <w:rsid w:val="00A02E9E"/>
    <w:pPr>
      <w:widowControl w:val="0"/>
    </w:pPr>
  </w:style>
  <w:style w:type="character" w:customStyle="1" w:styleId="UnderlineChar0">
    <w:name w:val="UnderlineChar"/>
    <w:rsid w:val="00A02E9E"/>
    <w:rPr>
      <w:sz w:val="24"/>
      <w:u w:val="single"/>
      <w:shd w:val="clear" w:color="auto" w:fill="auto"/>
    </w:rPr>
  </w:style>
  <w:style w:type="character" w:customStyle="1" w:styleId="foreground">
    <w:name w:val="foreground"/>
    <w:basedOn w:val="DefaultParagraphFont"/>
    <w:rsid w:val="00A02E9E"/>
  </w:style>
  <w:style w:type="paragraph" w:customStyle="1" w:styleId="StyleCircled11pt">
    <w:name w:val="Style Circled + 11 pt"/>
    <w:basedOn w:val="Normal"/>
    <w:link w:val="StyleCircled11ptChar"/>
    <w:qFormat/>
    <w:rsid w:val="00A02E9E"/>
    <w:rPr>
      <w:rFonts w:eastAsia="Times New Roman"/>
      <w:b/>
      <w:bCs/>
      <w:sz w:val="20"/>
      <w:u w:val="single"/>
    </w:rPr>
  </w:style>
  <w:style w:type="character" w:customStyle="1" w:styleId="StyleCircled11ptChar">
    <w:name w:val="Style Circled + 11 pt Char"/>
    <w:link w:val="StyleCircled11pt"/>
    <w:rsid w:val="00A02E9E"/>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A02E9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02E9E"/>
    <w:rPr>
      <w:rFonts w:ascii="Times" w:eastAsia="Times New Roman" w:hAnsi="Times"/>
      <w:sz w:val="20"/>
      <w:szCs w:val="28"/>
      <w:u w:val="single"/>
    </w:rPr>
  </w:style>
  <w:style w:type="paragraph" w:customStyle="1" w:styleId="cite20">
    <w:name w:val="cite2"/>
    <w:basedOn w:val="Normal"/>
    <w:uiPriority w:val="99"/>
    <w:qFormat/>
    <w:rsid w:val="00A02E9E"/>
    <w:rPr>
      <w:rFonts w:eastAsia="Times New Roman"/>
      <w:color w:val="000000"/>
      <w:sz w:val="20"/>
      <w:szCs w:val="20"/>
    </w:rPr>
  </w:style>
  <w:style w:type="character" w:customStyle="1" w:styleId="postby">
    <w:name w:val="post_by"/>
    <w:basedOn w:val="DefaultParagraphFont"/>
    <w:rsid w:val="00A02E9E"/>
  </w:style>
  <w:style w:type="character" w:customStyle="1" w:styleId="Style11ptBorderSinglesolidlineAuto05ptLinewidth">
    <w:name w:val="Style 11 pt Border: : (Single solid line Auto  0.5 pt Line width)"/>
    <w:rsid w:val="00A02E9E"/>
    <w:rPr>
      <w:sz w:val="20"/>
      <w:bdr w:val="single" w:sz="4" w:space="0" w:color="auto" w:frame="1"/>
    </w:rPr>
  </w:style>
  <w:style w:type="character" w:customStyle="1" w:styleId="StyleUnderlineChar9ptBorderSinglesolidlineAuto0">
    <w:name w:val="Style Underline Char + 9 pt Border: : (Single solid line Auto  0..."/>
    <w:rsid w:val="00A02E9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02E9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02E9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02E9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02E9E"/>
    <w:rPr>
      <w:sz w:val="20"/>
      <w:szCs w:val="24"/>
      <w:u w:val="single"/>
      <w:bdr w:val="single" w:sz="4" w:space="0" w:color="auto"/>
      <w:lang w:val="en-US" w:eastAsia="en-US" w:bidi="ar-SA"/>
    </w:rPr>
  </w:style>
  <w:style w:type="character" w:customStyle="1" w:styleId="StyleLatinGaramondUnderline">
    <w:name w:val="Style (Latin) Garamond Underline"/>
    <w:rsid w:val="00A02E9E"/>
    <w:rPr>
      <w:rFonts w:ascii="Times New Roman" w:hAnsi="Times New Roman"/>
      <w:sz w:val="20"/>
      <w:u w:val="single"/>
    </w:rPr>
  </w:style>
  <w:style w:type="character" w:customStyle="1" w:styleId="StyleLatinGaramond">
    <w:name w:val="Style (Latin) Garamond"/>
    <w:rsid w:val="00A02E9E"/>
    <w:rPr>
      <w:rFonts w:ascii="Times New Roman" w:hAnsi="Times New Roman"/>
      <w:sz w:val="20"/>
    </w:rPr>
  </w:style>
  <w:style w:type="character" w:customStyle="1" w:styleId="styletimesnewroman12ptbold0">
    <w:name w:val="styletimesnewroman12ptbold"/>
    <w:basedOn w:val="DefaultParagraphFont"/>
    <w:rsid w:val="00A02E9E"/>
  </w:style>
  <w:style w:type="character" w:customStyle="1" w:styleId="CharCharCharCharChar">
    <w:name w:val="Char Char Char Char Char"/>
    <w:aliases w:val="Char Char Char Char,Char Char Char Char Char Char Char1,Heading 2 Char1 Char Char Char Char Char Char"/>
    <w:basedOn w:val="DefaultParagraphFont"/>
    <w:rsid w:val="00A02E9E"/>
    <w:rPr>
      <w:rFonts w:cs="Arial"/>
      <w:b/>
      <w:bCs/>
      <w:iCs/>
      <w:sz w:val="24"/>
      <w:szCs w:val="28"/>
      <w:lang w:val="en-US" w:eastAsia="en-US" w:bidi="ar-SA"/>
    </w:rPr>
  </w:style>
  <w:style w:type="character" w:customStyle="1" w:styleId="mainheading">
    <w:name w:val="mainheading"/>
    <w:basedOn w:val="DefaultParagraphFont"/>
    <w:rsid w:val="00A02E9E"/>
  </w:style>
  <w:style w:type="paragraph" w:customStyle="1" w:styleId="BoldandUnderlineChar2CharChar">
    <w:name w:val="Bold and Underline Char2 Char Char"/>
    <w:basedOn w:val="Normal"/>
    <w:link w:val="BoldandUnderlineChar2CharCharChar"/>
    <w:qFormat/>
    <w:rsid w:val="00A02E9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02E9E"/>
    <w:rPr>
      <w:rFonts w:eastAsia="Times New Roman"/>
      <w:b/>
      <w:u w:val="single"/>
    </w:rPr>
  </w:style>
  <w:style w:type="character" w:customStyle="1" w:styleId="StyleUnderlineChar9ptChar">
    <w:name w:val="Style Underline Char + 9 pt Char"/>
    <w:basedOn w:val="UnderlineCharChar"/>
    <w:rsid w:val="00A02E9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02E9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02E9E"/>
    <w:rPr>
      <w:sz w:val="16"/>
    </w:rPr>
  </w:style>
  <w:style w:type="paragraph" w:customStyle="1" w:styleId="Reduce8pt">
    <w:name w:val="Reduce 8pt"/>
    <w:basedOn w:val="Normal"/>
    <w:link w:val="Reduce8ptCharChar"/>
    <w:qFormat/>
    <w:rsid w:val="00A02E9E"/>
    <w:pPr>
      <w:autoSpaceDE w:val="0"/>
      <w:autoSpaceDN w:val="0"/>
      <w:adjustRightInd w:val="0"/>
      <w:jc w:val="both"/>
    </w:pPr>
    <w:rPr>
      <w:sz w:val="16"/>
    </w:rPr>
  </w:style>
  <w:style w:type="paragraph" w:styleId="List">
    <w:name w:val="List"/>
    <w:basedOn w:val="Normal"/>
    <w:uiPriority w:val="99"/>
    <w:unhideWhenUsed/>
    <w:rsid w:val="00A02E9E"/>
    <w:pPr>
      <w:contextualSpacing/>
    </w:pPr>
    <w:rPr>
      <w:rFonts w:eastAsia="Calibri"/>
    </w:rPr>
  </w:style>
  <w:style w:type="character" w:customStyle="1" w:styleId="CardIndentedChar">
    <w:name w:val="Card (Indented) Char"/>
    <w:link w:val="CardIndented"/>
    <w:locked/>
    <w:rsid w:val="00A02E9E"/>
  </w:style>
  <w:style w:type="character" w:customStyle="1" w:styleId="citenon-boldChar">
    <w:name w:val="cite non-bold Char"/>
    <w:basedOn w:val="DefaultParagraphFont"/>
    <w:link w:val="citenon-bold"/>
    <w:locked/>
    <w:rsid w:val="00A02E9E"/>
    <w:rPr>
      <w:rFonts w:ascii="Garamond" w:eastAsia="Times New Roman" w:hAnsi="Garamond"/>
      <w:szCs w:val="20"/>
    </w:rPr>
  </w:style>
  <w:style w:type="character" w:customStyle="1" w:styleId="boldciteChar4">
    <w:name w:val="bold cite Char4"/>
    <w:link w:val="boldcite"/>
    <w:locked/>
    <w:rsid w:val="00A02E9E"/>
    <w:rPr>
      <w:rFonts w:eastAsia="Times New Roman" w:cs="Times New Roman"/>
      <w:b/>
      <w:color w:val="000000"/>
      <w:sz w:val="20"/>
      <w:u w:val="thick" w:color="000000"/>
    </w:rPr>
  </w:style>
  <w:style w:type="paragraph" w:customStyle="1" w:styleId="boldcite">
    <w:name w:val="bold cite"/>
    <w:basedOn w:val="Normal"/>
    <w:link w:val="boldciteChar4"/>
    <w:qFormat/>
    <w:rsid w:val="00A02E9E"/>
    <w:rPr>
      <w:rFonts w:eastAsia="Times New Roman" w:cs="Times New Roman"/>
      <w:b/>
      <w:color w:val="000000"/>
      <w:sz w:val="20"/>
      <w:u w:val="thick" w:color="000000"/>
    </w:rPr>
  </w:style>
  <w:style w:type="paragraph" w:customStyle="1" w:styleId="Style7">
    <w:name w:val="Style7"/>
    <w:basedOn w:val="Normal"/>
    <w:uiPriority w:val="99"/>
    <w:qFormat/>
    <w:rsid w:val="00A02E9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A02E9E"/>
    <w:rPr>
      <w:rFonts w:eastAsia="Calibri"/>
      <w:b/>
    </w:rPr>
  </w:style>
  <w:style w:type="character" w:customStyle="1" w:styleId="HeadingsBaseChar">
    <w:name w:val="Headings Base Char"/>
    <w:basedOn w:val="DefaultParagraphFont"/>
    <w:link w:val="HeadingsBase"/>
    <w:locked/>
    <w:rsid w:val="00A02E9E"/>
    <w:rPr>
      <w:rFonts w:ascii="Times New Roman" w:hAnsi="Times New Roman" w:cs="Times New Roman"/>
      <w:b/>
      <w:sz w:val="32"/>
    </w:rPr>
  </w:style>
  <w:style w:type="paragraph" w:customStyle="1" w:styleId="HeadingsBase">
    <w:name w:val="Headings Base"/>
    <w:basedOn w:val="Normal"/>
    <w:link w:val="HeadingsBaseChar"/>
    <w:qFormat/>
    <w:rsid w:val="00A02E9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02E9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02E9E"/>
    <w:pPr>
      <w:spacing w:line="480" w:lineRule="auto"/>
      <w:ind w:firstLine="720"/>
    </w:pPr>
    <w:rPr>
      <w:rFonts w:eastAsia="Calibri"/>
    </w:rPr>
  </w:style>
  <w:style w:type="paragraph" w:customStyle="1" w:styleId="SchoolBlockQuote">
    <w:name w:val="School Block Quote"/>
    <w:basedOn w:val="SchoolPaper"/>
    <w:qFormat/>
    <w:rsid w:val="00A02E9E"/>
  </w:style>
  <w:style w:type="paragraph" w:customStyle="1" w:styleId="SchoolWorksCited">
    <w:name w:val="School Works Cited"/>
    <w:basedOn w:val="SchoolPaper"/>
    <w:qFormat/>
    <w:rsid w:val="00A02E9E"/>
  </w:style>
  <w:style w:type="paragraph" w:customStyle="1" w:styleId="BlockQuote">
    <w:name w:val="Block Quote"/>
    <w:basedOn w:val="Normal"/>
    <w:qFormat/>
    <w:rsid w:val="00A02E9E"/>
    <w:pPr>
      <w:ind w:left="720" w:right="720"/>
    </w:pPr>
    <w:rPr>
      <w:rFonts w:eastAsia="Calibri"/>
    </w:rPr>
  </w:style>
  <w:style w:type="paragraph" w:customStyle="1" w:styleId="PaperBody">
    <w:name w:val="Paper Body"/>
    <w:basedOn w:val="Normal"/>
    <w:qFormat/>
    <w:rsid w:val="00A02E9E"/>
    <w:pPr>
      <w:spacing w:line="480" w:lineRule="auto"/>
      <w:ind w:firstLine="720"/>
    </w:pPr>
    <w:rPr>
      <w:rFonts w:eastAsia="Calibri"/>
    </w:rPr>
  </w:style>
  <w:style w:type="paragraph" w:customStyle="1" w:styleId="PaperCitation">
    <w:name w:val="Paper Citation"/>
    <w:basedOn w:val="Normal"/>
    <w:qFormat/>
    <w:rsid w:val="00A02E9E"/>
    <w:pPr>
      <w:spacing w:line="480" w:lineRule="auto"/>
      <w:ind w:left="720" w:hanging="720"/>
    </w:pPr>
    <w:rPr>
      <w:rFonts w:eastAsia="Calibri"/>
    </w:rPr>
  </w:style>
  <w:style w:type="character" w:customStyle="1" w:styleId="hatChar">
    <w:name w:val="hat Char"/>
    <w:basedOn w:val="DefaultParagraphFont"/>
    <w:link w:val="hat"/>
    <w:locked/>
    <w:rsid w:val="00A02E9E"/>
    <w:rPr>
      <w:rFonts w:eastAsia="Times New Roman"/>
      <w:b/>
      <w:bCs/>
      <w:sz w:val="32"/>
      <w:u w:val="single"/>
      <w:lang w:bidi="en-US"/>
    </w:rPr>
  </w:style>
  <w:style w:type="paragraph" w:customStyle="1" w:styleId="WW-Default">
    <w:name w:val="WW-Default"/>
    <w:qFormat/>
    <w:rsid w:val="00A02E9E"/>
    <w:pPr>
      <w:suppressAutoHyphens/>
    </w:pPr>
    <w:rPr>
      <w:rFonts w:ascii="Georgia" w:eastAsia="Calibri" w:hAnsi="Georgia" w:cs="Calibri"/>
      <w:lang w:eastAsia="ar-SA"/>
    </w:rPr>
  </w:style>
  <w:style w:type="paragraph" w:customStyle="1" w:styleId="B-TagCite">
    <w:name w:val="B-TagCite"/>
    <w:qFormat/>
    <w:rsid w:val="00A02E9E"/>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A02E9E"/>
    <w:rPr>
      <w:rFonts w:ascii="Times New Roman" w:hAnsi="Times New Roman" w:cs="Times New Roman"/>
      <w:b/>
      <w:sz w:val="20"/>
    </w:rPr>
  </w:style>
  <w:style w:type="paragraph" w:customStyle="1" w:styleId="MicroText">
    <w:name w:val="MicroText"/>
    <w:basedOn w:val="Normal"/>
    <w:next w:val="Normal"/>
    <w:link w:val="MicroTextChar"/>
    <w:qFormat/>
    <w:rsid w:val="00A02E9E"/>
    <w:rPr>
      <w:rFonts w:ascii="Arial Narrow" w:hAnsi="Arial Narrow"/>
      <w:sz w:val="12"/>
    </w:rPr>
  </w:style>
  <w:style w:type="character" w:customStyle="1" w:styleId="Footnote2Char">
    <w:name w:val="Footnote2 Char"/>
    <w:link w:val="Footnote2"/>
    <w:locked/>
    <w:rsid w:val="00A02E9E"/>
  </w:style>
  <w:style w:type="paragraph" w:customStyle="1" w:styleId="Footnote2">
    <w:name w:val="Footnote2"/>
    <w:basedOn w:val="Normal"/>
    <w:next w:val="Normal"/>
    <w:link w:val="Footnote2Char"/>
    <w:autoRedefine/>
    <w:qFormat/>
    <w:rsid w:val="00A02E9E"/>
    <w:pPr>
      <w:spacing w:after="120" w:line="480" w:lineRule="auto"/>
    </w:pPr>
  </w:style>
  <w:style w:type="paragraph" w:customStyle="1" w:styleId="indent">
    <w:name w:val="indent"/>
    <w:basedOn w:val="Normal"/>
    <w:qFormat/>
    <w:rsid w:val="00A02E9E"/>
    <w:pPr>
      <w:spacing w:before="100" w:beforeAutospacing="1" w:after="100" w:afterAutospacing="1"/>
    </w:pPr>
    <w:rPr>
      <w:rFonts w:eastAsia="Times New Roman"/>
    </w:rPr>
  </w:style>
  <w:style w:type="paragraph" w:customStyle="1" w:styleId="PageHeaderLine1">
    <w:name w:val="PageHeaderLine1"/>
    <w:basedOn w:val="Normal"/>
    <w:qFormat/>
    <w:rsid w:val="00A02E9E"/>
    <w:pPr>
      <w:tabs>
        <w:tab w:val="right" w:pos="10800"/>
      </w:tabs>
    </w:pPr>
    <w:rPr>
      <w:rFonts w:eastAsia="Calibri"/>
      <w:b/>
    </w:rPr>
  </w:style>
  <w:style w:type="paragraph" w:customStyle="1" w:styleId="PageHeaderLine2">
    <w:name w:val="PageHeaderLine2"/>
    <w:basedOn w:val="Normal"/>
    <w:next w:val="Normal"/>
    <w:link w:val="PageHeaderLine2Char"/>
    <w:qFormat/>
    <w:rsid w:val="00A02E9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02E9E"/>
    <w:rPr>
      <w:rFonts w:ascii="Times New Roman" w:hAnsi="Times New Roman" w:cs="Times New Roman"/>
      <w:sz w:val="20"/>
    </w:rPr>
  </w:style>
  <w:style w:type="paragraph" w:customStyle="1" w:styleId="CardText1">
    <w:name w:val="CardText"/>
    <w:basedOn w:val="Normal"/>
    <w:link w:val="CardTextChar3"/>
    <w:qFormat/>
    <w:rsid w:val="00A02E9E"/>
    <w:pPr>
      <w:ind w:left="288"/>
    </w:pPr>
    <w:rPr>
      <w:rFonts w:ascii="Times New Roman" w:hAnsi="Times New Roman" w:cs="Times New Roman"/>
      <w:sz w:val="20"/>
    </w:rPr>
  </w:style>
  <w:style w:type="character" w:customStyle="1" w:styleId="stylestylebold12pt">
    <w:name w:val="stylestylebold12pt"/>
    <w:basedOn w:val="DefaultParagraphFont"/>
    <w:rsid w:val="00A02E9E"/>
  </w:style>
  <w:style w:type="character" w:customStyle="1" w:styleId="styleboldunderline">
    <w:name w:val="styleboldunderline"/>
    <w:basedOn w:val="DefaultParagraphFont"/>
    <w:rsid w:val="00A02E9E"/>
  </w:style>
  <w:style w:type="character" w:customStyle="1" w:styleId="box">
    <w:name w:val="box"/>
    <w:basedOn w:val="DefaultParagraphFont"/>
    <w:rsid w:val="00A02E9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02E9E"/>
    <w:rPr>
      <w:rFonts w:ascii="Arial Narrow" w:hAnsi="Arial Narrow" w:cs="Arial Narrow" w:hint="default"/>
      <w:sz w:val="18"/>
      <w:szCs w:val="18"/>
    </w:rPr>
  </w:style>
  <w:style w:type="character" w:customStyle="1" w:styleId="FontStyle14">
    <w:name w:val="Font Style14"/>
    <w:basedOn w:val="DefaultParagraphFont"/>
    <w:uiPriority w:val="99"/>
    <w:rsid w:val="00A02E9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02E9E"/>
    <w:rPr>
      <w:rFonts w:ascii="Arial Narrow" w:hAnsi="Arial Narrow" w:cs="Arial Narrow" w:hint="default"/>
      <w:b/>
      <w:bCs/>
      <w:sz w:val="10"/>
      <w:szCs w:val="10"/>
    </w:rPr>
  </w:style>
  <w:style w:type="character" w:customStyle="1" w:styleId="CardTagandCiteChar">
    <w:name w:val="Card Tag and Cite Char"/>
    <w:basedOn w:val="DefaultParagraphFont"/>
    <w:rsid w:val="00A02E9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02E9E"/>
    <w:rPr>
      <w:rFonts w:ascii="Arial Narrow" w:hAnsi="Arial Narrow"/>
      <w:b/>
      <w:color w:val="000000"/>
      <w:sz w:val="22"/>
      <w:szCs w:val="22"/>
      <w:u w:val="single"/>
    </w:rPr>
  </w:style>
  <w:style w:type="character" w:customStyle="1" w:styleId="SmallText0">
    <w:name w:val="SmallText"/>
    <w:rsid w:val="00A02E9E"/>
    <w:rPr>
      <w:color w:val="000000"/>
    </w:rPr>
  </w:style>
  <w:style w:type="character" w:customStyle="1" w:styleId="CitesChar1">
    <w:name w:val="Cites Char1"/>
    <w:basedOn w:val="DefaultParagraphFont"/>
    <w:rsid w:val="00A02E9E"/>
    <w:rPr>
      <w:b/>
      <w:bCs w:val="0"/>
      <w:szCs w:val="24"/>
      <w:u w:val="single"/>
      <w:lang w:val="en-US" w:eastAsia="en-US" w:bidi="ar-SA"/>
    </w:rPr>
  </w:style>
  <w:style w:type="character" w:customStyle="1" w:styleId="CardUnderlinedChar">
    <w:name w:val="Card Underlined Char"/>
    <w:basedOn w:val="DefaultParagraphFont"/>
    <w:rsid w:val="00A02E9E"/>
    <w:rPr>
      <w:rFonts w:ascii="Arial Narrow" w:hAnsi="Arial Narrow" w:hint="default"/>
      <w:sz w:val="22"/>
      <w:szCs w:val="24"/>
      <w:u w:val="single"/>
      <w:lang w:val="en-US" w:eastAsia="en-US" w:bidi="ar-SA"/>
    </w:rPr>
  </w:style>
  <w:style w:type="character" w:customStyle="1" w:styleId="underline3">
    <w:name w:val="underline3"/>
    <w:basedOn w:val="underline2"/>
    <w:rsid w:val="00A02E9E"/>
    <w:rPr>
      <w:rFonts w:ascii="Arial" w:hAnsi="Arial"/>
      <w:sz w:val="18"/>
      <w:u w:val="single"/>
      <w:bdr w:val="none" w:sz="0" w:space="0" w:color="auto" w:frame="1"/>
      <w:shd w:val="clear" w:color="auto" w:fill="FFFF00"/>
    </w:rPr>
  </w:style>
  <w:style w:type="character" w:customStyle="1" w:styleId="menu">
    <w:name w:val="menu"/>
    <w:basedOn w:val="DefaultParagraphFont"/>
    <w:rsid w:val="00A02E9E"/>
  </w:style>
  <w:style w:type="character" w:customStyle="1" w:styleId="itxtrst">
    <w:name w:val="itxtrst"/>
    <w:rsid w:val="00A02E9E"/>
  </w:style>
  <w:style w:type="character" w:customStyle="1" w:styleId="A-Underlining">
    <w:name w:val="A-Underlining"/>
    <w:basedOn w:val="DefaultParagraphFont"/>
    <w:rsid w:val="00A02E9E"/>
    <w:rPr>
      <w:rFonts w:ascii="Garamond" w:hAnsi="Garamond" w:hint="default"/>
      <w:color w:val="auto"/>
      <w:sz w:val="24"/>
      <w:u w:val="single"/>
    </w:rPr>
  </w:style>
  <w:style w:type="character" w:customStyle="1" w:styleId="StyleUnderlineBold0">
    <w:name w:val="Style Underline + Bold"/>
    <w:rsid w:val="00A02E9E"/>
    <w:rPr>
      <w:b/>
      <w:bCs/>
      <w:u w:val="single"/>
    </w:rPr>
  </w:style>
  <w:style w:type="character" w:customStyle="1" w:styleId="Underline-Highlighted">
    <w:name w:val="Underline-Highlighted"/>
    <w:uiPriority w:val="1"/>
    <w:qFormat/>
    <w:rsid w:val="00A02E9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02E9E"/>
  </w:style>
  <w:style w:type="character" w:customStyle="1" w:styleId="newsmain">
    <w:name w:val="news_main"/>
    <w:basedOn w:val="DefaultParagraphFont"/>
    <w:rsid w:val="00A02E9E"/>
  </w:style>
  <w:style w:type="character" w:customStyle="1" w:styleId="vitstoryheadline">
    <w:name w:val="vitstoryheadline"/>
    <w:rsid w:val="00A02E9E"/>
  </w:style>
  <w:style w:type="character" w:customStyle="1" w:styleId="AuthorDate0">
    <w:name w:val="Author Date"/>
    <w:rsid w:val="00A02E9E"/>
    <w:rPr>
      <w:b/>
      <w:bCs w:val="0"/>
      <w:sz w:val="24"/>
      <w:u w:val="thick"/>
    </w:rPr>
  </w:style>
  <w:style w:type="character" w:customStyle="1" w:styleId="red">
    <w:name w:val="red"/>
    <w:basedOn w:val="DefaultParagraphFont"/>
    <w:rsid w:val="00A02E9E"/>
  </w:style>
  <w:style w:type="character" w:customStyle="1" w:styleId="at">
    <w:name w:val="at"/>
    <w:rsid w:val="00A02E9E"/>
  </w:style>
  <w:style w:type="character" w:customStyle="1" w:styleId="org">
    <w:name w:val="org"/>
    <w:rsid w:val="00A02E9E"/>
  </w:style>
  <w:style w:type="character" w:customStyle="1" w:styleId="pnumber">
    <w:name w:val="pnumber"/>
    <w:rsid w:val="00A02E9E"/>
  </w:style>
  <w:style w:type="character" w:customStyle="1" w:styleId="ital">
    <w:name w:val="ital"/>
    <w:rsid w:val="00A02E9E"/>
  </w:style>
  <w:style w:type="character" w:customStyle="1" w:styleId="orgdiv">
    <w:name w:val="orgdiv"/>
    <w:rsid w:val="00A02E9E"/>
  </w:style>
  <w:style w:type="character" w:customStyle="1" w:styleId="orgname">
    <w:name w:val="orgname"/>
    <w:rsid w:val="00A02E9E"/>
  </w:style>
  <w:style w:type="character" w:customStyle="1" w:styleId="city">
    <w:name w:val="city"/>
    <w:rsid w:val="00A02E9E"/>
  </w:style>
  <w:style w:type="character" w:customStyle="1" w:styleId="state">
    <w:name w:val="state"/>
    <w:rsid w:val="00A02E9E"/>
  </w:style>
  <w:style w:type="character" w:customStyle="1" w:styleId="country">
    <w:name w:val="country"/>
    <w:rsid w:val="00A02E9E"/>
  </w:style>
  <w:style w:type="character" w:customStyle="1" w:styleId="articletitle">
    <w:name w:val="articletitle"/>
    <w:rsid w:val="00A02E9E"/>
    <w:rPr>
      <w:rFonts w:ascii="Times New Roman" w:hAnsi="Times New Roman" w:cs="Times New Roman" w:hint="default"/>
    </w:rPr>
  </w:style>
  <w:style w:type="character" w:customStyle="1" w:styleId="6pointChar">
    <w:name w:val="6 point Char"/>
    <w:rsid w:val="00A02E9E"/>
    <w:rPr>
      <w:rFonts w:ascii="Times New Roman" w:hAnsi="Times New Roman" w:cs="Times New Roman" w:hint="default"/>
      <w:sz w:val="12"/>
      <w:lang w:val="en-US" w:eastAsia="en-US"/>
    </w:rPr>
  </w:style>
  <w:style w:type="character" w:customStyle="1" w:styleId="StyleThickunderline">
    <w:name w:val="Style Thick underline"/>
    <w:qFormat/>
    <w:rsid w:val="00A02E9E"/>
    <w:rPr>
      <w:u w:val="thick"/>
    </w:rPr>
  </w:style>
  <w:style w:type="character" w:customStyle="1" w:styleId="Box0">
    <w:name w:val="Box!"/>
    <w:rsid w:val="00A02E9E"/>
    <w:rPr>
      <w:rFonts w:ascii="Garamond" w:hAnsi="Garamond" w:hint="default"/>
      <w:sz w:val="24"/>
      <w:u w:val="single"/>
      <w:bdr w:val="single" w:sz="4" w:space="0" w:color="auto" w:frame="1"/>
    </w:rPr>
  </w:style>
  <w:style w:type="character" w:customStyle="1" w:styleId="citechar">
    <w:name w:val="citechar"/>
    <w:basedOn w:val="DefaultParagraphFont"/>
    <w:rsid w:val="00A02E9E"/>
  </w:style>
  <w:style w:type="character" w:customStyle="1" w:styleId="underlinechar2">
    <w:name w:val="underlinechar"/>
    <w:basedOn w:val="DefaultParagraphFont"/>
    <w:rsid w:val="00A02E9E"/>
  </w:style>
  <w:style w:type="character" w:customStyle="1" w:styleId="CardUnderlineChar">
    <w:name w:val="Card Underline Char"/>
    <w:rsid w:val="00A02E9E"/>
    <w:rPr>
      <w:szCs w:val="24"/>
      <w:u w:val="single"/>
      <w:lang w:val="en-US" w:eastAsia="en-US" w:bidi="ar-SA"/>
    </w:rPr>
  </w:style>
  <w:style w:type="character" w:customStyle="1" w:styleId="tagciteChar">
    <w:name w:val="tag/cite Char"/>
    <w:basedOn w:val="DefaultParagraphFont"/>
    <w:rsid w:val="00A02E9E"/>
    <w:rPr>
      <w:b/>
      <w:bCs w:val="0"/>
      <w:sz w:val="24"/>
      <w:lang w:val="en-US" w:eastAsia="en-US" w:bidi="ar-SA"/>
    </w:rPr>
  </w:style>
  <w:style w:type="character" w:customStyle="1" w:styleId="8pointChar">
    <w:name w:val="8 point Char"/>
    <w:basedOn w:val="DefaultParagraphFont"/>
    <w:rsid w:val="00A02E9E"/>
    <w:rPr>
      <w:sz w:val="16"/>
      <w:lang w:val="en-US" w:eastAsia="en-US" w:bidi="ar-SA"/>
    </w:rPr>
  </w:style>
  <w:style w:type="character" w:customStyle="1" w:styleId="BoldText12pt">
    <w:name w:val="Bold Text 12 pt"/>
    <w:rsid w:val="00A02E9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02E9E"/>
  </w:style>
  <w:style w:type="table" w:styleId="TableGrid">
    <w:name w:val="Table Grid"/>
    <w:basedOn w:val="TableNormal"/>
    <w:rsid w:val="00A02E9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02E9E"/>
    <w:rPr>
      <w:b/>
      <w:bCs w:val="0"/>
      <w:sz w:val="24"/>
      <w:lang w:val="en-US" w:eastAsia="en-US" w:bidi="ar-SA"/>
    </w:rPr>
  </w:style>
  <w:style w:type="character" w:customStyle="1" w:styleId="Mention11">
    <w:name w:val="Mention11"/>
    <w:basedOn w:val="DefaultParagraphFont"/>
    <w:uiPriority w:val="99"/>
    <w:semiHidden/>
    <w:unhideWhenUsed/>
    <w:rsid w:val="00A02E9E"/>
    <w:rPr>
      <w:color w:val="2B579A"/>
      <w:shd w:val="clear" w:color="auto" w:fill="E6E6E6"/>
    </w:rPr>
  </w:style>
  <w:style w:type="paragraph" w:customStyle="1" w:styleId="Emphasize">
    <w:name w:val="Emphasize"/>
    <w:basedOn w:val="Normal"/>
    <w:uiPriority w:val="7"/>
    <w:qFormat/>
    <w:rsid w:val="00A02E9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02E9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02E9E"/>
  </w:style>
  <w:style w:type="character" w:customStyle="1" w:styleId="Heading3Char2">
    <w:name w:val="Heading 3 Char2"/>
    <w:aliases w:val="Heading 3 Char Char Char4, Char Char1, Char Char Char4"/>
    <w:basedOn w:val="DefaultParagraphFont"/>
    <w:rsid w:val="00A02E9E"/>
    <w:rPr>
      <w:rFonts w:cs="Arial"/>
      <w:bCs/>
      <w:szCs w:val="26"/>
      <w:u w:val="single"/>
      <w:lang w:val="en-US" w:eastAsia="en-US" w:bidi="ar-SA"/>
    </w:rPr>
  </w:style>
  <w:style w:type="character" w:customStyle="1" w:styleId="Mention2">
    <w:name w:val="Mention2"/>
    <w:basedOn w:val="DefaultParagraphFont"/>
    <w:uiPriority w:val="99"/>
    <w:semiHidden/>
    <w:unhideWhenUsed/>
    <w:rsid w:val="00A02E9E"/>
    <w:rPr>
      <w:color w:val="2B579A"/>
      <w:shd w:val="clear" w:color="auto" w:fill="E6E6E6"/>
    </w:rPr>
  </w:style>
  <w:style w:type="paragraph" w:customStyle="1" w:styleId="FlashTag">
    <w:name w:val="FlashTag"/>
    <w:basedOn w:val="Normal"/>
    <w:link w:val="FlashTagChar"/>
    <w:autoRedefine/>
    <w:uiPriority w:val="4"/>
    <w:qFormat/>
    <w:rsid w:val="00A02E9E"/>
    <w:rPr>
      <w:rFonts w:asciiTheme="majorHAnsi" w:hAnsiTheme="majorHAnsi"/>
      <w:b/>
      <w:sz w:val="28"/>
    </w:rPr>
  </w:style>
  <w:style w:type="character" w:customStyle="1" w:styleId="FlashTagChar">
    <w:name w:val="FlashTag Char"/>
    <w:basedOn w:val="DefaultParagraphFont"/>
    <w:link w:val="FlashTag"/>
    <w:uiPriority w:val="4"/>
    <w:rsid w:val="00A02E9E"/>
    <w:rPr>
      <w:rFonts w:asciiTheme="majorHAnsi" w:hAnsiTheme="majorHAnsi"/>
      <w:b/>
      <w:sz w:val="28"/>
    </w:rPr>
  </w:style>
  <w:style w:type="paragraph" w:customStyle="1" w:styleId="Warrant">
    <w:name w:val="Warrant"/>
    <w:autoRedefine/>
    <w:uiPriority w:val="4"/>
    <w:qFormat/>
    <w:rsid w:val="00A02E9E"/>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A02E9E"/>
  </w:style>
  <w:style w:type="character" w:customStyle="1" w:styleId="m3965771245576658108gmail-styleunderline">
    <w:name w:val="m_3965771245576658108gmail-styleunderline"/>
    <w:basedOn w:val="DefaultParagraphFont"/>
    <w:rsid w:val="00A02E9E"/>
  </w:style>
  <w:style w:type="paragraph" w:customStyle="1" w:styleId="Header1">
    <w:name w:val="Header1"/>
    <w:aliases w:val="Header Char Char,Header Char Char Char Char Char Char Char Cha,Header Char2,Header Char1 Char,Char Char Char Cha"/>
    <w:basedOn w:val="Normal"/>
    <w:qFormat/>
    <w:rsid w:val="00A02E9E"/>
    <w:pPr>
      <w:tabs>
        <w:tab w:val="center" w:pos="4680"/>
        <w:tab w:val="right" w:pos="9360"/>
      </w:tabs>
    </w:pPr>
  </w:style>
  <w:style w:type="character" w:customStyle="1" w:styleId="EndnoteTextChar">
    <w:name w:val="Endnote Text Char"/>
    <w:basedOn w:val="DefaultParagraphFont"/>
    <w:link w:val="EndnoteText"/>
    <w:locked/>
    <w:rsid w:val="00A02E9E"/>
    <w:rPr>
      <w:rFonts w:ascii="Georgia" w:eastAsia="Times New Roman" w:hAnsi="Georgia"/>
      <w:szCs w:val="20"/>
    </w:rPr>
  </w:style>
  <w:style w:type="paragraph" w:styleId="EndnoteText">
    <w:name w:val="endnote text"/>
    <w:basedOn w:val="Normal"/>
    <w:link w:val="EndnoteTextChar"/>
    <w:unhideWhenUsed/>
    <w:rsid w:val="00A02E9E"/>
    <w:rPr>
      <w:rFonts w:ascii="Georgia" w:eastAsia="Times New Roman" w:hAnsi="Georgia"/>
      <w:szCs w:val="20"/>
    </w:rPr>
  </w:style>
  <w:style w:type="character" w:customStyle="1" w:styleId="EndnoteTextChar1">
    <w:name w:val="Endnote Text Char1"/>
    <w:basedOn w:val="DefaultParagraphFont"/>
    <w:semiHidden/>
    <w:rsid w:val="00A02E9E"/>
    <w:rPr>
      <w:sz w:val="20"/>
      <w:szCs w:val="20"/>
    </w:rPr>
  </w:style>
  <w:style w:type="character" w:customStyle="1" w:styleId="DateChar">
    <w:name w:val="Date Char"/>
    <w:aliases w:val="date Char"/>
    <w:basedOn w:val="DefaultParagraphFont"/>
    <w:link w:val="Date"/>
    <w:uiPriority w:val="99"/>
    <w:locked/>
    <w:rsid w:val="00A02E9E"/>
    <w:rPr>
      <w:rFonts w:ascii="Georgia" w:eastAsia="Times New Roman" w:hAnsi="Georgia"/>
    </w:rPr>
  </w:style>
  <w:style w:type="paragraph" w:styleId="Date">
    <w:name w:val="Date"/>
    <w:aliases w:val="date"/>
    <w:basedOn w:val="Normal"/>
    <w:next w:val="Normal"/>
    <w:link w:val="DateChar"/>
    <w:uiPriority w:val="99"/>
    <w:unhideWhenUsed/>
    <w:rsid w:val="00A02E9E"/>
    <w:rPr>
      <w:rFonts w:ascii="Georgia" w:eastAsia="Times New Roman" w:hAnsi="Georgia"/>
    </w:rPr>
  </w:style>
  <w:style w:type="character" w:customStyle="1" w:styleId="DateChar1">
    <w:name w:val="Date Char1"/>
    <w:basedOn w:val="DefaultParagraphFont"/>
    <w:uiPriority w:val="99"/>
    <w:semiHidden/>
    <w:rsid w:val="00A02E9E"/>
  </w:style>
  <w:style w:type="character" w:customStyle="1" w:styleId="BodyTextFirstIndentChar">
    <w:name w:val="Body Text First Indent Char"/>
    <w:basedOn w:val="BodyTextChar"/>
    <w:link w:val="BodyTextFirstIndent"/>
    <w:locked/>
    <w:rsid w:val="00A02E9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A02E9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A02E9E"/>
  </w:style>
  <w:style w:type="character" w:customStyle="1" w:styleId="BodyTextIndent2Char1">
    <w:name w:val="Body Text Indent 2 Char1"/>
    <w:basedOn w:val="DefaultParagraphFont"/>
    <w:semiHidden/>
    <w:rsid w:val="00A02E9E"/>
    <w:rPr>
      <w:rFonts w:ascii="Calibri" w:hAnsi="Calibri" w:cs="Calibri"/>
    </w:rPr>
  </w:style>
  <w:style w:type="character" w:customStyle="1" w:styleId="PlainTextChar1">
    <w:name w:val="Plain Text Char1"/>
    <w:basedOn w:val="DefaultParagraphFont"/>
    <w:semiHidden/>
    <w:rsid w:val="00A02E9E"/>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A02E9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A02E9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02E9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02E9E"/>
    <w:rPr>
      <w:rFonts w:ascii="Calibri" w:hAnsi="Calibri" w:cs="Calibri"/>
      <w:i/>
      <w:iCs/>
      <w:color w:val="000000" w:themeColor="text1"/>
    </w:rPr>
  </w:style>
  <w:style w:type="paragraph" w:customStyle="1" w:styleId="CiteSpacing">
    <w:name w:val="Cite Spacing"/>
    <w:basedOn w:val="Normal"/>
    <w:uiPriority w:val="4"/>
    <w:qFormat/>
    <w:rsid w:val="00A02E9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A02E9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A02E9E"/>
    <w:rPr>
      <w:rFonts w:eastAsia="Calibri"/>
      <w:b/>
    </w:rPr>
  </w:style>
  <w:style w:type="paragraph" w:customStyle="1" w:styleId="Heading2-Bold">
    <w:name w:val="Heading 2 - Bold"/>
    <w:basedOn w:val="Normal"/>
    <w:autoRedefine/>
    <w:uiPriority w:val="99"/>
    <w:qFormat/>
    <w:rsid w:val="00A02E9E"/>
    <w:rPr>
      <w:rFonts w:ascii="Garamond" w:eastAsia="Calibri" w:hAnsi="Garamond"/>
      <w:b/>
    </w:rPr>
  </w:style>
  <w:style w:type="paragraph" w:customStyle="1" w:styleId="tag">
    <w:name w:val="%tag"/>
    <w:basedOn w:val="Normal"/>
    <w:next w:val="Normal"/>
    <w:uiPriority w:val="99"/>
    <w:qFormat/>
    <w:rsid w:val="00A02E9E"/>
    <w:rPr>
      <w:rFonts w:ascii="Garamond" w:eastAsia="Calibri" w:hAnsi="Garamond"/>
      <w:bCs/>
      <w:sz w:val="18"/>
    </w:rPr>
  </w:style>
  <w:style w:type="character" w:customStyle="1" w:styleId="Style2Char">
    <w:name w:val="Style 2 Char"/>
    <w:link w:val="Style20"/>
    <w:uiPriority w:val="99"/>
    <w:locked/>
    <w:rsid w:val="00A02E9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02E9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A02E9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02E9E"/>
    <w:rPr>
      <w:rFonts w:ascii="Garamond" w:eastAsia="Times New Roman" w:hAnsi="Garamond"/>
      <w:szCs w:val="20"/>
      <w:u w:val="single"/>
      <w:lang w:val="x-none" w:eastAsia="x-none"/>
    </w:rPr>
  </w:style>
  <w:style w:type="character" w:customStyle="1" w:styleId="textsmallChar0">
    <w:name w:val="textsmall Char"/>
    <w:link w:val="textsmall0"/>
    <w:locked/>
    <w:rsid w:val="00A02E9E"/>
    <w:rPr>
      <w:rFonts w:ascii="Georgia" w:eastAsia="Times New Roman" w:hAnsi="Georgia"/>
      <w:sz w:val="18"/>
      <w:szCs w:val="20"/>
      <w:lang w:val="x-none" w:eastAsia="x-none"/>
    </w:rPr>
  </w:style>
  <w:style w:type="paragraph" w:customStyle="1" w:styleId="textsmall0">
    <w:name w:val="textsmall"/>
    <w:basedOn w:val="Normal"/>
    <w:link w:val="textsmallChar0"/>
    <w:qFormat/>
    <w:rsid w:val="00A02E9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02E9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02E9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02E9E"/>
    <w:rPr>
      <w:rFonts w:ascii="Arial" w:eastAsia="Times New Roman" w:hAnsi="Arial" w:cs="Arial"/>
      <w:sz w:val="12"/>
    </w:rPr>
  </w:style>
  <w:style w:type="paragraph" w:customStyle="1" w:styleId="Micro">
    <w:name w:val="Micro"/>
    <w:basedOn w:val="Normal"/>
    <w:next w:val="Normal"/>
    <w:link w:val="MicroChar"/>
    <w:qFormat/>
    <w:rsid w:val="00A02E9E"/>
    <w:rPr>
      <w:rFonts w:ascii="Arial" w:eastAsia="Times New Roman" w:hAnsi="Arial" w:cs="Arial"/>
      <w:sz w:val="12"/>
    </w:rPr>
  </w:style>
  <w:style w:type="character" w:customStyle="1" w:styleId="CardNotUnderlinedChar1">
    <w:name w:val="Card Not Underlined Char1"/>
    <w:link w:val="CardNotUnderlined"/>
    <w:locked/>
    <w:rsid w:val="00A02E9E"/>
    <w:rPr>
      <w:rFonts w:ascii="Bell MT" w:eastAsia="Calibri" w:hAnsi="Bell MT"/>
      <w:szCs w:val="20"/>
    </w:rPr>
  </w:style>
  <w:style w:type="paragraph" w:customStyle="1" w:styleId="CardNotUnderlined">
    <w:name w:val="Card Not Underlined"/>
    <w:basedOn w:val="Normal"/>
    <w:link w:val="CardNotUnderlinedChar1"/>
    <w:autoRedefine/>
    <w:qFormat/>
    <w:rsid w:val="00A02E9E"/>
    <w:rPr>
      <w:rFonts w:ascii="Bell MT" w:eastAsia="Calibri" w:hAnsi="Bell MT"/>
      <w:szCs w:val="20"/>
    </w:rPr>
  </w:style>
  <w:style w:type="paragraph" w:customStyle="1" w:styleId="h-lead">
    <w:name w:val="h-lead"/>
    <w:basedOn w:val="Normal"/>
    <w:uiPriority w:val="99"/>
    <w:qFormat/>
    <w:rsid w:val="00A02E9E"/>
    <w:pPr>
      <w:spacing w:before="100" w:beforeAutospacing="1" w:after="100" w:afterAutospacing="1"/>
    </w:pPr>
    <w:rPr>
      <w:rFonts w:eastAsia="Times New Roman"/>
      <w:sz w:val="24"/>
    </w:rPr>
  </w:style>
  <w:style w:type="paragraph" w:customStyle="1" w:styleId="intro">
    <w:name w:val="intro"/>
    <w:basedOn w:val="Normal"/>
    <w:uiPriority w:val="99"/>
    <w:qFormat/>
    <w:rsid w:val="00A02E9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02E9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02E9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02E9E"/>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A02E9E"/>
    <w:rPr>
      <w:rFonts w:eastAsia="Calibri"/>
    </w:rPr>
  </w:style>
  <w:style w:type="paragraph" w:customStyle="1" w:styleId="F3-TagAuthor">
    <w:name w:val="F3 - Tag/Author"/>
    <w:basedOn w:val="Normal"/>
    <w:uiPriority w:val="99"/>
    <w:qFormat/>
    <w:rsid w:val="00A02E9E"/>
    <w:rPr>
      <w:rFonts w:eastAsia="Times New Roman"/>
      <w:b/>
    </w:rPr>
  </w:style>
  <w:style w:type="paragraph" w:customStyle="1" w:styleId="F5-UnderlineNormal">
    <w:name w:val="F5 - Underline Normal"/>
    <w:basedOn w:val="Normal"/>
    <w:uiPriority w:val="99"/>
    <w:qFormat/>
    <w:rsid w:val="00A02E9E"/>
    <w:rPr>
      <w:rFonts w:eastAsia="Calibri"/>
      <w:u w:val="single"/>
    </w:rPr>
  </w:style>
  <w:style w:type="paragraph" w:customStyle="1" w:styleId="Brief-PrimarySource">
    <w:name w:val="Brief - Primary Source"/>
    <w:basedOn w:val="Normal"/>
    <w:uiPriority w:val="99"/>
    <w:qFormat/>
    <w:rsid w:val="00A02E9E"/>
    <w:rPr>
      <w:rFonts w:eastAsia="Times New Roman"/>
      <w:b/>
      <w:sz w:val="24"/>
      <w:u w:val="single"/>
    </w:rPr>
  </w:style>
  <w:style w:type="paragraph" w:customStyle="1" w:styleId="Brief-Underline">
    <w:name w:val="Brief - Underline"/>
    <w:basedOn w:val="Normal"/>
    <w:uiPriority w:val="99"/>
    <w:qFormat/>
    <w:rsid w:val="00A02E9E"/>
    <w:rPr>
      <w:rFonts w:eastAsia="Times New Roman"/>
      <w:u w:val="single"/>
    </w:rPr>
  </w:style>
  <w:style w:type="paragraph" w:customStyle="1" w:styleId="Brief">
    <w:name w:val="Brief"/>
    <w:basedOn w:val="Brief-PrimarySource"/>
    <w:uiPriority w:val="99"/>
    <w:qFormat/>
    <w:rsid w:val="00A02E9E"/>
    <w:rPr>
      <w:b w:val="0"/>
    </w:rPr>
  </w:style>
  <w:style w:type="paragraph" w:customStyle="1" w:styleId="CM2">
    <w:name w:val="CM2"/>
    <w:basedOn w:val="Normal"/>
    <w:next w:val="Normal"/>
    <w:uiPriority w:val="99"/>
    <w:qFormat/>
    <w:rsid w:val="00A02E9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02E9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02E9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02E9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02E9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02E9E"/>
    <w:pPr>
      <w:widowControl w:val="0"/>
      <w:spacing w:line="276" w:lineRule="atLeast"/>
    </w:pPr>
    <w:rPr>
      <w:color w:val="auto"/>
    </w:rPr>
  </w:style>
  <w:style w:type="paragraph" w:customStyle="1" w:styleId="CM34">
    <w:name w:val="CM34"/>
    <w:basedOn w:val="Default"/>
    <w:next w:val="Default"/>
    <w:uiPriority w:val="99"/>
    <w:qFormat/>
    <w:rsid w:val="00A02E9E"/>
    <w:pPr>
      <w:widowControl w:val="0"/>
    </w:pPr>
    <w:rPr>
      <w:color w:val="auto"/>
    </w:rPr>
  </w:style>
  <w:style w:type="paragraph" w:customStyle="1" w:styleId="CM56">
    <w:name w:val="CM56"/>
    <w:basedOn w:val="Default"/>
    <w:next w:val="Default"/>
    <w:uiPriority w:val="99"/>
    <w:qFormat/>
    <w:rsid w:val="00A02E9E"/>
    <w:pPr>
      <w:widowControl w:val="0"/>
    </w:pPr>
    <w:rPr>
      <w:rFonts w:eastAsia="Calibri"/>
      <w:color w:val="auto"/>
    </w:rPr>
  </w:style>
  <w:style w:type="paragraph" w:customStyle="1" w:styleId="CM58">
    <w:name w:val="CM58"/>
    <w:basedOn w:val="Default"/>
    <w:next w:val="Default"/>
    <w:uiPriority w:val="99"/>
    <w:qFormat/>
    <w:rsid w:val="00A02E9E"/>
    <w:pPr>
      <w:widowControl w:val="0"/>
    </w:pPr>
    <w:rPr>
      <w:rFonts w:eastAsia="Calibri"/>
      <w:color w:val="auto"/>
    </w:rPr>
  </w:style>
  <w:style w:type="paragraph" w:customStyle="1" w:styleId="CM57">
    <w:name w:val="CM57"/>
    <w:basedOn w:val="Default"/>
    <w:next w:val="Default"/>
    <w:uiPriority w:val="99"/>
    <w:qFormat/>
    <w:rsid w:val="00A02E9E"/>
    <w:pPr>
      <w:widowControl w:val="0"/>
    </w:pPr>
    <w:rPr>
      <w:rFonts w:eastAsia="Calibri"/>
      <w:color w:val="auto"/>
    </w:rPr>
  </w:style>
  <w:style w:type="paragraph" w:customStyle="1" w:styleId="CM1">
    <w:name w:val="CM1"/>
    <w:basedOn w:val="Default"/>
    <w:next w:val="Default"/>
    <w:uiPriority w:val="99"/>
    <w:qFormat/>
    <w:rsid w:val="00A02E9E"/>
    <w:pPr>
      <w:widowControl w:val="0"/>
    </w:pPr>
    <w:rPr>
      <w:rFonts w:eastAsia="Calibri"/>
      <w:color w:val="auto"/>
    </w:rPr>
  </w:style>
  <w:style w:type="paragraph" w:customStyle="1" w:styleId="CM49">
    <w:name w:val="CM49"/>
    <w:basedOn w:val="Default"/>
    <w:next w:val="Default"/>
    <w:uiPriority w:val="99"/>
    <w:qFormat/>
    <w:rsid w:val="00A02E9E"/>
    <w:pPr>
      <w:widowControl w:val="0"/>
    </w:pPr>
    <w:rPr>
      <w:rFonts w:eastAsia="Calibri"/>
      <w:color w:val="auto"/>
    </w:rPr>
  </w:style>
  <w:style w:type="paragraph" w:customStyle="1" w:styleId="CM41">
    <w:name w:val="CM41"/>
    <w:basedOn w:val="Default"/>
    <w:next w:val="Default"/>
    <w:uiPriority w:val="99"/>
    <w:qFormat/>
    <w:rsid w:val="00A02E9E"/>
    <w:pPr>
      <w:widowControl w:val="0"/>
    </w:pPr>
    <w:rPr>
      <w:rFonts w:eastAsia="Calibri"/>
      <w:color w:val="auto"/>
    </w:rPr>
  </w:style>
  <w:style w:type="paragraph" w:customStyle="1" w:styleId="3rdOrderPara">
    <w:name w:val="3rd Order Para"/>
    <w:basedOn w:val="Default"/>
    <w:next w:val="Default"/>
    <w:rsid w:val="00A02E9E"/>
    <w:pPr>
      <w:widowControl w:val="0"/>
    </w:pPr>
    <w:rPr>
      <w:rFonts w:eastAsia="Calibri"/>
      <w:color w:val="auto"/>
    </w:rPr>
  </w:style>
  <w:style w:type="paragraph" w:customStyle="1" w:styleId="2ndOrderPara">
    <w:name w:val="2nd Order Para"/>
    <w:basedOn w:val="Default"/>
    <w:next w:val="Default"/>
    <w:rsid w:val="00A02E9E"/>
    <w:pPr>
      <w:widowControl w:val="0"/>
    </w:pPr>
    <w:rPr>
      <w:rFonts w:eastAsia="Calibri"/>
      <w:color w:val="auto"/>
    </w:rPr>
  </w:style>
  <w:style w:type="paragraph" w:customStyle="1" w:styleId="Normal-SIGN2">
    <w:name w:val="Normal-SIGN2"/>
    <w:basedOn w:val="Default"/>
    <w:next w:val="Default"/>
    <w:qFormat/>
    <w:rsid w:val="00A02E9E"/>
    <w:pPr>
      <w:widowControl w:val="0"/>
    </w:pPr>
    <w:rPr>
      <w:rFonts w:eastAsia="Calibri"/>
      <w:color w:val="auto"/>
    </w:rPr>
  </w:style>
  <w:style w:type="paragraph" w:customStyle="1" w:styleId="Normal-SIGN1">
    <w:name w:val="Normal-SIGN1"/>
    <w:basedOn w:val="Default"/>
    <w:next w:val="Default"/>
    <w:uiPriority w:val="99"/>
    <w:qFormat/>
    <w:rsid w:val="00A02E9E"/>
    <w:pPr>
      <w:widowControl w:val="0"/>
    </w:pPr>
    <w:rPr>
      <w:rFonts w:eastAsia="Calibri"/>
      <w:color w:val="auto"/>
    </w:rPr>
  </w:style>
  <w:style w:type="paragraph" w:customStyle="1" w:styleId="CM3">
    <w:name w:val="CM3"/>
    <w:basedOn w:val="Default"/>
    <w:next w:val="Default"/>
    <w:uiPriority w:val="99"/>
    <w:qFormat/>
    <w:rsid w:val="00A02E9E"/>
    <w:pPr>
      <w:widowControl w:val="0"/>
      <w:spacing w:line="553" w:lineRule="atLeast"/>
    </w:pPr>
    <w:rPr>
      <w:rFonts w:eastAsia="Calibri"/>
      <w:color w:val="auto"/>
    </w:rPr>
  </w:style>
  <w:style w:type="paragraph" w:customStyle="1" w:styleId="CM33">
    <w:name w:val="CM33"/>
    <w:basedOn w:val="Default"/>
    <w:next w:val="Default"/>
    <w:uiPriority w:val="99"/>
    <w:qFormat/>
    <w:rsid w:val="00A02E9E"/>
    <w:pPr>
      <w:widowControl w:val="0"/>
    </w:pPr>
    <w:rPr>
      <w:rFonts w:eastAsia="Calibri"/>
      <w:color w:val="auto"/>
    </w:rPr>
  </w:style>
  <w:style w:type="paragraph" w:customStyle="1" w:styleId="CM37">
    <w:name w:val="CM37"/>
    <w:basedOn w:val="Default"/>
    <w:next w:val="Default"/>
    <w:uiPriority w:val="99"/>
    <w:qFormat/>
    <w:rsid w:val="00A02E9E"/>
    <w:pPr>
      <w:widowControl w:val="0"/>
    </w:pPr>
    <w:rPr>
      <w:rFonts w:eastAsia="Calibri"/>
      <w:color w:val="auto"/>
    </w:rPr>
  </w:style>
  <w:style w:type="paragraph" w:customStyle="1" w:styleId="CM7">
    <w:name w:val="CM7"/>
    <w:basedOn w:val="Default"/>
    <w:next w:val="Default"/>
    <w:uiPriority w:val="99"/>
    <w:qFormat/>
    <w:rsid w:val="00A02E9E"/>
    <w:pPr>
      <w:widowControl w:val="0"/>
      <w:spacing w:line="553" w:lineRule="atLeast"/>
    </w:pPr>
    <w:rPr>
      <w:rFonts w:eastAsia="Calibri"/>
      <w:color w:val="auto"/>
    </w:rPr>
  </w:style>
  <w:style w:type="paragraph" w:customStyle="1" w:styleId="Brief-SecondarySource">
    <w:name w:val="Brief - Secondary Source"/>
    <w:basedOn w:val="Normal"/>
    <w:qFormat/>
    <w:rsid w:val="00A02E9E"/>
    <w:rPr>
      <w:rFonts w:eastAsia="Times New Roman"/>
      <w:sz w:val="14"/>
      <w:szCs w:val="20"/>
    </w:rPr>
  </w:style>
  <w:style w:type="paragraph" w:customStyle="1" w:styleId="Brief-Card">
    <w:name w:val="Brief - Card"/>
    <w:basedOn w:val="Normal"/>
    <w:uiPriority w:val="99"/>
    <w:qFormat/>
    <w:rsid w:val="00A02E9E"/>
    <w:rPr>
      <w:rFonts w:eastAsia="Times New Roman"/>
    </w:rPr>
  </w:style>
  <w:style w:type="paragraph" w:customStyle="1" w:styleId="Pa2">
    <w:name w:val="Pa2"/>
    <w:basedOn w:val="Default"/>
    <w:next w:val="Default"/>
    <w:uiPriority w:val="99"/>
    <w:qFormat/>
    <w:rsid w:val="00A02E9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02E9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02E9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02E9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02E9E"/>
    <w:pPr>
      <w:widowControl w:val="0"/>
    </w:pPr>
    <w:rPr>
      <w:rFonts w:ascii="Arial Black" w:hAnsi="Arial Black"/>
      <w:color w:val="auto"/>
    </w:rPr>
  </w:style>
  <w:style w:type="paragraph" w:customStyle="1" w:styleId="Cover1">
    <w:name w:val="Cover 1"/>
    <w:basedOn w:val="Normal"/>
    <w:next w:val="Normal"/>
    <w:uiPriority w:val="99"/>
    <w:qFormat/>
    <w:rsid w:val="00A02E9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02E9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02E9E"/>
    <w:pPr>
      <w:widowControl w:val="0"/>
    </w:pPr>
    <w:rPr>
      <w:color w:val="auto"/>
    </w:rPr>
  </w:style>
  <w:style w:type="paragraph" w:customStyle="1" w:styleId="Pa11">
    <w:name w:val="Pa11"/>
    <w:basedOn w:val="Normal"/>
    <w:next w:val="Normal"/>
    <w:uiPriority w:val="99"/>
    <w:qFormat/>
    <w:rsid w:val="00A02E9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02E9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02E9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A02E9E"/>
    <w:pPr>
      <w:widowControl w:val="0"/>
    </w:pPr>
    <w:rPr>
      <w:rFonts w:eastAsia="Calibri"/>
      <w:color w:val="auto"/>
    </w:rPr>
  </w:style>
  <w:style w:type="paragraph" w:customStyle="1" w:styleId="CM5">
    <w:name w:val="CM5"/>
    <w:basedOn w:val="Default"/>
    <w:next w:val="Default"/>
    <w:qFormat/>
    <w:rsid w:val="00A02E9E"/>
    <w:pPr>
      <w:widowControl w:val="0"/>
      <w:spacing w:line="553" w:lineRule="atLeast"/>
    </w:pPr>
    <w:rPr>
      <w:rFonts w:eastAsia="Calibri"/>
      <w:color w:val="auto"/>
    </w:rPr>
  </w:style>
  <w:style w:type="paragraph" w:customStyle="1" w:styleId="CM28">
    <w:name w:val="CM28"/>
    <w:basedOn w:val="Default"/>
    <w:next w:val="Default"/>
    <w:uiPriority w:val="99"/>
    <w:qFormat/>
    <w:rsid w:val="00A02E9E"/>
    <w:pPr>
      <w:widowControl w:val="0"/>
    </w:pPr>
    <w:rPr>
      <w:rFonts w:eastAsia="Calibri"/>
      <w:color w:val="auto"/>
    </w:rPr>
  </w:style>
  <w:style w:type="paragraph" w:customStyle="1" w:styleId="CM8">
    <w:name w:val="CM8"/>
    <w:basedOn w:val="Default"/>
    <w:next w:val="Default"/>
    <w:uiPriority w:val="99"/>
    <w:qFormat/>
    <w:rsid w:val="00A02E9E"/>
    <w:pPr>
      <w:widowControl w:val="0"/>
    </w:pPr>
    <w:rPr>
      <w:rFonts w:eastAsia="Calibri"/>
      <w:color w:val="auto"/>
    </w:rPr>
  </w:style>
  <w:style w:type="paragraph" w:customStyle="1" w:styleId="CM6">
    <w:name w:val="CM6"/>
    <w:basedOn w:val="Default"/>
    <w:next w:val="Default"/>
    <w:uiPriority w:val="99"/>
    <w:qFormat/>
    <w:rsid w:val="00A02E9E"/>
    <w:pPr>
      <w:widowControl w:val="0"/>
      <w:spacing w:line="553" w:lineRule="atLeast"/>
    </w:pPr>
    <w:rPr>
      <w:rFonts w:eastAsia="Calibri"/>
      <w:color w:val="auto"/>
    </w:rPr>
  </w:style>
  <w:style w:type="paragraph" w:customStyle="1" w:styleId="CM22">
    <w:name w:val="CM22"/>
    <w:basedOn w:val="Default"/>
    <w:next w:val="Default"/>
    <w:uiPriority w:val="99"/>
    <w:qFormat/>
    <w:rsid w:val="00A02E9E"/>
    <w:pPr>
      <w:widowControl w:val="0"/>
    </w:pPr>
    <w:rPr>
      <w:rFonts w:eastAsia="Calibri"/>
      <w:color w:val="auto"/>
    </w:rPr>
  </w:style>
  <w:style w:type="paragraph" w:customStyle="1" w:styleId="DoubleUnderlined">
    <w:name w:val="Double Underlined"/>
    <w:basedOn w:val="Heading2"/>
    <w:autoRedefine/>
    <w:uiPriority w:val="99"/>
    <w:qFormat/>
    <w:rsid w:val="00A02E9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A02E9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A02E9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02E9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02E9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02E9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02E9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02E9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02E9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02E9E"/>
  </w:style>
  <w:style w:type="paragraph" w:customStyle="1" w:styleId="StyleUnderliningTimesNewRomanBoldNounderlineKernat16">
    <w:name w:val="Style Underlining + Times New Roman Bold No underline Kern at 16..."/>
    <w:basedOn w:val="Normal"/>
    <w:uiPriority w:val="99"/>
    <w:qFormat/>
    <w:rsid w:val="00A02E9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02E9E"/>
    <w:rPr>
      <w:rFonts w:eastAsia="Times New Roman"/>
      <w:b/>
      <w:bCs/>
      <w:kern w:val="32"/>
      <w:sz w:val="32"/>
      <w:szCs w:val="32"/>
    </w:rPr>
  </w:style>
  <w:style w:type="paragraph" w:customStyle="1" w:styleId="StyleBoldUnderliningKernat16pt">
    <w:name w:val="Style Bold Underlining + Kern at 16 pt"/>
    <w:uiPriority w:val="99"/>
    <w:qFormat/>
    <w:rsid w:val="00A02E9E"/>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A02E9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A02E9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02E9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02E9E"/>
    <w:pPr>
      <w:ind w:left="400"/>
    </w:pPr>
    <w:rPr>
      <w:rFonts w:eastAsia="Times New Roman"/>
      <w:szCs w:val="20"/>
    </w:rPr>
  </w:style>
  <w:style w:type="paragraph" w:customStyle="1" w:styleId="Paste">
    <w:name w:val="Paste"/>
    <w:basedOn w:val="Normal"/>
    <w:qFormat/>
    <w:rsid w:val="00A02E9E"/>
    <w:rPr>
      <w:rFonts w:ascii="Arial Narrow" w:eastAsia="Times New Roman" w:hAnsi="Arial Narrow"/>
      <w:szCs w:val="20"/>
      <w:lang w:val="x-none" w:eastAsia="x-none"/>
    </w:rPr>
  </w:style>
  <w:style w:type="character" w:customStyle="1" w:styleId="UnderlineStyleChar">
    <w:name w:val="Underline Style Char"/>
    <w:link w:val="UnderlineStyle0"/>
    <w:locked/>
    <w:rsid w:val="00A02E9E"/>
    <w:rPr>
      <w:rFonts w:ascii="Georgia" w:eastAsia="Times New Roman" w:hAnsi="Georgia"/>
      <w:b/>
      <w:u w:val="single"/>
    </w:rPr>
  </w:style>
  <w:style w:type="paragraph" w:customStyle="1" w:styleId="UnderlineStyle0">
    <w:name w:val="Underline Style"/>
    <w:basedOn w:val="Normal"/>
    <w:link w:val="UnderlineStyleChar"/>
    <w:qFormat/>
    <w:rsid w:val="00A02E9E"/>
    <w:rPr>
      <w:rFonts w:ascii="Georgia" w:eastAsia="Times New Roman" w:hAnsi="Georgia"/>
      <w:b/>
      <w:u w:val="single"/>
    </w:rPr>
  </w:style>
  <w:style w:type="paragraph" w:customStyle="1" w:styleId="Normalization">
    <w:name w:val="Normalization"/>
    <w:basedOn w:val="Normal"/>
    <w:uiPriority w:val="99"/>
    <w:qFormat/>
    <w:rsid w:val="00A02E9E"/>
    <w:rPr>
      <w:rFonts w:eastAsia="Times New Roman"/>
      <w:sz w:val="18"/>
    </w:rPr>
  </w:style>
  <w:style w:type="paragraph" w:customStyle="1" w:styleId="BreifTitle">
    <w:name w:val="Breif Title"/>
    <w:basedOn w:val="Normal"/>
    <w:autoRedefine/>
    <w:uiPriority w:val="99"/>
    <w:qFormat/>
    <w:rsid w:val="00A02E9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02E9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02E9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02E9E"/>
    <w:rPr>
      <w:rFonts w:eastAsia="Times New Roman"/>
      <w:color w:val="333333"/>
    </w:rPr>
  </w:style>
  <w:style w:type="paragraph" w:customStyle="1" w:styleId="StyleTagandCiteFranklinGothicDemi">
    <w:name w:val="Style Tag and Cite + Franklin Gothic Demi"/>
    <w:basedOn w:val="Normal"/>
    <w:autoRedefine/>
    <w:uiPriority w:val="99"/>
    <w:qFormat/>
    <w:rsid w:val="00A02E9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02E9E"/>
    <w:rPr>
      <w:bCs/>
    </w:rPr>
  </w:style>
  <w:style w:type="paragraph" w:customStyle="1" w:styleId="tagCharCharCharCharCharCharChar">
    <w:name w:val="tag Char Char Char Char Char Char Char"/>
    <w:basedOn w:val="Normal"/>
    <w:uiPriority w:val="99"/>
    <w:qFormat/>
    <w:rsid w:val="00A02E9E"/>
    <w:rPr>
      <w:rFonts w:eastAsia="Times New Roman"/>
      <w:b/>
      <w:sz w:val="24"/>
      <w:szCs w:val="20"/>
    </w:rPr>
  </w:style>
  <w:style w:type="paragraph" w:customStyle="1" w:styleId="title-bold-medium">
    <w:name w:val="title-bold-medium"/>
    <w:basedOn w:val="Normal"/>
    <w:uiPriority w:val="99"/>
    <w:qFormat/>
    <w:rsid w:val="00A02E9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02E9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A02E9E"/>
    <w:rPr>
      <w:rFonts w:ascii="Arial Narrow" w:eastAsia="Times New Roman" w:hAnsi="Arial Narrow"/>
      <w:b/>
      <w:sz w:val="24"/>
    </w:rPr>
  </w:style>
  <w:style w:type="paragraph" w:customStyle="1" w:styleId="BLOCKTITLE1">
    <w:name w:val="BLOCK TITLE"/>
    <w:basedOn w:val="Heading1"/>
    <w:uiPriority w:val="99"/>
    <w:qFormat/>
    <w:rsid w:val="00A02E9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02E9E"/>
    <w:pPr>
      <w:widowControl w:val="0"/>
      <w:autoSpaceDE w:val="0"/>
      <w:autoSpaceDN w:val="0"/>
      <w:adjustRightInd w:val="0"/>
    </w:pPr>
    <w:rPr>
      <w:sz w:val="24"/>
      <w:szCs w:val="20"/>
    </w:rPr>
  </w:style>
  <w:style w:type="paragraph" w:customStyle="1" w:styleId="BriefTitle1">
    <w:name w:val="Brief Title 1"/>
    <w:basedOn w:val="Normal"/>
    <w:uiPriority w:val="99"/>
    <w:qFormat/>
    <w:rsid w:val="00A02E9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02E9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02E9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02E9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02E9E"/>
    <w:pPr>
      <w:spacing w:before="100" w:beforeAutospacing="1" w:after="100" w:afterAutospacing="1"/>
    </w:pPr>
    <w:rPr>
      <w:rFonts w:eastAsia="Times New Roman"/>
    </w:rPr>
  </w:style>
  <w:style w:type="paragraph" w:customStyle="1" w:styleId="ToRead">
    <w:name w:val="To Read"/>
    <w:basedOn w:val="Normal"/>
    <w:uiPriority w:val="99"/>
    <w:qFormat/>
    <w:rsid w:val="00A02E9E"/>
    <w:pPr>
      <w:ind w:left="720"/>
    </w:pPr>
    <w:rPr>
      <w:rFonts w:ascii="Verdana" w:eastAsia="Times New Roman" w:hAnsi="Verdana"/>
      <w:b/>
      <w:u w:val="single"/>
    </w:rPr>
  </w:style>
  <w:style w:type="paragraph" w:customStyle="1" w:styleId="Style1">
    <w:name w:val="Style 1"/>
    <w:basedOn w:val="Normal"/>
    <w:uiPriority w:val="99"/>
    <w:qFormat/>
    <w:rsid w:val="00A02E9E"/>
    <w:pPr>
      <w:widowControl w:val="0"/>
      <w:ind w:firstLine="216"/>
    </w:pPr>
    <w:rPr>
      <w:rFonts w:eastAsia="Times New Roman"/>
      <w:noProof/>
      <w:color w:val="000000"/>
      <w:szCs w:val="20"/>
    </w:rPr>
  </w:style>
  <w:style w:type="paragraph" w:customStyle="1" w:styleId="Style40">
    <w:name w:val="Style 4"/>
    <w:basedOn w:val="Normal"/>
    <w:uiPriority w:val="99"/>
    <w:qFormat/>
    <w:rsid w:val="00A02E9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02E9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02E9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02E9E"/>
    <w:pPr>
      <w:ind w:left="1660"/>
    </w:pPr>
  </w:style>
  <w:style w:type="paragraph" w:customStyle="1" w:styleId="PageNumber1">
    <w:name w:val="Page Number1"/>
    <w:basedOn w:val="Normal"/>
    <w:next w:val="Normal"/>
    <w:uiPriority w:val="99"/>
    <w:qFormat/>
    <w:rsid w:val="00A02E9E"/>
    <w:rPr>
      <w:rFonts w:eastAsia="Times New Roman"/>
    </w:rPr>
  </w:style>
  <w:style w:type="paragraph" w:customStyle="1" w:styleId="Card1">
    <w:name w:val="Card1"/>
    <w:uiPriority w:val="99"/>
    <w:qFormat/>
    <w:rsid w:val="00A02E9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02E9E"/>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02E9E"/>
    <w:pPr>
      <w:ind w:left="288" w:right="288"/>
    </w:pPr>
    <w:rPr>
      <w:rFonts w:eastAsia="Times New Roman"/>
    </w:rPr>
  </w:style>
  <w:style w:type="paragraph" w:customStyle="1" w:styleId="CaseListNormal">
    <w:name w:val="Case List Normal"/>
    <w:basedOn w:val="Normal"/>
    <w:uiPriority w:val="99"/>
    <w:qFormat/>
    <w:rsid w:val="00A02E9E"/>
    <w:rPr>
      <w:rFonts w:ascii="Times" w:eastAsia="Times New Roman" w:hAnsi="Times"/>
      <w:szCs w:val="26"/>
    </w:rPr>
  </w:style>
  <w:style w:type="paragraph" w:customStyle="1" w:styleId="Body">
    <w:name w:val="Body"/>
    <w:basedOn w:val="Normal"/>
    <w:uiPriority w:val="99"/>
    <w:qFormat/>
    <w:rsid w:val="00A02E9E"/>
    <w:pPr>
      <w:outlineLvl w:val="3"/>
    </w:pPr>
    <w:rPr>
      <w:rFonts w:eastAsia="Times New Roman"/>
      <w:szCs w:val="20"/>
    </w:rPr>
  </w:style>
  <w:style w:type="paragraph" w:customStyle="1" w:styleId="3text">
    <w:name w:val="3text"/>
    <w:basedOn w:val="Normal"/>
    <w:uiPriority w:val="99"/>
    <w:qFormat/>
    <w:rsid w:val="00A02E9E"/>
    <w:pPr>
      <w:spacing w:before="100" w:beforeAutospacing="1" w:after="100" w:afterAutospacing="1"/>
    </w:pPr>
    <w:rPr>
      <w:rFonts w:eastAsia="Times New Roman"/>
      <w:sz w:val="24"/>
    </w:rPr>
  </w:style>
  <w:style w:type="paragraph" w:customStyle="1" w:styleId="TimesNewRoman12">
    <w:name w:val="TimesNewRoman12"/>
    <w:uiPriority w:val="99"/>
    <w:qFormat/>
    <w:rsid w:val="00A02E9E"/>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02E9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02E9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02E9E"/>
    <w:rPr>
      <w:rFonts w:eastAsia="Times New Roman"/>
      <w:color w:val="000000"/>
      <w:sz w:val="18"/>
    </w:rPr>
  </w:style>
  <w:style w:type="paragraph" w:customStyle="1" w:styleId="text1">
    <w:name w:val="text1"/>
    <w:basedOn w:val="Normal"/>
    <w:autoRedefine/>
    <w:uiPriority w:val="99"/>
    <w:qFormat/>
    <w:rsid w:val="00A02E9E"/>
    <w:rPr>
      <w:rFonts w:eastAsia="Times New Roman"/>
      <w:szCs w:val="20"/>
    </w:rPr>
  </w:style>
  <w:style w:type="paragraph" w:customStyle="1" w:styleId="RepeatBlockHeading">
    <w:name w:val="Repeat Block Heading"/>
    <w:basedOn w:val="Normal"/>
    <w:autoRedefine/>
    <w:uiPriority w:val="99"/>
    <w:qFormat/>
    <w:rsid w:val="00A02E9E"/>
    <w:pPr>
      <w:jc w:val="center"/>
    </w:pPr>
    <w:rPr>
      <w:rFonts w:eastAsia="Times New Roman"/>
      <w:b/>
      <w:smallCaps/>
      <w:color w:val="000000"/>
      <w:sz w:val="24"/>
      <w:u w:val="thick"/>
    </w:rPr>
  </w:style>
  <w:style w:type="paragraph" w:customStyle="1" w:styleId="story-headline">
    <w:name w:val="story-headline"/>
    <w:basedOn w:val="Normal"/>
    <w:uiPriority w:val="99"/>
    <w:qFormat/>
    <w:rsid w:val="00A02E9E"/>
    <w:pPr>
      <w:spacing w:before="72" w:after="72"/>
    </w:pPr>
    <w:rPr>
      <w:rFonts w:eastAsia="Times New Roman"/>
      <w:b/>
      <w:bCs/>
      <w:sz w:val="26"/>
      <w:szCs w:val="26"/>
    </w:rPr>
  </w:style>
  <w:style w:type="paragraph" w:customStyle="1" w:styleId="story-body">
    <w:name w:val="story-body"/>
    <w:basedOn w:val="Normal"/>
    <w:uiPriority w:val="99"/>
    <w:qFormat/>
    <w:rsid w:val="00A02E9E"/>
    <w:pPr>
      <w:spacing w:before="100" w:beforeAutospacing="1" w:after="100" w:afterAutospacing="1"/>
    </w:pPr>
    <w:rPr>
      <w:rFonts w:eastAsia="Times New Roman"/>
    </w:rPr>
  </w:style>
  <w:style w:type="paragraph" w:customStyle="1" w:styleId="story-dateline">
    <w:name w:val="story-dateline"/>
    <w:basedOn w:val="Normal"/>
    <w:uiPriority w:val="99"/>
    <w:qFormat/>
    <w:rsid w:val="00A02E9E"/>
    <w:rPr>
      <w:rFonts w:eastAsia="Times New Roman"/>
      <w:b/>
      <w:bCs/>
    </w:rPr>
  </w:style>
  <w:style w:type="paragraph" w:customStyle="1" w:styleId="TextofCards">
    <w:name w:val="Text of Cards"/>
    <w:basedOn w:val="Normal"/>
    <w:uiPriority w:val="99"/>
    <w:qFormat/>
    <w:rsid w:val="00A02E9E"/>
    <w:rPr>
      <w:rFonts w:eastAsia="Times New Roman"/>
      <w:color w:val="000000"/>
      <w:spacing w:val="6"/>
      <w:szCs w:val="23"/>
    </w:rPr>
  </w:style>
  <w:style w:type="paragraph" w:customStyle="1" w:styleId="Corpotesto">
    <w:name w:val="Corpo testo"/>
    <w:basedOn w:val="Normal"/>
    <w:uiPriority w:val="99"/>
    <w:qFormat/>
    <w:rsid w:val="00A02E9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02E9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A02E9E"/>
    <w:rPr>
      <w:rFonts w:asciiTheme="minorHAnsi" w:eastAsia="Times New Roman" w:hAnsiTheme="minorHAnsi" w:cs="Calibri"/>
      <w:b/>
      <w:bCs/>
      <w:sz w:val="24"/>
      <w:szCs w:val="24"/>
    </w:rPr>
  </w:style>
  <w:style w:type="paragraph" w:customStyle="1" w:styleId="inside-copy">
    <w:name w:val="inside-copy"/>
    <w:basedOn w:val="Normal"/>
    <w:uiPriority w:val="99"/>
    <w:qFormat/>
    <w:rsid w:val="00A02E9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02E9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02E9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02E9E"/>
    <w:rPr>
      <w:rFonts w:ascii="Arial" w:hAnsi="Arial"/>
      <w:b w:val="0"/>
      <w:caps w:val="0"/>
      <w:sz w:val="20"/>
    </w:rPr>
  </w:style>
  <w:style w:type="paragraph" w:customStyle="1" w:styleId="ProjectTitleLine">
    <w:name w:val="Project Title Line"/>
    <w:basedOn w:val="Normal"/>
    <w:next w:val="Normal"/>
    <w:autoRedefine/>
    <w:uiPriority w:val="99"/>
    <w:qFormat/>
    <w:rsid w:val="00A02E9E"/>
    <w:pPr>
      <w:jc w:val="center"/>
    </w:pPr>
    <w:rPr>
      <w:rFonts w:eastAsia="Times New Roman"/>
      <w:caps/>
      <w:szCs w:val="20"/>
    </w:rPr>
  </w:style>
  <w:style w:type="paragraph" w:customStyle="1" w:styleId="LanguageStrike">
    <w:name w:val="Language Strike"/>
    <w:basedOn w:val="Normal"/>
    <w:next w:val="Normal"/>
    <w:uiPriority w:val="99"/>
    <w:qFormat/>
    <w:rsid w:val="00A02E9E"/>
    <w:rPr>
      <w:rFonts w:ascii="Arial Narrow" w:eastAsia="Times New Roman" w:hAnsi="Arial Narrow"/>
      <w:strike/>
    </w:rPr>
  </w:style>
  <w:style w:type="paragraph" w:customStyle="1" w:styleId="NormalVerdana">
    <w:name w:val="Normal + Verdana"/>
    <w:aliases w:val="10 pt,White,Normal + Arial"/>
    <w:basedOn w:val="Normal"/>
    <w:uiPriority w:val="99"/>
    <w:qFormat/>
    <w:rsid w:val="00A02E9E"/>
    <w:rPr>
      <w:rFonts w:eastAsia="Times New Roman"/>
      <w:szCs w:val="20"/>
      <w:u w:val="single"/>
    </w:rPr>
  </w:style>
  <w:style w:type="paragraph" w:customStyle="1" w:styleId="Normal10pt">
    <w:name w:val="Normal + 10 pt"/>
    <w:basedOn w:val="Normal"/>
    <w:uiPriority w:val="99"/>
    <w:qFormat/>
    <w:rsid w:val="00A02E9E"/>
    <w:rPr>
      <w:rFonts w:eastAsia="Times New Roman"/>
      <w:szCs w:val="20"/>
    </w:rPr>
  </w:style>
  <w:style w:type="paragraph" w:customStyle="1" w:styleId="cardChar1Char">
    <w:name w:val="card Char1 Char"/>
    <w:basedOn w:val="Normal"/>
    <w:uiPriority w:val="99"/>
    <w:qFormat/>
    <w:rsid w:val="00A02E9E"/>
    <w:pPr>
      <w:ind w:left="288" w:right="288"/>
    </w:pPr>
    <w:rPr>
      <w:rFonts w:eastAsia="Times New Roman"/>
      <w:szCs w:val="20"/>
    </w:rPr>
  </w:style>
  <w:style w:type="paragraph" w:customStyle="1" w:styleId="CM12">
    <w:name w:val="CM12"/>
    <w:basedOn w:val="Default"/>
    <w:next w:val="Default"/>
    <w:uiPriority w:val="99"/>
    <w:qFormat/>
    <w:rsid w:val="00A02E9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02E9E"/>
    <w:pPr>
      <w:widowControl w:val="0"/>
      <w:spacing w:after="480"/>
    </w:pPr>
    <w:rPr>
      <w:rFonts w:ascii="Granjon LT Std" w:hAnsi="Granjon LT Std"/>
      <w:color w:val="auto"/>
    </w:rPr>
  </w:style>
  <w:style w:type="paragraph" w:customStyle="1" w:styleId="CM10">
    <w:name w:val="CM10"/>
    <w:basedOn w:val="Default"/>
    <w:next w:val="Default"/>
    <w:uiPriority w:val="99"/>
    <w:qFormat/>
    <w:rsid w:val="00A02E9E"/>
    <w:pPr>
      <w:widowControl w:val="0"/>
      <w:spacing w:line="320" w:lineRule="atLeast"/>
    </w:pPr>
    <w:rPr>
      <w:rFonts w:ascii="Granjon LT Std" w:hAnsi="Granjon LT Std"/>
      <w:color w:val="auto"/>
    </w:rPr>
  </w:style>
  <w:style w:type="paragraph" w:customStyle="1" w:styleId="bold">
    <w:name w:val="bold"/>
    <w:basedOn w:val="Normal"/>
    <w:uiPriority w:val="99"/>
    <w:qFormat/>
    <w:rsid w:val="00A02E9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02E9E"/>
    <w:rPr>
      <w:rFonts w:ascii="Arial Narrow" w:eastAsia="Times New Roman" w:hAnsi="Arial Narrow"/>
      <w:strike/>
      <w:szCs w:val="20"/>
    </w:rPr>
  </w:style>
  <w:style w:type="paragraph" w:customStyle="1" w:styleId="textbodyblack">
    <w:name w:val="textbodyblack"/>
    <w:basedOn w:val="Normal"/>
    <w:uiPriority w:val="99"/>
    <w:qFormat/>
    <w:rsid w:val="00A02E9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02E9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02E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02E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02E9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02E9E"/>
    <w:rPr>
      <w:rFonts w:ascii="Georgia" w:eastAsia="Times New Roman" w:hAnsi="Georgia"/>
      <w:b/>
      <w:bCs/>
      <w:szCs w:val="16"/>
      <w:u w:val="single"/>
    </w:rPr>
  </w:style>
  <w:style w:type="paragraph" w:customStyle="1" w:styleId="CiteCorrected">
    <w:name w:val="Cite Corrected"/>
    <w:basedOn w:val="Normal"/>
    <w:link w:val="CiteCorrectedChar"/>
    <w:qFormat/>
    <w:rsid w:val="00A02E9E"/>
    <w:rPr>
      <w:rFonts w:ascii="Georgia" w:eastAsia="Times New Roman" w:hAnsi="Georgia"/>
      <w:b/>
      <w:bCs/>
      <w:szCs w:val="16"/>
      <w:u w:val="single"/>
    </w:rPr>
  </w:style>
  <w:style w:type="paragraph" w:customStyle="1" w:styleId="CardText2">
    <w:name w:val="Card Text 2"/>
    <w:basedOn w:val="CardText10"/>
    <w:link w:val="CardText2Char"/>
    <w:qFormat/>
    <w:rsid w:val="00A02E9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A02E9E"/>
    <w:pPr>
      <w:ind w:left="288"/>
    </w:pPr>
    <w:rPr>
      <w:rFonts w:eastAsia="SimSun"/>
      <w:szCs w:val="20"/>
      <w:lang w:eastAsia="zh-CN"/>
    </w:rPr>
  </w:style>
  <w:style w:type="paragraph" w:customStyle="1" w:styleId="story-body-text">
    <w:name w:val="story-body-text"/>
    <w:basedOn w:val="Normal"/>
    <w:uiPriority w:val="99"/>
    <w:qFormat/>
    <w:rsid w:val="00A02E9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A02E9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02E9E"/>
    <w:rPr>
      <w:u w:val="single"/>
    </w:rPr>
  </w:style>
  <w:style w:type="paragraph" w:customStyle="1" w:styleId="StyleCardText11ptUnderline">
    <w:name w:val="Style Card Text + 11 pt Underline"/>
    <w:link w:val="StyleCardText11ptUnderlineChar"/>
    <w:qFormat/>
    <w:rsid w:val="00A02E9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02E9E"/>
    <w:rPr>
      <w:rFonts w:ascii="Georgia" w:hAnsi="Georgia"/>
      <w:sz w:val="16"/>
    </w:rPr>
  </w:style>
  <w:style w:type="paragraph" w:customStyle="1" w:styleId="StyleMinimizedText11pt">
    <w:name w:val="Style Minimized Text + 11 pt"/>
    <w:basedOn w:val="Normal"/>
    <w:link w:val="StyleMinimizedText11ptChar"/>
    <w:qFormat/>
    <w:rsid w:val="00A02E9E"/>
    <w:rPr>
      <w:rFonts w:ascii="Georgia" w:hAnsi="Georgia"/>
      <w:sz w:val="16"/>
    </w:rPr>
  </w:style>
  <w:style w:type="character" w:customStyle="1" w:styleId="StyleMinimizedText11pt1Char">
    <w:name w:val="Style Minimized Text + 11 pt1 Char"/>
    <w:basedOn w:val="DefaultParagraphFont"/>
    <w:link w:val="StyleMinimizedText11pt1"/>
    <w:locked/>
    <w:rsid w:val="00A02E9E"/>
    <w:rPr>
      <w:rFonts w:ascii="Georgia" w:hAnsi="Georgia"/>
      <w:sz w:val="16"/>
    </w:rPr>
  </w:style>
  <w:style w:type="paragraph" w:customStyle="1" w:styleId="StyleMinimizedText11pt1">
    <w:name w:val="Style Minimized Text + 11 pt1"/>
    <w:basedOn w:val="Normal"/>
    <w:link w:val="StyleMinimizedText11pt1Char"/>
    <w:qFormat/>
    <w:rsid w:val="00A02E9E"/>
    <w:rPr>
      <w:rFonts w:ascii="Georgia" w:hAnsi="Georgia"/>
      <w:sz w:val="16"/>
    </w:rPr>
  </w:style>
  <w:style w:type="character" w:customStyle="1" w:styleId="Debate-CardSmalltextF2Char">
    <w:name w:val="Debate- Card Small text F2 Char"/>
    <w:link w:val="Debate-CardSmalltextF2"/>
    <w:locked/>
    <w:rsid w:val="00A02E9E"/>
    <w:rPr>
      <w:rFonts w:ascii="Arial Narrow" w:hAnsi="Arial Narrow"/>
      <w:sz w:val="16"/>
    </w:rPr>
  </w:style>
  <w:style w:type="paragraph" w:customStyle="1" w:styleId="Debate-CardSmalltextF2">
    <w:name w:val="Debate- Card Small text F2"/>
    <w:basedOn w:val="Normal"/>
    <w:next w:val="Normal"/>
    <w:link w:val="Debate-CardSmalltextF2Char"/>
    <w:qFormat/>
    <w:rsid w:val="00A02E9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02E9E"/>
    <w:rPr>
      <w:rFonts w:ascii="Arial Narrow" w:hAnsi="Arial Narrow"/>
      <w:b/>
      <w:sz w:val="18"/>
      <w:u w:val="single"/>
    </w:rPr>
  </w:style>
  <w:style w:type="paragraph" w:customStyle="1" w:styleId="Debate-EmphasizedText-F5">
    <w:name w:val="Debate- Emphasized Text- F5"/>
    <w:basedOn w:val="Normal"/>
    <w:link w:val="Debate-EmphasizedText-F5Char"/>
    <w:qFormat/>
    <w:rsid w:val="00A02E9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02E9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02E9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02E9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02E9E"/>
    <w:rPr>
      <w:rFonts w:ascii="Times New Roman" w:eastAsia="Times New Roman" w:hAnsi="Times New Roman" w:cs="Calibri"/>
      <w:sz w:val="16"/>
    </w:rPr>
  </w:style>
  <w:style w:type="character" w:customStyle="1" w:styleId="CardStyleChar">
    <w:name w:val="Card Style Char"/>
    <w:link w:val="CardStyle"/>
    <w:locked/>
    <w:rsid w:val="00A02E9E"/>
    <w:rPr>
      <w:rFonts w:eastAsia="Times New Roman"/>
    </w:rPr>
  </w:style>
  <w:style w:type="paragraph" w:customStyle="1" w:styleId="emactive">
    <w:name w:val="emactive"/>
    <w:basedOn w:val="Normal"/>
    <w:uiPriority w:val="99"/>
    <w:qFormat/>
    <w:rsid w:val="00A02E9E"/>
    <w:pPr>
      <w:spacing w:before="100" w:beforeAutospacing="1" w:after="100" w:afterAutospacing="1"/>
    </w:pPr>
    <w:rPr>
      <w:rFonts w:eastAsia="Times New Roman"/>
      <w:sz w:val="24"/>
    </w:rPr>
  </w:style>
  <w:style w:type="paragraph" w:customStyle="1" w:styleId="emready">
    <w:name w:val="emready"/>
    <w:basedOn w:val="Normal"/>
    <w:uiPriority w:val="99"/>
    <w:qFormat/>
    <w:rsid w:val="00A02E9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02E9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02E9E"/>
    <w:rPr>
      <w:rFonts w:ascii="Georgia" w:eastAsia="Times New Roman" w:hAnsi="Georgia" w:cs="Times New Roman"/>
      <w:b/>
      <w:u w:val="single"/>
    </w:rPr>
  </w:style>
  <w:style w:type="character" w:customStyle="1" w:styleId="CardHighlightChar">
    <w:name w:val="Card Highlight Char"/>
    <w:link w:val="CardHighlight"/>
    <w:locked/>
    <w:rsid w:val="00A02E9E"/>
    <w:rPr>
      <w:rFonts w:eastAsia="Calibri" w:cs="Calibri"/>
      <w:u w:val="single"/>
      <w:shd w:val="clear" w:color="auto" w:fill="66FFFF"/>
    </w:rPr>
  </w:style>
  <w:style w:type="paragraph" w:customStyle="1" w:styleId="CardHighlight">
    <w:name w:val="Card Highlight"/>
    <w:basedOn w:val="Normal"/>
    <w:link w:val="CardHighlightChar"/>
    <w:qFormat/>
    <w:rsid w:val="00A02E9E"/>
    <w:pPr>
      <w:shd w:val="clear" w:color="auto" w:fill="66FFFF"/>
    </w:pPr>
    <w:rPr>
      <w:rFonts w:eastAsia="Calibri" w:cs="Calibri"/>
      <w:u w:val="single"/>
    </w:rPr>
  </w:style>
  <w:style w:type="character" w:customStyle="1" w:styleId="BlockHeaderHiddenChar">
    <w:name w:val="Block Header Hidden Char"/>
    <w:link w:val="BlockHeaderHidden"/>
    <w:locked/>
    <w:rsid w:val="00A02E9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02E9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02E9E"/>
    <w:pPr>
      <w:spacing w:before="100" w:beforeAutospacing="1" w:after="100" w:afterAutospacing="1"/>
    </w:pPr>
    <w:rPr>
      <w:rFonts w:eastAsia="Times New Roman"/>
      <w:sz w:val="24"/>
    </w:rPr>
  </w:style>
  <w:style w:type="paragraph" w:customStyle="1" w:styleId="norma">
    <w:name w:val="norma"/>
    <w:basedOn w:val="Heading3"/>
    <w:uiPriority w:val="99"/>
    <w:qFormat/>
    <w:rsid w:val="00A02E9E"/>
    <w:rPr>
      <w:rFonts w:eastAsia="MS Gothic" w:cs="Arial"/>
      <w:sz w:val="24"/>
    </w:rPr>
  </w:style>
  <w:style w:type="paragraph" w:customStyle="1" w:styleId="nromal">
    <w:name w:val="nromal"/>
    <w:basedOn w:val="Normal"/>
    <w:uiPriority w:val="99"/>
    <w:qFormat/>
    <w:rsid w:val="00A02E9E"/>
    <w:pPr>
      <w:keepNext/>
      <w:keepLines/>
      <w:spacing w:before="200"/>
      <w:outlineLvl w:val="3"/>
    </w:pPr>
    <w:rPr>
      <w:rFonts w:eastAsia="Times New Roman" w:cs="Cambria"/>
      <w:b/>
      <w:iCs/>
    </w:rPr>
  </w:style>
  <w:style w:type="paragraph" w:customStyle="1" w:styleId="natural">
    <w:name w:val="natural"/>
    <w:basedOn w:val="Normal"/>
    <w:uiPriority w:val="99"/>
    <w:qFormat/>
    <w:rsid w:val="00A02E9E"/>
    <w:pPr>
      <w:keepNext/>
      <w:keepLines/>
      <w:spacing w:before="200"/>
      <w:outlineLvl w:val="3"/>
    </w:pPr>
    <w:rPr>
      <w:rFonts w:eastAsia="Times New Roman"/>
      <w:b/>
      <w:iCs/>
    </w:rPr>
  </w:style>
  <w:style w:type="paragraph" w:customStyle="1" w:styleId="nroaml">
    <w:name w:val="nroaml"/>
    <w:basedOn w:val="Normal"/>
    <w:uiPriority w:val="99"/>
    <w:qFormat/>
    <w:rsid w:val="00A02E9E"/>
    <w:pPr>
      <w:keepNext/>
      <w:keepLines/>
      <w:spacing w:before="200"/>
      <w:outlineLvl w:val="3"/>
    </w:pPr>
    <w:rPr>
      <w:rFonts w:eastAsia="Times New Roman"/>
      <w:b/>
      <w:iCs/>
    </w:rPr>
  </w:style>
  <w:style w:type="paragraph" w:customStyle="1" w:styleId="noraml">
    <w:name w:val="noraml"/>
    <w:basedOn w:val="Normal"/>
    <w:uiPriority w:val="99"/>
    <w:qFormat/>
    <w:rsid w:val="00A02E9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02E9E"/>
    <w:rPr>
      <w:rFonts w:ascii="Georgia" w:eastAsia="Calibri" w:hAnsi="Georgia"/>
      <w:sz w:val="16"/>
      <w:szCs w:val="16"/>
    </w:rPr>
  </w:style>
  <w:style w:type="paragraph" w:customStyle="1" w:styleId="SmallSizeParagraph">
    <w:name w:val="Small Size Paragraph"/>
    <w:basedOn w:val="Normal"/>
    <w:link w:val="SmallSizeParagraphChar"/>
    <w:qFormat/>
    <w:rsid w:val="00A02E9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02E9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02E9E"/>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A02E9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02E9E"/>
    <w:rPr>
      <w:rFonts w:ascii="Times New Roman" w:eastAsia="Times New Roman" w:hAnsi="Times New Roman" w:cs="Times New Roman"/>
      <w:strike/>
      <w:sz w:val="20"/>
    </w:rPr>
  </w:style>
  <w:style w:type="character" w:customStyle="1" w:styleId="CardT1Char">
    <w:name w:val="CardT1 Char"/>
    <w:link w:val="CardT1"/>
    <w:locked/>
    <w:rsid w:val="00A02E9E"/>
    <w:rPr>
      <w:rFonts w:ascii="Arial" w:eastAsia="Calibri" w:hAnsi="Arial" w:cs="Arial"/>
      <w:kern w:val="2"/>
      <w:sz w:val="14"/>
      <w:szCs w:val="14"/>
      <w:lang w:eastAsia="zh-TW"/>
    </w:rPr>
  </w:style>
  <w:style w:type="paragraph" w:customStyle="1" w:styleId="CardT1">
    <w:name w:val="CardT1"/>
    <w:basedOn w:val="Normal"/>
    <w:link w:val="CardT1Char"/>
    <w:qFormat/>
    <w:rsid w:val="00A02E9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02E9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02E9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02E9E"/>
    <w:pPr>
      <w:spacing w:before="100" w:beforeAutospacing="1" w:after="100" w:afterAutospacing="1"/>
    </w:pPr>
    <w:rPr>
      <w:rFonts w:eastAsia="Times New Roman"/>
      <w:sz w:val="24"/>
    </w:rPr>
  </w:style>
  <w:style w:type="paragraph" w:customStyle="1" w:styleId="CiteReal">
    <w:name w:val="Cite Real"/>
    <w:basedOn w:val="Normal"/>
    <w:next w:val="Normal"/>
    <w:qFormat/>
    <w:rsid w:val="00A02E9E"/>
    <w:rPr>
      <w:rFonts w:eastAsia="MS Mincho"/>
      <w:b/>
      <w:sz w:val="24"/>
      <w:u w:val="single"/>
    </w:rPr>
  </w:style>
  <w:style w:type="paragraph" w:customStyle="1" w:styleId="2909F619802848F09E01365C32F34654">
    <w:name w:val="2909F619802848F09E01365C32F34654"/>
    <w:uiPriority w:val="99"/>
    <w:qFormat/>
    <w:rsid w:val="00A02E9E"/>
    <w:pPr>
      <w:spacing w:after="200" w:line="276" w:lineRule="auto"/>
    </w:pPr>
    <w:rPr>
      <w:rFonts w:eastAsia="Times New Roman" w:cs="Times New Roman"/>
      <w:lang w:eastAsia="ja-JP"/>
    </w:rPr>
  </w:style>
  <w:style w:type="character" w:customStyle="1" w:styleId="UnderlineSChar">
    <w:name w:val="Underline S Char"/>
    <w:link w:val="UnderlineS"/>
    <w:locked/>
    <w:rsid w:val="00A02E9E"/>
    <w:rPr>
      <w:rFonts w:ascii="Georgia" w:eastAsia="Calibri" w:hAnsi="Georgia"/>
      <w:u w:val="single"/>
      <w:lang w:val="x-none" w:eastAsia="zh-CN"/>
    </w:rPr>
  </w:style>
  <w:style w:type="paragraph" w:customStyle="1" w:styleId="UnderlineS">
    <w:name w:val="Underline S"/>
    <w:basedOn w:val="Normal"/>
    <w:link w:val="UnderlineSChar"/>
    <w:qFormat/>
    <w:rsid w:val="00A02E9E"/>
    <w:pPr>
      <w:spacing w:after="200"/>
    </w:pPr>
    <w:rPr>
      <w:rFonts w:ascii="Georgia" w:eastAsia="Calibri" w:hAnsi="Georgia"/>
      <w:u w:val="single"/>
      <w:lang w:val="x-none" w:eastAsia="zh-CN"/>
    </w:rPr>
  </w:style>
  <w:style w:type="character" w:customStyle="1" w:styleId="UnunderlinedChar">
    <w:name w:val="Ununderlined Char"/>
    <w:link w:val="Ununderlined"/>
    <w:locked/>
    <w:rsid w:val="00A02E9E"/>
    <w:rPr>
      <w:rFonts w:ascii="Georgia" w:eastAsia="SimSun" w:hAnsi="Georgia"/>
      <w:sz w:val="12"/>
    </w:rPr>
  </w:style>
  <w:style w:type="paragraph" w:customStyle="1" w:styleId="Ununderlined">
    <w:name w:val="Ununderlined"/>
    <w:basedOn w:val="Normal"/>
    <w:link w:val="UnunderlinedChar"/>
    <w:qFormat/>
    <w:rsid w:val="00A02E9E"/>
    <w:rPr>
      <w:rFonts w:ascii="Georgia" w:eastAsia="SimSun" w:hAnsi="Georgia"/>
      <w:sz w:val="12"/>
    </w:rPr>
  </w:style>
  <w:style w:type="character" w:customStyle="1" w:styleId="HighlightingChar">
    <w:name w:val="Highlighting Char"/>
    <w:link w:val="Highlighting"/>
    <w:locked/>
    <w:rsid w:val="00A02E9E"/>
    <w:rPr>
      <w:rFonts w:ascii="Georgia" w:eastAsia="SimSun" w:hAnsi="Georgia"/>
      <w:u w:val="thick"/>
    </w:rPr>
  </w:style>
  <w:style w:type="paragraph" w:customStyle="1" w:styleId="Highlighting">
    <w:name w:val="Highlighting"/>
    <w:basedOn w:val="Normal"/>
    <w:link w:val="HighlightingChar"/>
    <w:autoRedefine/>
    <w:qFormat/>
    <w:rsid w:val="00A02E9E"/>
    <w:rPr>
      <w:rFonts w:ascii="Georgia" w:eastAsia="SimSun" w:hAnsi="Georgia"/>
      <w:u w:val="thick"/>
    </w:rPr>
  </w:style>
  <w:style w:type="character" w:customStyle="1" w:styleId="CITEChar0">
    <w:name w:val="CITE Char"/>
    <w:link w:val="CITE"/>
    <w:locked/>
    <w:rsid w:val="00A02E9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02E9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02E9E"/>
    <w:pPr>
      <w:spacing w:before="100" w:beforeAutospacing="1" w:after="100" w:afterAutospacing="1"/>
    </w:pPr>
    <w:rPr>
      <w:rFonts w:eastAsia="Times New Roman"/>
      <w:sz w:val="24"/>
      <w:lang w:eastAsia="zh-CN"/>
    </w:rPr>
  </w:style>
  <w:style w:type="paragraph" w:customStyle="1" w:styleId="Analytics">
    <w:name w:val="Analytics"/>
    <w:basedOn w:val="Normal"/>
    <w:rsid w:val="00A02E9E"/>
    <w:rPr>
      <w:rFonts w:eastAsia="Calibri"/>
      <w:b/>
      <w:sz w:val="24"/>
    </w:rPr>
  </w:style>
  <w:style w:type="paragraph" w:customStyle="1" w:styleId="D345FF3D873148C5AE3FBF3267827368">
    <w:name w:val="D345FF3D873148C5AE3FBF3267827368"/>
    <w:uiPriority w:val="99"/>
    <w:qFormat/>
    <w:rsid w:val="00A02E9E"/>
    <w:pPr>
      <w:spacing w:after="200" w:line="276" w:lineRule="auto"/>
    </w:pPr>
    <w:rPr>
      <w:rFonts w:eastAsia="Times New Roman" w:cs="Times New Roman"/>
      <w:lang w:eastAsia="ja-JP"/>
    </w:rPr>
  </w:style>
  <w:style w:type="character" w:customStyle="1" w:styleId="NormaltextCharChar">
    <w:name w:val="Normal text Char Char"/>
    <w:link w:val="Normaltext0"/>
    <w:locked/>
    <w:rsid w:val="00A02E9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02E9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02E9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02E9E"/>
    <w:rPr>
      <w:b/>
      <w:sz w:val="28"/>
    </w:rPr>
  </w:style>
  <w:style w:type="character" w:customStyle="1" w:styleId="SourcenameChar">
    <w:name w:val="Source name Char"/>
    <w:link w:val="Sourcename"/>
    <w:locked/>
    <w:rsid w:val="00A02E9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02E9E"/>
    <w:rPr>
      <w:b/>
      <w:bCs/>
      <w:sz w:val="20"/>
    </w:rPr>
  </w:style>
  <w:style w:type="character" w:customStyle="1" w:styleId="underlinedcardChar">
    <w:name w:val="underlined card Char"/>
    <w:link w:val="underlinedcard0"/>
    <w:locked/>
    <w:rsid w:val="00A02E9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02E9E"/>
    <w:rPr>
      <w:sz w:val="22"/>
      <w:u w:val="single"/>
    </w:rPr>
  </w:style>
  <w:style w:type="paragraph" w:customStyle="1" w:styleId="FullText">
    <w:name w:val="Full Text"/>
    <w:basedOn w:val="Normal"/>
    <w:uiPriority w:val="99"/>
    <w:qFormat/>
    <w:rsid w:val="00A02E9E"/>
    <w:rPr>
      <w:rFonts w:eastAsia="Times New Roman"/>
    </w:rPr>
  </w:style>
  <w:style w:type="character" w:customStyle="1" w:styleId="TextUnderlineChar">
    <w:name w:val="Text Underline Char"/>
    <w:link w:val="TextUnderline"/>
    <w:locked/>
    <w:rsid w:val="00A02E9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02E9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A02E9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02E9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02E9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02E9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A02E9E"/>
    <w:pPr>
      <w:spacing w:before="240"/>
      <w:outlineLvl w:val="2"/>
    </w:pPr>
    <w:rPr>
      <w:rFonts w:eastAsia="Times New Roman"/>
      <w:b/>
    </w:rPr>
  </w:style>
  <w:style w:type="character" w:customStyle="1" w:styleId="CiteCardChar">
    <w:name w:val="Cite_Card Char"/>
    <w:link w:val="CiteCard0"/>
    <w:locked/>
    <w:rsid w:val="00A02E9E"/>
    <w:rPr>
      <w:rFonts w:ascii="Times New Roman" w:eastAsia="Times New Roman" w:hAnsi="Times New Roman" w:cs="Arial"/>
      <w:bCs/>
      <w:sz w:val="20"/>
      <w:szCs w:val="20"/>
    </w:rPr>
  </w:style>
  <w:style w:type="paragraph" w:customStyle="1" w:styleId="CiteCard0">
    <w:name w:val="Cite_Card"/>
    <w:link w:val="CiteCardChar"/>
    <w:qFormat/>
    <w:rsid w:val="00A02E9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02E9E"/>
    <w:pPr>
      <w:widowControl w:val="0"/>
    </w:pPr>
    <w:rPr>
      <w:rFonts w:eastAsia="MS Mincho"/>
      <w:color w:val="auto"/>
    </w:rPr>
  </w:style>
  <w:style w:type="paragraph" w:customStyle="1" w:styleId="dropcap">
    <w:name w:val="dropcap"/>
    <w:basedOn w:val="Normal"/>
    <w:uiPriority w:val="99"/>
    <w:qFormat/>
    <w:rsid w:val="00A02E9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A02E9E"/>
    <w:rPr>
      <w:rFonts w:ascii="Georgia" w:eastAsia="Times New Roman" w:hAnsi="Georgia"/>
      <w:u w:val="single"/>
    </w:rPr>
  </w:style>
  <w:style w:type="paragraph" w:customStyle="1" w:styleId="StyleStyle49pt6">
    <w:name w:val="Style Style4 + 9 pt6"/>
    <w:basedOn w:val="Style4"/>
    <w:link w:val="StyleStyle49pt6Char"/>
    <w:qFormat/>
    <w:rsid w:val="00A02E9E"/>
    <w:rPr>
      <w:rFonts w:ascii="Georgia" w:hAnsi="Georgia"/>
    </w:rPr>
  </w:style>
  <w:style w:type="character" w:customStyle="1" w:styleId="UnderlineCharCharCharCharChar">
    <w:name w:val="Underline Char Char Char Char Char"/>
    <w:link w:val="UnderlineCharCharCharChar"/>
    <w:locked/>
    <w:rsid w:val="00A02E9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02E9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02E9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02E9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02E9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02E9E"/>
    <w:rPr>
      <w:rFonts w:ascii="Georgia" w:hAnsi="Georgia" w:cs="Calibri"/>
      <w:b/>
      <w:bCs/>
      <w:u w:val="single"/>
    </w:rPr>
  </w:style>
  <w:style w:type="character" w:customStyle="1" w:styleId="DebatenoramlChar">
    <w:name w:val="Debatenoraml Char"/>
    <w:link w:val="Debatenoraml"/>
    <w:locked/>
    <w:rsid w:val="00A02E9E"/>
    <w:rPr>
      <w:rFonts w:ascii="Times New Roman" w:hAnsi="Times New Roman" w:cs="Times New Roman"/>
    </w:rPr>
  </w:style>
  <w:style w:type="paragraph" w:customStyle="1" w:styleId="Debatenoraml">
    <w:name w:val="Debatenoraml"/>
    <w:basedOn w:val="NoSpacing"/>
    <w:link w:val="DebatenoramlChar"/>
    <w:qFormat/>
    <w:rsid w:val="00A02E9E"/>
    <w:rPr>
      <w:rFonts w:eastAsiaTheme="minorEastAsia"/>
      <w:sz w:val="22"/>
      <w:szCs w:val="22"/>
    </w:rPr>
  </w:style>
  <w:style w:type="paragraph" w:customStyle="1" w:styleId="SynergyTag">
    <w:name w:val="SynergyTag"/>
    <w:basedOn w:val="Normal"/>
    <w:uiPriority w:val="99"/>
    <w:qFormat/>
    <w:rsid w:val="00A02E9E"/>
    <w:rPr>
      <w:rFonts w:eastAsia="Calibri"/>
      <w:b/>
    </w:rPr>
  </w:style>
  <w:style w:type="character" w:customStyle="1" w:styleId="QualsChar">
    <w:name w:val="Quals Char"/>
    <w:link w:val="Quals"/>
    <w:locked/>
    <w:rsid w:val="00A02E9E"/>
    <w:rPr>
      <w:rFonts w:ascii="Georgia" w:eastAsia="Calibri" w:hAnsi="Georgia"/>
      <w:sz w:val="18"/>
    </w:rPr>
  </w:style>
  <w:style w:type="paragraph" w:customStyle="1" w:styleId="Quals">
    <w:name w:val="Quals"/>
    <w:basedOn w:val="Normal"/>
    <w:link w:val="QualsChar"/>
    <w:qFormat/>
    <w:rsid w:val="00A02E9E"/>
    <w:rPr>
      <w:rFonts w:ascii="Georgia" w:eastAsia="Calibri" w:hAnsi="Georgia"/>
      <w:sz w:val="18"/>
    </w:rPr>
  </w:style>
  <w:style w:type="paragraph" w:customStyle="1" w:styleId="times">
    <w:name w:val="times"/>
    <w:basedOn w:val="Normal"/>
    <w:qFormat/>
    <w:rsid w:val="00A02E9E"/>
    <w:pPr>
      <w:spacing w:before="100" w:beforeAutospacing="1" w:after="100" w:afterAutospacing="1"/>
    </w:pPr>
    <w:rPr>
      <w:rFonts w:eastAsia="Times New Roman"/>
      <w:sz w:val="24"/>
    </w:rPr>
  </w:style>
  <w:style w:type="paragraph" w:customStyle="1" w:styleId="BodyA">
    <w:name w:val="Body A"/>
    <w:uiPriority w:val="99"/>
    <w:qFormat/>
    <w:rsid w:val="00A02E9E"/>
    <w:rPr>
      <w:rFonts w:ascii="Helvetica" w:eastAsia="ヒラギノ角ゴ Pro W3" w:hAnsi="Helvetica" w:cs="Times New Roman"/>
      <w:color w:val="000000"/>
      <w:sz w:val="24"/>
      <w:szCs w:val="20"/>
    </w:rPr>
  </w:style>
  <w:style w:type="character" w:customStyle="1" w:styleId="StarredChar">
    <w:name w:val="Starred Char"/>
    <w:link w:val="Starred"/>
    <w:locked/>
    <w:rsid w:val="00A02E9E"/>
    <w:rPr>
      <w:rFonts w:ascii="Georgia" w:eastAsia="Times New Roman" w:hAnsi="Georgia"/>
      <w:b/>
      <w:caps/>
      <w:szCs w:val="28"/>
      <w:u w:val="single"/>
    </w:rPr>
  </w:style>
  <w:style w:type="paragraph" w:customStyle="1" w:styleId="Starred">
    <w:name w:val="Starred"/>
    <w:basedOn w:val="Normal"/>
    <w:link w:val="StarredChar"/>
    <w:qFormat/>
    <w:rsid w:val="00A02E9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A02E9E"/>
    <w:rPr>
      <w:rFonts w:ascii="Georgia" w:eastAsia="Times New Roman" w:hAnsi="Georgia"/>
      <w:b/>
      <w:caps/>
      <w:szCs w:val="28"/>
      <w:u w:val="single"/>
    </w:rPr>
  </w:style>
  <w:style w:type="paragraph" w:customStyle="1" w:styleId="NotStarred">
    <w:name w:val="NotStarred"/>
    <w:basedOn w:val="Normal"/>
    <w:link w:val="NotStarredChar"/>
    <w:qFormat/>
    <w:rsid w:val="00A02E9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A02E9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02E9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02E9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A02E9E"/>
    <w:rPr>
      <w:rFonts w:ascii="Georgia" w:eastAsia="Calibri" w:hAnsi="Georgia"/>
      <w:b/>
    </w:rPr>
  </w:style>
  <w:style w:type="paragraph" w:customStyle="1" w:styleId="H4Tag">
    <w:name w:val="H4 (Tag)"/>
    <w:basedOn w:val="Normal"/>
    <w:link w:val="H4TagChar1"/>
    <w:qFormat/>
    <w:rsid w:val="00A02E9E"/>
    <w:rPr>
      <w:rFonts w:ascii="Georgia" w:eastAsia="Calibri" w:hAnsi="Georgia"/>
      <w:b/>
    </w:rPr>
  </w:style>
  <w:style w:type="paragraph" w:customStyle="1" w:styleId="CM25">
    <w:name w:val="CM25"/>
    <w:basedOn w:val="Default"/>
    <w:next w:val="Default"/>
    <w:qFormat/>
    <w:rsid w:val="00A02E9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02E9E"/>
    <w:rPr>
      <w:rFonts w:ascii="Georgia" w:hAnsi="Georgia"/>
      <w:b/>
    </w:rPr>
  </w:style>
  <w:style w:type="paragraph" w:customStyle="1" w:styleId="Debate-CardTagandCite-F6">
    <w:name w:val="Debate- Card Tag and Cite- F6"/>
    <w:basedOn w:val="Normal"/>
    <w:link w:val="Debate-CardTagandCite-F6Char"/>
    <w:qFormat/>
    <w:rsid w:val="00A02E9E"/>
    <w:pPr>
      <w:contextualSpacing/>
    </w:pPr>
    <w:rPr>
      <w:rFonts w:ascii="Georgia" w:hAnsi="Georgia"/>
      <w:b/>
    </w:rPr>
  </w:style>
  <w:style w:type="character" w:customStyle="1" w:styleId="CardtextChar4">
    <w:name w:val="Card text Char"/>
    <w:link w:val="Cardtext3"/>
    <w:locked/>
    <w:rsid w:val="00A02E9E"/>
    <w:rPr>
      <w:rFonts w:ascii="Arial Narrow" w:hAnsi="Arial Narrow"/>
      <w:u w:val="single"/>
    </w:rPr>
  </w:style>
  <w:style w:type="paragraph" w:customStyle="1" w:styleId="Cardtext3">
    <w:name w:val="Card text"/>
    <w:link w:val="CardtextChar4"/>
    <w:qFormat/>
    <w:rsid w:val="00A02E9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02E9E"/>
    <w:rPr>
      <w:rFonts w:ascii="Georgia" w:eastAsia="Times New Roman" w:hAnsi="Georgia"/>
      <w:b/>
      <w:szCs w:val="28"/>
      <w:u w:val="single"/>
    </w:rPr>
  </w:style>
  <w:style w:type="paragraph" w:customStyle="1" w:styleId="NewHeading2">
    <w:name w:val="NewHeading2"/>
    <w:basedOn w:val="Normal"/>
    <w:link w:val="NewHeading2Char"/>
    <w:qFormat/>
    <w:rsid w:val="00A02E9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A02E9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02E9E"/>
    <w:rPr>
      <w:rFonts w:eastAsia="Calibri"/>
    </w:rPr>
  </w:style>
  <w:style w:type="paragraph" w:customStyle="1" w:styleId="TagLine">
    <w:name w:val="Tag Line"/>
    <w:basedOn w:val="Normal"/>
    <w:next w:val="FullText"/>
    <w:uiPriority w:val="99"/>
    <w:qFormat/>
    <w:rsid w:val="00A02E9E"/>
    <w:rPr>
      <w:rFonts w:ascii="Arial Narrow" w:eastAsia="Times New Roman" w:hAnsi="Arial Narrow"/>
      <w:b/>
      <w:sz w:val="28"/>
    </w:rPr>
  </w:style>
  <w:style w:type="paragraph" w:customStyle="1" w:styleId="Card6pt">
    <w:name w:val="Card 6pt"/>
    <w:basedOn w:val="Normal"/>
    <w:uiPriority w:val="99"/>
    <w:qFormat/>
    <w:rsid w:val="00A02E9E"/>
    <w:pPr>
      <w:ind w:left="288" w:right="288"/>
    </w:pPr>
    <w:rPr>
      <w:rFonts w:eastAsia="Calibri"/>
      <w:color w:val="000000"/>
      <w:sz w:val="12"/>
      <w:szCs w:val="20"/>
    </w:rPr>
  </w:style>
  <w:style w:type="character" w:customStyle="1" w:styleId="FullCiteChar">
    <w:name w:val="Full Cite Char"/>
    <w:link w:val="FullCite"/>
    <w:locked/>
    <w:rsid w:val="00A02E9E"/>
    <w:rPr>
      <w:rFonts w:ascii="Garamond" w:eastAsia="Calibri" w:hAnsi="Garamond"/>
    </w:rPr>
  </w:style>
  <w:style w:type="paragraph" w:customStyle="1" w:styleId="FullCite">
    <w:name w:val="Full Cite"/>
    <w:basedOn w:val="Normal"/>
    <w:next w:val="Normal"/>
    <w:link w:val="FullCiteChar"/>
    <w:qFormat/>
    <w:rsid w:val="00A02E9E"/>
    <w:rPr>
      <w:rFonts w:ascii="Garamond" w:eastAsia="Calibri" w:hAnsi="Garamond"/>
    </w:rPr>
  </w:style>
  <w:style w:type="character" w:customStyle="1" w:styleId="StyleCardStyleBlackUnderlineChar">
    <w:name w:val="Style Card Style + Black Underline Char"/>
    <w:link w:val="StyleCardStyleBlackUnderline"/>
    <w:locked/>
    <w:rsid w:val="00A02E9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02E9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A02E9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A02E9E"/>
    <w:rPr>
      <w:rFonts w:ascii="Century Gothic" w:eastAsia="Times New Roman" w:hAnsi="Century Gothic"/>
    </w:rPr>
  </w:style>
  <w:style w:type="character" w:customStyle="1" w:styleId="StylecardThickunderlineChar">
    <w:name w:val="Style card + Thick underline Char"/>
    <w:link w:val="StylecardThickunderline"/>
    <w:locked/>
    <w:rsid w:val="00A02E9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02E9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A02E9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02E9E"/>
    <w:pPr>
      <w:ind w:left="288" w:right="288"/>
    </w:pPr>
    <w:rPr>
      <w:rFonts w:ascii="Georgia" w:eastAsia="SimSun" w:hAnsi="Georgia"/>
      <w:b/>
      <w:bCs/>
      <w:u w:val="single"/>
      <w:lang w:eastAsia="zh-CN"/>
    </w:rPr>
  </w:style>
  <w:style w:type="paragraph" w:customStyle="1" w:styleId="CM27">
    <w:name w:val="CM27"/>
    <w:basedOn w:val="Default"/>
    <w:next w:val="Default"/>
    <w:qFormat/>
    <w:rsid w:val="00A02E9E"/>
    <w:pPr>
      <w:spacing w:after="200" w:line="276" w:lineRule="auto"/>
    </w:pPr>
    <w:rPr>
      <w:rFonts w:eastAsia="Calibri"/>
      <w:color w:val="auto"/>
      <w:sz w:val="22"/>
    </w:rPr>
  </w:style>
  <w:style w:type="paragraph" w:customStyle="1" w:styleId="font-null">
    <w:name w:val="font-null"/>
    <w:basedOn w:val="Normal"/>
    <w:uiPriority w:val="99"/>
    <w:qFormat/>
    <w:rsid w:val="00A02E9E"/>
    <w:pPr>
      <w:spacing w:before="100" w:beforeAutospacing="1" w:after="100" w:afterAutospacing="1"/>
    </w:pPr>
    <w:rPr>
      <w:rFonts w:eastAsia="Times New Roman"/>
      <w:sz w:val="24"/>
    </w:rPr>
  </w:style>
  <w:style w:type="paragraph" w:customStyle="1" w:styleId="rteindent1">
    <w:name w:val="rteindent1"/>
    <w:basedOn w:val="Normal"/>
    <w:uiPriority w:val="99"/>
    <w:qFormat/>
    <w:rsid w:val="00A02E9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02E9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02E9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02E9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02E9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02E9E"/>
    <w:pPr>
      <w:spacing w:before="100" w:beforeAutospacing="1" w:after="100" w:afterAutospacing="1"/>
    </w:pPr>
    <w:rPr>
      <w:rFonts w:eastAsia="Times New Roman"/>
      <w:sz w:val="24"/>
    </w:rPr>
  </w:style>
  <w:style w:type="paragraph" w:customStyle="1" w:styleId="class">
    <w:name w:val="class"/>
    <w:basedOn w:val="Normal"/>
    <w:uiPriority w:val="99"/>
    <w:qFormat/>
    <w:rsid w:val="00A02E9E"/>
    <w:pPr>
      <w:spacing w:before="100" w:beforeAutospacing="1" w:after="100" w:afterAutospacing="1"/>
    </w:pPr>
    <w:rPr>
      <w:rFonts w:eastAsia="Times New Roman"/>
      <w:sz w:val="24"/>
    </w:rPr>
  </w:style>
  <w:style w:type="character" w:customStyle="1" w:styleId="blocktitleChar">
    <w:name w:val="block title Char"/>
    <w:link w:val="blocktitle0"/>
    <w:locked/>
    <w:rsid w:val="00A02E9E"/>
    <w:rPr>
      <w:rFonts w:eastAsia="Calibri"/>
      <w:b/>
      <w:caps/>
      <w:sz w:val="28"/>
      <w:szCs w:val="28"/>
      <w:lang w:val="es-ES"/>
    </w:rPr>
  </w:style>
  <w:style w:type="paragraph" w:customStyle="1" w:styleId="Pa6">
    <w:name w:val="Pa6"/>
    <w:basedOn w:val="Normal"/>
    <w:next w:val="Normal"/>
    <w:uiPriority w:val="99"/>
    <w:qFormat/>
    <w:rsid w:val="00A02E9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02E9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02E9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02E9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02E9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02E9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02E9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02E9E"/>
    <w:rPr>
      <w:rFonts w:ascii="Georgia" w:eastAsia="SimSun" w:hAnsi="Georgia"/>
      <w:b/>
      <w:bCs/>
    </w:rPr>
  </w:style>
  <w:style w:type="paragraph" w:customStyle="1" w:styleId="summary">
    <w:name w:val="summary"/>
    <w:basedOn w:val="Normal"/>
    <w:uiPriority w:val="99"/>
    <w:qFormat/>
    <w:rsid w:val="00A02E9E"/>
    <w:pPr>
      <w:spacing w:before="100" w:beforeAutospacing="1" w:after="100" w:afterAutospacing="1"/>
    </w:pPr>
    <w:rPr>
      <w:rFonts w:eastAsia="Times New Roman"/>
      <w:sz w:val="24"/>
    </w:rPr>
  </w:style>
  <w:style w:type="paragraph" w:customStyle="1" w:styleId="Caption2">
    <w:name w:val="Caption2"/>
    <w:basedOn w:val="Normal"/>
    <w:uiPriority w:val="99"/>
    <w:qFormat/>
    <w:rsid w:val="00A02E9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02E9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02E9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A02E9E"/>
    <w:pPr>
      <w:jc w:val="center"/>
    </w:pPr>
    <w:rPr>
      <w:rFonts w:ascii="Book Antiqua" w:eastAsia="Times New Roman" w:hAnsi="Book Antiqua"/>
      <w:b/>
      <w:sz w:val="28"/>
    </w:rPr>
  </w:style>
  <w:style w:type="paragraph" w:customStyle="1" w:styleId="Little">
    <w:name w:val="Little"/>
    <w:basedOn w:val="Normal"/>
    <w:next w:val="Normal"/>
    <w:link w:val="LittleChar"/>
    <w:qFormat/>
    <w:rsid w:val="00A02E9E"/>
    <w:pPr>
      <w:ind w:left="288"/>
    </w:pPr>
    <w:rPr>
      <w:rFonts w:ascii="Garamond" w:eastAsia="Times New Roman" w:hAnsi="Garamond"/>
    </w:rPr>
  </w:style>
  <w:style w:type="paragraph" w:customStyle="1" w:styleId="AAAcard">
    <w:name w:val="AAAcard"/>
    <w:basedOn w:val="Normal"/>
    <w:uiPriority w:val="99"/>
    <w:qFormat/>
    <w:rsid w:val="00A02E9E"/>
    <w:pPr>
      <w:ind w:left="288" w:right="288"/>
    </w:pPr>
    <w:rPr>
      <w:rFonts w:eastAsia="Times New Roman"/>
    </w:rPr>
  </w:style>
  <w:style w:type="paragraph" w:customStyle="1" w:styleId="Caption3">
    <w:name w:val="Caption3"/>
    <w:basedOn w:val="Normal"/>
    <w:uiPriority w:val="99"/>
    <w:qFormat/>
    <w:rsid w:val="00A02E9E"/>
    <w:pPr>
      <w:spacing w:before="100" w:beforeAutospacing="1" w:after="100" w:afterAutospacing="1"/>
    </w:pPr>
    <w:rPr>
      <w:rFonts w:eastAsia="Times New Roman"/>
      <w:sz w:val="24"/>
    </w:rPr>
  </w:style>
  <w:style w:type="paragraph" w:customStyle="1" w:styleId="body-12-5">
    <w:name w:val="body-12-5"/>
    <w:basedOn w:val="Normal"/>
    <w:uiPriority w:val="99"/>
    <w:qFormat/>
    <w:rsid w:val="00A02E9E"/>
    <w:pPr>
      <w:spacing w:before="100" w:beforeAutospacing="1" w:after="100" w:afterAutospacing="1"/>
    </w:pPr>
    <w:rPr>
      <w:rFonts w:eastAsia="Times New Roman"/>
      <w:sz w:val="24"/>
    </w:rPr>
  </w:style>
  <w:style w:type="paragraph" w:customStyle="1" w:styleId="infuse">
    <w:name w:val="infuse"/>
    <w:basedOn w:val="Normal"/>
    <w:uiPriority w:val="99"/>
    <w:qFormat/>
    <w:rsid w:val="00A02E9E"/>
    <w:pPr>
      <w:spacing w:before="100" w:beforeAutospacing="1" w:after="100" w:afterAutospacing="1"/>
    </w:pPr>
    <w:rPr>
      <w:rFonts w:eastAsia="Times New Roman"/>
      <w:sz w:val="24"/>
    </w:rPr>
  </w:style>
  <w:style w:type="paragraph" w:customStyle="1" w:styleId="fontreg">
    <w:name w:val="font_reg"/>
    <w:basedOn w:val="Normal"/>
    <w:uiPriority w:val="99"/>
    <w:qFormat/>
    <w:rsid w:val="00A02E9E"/>
    <w:pPr>
      <w:spacing w:before="100" w:beforeAutospacing="1" w:after="100" w:afterAutospacing="1"/>
    </w:pPr>
    <w:rPr>
      <w:rFonts w:eastAsia="Times New Roman"/>
      <w:sz w:val="24"/>
    </w:rPr>
  </w:style>
  <w:style w:type="paragraph" w:customStyle="1" w:styleId="CITEF3">
    <w:name w:val="CITE F3"/>
    <w:uiPriority w:val="99"/>
    <w:qFormat/>
    <w:rsid w:val="00A02E9E"/>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02E9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02E9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02E9E"/>
    <w:rPr>
      <w:rFonts w:eastAsia="Calibri" w:cs="Times New Roman"/>
      <w:sz w:val="20"/>
      <w:szCs w:val="20"/>
      <w:u w:val="single"/>
    </w:rPr>
  </w:style>
  <w:style w:type="paragraph" w:customStyle="1" w:styleId="StyleUnderlineTimesNewRoman">
    <w:name w:val="Style Underline + Times New Roman"/>
    <w:link w:val="StyleUnderlineTimesNewRomanChar"/>
    <w:qFormat/>
    <w:rsid w:val="00A02E9E"/>
    <w:pPr>
      <w:spacing w:after="200"/>
    </w:pPr>
    <w:rPr>
      <w:rFonts w:eastAsia="Calibri" w:cs="Times New Roman"/>
      <w:sz w:val="20"/>
      <w:szCs w:val="20"/>
      <w:u w:val="single"/>
    </w:rPr>
  </w:style>
  <w:style w:type="paragraph" w:customStyle="1" w:styleId="hotroute1">
    <w:name w:val="hot route!"/>
    <w:basedOn w:val="Normal"/>
    <w:qFormat/>
    <w:rsid w:val="00A02E9E"/>
    <w:pPr>
      <w:ind w:left="144"/>
    </w:pPr>
    <w:rPr>
      <w:rFonts w:ascii="Cambria" w:eastAsia="Calibri" w:hAnsi="Cambria"/>
      <w:sz w:val="24"/>
    </w:rPr>
  </w:style>
  <w:style w:type="paragraph" w:customStyle="1" w:styleId="FreeFormA">
    <w:name w:val="Free Form A"/>
    <w:autoRedefine/>
    <w:uiPriority w:val="99"/>
    <w:qFormat/>
    <w:rsid w:val="00A02E9E"/>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02E9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A02E9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02E9E"/>
    <w:rPr>
      <w:rFonts w:ascii="Times New Roman" w:eastAsia="Times New Roman" w:hAnsi="Times New Roman" w:cs="Times New Roman"/>
      <w:sz w:val="10"/>
    </w:rPr>
  </w:style>
  <w:style w:type="paragraph" w:customStyle="1" w:styleId="subheader">
    <w:name w:val="subheader"/>
    <w:basedOn w:val="Normal"/>
    <w:uiPriority w:val="99"/>
    <w:qFormat/>
    <w:rsid w:val="00A02E9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02E9E"/>
    <w:pPr>
      <w:spacing w:before="100" w:beforeAutospacing="1" w:after="100" w:afterAutospacing="1"/>
    </w:pPr>
    <w:rPr>
      <w:rFonts w:eastAsia="Times New Roman"/>
      <w:sz w:val="24"/>
    </w:rPr>
  </w:style>
  <w:style w:type="paragraph" w:customStyle="1" w:styleId="more">
    <w:name w:val="more"/>
    <w:basedOn w:val="Normal"/>
    <w:uiPriority w:val="99"/>
    <w:qFormat/>
    <w:rsid w:val="00A02E9E"/>
    <w:pPr>
      <w:spacing w:before="100" w:beforeAutospacing="1" w:after="100" w:afterAutospacing="1"/>
    </w:pPr>
    <w:rPr>
      <w:rFonts w:eastAsia="Times New Roman"/>
      <w:sz w:val="24"/>
    </w:rPr>
  </w:style>
  <w:style w:type="paragraph" w:customStyle="1" w:styleId="story">
    <w:name w:val="story"/>
    <w:basedOn w:val="Normal"/>
    <w:uiPriority w:val="99"/>
    <w:qFormat/>
    <w:rsid w:val="00A02E9E"/>
    <w:pPr>
      <w:spacing w:before="100" w:beforeAutospacing="1" w:after="100" w:afterAutospacing="1"/>
    </w:pPr>
    <w:rPr>
      <w:rFonts w:eastAsia="Times New Roman"/>
      <w:sz w:val="24"/>
    </w:rPr>
  </w:style>
  <w:style w:type="paragraph" w:customStyle="1" w:styleId="H1numbered">
    <w:name w:val="H1 numbered"/>
    <w:basedOn w:val="Normal"/>
    <w:uiPriority w:val="99"/>
    <w:qFormat/>
    <w:rsid w:val="00A02E9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02E9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02E9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02E9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02E9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02E9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02E9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02E9E"/>
    <w:pPr>
      <w:widowControl w:val="0"/>
      <w:spacing w:after="63"/>
    </w:pPr>
    <w:rPr>
      <w:rFonts w:ascii="Arial" w:hAnsi="Arial"/>
      <w:color w:val="auto"/>
    </w:rPr>
  </w:style>
  <w:style w:type="paragraph" w:customStyle="1" w:styleId="CM35">
    <w:name w:val="CM35"/>
    <w:basedOn w:val="Default"/>
    <w:next w:val="Default"/>
    <w:uiPriority w:val="99"/>
    <w:qFormat/>
    <w:rsid w:val="00A02E9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02E9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02E9E"/>
    <w:rPr>
      <w:rFonts w:eastAsia="Times New Roman" w:cs="Times New Roman"/>
      <w:sz w:val="20"/>
      <w:szCs w:val="20"/>
    </w:rPr>
  </w:style>
  <w:style w:type="paragraph" w:customStyle="1" w:styleId="StylecardCharCharChar11pt">
    <w:name w:val="Style card Char Char Char + 11 pt"/>
    <w:link w:val="StylecardCharCharChar11ptChar"/>
    <w:qFormat/>
    <w:rsid w:val="00A02E9E"/>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A02E9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02E9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02E9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02E9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A02E9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02E9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02E9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02E9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02E9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02E9E"/>
    <w:rPr>
      <w:rFonts w:ascii="Georgia" w:hAnsi="Georgia"/>
      <w:lang w:val="x-none" w:eastAsia="x-none"/>
    </w:rPr>
  </w:style>
  <w:style w:type="character" w:customStyle="1" w:styleId="NormalFontChar">
    <w:name w:val="Normal Font Char"/>
    <w:link w:val="NormalFont"/>
    <w:locked/>
    <w:rsid w:val="00A02E9E"/>
    <w:rPr>
      <w:rFonts w:ascii="Times New Roman" w:eastAsia="Times New Roman" w:hAnsi="Times New Roman" w:cs="Times New Roman"/>
      <w:sz w:val="20"/>
      <w:szCs w:val="20"/>
    </w:rPr>
  </w:style>
  <w:style w:type="paragraph" w:customStyle="1" w:styleId="NormalFont">
    <w:name w:val="Normal Font"/>
    <w:link w:val="NormalFontChar"/>
    <w:qFormat/>
    <w:rsid w:val="00A02E9E"/>
    <w:rPr>
      <w:rFonts w:ascii="Times New Roman" w:eastAsia="Times New Roman" w:hAnsi="Times New Roman" w:cs="Times New Roman"/>
      <w:sz w:val="20"/>
      <w:szCs w:val="20"/>
    </w:rPr>
  </w:style>
  <w:style w:type="paragraph" w:customStyle="1" w:styleId="StyleSmall11pt">
    <w:name w:val="Style Small + 11 pt"/>
    <w:uiPriority w:val="99"/>
    <w:qFormat/>
    <w:rsid w:val="00A02E9E"/>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02E9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02E9E"/>
    <w:rPr>
      <w:u w:val="single"/>
      <w:lang w:val="x-none" w:eastAsia="x-none"/>
    </w:rPr>
  </w:style>
  <w:style w:type="character" w:customStyle="1" w:styleId="StyleNormalFont11ptBoldUnderlineChar">
    <w:name w:val="Style Normal Font + 11 pt Bold Underline Char"/>
    <w:link w:val="StyleNormalFont11ptBoldUnderline"/>
    <w:locked/>
    <w:rsid w:val="00A02E9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02E9E"/>
    <w:rPr>
      <w:b/>
      <w:bCs/>
      <w:u w:val="single"/>
      <w:lang w:val="x-none" w:eastAsia="x-none"/>
    </w:rPr>
  </w:style>
  <w:style w:type="paragraph" w:customStyle="1" w:styleId="Smallfont0">
    <w:name w:val="Smallfont"/>
    <w:basedOn w:val="Normal"/>
    <w:uiPriority w:val="99"/>
    <w:qFormat/>
    <w:rsid w:val="00A02E9E"/>
    <w:rPr>
      <w:rFonts w:eastAsia="Times New Roman"/>
      <w:sz w:val="15"/>
    </w:rPr>
  </w:style>
  <w:style w:type="paragraph" w:customStyle="1" w:styleId="formatvorlage2">
    <w:name w:val="formatvorlage2"/>
    <w:basedOn w:val="Normal"/>
    <w:uiPriority w:val="99"/>
    <w:qFormat/>
    <w:rsid w:val="00A02E9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02E9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02E9E"/>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A02E9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02E9E"/>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A02E9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02E9E"/>
    <w:pPr>
      <w:ind w:left="144"/>
    </w:pPr>
    <w:rPr>
      <w:rFonts w:ascii="Georgia" w:eastAsia="Times New Roman" w:hAnsi="Georgia"/>
      <w:lang w:val="x-none" w:eastAsia="x-none"/>
    </w:rPr>
  </w:style>
  <w:style w:type="paragraph" w:customStyle="1" w:styleId="deck">
    <w:name w:val="deck"/>
    <w:basedOn w:val="Normal"/>
    <w:uiPriority w:val="99"/>
    <w:qFormat/>
    <w:rsid w:val="00A02E9E"/>
    <w:pPr>
      <w:spacing w:before="100" w:beforeAutospacing="1" w:after="100" w:afterAutospacing="1"/>
    </w:pPr>
    <w:rPr>
      <w:rFonts w:eastAsia="Times New Roman"/>
      <w:sz w:val="24"/>
    </w:rPr>
  </w:style>
  <w:style w:type="paragraph" w:customStyle="1" w:styleId="i1">
    <w:name w:val="i1"/>
    <w:basedOn w:val="Normal"/>
    <w:uiPriority w:val="99"/>
    <w:qFormat/>
    <w:rsid w:val="00A02E9E"/>
    <w:pPr>
      <w:spacing w:before="100" w:beforeAutospacing="1" w:after="100" w:afterAutospacing="1"/>
    </w:pPr>
    <w:rPr>
      <w:rFonts w:eastAsia="Times New Roman"/>
      <w:sz w:val="24"/>
    </w:rPr>
  </w:style>
  <w:style w:type="paragraph" w:customStyle="1" w:styleId="question">
    <w:name w:val="question"/>
    <w:basedOn w:val="Normal"/>
    <w:uiPriority w:val="99"/>
    <w:qFormat/>
    <w:rsid w:val="00A02E9E"/>
    <w:pPr>
      <w:spacing w:before="100" w:beforeAutospacing="1" w:after="100" w:afterAutospacing="1"/>
    </w:pPr>
    <w:rPr>
      <w:rFonts w:eastAsia="Times New Roman"/>
      <w:sz w:val="24"/>
    </w:rPr>
  </w:style>
  <w:style w:type="paragraph" w:customStyle="1" w:styleId="bodycopy">
    <w:name w:val="bodycopy"/>
    <w:basedOn w:val="Normal"/>
    <w:uiPriority w:val="99"/>
    <w:qFormat/>
    <w:rsid w:val="00A02E9E"/>
    <w:pPr>
      <w:spacing w:before="100" w:beforeAutospacing="1" w:after="100" w:afterAutospacing="1"/>
    </w:pPr>
    <w:rPr>
      <w:rFonts w:eastAsia="Times New Roman"/>
      <w:sz w:val="24"/>
    </w:rPr>
  </w:style>
  <w:style w:type="paragraph" w:customStyle="1" w:styleId="Fifth">
    <w:name w:val="Fifth"/>
    <w:basedOn w:val="Normal"/>
    <w:link w:val="FifthChar"/>
    <w:qFormat/>
    <w:rsid w:val="00A02E9E"/>
    <w:rPr>
      <w:rFonts w:eastAsia="Calibri"/>
    </w:rPr>
  </w:style>
  <w:style w:type="paragraph" w:customStyle="1" w:styleId="NoteLevel22">
    <w:name w:val="Note Level 22"/>
    <w:basedOn w:val="Normal"/>
    <w:next w:val="Normal"/>
    <w:uiPriority w:val="99"/>
    <w:qFormat/>
    <w:rsid w:val="00A02E9E"/>
    <w:pPr>
      <w:keepNext/>
      <w:ind w:left="288" w:right="288"/>
    </w:pPr>
    <w:rPr>
      <w:rFonts w:eastAsia="MS Gothic"/>
      <w:szCs w:val="20"/>
    </w:rPr>
  </w:style>
  <w:style w:type="paragraph" w:customStyle="1" w:styleId="wp-caption-text">
    <w:name w:val="wp-caption-text"/>
    <w:basedOn w:val="Normal"/>
    <w:qFormat/>
    <w:rsid w:val="00A02E9E"/>
    <w:pPr>
      <w:spacing w:before="100" w:beforeAutospacing="1" w:after="100" w:afterAutospacing="1"/>
    </w:pPr>
    <w:rPr>
      <w:rFonts w:eastAsia="Times New Roman"/>
      <w:sz w:val="24"/>
    </w:rPr>
  </w:style>
  <w:style w:type="paragraph" w:customStyle="1" w:styleId="svarticle">
    <w:name w:val="svarticle"/>
    <w:basedOn w:val="Normal"/>
    <w:uiPriority w:val="99"/>
    <w:qFormat/>
    <w:rsid w:val="00A02E9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02E9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02E9E"/>
    <w:pPr>
      <w:spacing w:before="100" w:beforeAutospacing="1" w:after="100" w:afterAutospacing="1"/>
    </w:pPr>
  </w:style>
  <w:style w:type="paragraph" w:customStyle="1" w:styleId="description">
    <w:name w:val="description"/>
    <w:basedOn w:val="Normal"/>
    <w:uiPriority w:val="99"/>
    <w:qFormat/>
    <w:rsid w:val="00A02E9E"/>
    <w:pPr>
      <w:spacing w:before="100" w:beforeAutospacing="1" w:after="100" w:afterAutospacing="1"/>
    </w:pPr>
  </w:style>
  <w:style w:type="paragraph" w:customStyle="1" w:styleId="graf">
    <w:name w:val="graf"/>
    <w:basedOn w:val="Normal"/>
    <w:uiPriority w:val="99"/>
    <w:qFormat/>
    <w:rsid w:val="00A02E9E"/>
    <w:pPr>
      <w:spacing w:before="100" w:beforeAutospacing="1" w:after="100" w:afterAutospacing="1"/>
    </w:pPr>
  </w:style>
  <w:style w:type="paragraph" w:customStyle="1" w:styleId="column">
    <w:name w:val="column"/>
    <w:basedOn w:val="Normal"/>
    <w:uiPriority w:val="99"/>
    <w:qFormat/>
    <w:rsid w:val="00A02E9E"/>
    <w:pPr>
      <w:spacing w:before="100" w:beforeAutospacing="1" w:after="100" w:afterAutospacing="1"/>
    </w:pPr>
  </w:style>
  <w:style w:type="paragraph" w:customStyle="1" w:styleId="recirc-container">
    <w:name w:val="recirc-container"/>
    <w:basedOn w:val="Normal"/>
    <w:uiPriority w:val="99"/>
    <w:qFormat/>
    <w:rsid w:val="00A02E9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02E9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02E9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02E9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02E9E"/>
    <w:rPr>
      <w:rFonts w:ascii="Georgia" w:hAnsi="Georgia" w:hint="default"/>
      <w:i/>
      <w:iCs/>
      <w:color w:val="808080"/>
    </w:rPr>
  </w:style>
  <w:style w:type="character" w:customStyle="1" w:styleId="cardchar00">
    <w:name w:val="cardchar0"/>
    <w:basedOn w:val="DefaultParagraphFont"/>
    <w:rsid w:val="00A02E9E"/>
  </w:style>
  <w:style w:type="character" w:customStyle="1" w:styleId="UnderlineNon-bold">
    <w:name w:val="Underline Non - bold"/>
    <w:rsid w:val="00A02E9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02E9E"/>
  </w:style>
  <w:style w:type="character" w:customStyle="1" w:styleId="StyleHeading4UnderlinedsmalltextGaramondChar">
    <w:name w:val="Style Heading 4Underlinedsmall text + Garamond Char"/>
    <w:link w:val="StyleHeading4UnderlinedsmalltextGaramond"/>
    <w:locked/>
    <w:rsid w:val="00A02E9E"/>
  </w:style>
  <w:style w:type="character" w:customStyle="1" w:styleId="Heading5Char2">
    <w:name w:val="Heading 5 Char2"/>
    <w:rsid w:val="00A02E9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02E9E"/>
    <w:rPr>
      <w:rFonts w:ascii="Arial" w:hAnsi="Arial" w:cs="Arial"/>
      <w:vanish/>
      <w:sz w:val="16"/>
      <w:szCs w:val="16"/>
    </w:rPr>
  </w:style>
  <w:style w:type="paragraph" w:styleId="z-TopofForm">
    <w:name w:val="HTML Top of Form"/>
    <w:basedOn w:val="Normal"/>
    <w:next w:val="Normal"/>
    <w:link w:val="z-TopofFormChar"/>
    <w:hidden/>
    <w:uiPriority w:val="99"/>
    <w:unhideWhenUsed/>
    <w:rsid w:val="00A02E9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02E9E"/>
    <w:rPr>
      <w:rFonts w:ascii="Arial" w:hAnsi="Arial" w:cs="Arial"/>
      <w:vanish/>
      <w:sz w:val="16"/>
      <w:szCs w:val="16"/>
    </w:rPr>
  </w:style>
  <w:style w:type="character" w:customStyle="1" w:styleId="z-BottomofFormChar">
    <w:name w:val="z-Bottom of Form Char"/>
    <w:basedOn w:val="DefaultParagraphFont"/>
    <w:link w:val="z-BottomofForm"/>
    <w:uiPriority w:val="99"/>
    <w:rsid w:val="00A02E9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02E9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02E9E"/>
    <w:rPr>
      <w:rFonts w:ascii="Arial" w:hAnsi="Arial" w:cs="Arial"/>
      <w:vanish/>
      <w:sz w:val="16"/>
      <w:szCs w:val="16"/>
    </w:rPr>
  </w:style>
  <w:style w:type="character" w:customStyle="1" w:styleId="Style2CharChar">
    <w:name w:val="Style2 Char Char"/>
    <w:rsid w:val="00A02E9E"/>
    <w:rPr>
      <w:u w:val="thick"/>
      <w:lang w:val="en-US" w:eastAsia="en-US" w:bidi="ar-SA"/>
    </w:rPr>
  </w:style>
  <w:style w:type="character" w:customStyle="1" w:styleId="authordate1">
    <w:name w:val="authordate"/>
    <w:rsid w:val="00A02E9E"/>
  </w:style>
  <w:style w:type="character" w:customStyle="1" w:styleId="underline0">
    <w:name w:val="%underline"/>
    <w:rsid w:val="00A02E9E"/>
    <w:rPr>
      <w:rFonts w:ascii="Times New Roman" w:hAnsi="Times New Roman" w:cs="Times New Roman" w:hint="default"/>
      <w:strike w:val="0"/>
      <w:dstrike w:val="0"/>
      <w:sz w:val="16"/>
      <w:u w:val="none"/>
      <w:effect w:val="none"/>
    </w:rPr>
  </w:style>
  <w:style w:type="character" w:customStyle="1" w:styleId="AUNDERLINE0">
    <w:name w:val="AUNDERLINE"/>
    <w:qFormat/>
    <w:rsid w:val="00A02E9E"/>
    <w:rPr>
      <w:rFonts w:ascii="Times New Roman" w:hAnsi="Times New Roman" w:cs="Times New Roman" w:hint="default"/>
      <w:sz w:val="20"/>
      <w:u w:val="single"/>
    </w:rPr>
  </w:style>
  <w:style w:type="character" w:customStyle="1" w:styleId="UnderlinedCharChar">
    <w:name w:val="Underlined Char Char"/>
    <w:rsid w:val="00A02E9E"/>
    <w:rPr>
      <w:rFonts w:ascii="Garamond" w:hAnsi="Garamond" w:hint="default"/>
      <w:szCs w:val="28"/>
      <w:u w:val="single"/>
      <w:lang w:val="en-US" w:eastAsia="en-US" w:bidi="ar-SA"/>
    </w:rPr>
  </w:style>
  <w:style w:type="character" w:customStyle="1" w:styleId="slug-doi">
    <w:name w:val="slug-doi"/>
    <w:basedOn w:val="DefaultParagraphFont"/>
    <w:rsid w:val="00A02E9E"/>
  </w:style>
  <w:style w:type="character" w:customStyle="1" w:styleId="af">
    <w:name w:val="af"/>
    <w:basedOn w:val="DefaultParagraphFont"/>
    <w:rsid w:val="00A02E9E"/>
  </w:style>
  <w:style w:type="character" w:customStyle="1" w:styleId="ab">
    <w:name w:val="ab"/>
    <w:basedOn w:val="DefaultParagraphFont"/>
    <w:rsid w:val="00A02E9E"/>
  </w:style>
  <w:style w:type="character" w:customStyle="1" w:styleId="em">
    <w:name w:val="em"/>
    <w:basedOn w:val="DefaultParagraphFont"/>
    <w:rsid w:val="00A02E9E"/>
  </w:style>
  <w:style w:type="character" w:customStyle="1" w:styleId="au">
    <w:name w:val="au"/>
    <w:basedOn w:val="DefaultParagraphFont"/>
    <w:rsid w:val="00A02E9E"/>
  </w:style>
  <w:style w:type="character" w:customStyle="1" w:styleId="ti">
    <w:name w:val="ti"/>
    <w:basedOn w:val="DefaultParagraphFont"/>
    <w:rsid w:val="00A02E9E"/>
  </w:style>
  <w:style w:type="character" w:customStyle="1" w:styleId="subheadblue">
    <w:name w:val="subhead_blue"/>
    <w:basedOn w:val="DefaultParagraphFont"/>
    <w:rsid w:val="00A02E9E"/>
  </w:style>
  <w:style w:type="character" w:customStyle="1" w:styleId="affiliation">
    <w:name w:val="affiliation"/>
    <w:basedOn w:val="DefaultParagraphFont"/>
    <w:rsid w:val="00A02E9E"/>
  </w:style>
  <w:style w:type="character" w:customStyle="1" w:styleId="slug-doi-wrapper">
    <w:name w:val="slug-doi-wrapper"/>
    <w:basedOn w:val="DefaultParagraphFont"/>
    <w:rsid w:val="00A02E9E"/>
  </w:style>
  <w:style w:type="character" w:customStyle="1" w:styleId="slug-metadata-noteahead-of-print">
    <w:name w:val="slug-metadata-note ahead-of-print"/>
    <w:basedOn w:val="DefaultParagraphFont"/>
    <w:rsid w:val="00A02E9E"/>
  </w:style>
  <w:style w:type="character" w:customStyle="1" w:styleId="slug-ahead-of-print-date">
    <w:name w:val="slug-ahead-of-print-date"/>
    <w:basedOn w:val="DefaultParagraphFont"/>
    <w:rsid w:val="00A02E9E"/>
  </w:style>
  <w:style w:type="character" w:customStyle="1" w:styleId="medium-bold">
    <w:name w:val="medium-bold"/>
    <w:basedOn w:val="DefaultParagraphFont"/>
    <w:rsid w:val="00A02E9E"/>
  </w:style>
  <w:style w:type="character" w:customStyle="1" w:styleId="updated-short-citation">
    <w:name w:val="updated-short-citation"/>
    <w:basedOn w:val="DefaultParagraphFont"/>
    <w:rsid w:val="00A02E9E"/>
  </w:style>
  <w:style w:type="character" w:customStyle="1" w:styleId="goohl0">
    <w:name w:val="goohl0"/>
    <w:basedOn w:val="DefaultParagraphFont"/>
    <w:rsid w:val="00A02E9E"/>
  </w:style>
  <w:style w:type="character" w:customStyle="1" w:styleId="CharChar6">
    <w:name w:val="Char Char6"/>
    <w:rsid w:val="00A02E9E"/>
    <w:rPr>
      <w:rFonts w:ascii="Arial" w:hAnsi="Arial" w:cs="Arial" w:hint="default"/>
      <w:bCs/>
      <w:sz w:val="16"/>
      <w:szCs w:val="26"/>
      <w:lang w:val="en-US" w:eastAsia="en-US" w:bidi="ar-SA"/>
    </w:rPr>
  </w:style>
  <w:style w:type="character" w:customStyle="1" w:styleId="TagCharChar1">
    <w:name w:val="Tag Char Char1"/>
    <w:rsid w:val="00A02E9E"/>
    <w:rPr>
      <w:b/>
      <w:bCs w:val="0"/>
      <w:sz w:val="24"/>
      <w:szCs w:val="24"/>
      <w:lang w:val="en-US" w:eastAsia="en-US" w:bidi="ar-SA"/>
    </w:rPr>
  </w:style>
  <w:style w:type="character" w:customStyle="1" w:styleId="12TimesNewRoman">
    <w:name w:val="12 Times New Roman"/>
    <w:rsid w:val="00A02E9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02E9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02E9E"/>
    <w:rPr>
      <w:rFonts w:ascii="Times New Roman" w:hAnsi="Times New Roman" w:cs="Times New Roman" w:hint="default"/>
      <w:strike w:val="0"/>
      <w:dstrike w:val="0"/>
      <w:sz w:val="14"/>
      <w:u w:val="none"/>
      <w:effect w:val="none"/>
    </w:rPr>
  </w:style>
  <w:style w:type="character" w:customStyle="1" w:styleId="F8-UnderlineBold">
    <w:name w:val="F8 - Underline/Bold"/>
    <w:rsid w:val="00A02E9E"/>
    <w:rPr>
      <w:rFonts w:ascii="Times New Roman" w:hAnsi="Times New Roman" w:cs="Times New Roman" w:hint="default"/>
      <w:b/>
      <w:bCs w:val="0"/>
      <w:sz w:val="20"/>
      <w:u w:val="single"/>
    </w:rPr>
  </w:style>
  <w:style w:type="character" w:customStyle="1" w:styleId="F7-SmallFont">
    <w:name w:val="F7 - Small Font"/>
    <w:rsid w:val="00A02E9E"/>
    <w:rPr>
      <w:rFonts w:ascii="Times New Roman" w:hAnsi="Times New Roman" w:cs="Times New Roman" w:hint="default"/>
      <w:sz w:val="14"/>
    </w:rPr>
  </w:style>
  <w:style w:type="character" w:customStyle="1" w:styleId="Brief-Bold">
    <w:name w:val="Brief - Bold"/>
    <w:rsid w:val="00A02E9E"/>
    <w:rPr>
      <w:rFonts w:ascii="Times New Roman" w:hAnsi="Times New Roman" w:cs="Times New Roman" w:hint="default"/>
      <w:b/>
      <w:bCs w:val="0"/>
    </w:rPr>
  </w:style>
  <w:style w:type="character" w:customStyle="1" w:styleId="Card-Underline">
    <w:name w:val="Card - Underline"/>
    <w:rsid w:val="00A02E9E"/>
    <w:rPr>
      <w:rFonts w:ascii="Times New Roman" w:hAnsi="Times New Roman" w:cs="Times New Roman" w:hint="default"/>
      <w:u w:val="single"/>
    </w:rPr>
  </w:style>
  <w:style w:type="character" w:customStyle="1" w:styleId="beriefunderline">
    <w:name w:val="berief = underline"/>
    <w:rsid w:val="00A02E9E"/>
    <w:rPr>
      <w:rFonts w:ascii="Times New Roman" w:eastAsia="Times New Roman" w:hAnsi="Times New Roman" w:cs="Times New Roman" w:hint="default"/>
      <w:sz w:val="20"/>
      <w:u w:val="single"/>
    </w:rPr>
  </w:style>
  <w:style w:type="character" w:customStyle="1" w:styleId="BoldText10pt">
    <w:name w:val="Bold Text 10 pt"/>
    <w:rsid w:val="00A02E9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02E9E"/>
    <w:rPr>
      <w:i/>
      <w:iCs w:val="0"/>
    </w:rPr>
  </w:style>
  <w:style w:type="character" w:customStyle="1" w:styleId="eoeaheader">
    <w:name w:val="eoea_header"/>
    <w:basedOn w:val="DefaultParagraphFont"/>
    <w:rsid w:val="00A02E9E"/>
  </w:style>
  <w:style w:type="character" w:customStyle="1" w:styleId="SC4208902">
    <w:name w:val="SC.4.208902"/>
    <w:rsid w:val="00A02E9E"/>
    <w:rPr>
      <w:rFonts w:ascii="Century" w:hAnsi="Century" w:cs="Century" w:hint="default"/>
      <w:color w:val="000000"/>
      <w:sz w:val="22"/>
      <w:szCs w:val="22"/>
    </w:rPr>
  </w:style>
  <w:style w:type="character" w:customStyle="1" w:styleId="SC4208915">
    <w:name w:val="SC.4.208915"/>
    <w:rsid w:val="00A02E9E"/>
    <w:rPr>
      <w:rFonts w:ascii="Century" w:hAnsi="Century" w:cs="Century" w:hint="default"/>
      <w:color w:val="000000"/>
      <w:sz w:val="13"/>
      <w:szCs w:val="13"/>
    </w:rPr>
  </w:style>
  <w:style w:type="character" w:customStyle="1" w:styleId="SC273764">
    <w:name w:val="SC.2.73764"/>
    <w:rsid w:val="00A02E9E"/>
    <w:rPr>
      <w:rFonts w:ascii="Century" w:hAnsi="Century" w:cs="Century" w:hint="default"/>
      <w:color w:val="000000"/>
      <w:sz w:val="72"/>
      <w:szCs w:val="72"/>
    </w:rPr>
  </w:style>
  <w:style w:type="character" w:customStyle="1" w:styleId="SC273779">
    <w:name w:val="SC.2.73779"/>
    <w:rsid w:val="00A02E9E"/>
    <w:rPr>
      <w:rFonts w:ascii="Century" w:hAnsi="Century" w:cs="Century" w:hint="default"/>
      <w:color w:val="000000"/>
      <w:sz w:val="40"/>
      <w:szCs w:val="40"/>
    </w:rPr>
  </w:style>
  <w:style w:type="character" w:customStyle="1" w:styleId="SC273763">
    <w:name w:val="SC.2.73763"/>
    <w:rsid w:val="00A02E9E"/>
    <w:rPr>
      <w:rFonts w:ascii="Century" w:hAnsi="Century" w:cs="Century" w:hint="default"/>
      <w:b/>
      <w:bCs/>
      <w:color w:val="000000"/>
    </w:rPr>
  </w:style>
  <w:style w:type="character" w:customStyle="1" w:styleId="SC4208910">
    <w:name w:val="SC.4.208910"/>
    <w:rsid w:val="00A02E9E"/>
    <w:rPr>
      <w:rFonts w:ascii="Century" w:hAnsi="Century" w:cs="Century" w:hint="default"/>
      <w:color w:val="000000"/>
      <w:sz w:val="28"/>
      <w:szCs w:val="28"/>
    </w:rPr>
  </w:style>
  <w:style w:type="character" w:customStyle="1" w:styleId="SC4208911">
    <w:name w:val="SC.4.208911"/>
    <w:rsid w:val="00A02E9E"/>
    <w:rPr>
      <w:rFonts w:ascii="Century" w:hAnsi="Century" w:cs="Century" w:hint="default"/>
      <w:color w:val="000000"/>
    </w:rPr>
  </w:style>
  <w:style w:type="character" w:customStyle="1" w:styleId="articlesubtitle">
    <w:name w:val="article_sub_title"/>
    <w:basedOn w:val="DefaultParagraphFont"/>
    <w:rsid w:val="00A02E9E"/>
  </w:style>
  <w:style w:type="character" w:customStyle="1" w:styleId="newsdate2">
    <w:name w:val="news_date2"/>
    <w:basedOn w:val="DefaultParagraphFont"/>
    <w:rsid w:val="00A02E9E"/>
  </w:style>
  <w:style w:type="character" w:customStyle="1" w:styleId="readarticleheader">
    <w:name w:val="readarticleheader"/>
    <w:basedOn w:val="DefaultParagraphFont"/>
    <w:rsid w:val="00A02E9E"/>
  </w:style>
  <w:style w:type="character" w:customStyle="1" w:styleId="UnderlineChar20">
    <w:name w:val="Underline Char2"/>
    <w:rsid w:val="00A02E9E"/>
    <w:rPr>
      <w:rFonts w:ascii="Trebuchet MS" w:hAnsi="Trebuchet MS" w:hint="default"/>
      <w:u w:val="thick"/>
      <w:lang w:val="en-US" w:eastAsia="zh-CN" w:bidi="ar-SA"/>
    </w:rPr>
  </w:style>
  <w:style w:type="character" w:customStyle="1" w:styleId="BoldUnderliningChar">
    <w:name w:val="Bold Underlining Char"/>
    <w:rsid w:val="00A02E9E"/>
    <w:rPr>
      <w:rFonts w:ascii="Arial Narrow" w:eastAsia="Times New Roman" w:hAnsi="Arial Narrow" w:hint="default"/>
      <w:b/>
      <w:bCs w:val="0"/>
      <w:szCs w:val="24"/>
      <w:u w:val="single"/>
      <w:lang w:val="en-GB" w:eastAsia="en-US" w:bidi="ar-SA"/>
    </w:rPr>
  </w:style>
  <w:style w:type="character" w:customStyle="1" w:styleId="medium-normal1">
    <w:name w:val="medium-normal1"/>
    <w:rsid w:val="00A02E9E"/>
    <w:rPr>
      <w:rFonts w:ascii="Arial" w:hAnsi="Arial" w:cs="Arial" w:hint="default"/>
      <w:b w:val="0"/>
      <w:bCs w:val="0"/>
      <w:i w:val="0"/>
      <w:iCs w:val="0"/>
      <w:sz w:val="20"/>
      <w:szCs w:val="20"/>
    </w:rPr>
  </w:style>
  <w:style w:type="character" w:customStyle="1" w:styleId="UnderlinedCardChar0">
    <w:name w:val="Underlined Card Char"/>
    <w:rsid w:val="00A02E9E"/>
    <w:rPr>
      <w:rFonts w:ascii="Palatino Linotype" w:hAnsi="Palatino Linotype" w:hint="default"/>
      <w:u w:val="single"/>
      <w:lang w:val="en-US" w:eastAsia="en-US" w:bidi="ar-SA"/>
    </w:rPr>
  </w:style>
  <w:style w:type="character" w:customStyle="1" w:styleId="char">
    <w:name w:val="char"/>
    <w:basedOn w:val="DefaultParagraphFont"/>
    <w:rsid w:val="00A02E9E"/>
  </w:style>
  <w:style w:type="character" w:customStyle="1" w:styleId="UnderlineCharCharCharCharCharChar">
    <w:name w:val="Underline Char Char Char Char Char Char"/>
    <w:rsid w:val="00A02E9E"/>
    <w:rPr>
      <w:rFonts w:ascii="Arial Narrow" w:hAnsi="Arial Narrow" w:hint="default"/>
      <w:szCs w:val="24"/>
      <w:u w:val="single"/>
      <w:lang w:val="en-US" w:eastAsia="en-US" w:bidi="ar-SA"/>
    </w:rPr>
  </w:style>
  <w:style w:type="character" w:customStyle="1" w:styleId="klink">
    <w:name w:val="klink"/>
    <w:basedOn w:val="DefaultParagraphFont"/>
    <w:rsid w:val="00A02E9E"/>
  </w:style>
  <w:style w:type="character" w:customStyle="1" w:styleId="date10">
    <w:name w:val="date1"/>
    <w:basedOn w:val="DefaultParagraphFont"/>
    <w:rsid w:val="00A02E9E"/>
  </w:style>
  <w:style w:type="character" w:customStyle="1" w:styleId="bolding1">
    <w:name w:val="bolding1"/>
    <w:rsid w:val="00A02E9E"/>
    <w:rPr>
      <w:b/>
      <w:bCs/>
    </w:rPr>
  </w:style>
  <w:style w:type="character" w:customStyle="1" w:styleId="bookoptions1">
    <w:name w:val="book_options1"/>
    <w:rsid w:val="00A02E9E"/>
    <w:rPr>
      <w:b/>
      <w:bCs/>
      <w:color w:val="333366"/>
    </w:rPr>
  </w:style>
  <w:style w:type="character" w:customStyle="1" w:styleId="descriptionblock">
    <w:name w:val="description block"/>
    <w:basedOn w:val="DefaultParagraphFont"/>
    <w:rsid w:val="00A02E9E"/>
  </w:style>
  <w:style w:type="character" w:customStyle="1" w:styleId="detailsboxblock">
    <w:name w:val="detailsbox block"/>
    <w:basedOn w:val="DefaultParagraphFont"/>
    <w:rsid w:val="00A02E9E"/>
  </w:style>
  <w:style w:type="character" w:customStyle="1" w:styleId="Char3">
    <w:name w:val="Char3"/>
    <w:rsid w:val="00A02E9E"/>
    <w:rPr>
      <w:rFonts w:ascii="Arial" w:hAnsi="Arial" w:cs="Arial" w:hint="default"/>
      <w:bCs/>
      <w:u w:val="thick"/>
      <w:lang w:val="en-US" w:eastAsia="en-US" w:bidi="ar-SA"/>
    </w:rPr>
  </w:style>
  <w:style w:type="character" w:customStyle="1" w:styleId="texto11">
    <w:name w:val="texto11"/>
    <w:rsid w:val="00A02E9E"/>
    <w:rPr>
      <w:rFonts w:ascii="Arial" w:hAnsi="Arial" w:cs="Arial" w:hint="default"/>
      <w:b w:val="0"/>
      <w:bCs w:val="0"/>
      <w:i w:val="0"/>
      <w:iCs w:val="0"/>
      <w:caps w:val="0"/>
      <w:color w:val="000000"/>
      <w:sz w:val="26"/>
      <w:szCs w:val="26"/>
    </w:rPr>
  </w:style>
  <w:style w:type="character" w:customStyle="1" w:styleId="CardTagChar">
    <w:name w:val="Card Tag Char"/>
    <w:rsid w:val="00A02E9E"/>
    <w:rPr>
      <w:rFonts w:ascii="Arial Narrow" w:hAnsi="Arial Narrow" w:hint="default"/>
      <w:b/>
      <w:bCs w:val="0"/>
      <w:sz w:val="24"/>
      <w:szCs w:val="24"/>
      <w:lang w:val="en-US" w:eastAsia="en-US" w:bidi="ar-SA"/>
    </w:rPr>
  </w:style>
  <w:style w:type="character" w:customStyle="1" w:styleId="DebateCiteCharCharChar">
    <w:name w:val="Debate Cite Char Char Char"/>
    <w:rsid w:val="00A02E9E"/>
    <w:rPr>
      <w:b/>
      <w:bCs w:val="0"/>
      <w:sz w:val="32"/>
      <w:szCs w:val="32"/>
      <w:lang w:val="en-US" w:eastAsia="en-US" w:bidi="ar-SA"/>
    </w:rPr>
  </w:style>
  <w:style w:type="character" w:customStyle="1" w:styleId="TagChar3">
    <w:name w:val="Tag Char3"/>
    <w:rsid w:val="00A02E9E"/>
    <w:rPr>
      <w:rFonts w:ascii="Palatino Linotype" w:hAnsi="Palatino Linotype" w:hint="default"/>
      <w:b/>
      <w:bCs w:val="0"/>
      <w:sz w:val="24"/>
      <w:szCs w:val="24"/>
      <w:lang w:val="en-US" w:eastAsia="en-US" w:bidi="ar-SA"/>
    </w:rPr>
  </w:style>
  <w:style w:type="character" w:customStyle="1" w:styleId="TagandCiteChar">
    <w:name w:val="Tag and Cite Char"/>
    <w:rsid w:val="00A02E9E"/>
    <w:rPr>
      <w:color w:val="333333"/>
      <w:sz w:val="22"/>
      <w:szCs w:val="22"/>
      <w:lang w:val="en-US" w:eastAsia="en-US" w:bidi="ar-SA"/>
    </w:rPr>
  </w:style>
  <w:style w:type="character" w:customStyle="1" w:styleId="Style10ptBold">
    <w:name w:val="Style 10 pt Bold"/>
    <w:rsid w:val="00A02E9E"/>
    <w:rPr>
      <w:b/>
      <w:bCs/>
      <w:sz w:val="20"/>
    </w:rPr>
  </w:style>
  <w:style w:type="character" w:customStyle="1" w:styleId="text9">
    <w:name w:val="text9"/>
    <w:basedOn w:val="DefaultParagraphFont"/>
    <w:rsid w:val="00A02E9E"/>
  </w:style>
  <w:style w:type="character" w:customStyle="1" w:styleId="text21">
    <w:name w:val="text21"/>
    <w:basedOn w:val="DefaultParagraphFont"/>
    <w:rsid w:val="00A02E9E"/>
  </w:style>
  <w:style w:type="character" w:customStyle="1" w:styleId="text19">
    <w:name w:val="text19"/>
    <w:basedOn w:val="DefaultParagraphFont"/>
    <w:rsid w:val="00A02E9E"/>
  </w:style>
  <w:style w:type="character" w:customStyle="1" w:styleId="term2">
    <w:name w:val="term2"/>
    <w:rsid w:val="00A02E9E"/>
    <w:rPr>
      <w:b/>
      <w:bCs/>
    </w:rPr>
  </w:style>
  <w:style w:type="character" w:customStyle="1" w:styleId="pmterms12">
    <w:name w:val="pmterms12"/>
    <w:rsid w:val="00A02E9E"/>
    <w:rPr>
      <w:b/>
      <w:bCs/>
      <w:i w:val="0"/>
      <w:iCs w:val="0"/>
      <w:color w:val="000000"/>
    </w:rPr>
  </w:style>
  <w:style w:type="character" w:customStyle="1" w:styleId="ToReadChar">
    <w:name w:val="To Read Char"/>
    <w:rsid w:val="00A02E9E"/>
    <w:rPr>
      <w:rFonts w:ascii="Verdana" w:hAnsi="Verdana" w:hint="default"/>
      <w:b/>
      <w:bCs w:val="0"/>
      <w:szCs w:val="24"/>
      <w:u w:val="single"/>
      <w:lang w:val="en-US" w:eastAsia="en-US" w:bidi="ar-SA"/>
    </w:rPr>
  </w:style>
  <w:style w:type="character" w:customStyle="1" w:styleId="ToReadCharChar">
    <w:name w:val="To Read Char Char"/>
    <w:rsid w:val="00A02E9E"/>
    <w:rPr>
      <w:rFonts w:ascii="Verdana" w:hAnsi="Verdana" w:hint="default"/>
      <w:b/>
      <w:bCs w:val="0"/>
      <w:szCs w:val="24"/>
      <w:u w:val="single"/>
      <w:lang w:val="en-US" w:eastAsia="en-US" w:bidi="ar-SA"/>
    </w:rPr>
  </w:style>
  <w:style w:type="character" w:customStyle="1" w:styleId="bio">
    <w:name w:val="bio"/>
    <w:basedOn w:val="DefaultParagraphFont"/>
    <w:rsid w:val="00A02E9E"/>
  </w:style>
  <w:style w:type="character" w:customStyle="1" w:styleId="storytextstyle">
    <w:name w:val="storytextstyle"/>
    <w:basedOn w:val="DefaultParagraphFont"/>
    <w:rsid w:val="00A02E9E"/>
  </w:style>
  <w:style w:type="character" w:customStyle="1" w:styleId="cardunderlinedCharChar">
    <w:name w:val="card underlined Char Char"/>
    <w:rsid w:val="00A02E9E"/>
    <w:rPr>
      <w:rFonts w:ascii="Arial" w:hAnsi="Arial" w:cs="Arial" w:hint="default"/>
      <w:sz w:val="22"/>
      <w:szCs w:val="24"/>
      <w:u w:val="single"/>
      <w:lang w:val="en-US" w:eastAsia="en-US" w:bidi="ar-SA"/>
    </w:rPr>
  </w:style>
  <w:style w:type="character" w:customStyle="1" w:styleId="Style2Char0">
    <w:name w:val="Style2 Char"/>
    <w:rsid w:val="00A02E9E"/>
    <w:rPr>
      <w:rFonts w:ascii="Book Antiqua" w:hAnsi="Book Antiqua" w:hint="default"/>
      <w:u w:val="thick"/>
      <w:lang w:val="en-US" w:eastAsia="en-US" w:bidi="ar-SA"/>
    </w:rPr>
  </w:style>
  <w:style w:type="character" w:customStyle="1" w:styleId="Style2Char1">
    <w:name w:val="Style2 Char1"/>
    <w:rsid w:val="00A02E9E"/>
    <w:rPr>
      <w:rFonts w:ascii="Book Antiqua" w:hAnsi="Book Antiqua" w:hint="default"/>
      <w:szCs w:val="24"/>
      <w:u w:val="thick"/>
      <w:lang w:val="en-US" w:eastAsia="en-US" w:bidi="ar-SA"/>
    </w:rPr>
  </w:style>
  <w:style w:type="character" w:customStyle="1" w:styleId="articlehead21">
    <w:name w:val="articlehead21"/>
    <w:rsid w:val="00A02E9E"/>
    <w:rPr>
      <w:rFonts w:ascii="Arial" w:hAnsi="Arial" w:cs="Arial" w:hint="default"/>
      <w:b/>
      <w:bCs/>
      <w:color w:val="660000"/>
      <w:sz w:val="20"/>
      <w:szCs w:val="20"/>
    </w:rPr>
  </w:style>
  <w:style w:type="character" w:customStyle="1" w:styleId="TagCiteChar1">
    <w:name w:val="Tag/Cite Char1"/>
    <w:rsid w:val="00A02E9E"/>
    <w:rPr>
      <w:b/>
      <w:bCs w:val="0"/>
      <w:lang w:val="en-US" w:eastAsia="en-US" w:bidi="ar-SA"/>
    </w:rPr>
  </w:style>
  <w:style w:type="character" w:customStyle="1" w:styleId="goohl2">
    <w:name w:val="goohl2"/>
    <w:basedOn w:val="DefaultParagraphFont"/>
    <w:rsid w:val="00A02E9E"/>
  </w:style>
  <w:style w:type="character" w:customStyle="1" w:styleId="CardCharChar0">
    <w:name w:val="Card Char Char"/>
    <w:rsid w:val="00A02E9E"/>
    <w:rPr>
      <w:lang w:val="en-US" w:eastAsia="en-US" w:bidi="ar-SA"/>
    </w:rPr>
  </w:style>
  <w:style w:type="character" w:customStyle="1" w:styleId="BriefTitle1Char">
    <w:name w:val="Brief Title 1 Char"/>
    <w:rsid w:val="00A02E9E"/>
    <w:rPr>
      <w:b/>
      <w:bCs w:val="0"/>
      <w:u w:val="single"/>
      <w:lang w:val="en-US" w:eastAsia="en-US" w:bidi="ar-SA"/>
    </w:rPr>
  </w:style>
  <w:style w:type="character" w:customStyle="1" w:styleId="TagCiteCharChar">
    <w:name w:val="Tag/Cite Char Char"/>
    <w:rsid w:val="00A02E9E"/>
    <w:rPr>
      <w:b/>
      <w:bCs w:val="0"/>
      <w:lang w:val="en-US" w:eastAsia="en-US" w:bidi="ar-SA"/>
    </w:rPr>
  </w:style>
  <w:style w:type="character" w:customStyle="1" w:styleId="btx">
    <w:name w:val="btx"/>
    <w:basedOn w:val="DefaultParagraphFont"/>
    <w:rsid w:val="00A02E9E"/>
  </w:style>
  <w:style w:type="character" w:customStyle="1" w:styleId="CardChar10">
    <w:name w:val="Card Char1"/>
    <w:rsid w:val="00A02E9E"/>
    <w:rPr>
      <w:lang w:val="en-US" w:eastAsia="en-US" w:bidi="ar-SA"/>
    </w:rPr>
  </w:style>
  <w:style w:type="character" w:customStyle="1" w:styleId="prodgeneral1">
    <w:name w:val="prodgeneral1"/>
    <w:rsid w:val="00A02E9E"/>
    <w:rPr>
      <w:rFonts w:ascii="Verdana" w:hAnsi="Verdana" w:hint="default"/>
      <w:b w:val="0"/>
      <w:bCs w:val="0"/>
      <w:caps w:val="0"/>
      <w:color w:val="000000"/>
      <w:spacing w:val="0"/>
      <w:sz w:val="16"/>
      <w:szCs w:val="16"/>
    </w:rPr>
  </w:style>
  <w:style w:type="character" w:customStyle="1" w:styleId="summary1">
    <w:name w:val="summary1"/>
    <w:rsid w:val="00A02E9E"/>
    <w:rPr>
      <w:rFonts w:ascii="Arial" w:hAnsi="Arial" w:cs="Arial" w:hint="default"/>
      <w:sz w:val="18"/>
      <w:szCs w:val="18"/>
    </w:rPr>
  </w:style>
  <w:style w:type="character" w:customStyle="1" w:styleId="text3">
    <w:name w:val="text3"/>
    <w:basedOn w:val="DefaultParagraphFont"/>
    <w:rsid w:val="00A02E9E"/>
  </w:style>
  <w:style w:type="character" w:customStyle="1" w:styleId="cardtextsmallChar">
    <w:name w:val="card text small Char"/>
    <w:rsid w:val="00A02E9E"/>
    <w:rPr>
      <w:rFonts w:ascii="Arial Narrow" w:hAnsi="Arial Narrow" w:hint="default"/>
      <w:sz w:val="16"/>
      <w:szCs w:val="24"/>
      <w:lang w:val="en-US" w:eastAsia="en-US" w:bidi="ar-SA"/>
    </w:rPr>
  </w:style>
  <w:style w:type="character" w:customStyle="1" w:styleId="countrytitle1">
    <w:name w:val="countrytitle1"/>
    <w:rsid w:val="00A02E9E"/>
    <w:rPr>
      <w:rFonts w:ascii="Verdana" w:hAnsi="Verdana" w:hint="default"/>
      <w:b/>
      <w:bCs/>
      <w:color w:val="293643"/>
      <w:sz w:val="24"/>
      <w:szCs w:val="24"/>
    </w:rPr>
  </w:style>
  <w:style w:type="character" w:customStyle="1" w:styleId="storyheader1">
    <w:name w:val="storyheader1"/>
    <w:rsid w:val="00A02E9E"/>
    <w:rPr>
      <w:rFonts w:ascii="Verdana" w:hAnsi="Verdana" w:hint="default"/>
      <w:b/>
      <w:bCs/>
      <w:color w:val="000000"/>
      <w:sz w:val="21"/>
      <w:szCs w:val="21"/>
    </w:rPr>
  </w:style>
  <w:style w:type="character" w:customStyle="1" w:styleId="cardunderlinedChar0">
    <w:name w:val="card underlined Char"/>
    <w:rsid w:val="00A02E9E"/>
    <w:rPr>
      <w:rFonts w:ascii="Arial" w:hAnsi="Arial" w:cs="Arial" w:hint="default"/>
      <w:sz w:val="22"/>
      <w:szCs w:val="24"/>
      <w:u w:val="single"/>
      <w:lang w:val="en-US" w:eastAsia="en-US" w:bidi="ar-SA"/>
    </w:rPr>
  </w:style>
  <w:style w:type="character" w:customStyle="1" w:styleId="article1">
    <w:name w:val="article1"/>
    <w:rsid w:val="00A02E9E"/>
    <w:rPr>
      <w:rFonts w:ascii="Verdana" w:hAnsi="Verdana" w:hint="default"/>
      <w:color w:val="333333"/>
      <w:sz w:val="16"/>
      <w:szCs w:val="16"/>
    </w:rPr>
  </w:style>
  <w:style w:type="character" w:customStyle="1" w:styleId="story-posted-date1">
    <w:name w:val="story-posted-date1"/>
    <w:rsid w:val="00A02E9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02E9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02E9E"/>
  </w:style>
  <w:style w:type="character" w:customStyle="1" w:styleId="textmedium">
    <w:name w:val="textmedium"/>
    <w:basedOn w:val="DefaultParagraphFont"/>
    <w:rsid w:val="00A02E9E"/>
  </w:style>
  <w:style w:type="character" w:customStyle="1" w:styleId="citation1">
    <w:name w:val="citation1"/>
    <w:rsid w:val="00A02E9E"/>
    <w:rPr>
      <w:rFonts w:ascii="Verdana" w:hAnsi="Verdana" w:hint="default"/>
      <w:sz w:val="17"/>
      <w:szCs w:val="17"/>
    </w:rPr>
  </w:style>
  <w:style w:type="character" w:customStyle="1" w:styleId="hithighlite">
    <w:name w:val="hithighlite"/>
    <w:basedOn w:val="DefaultParagraphFont"/>
    <w:rsid w:val="00A02E9E"/>
  </w:style>
  <w:style w:type="character" w:customStyle="1" w:styleId="articlecontent">
    <w:name w:val="articlecontent"/>
    <w:basedOn w:val="DefaultParagraphFont"/>
    <w:rsid w:val="00A02E9E"/>
  </w:style>
  <w:style w:type="character" w:customStyle="1" w:styleId="fource1">
    <w:name w:val="fource1"/>
    <w:rsid w:val="00A02E9E"/>
    <w:rPr>
      <w:sz w:val="34"/>
      <w:szCs w:val="34"/>
    </w:rPr>
  </w:style>
  <w:style w:type="character" w:customStyle="1" w:styleId="LanguageStrikeChar">
    <w:name w:val="Language Strike Char"/>
    <w:rsid w:val="00A02E9E"/>
    <w:rPr>
      <w:rFonts w:ascii="Arial Narrow" w:hAnsi="Arial Narrow" w:hint="default"/>
      <w:strike/>
      <w:szCs w:val="24"/>
      <w:lang w:val="en-US" w:eastAsia="en-US" w:bidi="ar-SA"/>
    </w:rPr>
  </w:style>
  <w:style w:type="character" w:customStyle="1" w:styleId="normal11">
    <w:name w:val="normal1"/>
    <w:basedOn w:val="DefaultParagraphFont"/>
    <w:rsid w:val="00A02E9E"/>
  </w:style>
  <w:style w:type="character" w:customStyle="1" w:styleId="ds">
    <w:name w:val="ds"/>
    <w:basedOn w:val="DefaultParagraphFont"/>
    <w:rsid w:val="00A02E9E"/>
  </w:style>
  <w:style w:type="character" w:customStyle="1" w:styleId="UnderliningChar1">
    <w:name w:val="Underlining Char1"/>
    <w:rsid w:val="00A02E9E"/>
    <w:rPr>
      <w:rFonts w:ascii="Arial Narrow" w:hAnsi="Arial Narrow" w:hint="default"/>
      <w:szCs w:val="24"/>
      <w:u w:val="single"/>
      <w:lang w:val="en-US" w:eastAsia="en-US" w:bidi="ar-SA"/>
    </w:rPr>
  </w:style>
  <w:style w:type="character" w:customStyle="1" w:styleId="UnderliningChar2">
    <w:name w:val="Underlining Char2"/>
    <w:rsid w:val="00A02E9E"/>
    <w:rPr>
      <w:rFonts w:ascii="Arial Narrow" w:hAnsi="Arial Narrow" w:hint="default"/>
      <w:szCs w:val="24"/>
      <w:u w:val="single"/>
      <w:lang w:val="en-US" w:eastAsia="en-US" w:bidi="ar-SA"/>
    </w:rPr>
  </w:style>
  <w:style w:type="character" w:customStyle="1" w:styleId="MicroTextChar1">
    <w:name w:val="MicroText Char1"/>
    <w:rsid w:val="00A02E9E"/>
    <w:rPr>
      <w:rFonts w:ascii="Arial Narrow" w:hAnsi="Arial Narrow" w:hint="default"/>
      <w:sz w:val="12"/>
      <w:szCs w:val="24"/>
      <w:lang w:val="en-US" w:eastAsia="en-US" w:bidi="ar-SA"/>
    </w:rPr>
  </w:style>
  <w:style w:type="character" w:customStyle="1" w:styleId="DefaultPara">
    <w:name w:val="Default Para"/>
    <w:rsid w:val="00A02E9E"/>
    <w:rPr>
      <w:sz w:val="20"/>
    </w:rPr>
  </w:style>
  <w:style w:type="character" w:customStyle="1" w:styleId="SYSHYPERTEXT">
    <w:name w:val="SYS_HYPERTEXT"/>
    <w:rsid w:val="00A02E9E"/>
    <w:rPr>
      <w:color w:val="0000FF"/>
      <w:u w:val="single"/>
    </w:rPr>
  </w:style>
  <w:style w:type="character" w:customStyle="1" w:styleId="Hyperlink1">
    <w:name w:val="Hyperlink1"/>
    <w:rsid w:val="00A02E9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02E9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02E9E"/>
    <w:rPr>
      <w:rFonts w:ascii="Arial Narrow" w:hAnsi="Arial Narrow" w:hint="default"/>
      <w:noProof w:val="0"/>
      <w:szCs w:val="24"/>
      <w:u w:val="single"/>
      <w:lang w:val="en-US" w:eastAsia="en-US" w:bidi="ar-SA"/>
    </w:rPr>
  </w:style>
  <w:style w:type="character" w:customStyle="1" w:styleId="BlockHeading1Char">
    <w:name w:val="Block Heading 1 Char"/>
    <w:rsid w:val="00A02E9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02E9E"/>
    <w:rPr>
      <w:b/>
      <w:bCs w:val="0"/>
      <w:sz w:val="24"/>
      <w:szCs w:val="24"/>
      <w:u w:val="single"/>
      <w:lang w:val="en-US" w:eastAsia="en-US" w:bidi="ar-SA"/>
    </w:rPr>
  </w:style>
  <w:style w:type="character" w:customStyle="1" w:styleId="StyleTagTimesNewRomanChar">
    <w:name w:val="Style Tag + Times New Roman Char"/>
    <w:rsid w:val="00A02E9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02E9E"/>
    <w:rPr>
      <w:rFonts w:ascii="Arial Narrow" w:hAnsi="Arial Narrow" w:cs="Arial" w:hint="default"/>
      <w:b/>
      <w:bCs/>
      <w:iCs/>
      <w:sz w:val="24"/>
      <w:szCs w:val="28"/>
      <w:lang w:val="en-US" w:eastAsia="en-US" w:bidi="ar-SA"/>
    </w:rPr>
  </w:style>
  <w:style w:type="character" w:customStyle="1" w:styleId="UnderliningCharChar">
    <w:name w:val="Underlining Char Char"/>
    <w:rsid w:val="00A02E9E"/>
    <w:rPr>
      <w:rFonts w:ascii="Arial Narrow" w:hAnsi="Arial Narrow" w:hint="default"/>
      <w:szCs w:val="24"/>
      <w:u w:val="single"/>
      <w:lang w:val="en-US" w:eastAsia="en-US" w:bidi="ar-SA"/>
    </w:rPr>
  </w:style>
  <w:style w:type="character" w:customStyle="1" w:styleId="StyleArialNarrow12ptBold">
    <w:name w:val="Style Arial Narrow 12 pt Bold"/>
    <w:rsid w:val="00A02E9E"/>
    <w:rPr>
      <w:rFonts w:ascii="Arial Narrow" w:hAnsi="Arial Narrow" w:hint="default"/>
      <w:b/>
      <w:bCs/>
      <w:sz w:val="24"/>
    </w:rPr>
  </w:style>
  <w:style w:type="character" w:customStyle="1" w:styleId="Style1CharChar">
    <w:name w:val="Style1 Char Char"/>
    <w:rsid w:val="00A02E9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02E9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02E9E"/>
    <w:rPr>
      <w:noProof w:val="0"/>
      <w:u w:val="single"/>
      <w:lang w:val="en-US" w:eastAsia="en-US" w:bidi="ar-SA"/>
    </w:rPr>
  </w:style>
  <w:style w:type="character" w:customStyle="1" w:styleId="UnderlinedCharChar1">
    <w:name w:val="Underlined Char Char1"/>
    <w:rsid w:val="00A02E9E"/>
    <w:rPr>
      <w:rFonts w:ascii="Bell MT" w:eastAsia="Times New Roman" w:hAnsi="Bell MT" w:hint="default"/>
      <w:bCs/>
      <w:iCs/>
      <w:sz w:val="22"/>
      <w:u w:val="single"/>
    </w:rPr>
  </w:style>
  <w:style w:type="character" w:customStyle="1" w:styleId="Heading2CharChar2">
    <w:name w:val="Heading 2 Char Char2"/>
    <w:rsid w:val="00A02E9E"/>
    <w:rPr>
      <w:rFonts w:ascii="Arial" w:hAnsi="Arial" w:cs="Arial" w:hint="default"/>
      <w:b/>
      <w:bCs/>
      <w:iCs/>
      <w:sz w:val="22"/>
      <w:szCs w:val="28"/>
      <w:lang w:val="en-US" w:eastAsia="en-US" w:bidi="ar-SA"/>
    </w:rPr>
  </w:style>
  <w:style w:type="character" w:customStyle="1" w:styleId="doctitle">
    <w:name w:val="doctitle"/>
    <w:rsid w:val="00A02E9E"/>
  </w:style>
  <w:style w:type="character" w:customStyle="1" w:styleId="cardtext-underlined0">
    <w:name w:val="card text- underlined"/>
    <w:rsid w:val="00A02E9E"/>
    <w:rPr>
      <w:rFonts w:ascii="Garamond" w:hAnsi="Garamond" w:hint="default"/>
      <w:u w:val="single"/>
    </w:rPr>
  </w:style>
  <w:style w:type="character" w:customStyle="1" w:styleId="BodyText1">
    <w:name w:val="Body Text1"/>
    <w:basedOn w:val="DefaultParagraphFont"/>
    <w:rsid w:val="00A02E9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02E9E"/>
  </w:style>
  <w:style w:type="character" w:customStyle="1" w:styleId="BriefTitleChar">
    <w:name w:val="Brief Title Char"/>
    <w:basedOn w:val="DefaultParagraphFont"/>
    <w:rsid w:val="00A02E9E"/>
    <w:rPr>
      <w:b/>
      <w:bCs w:val="0"/>
      <w:sz w:val="24"/>
      <w:szCs w:val="24"/>
      <w:u w:val="single"/>
      <w:lang w:val="en-US" w:eastAsia="en-US" w:bidi="ar-SA"/>
    </w:rPr>
  </w:style>
  <w:style w:type="character" w:customStyle="1" w:styleId="BriefTitle2Char">
    <w:name w:val="Brief Title 2 Char"/>
    <w:basedOn w:val="BriefTitleChar"/>
    <w:rsid w:val="00A02E9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02E9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02E9E"/>
    <w:rPr>
      <w:rFonts w:ascii="Georgia" w:hAnsi="Georgia" w:hint="default"/>
      <w:b/>
      <w:bCs w:val="0"/>
      <w:sz w:val="24"/>
    </w:rPr>
  </w:style>
  <w:style w:type="character" w:customStyle="1" w:styleId="Emphasis20">
    <w:name w:val="Emphasis 2"/>
    <w:uiPriority w:val="1"/>
    <w:qFormat/>
    <w:rsid w:val="00A02E9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02E9E"/>
    <w:rPr>
      <w:rFonts w:ascii="AGaramond" w:hAnsi="AGaramond" w:cs="AGaramond" w:hint="default"/>
      <w:color w:val="211D1E"/>
      <w:sz w:val="14"/>
      <w:szCs w:val="14"/>
    </w:rPr>
  </w:style>
  <w:style w:type="character" w:customStyle="1" w:styleId="CharacterStyle2">
    <w:name w:val="Character Style 2"/>
    <w:uiPriority w:val="99"/>
    <w:rsid w:val="00A02E9E"/>
    <w:rPr>
      <w:sz w:val="20"/>
      <w:szCs w:val="20"/>
    </w:rPr>
  </w:style>
  <w:style w:type="character" w:customStyle="1" w:styleId="cross-head">
    <w:name w:val="cross-head"/>
    <w:rsid w:val="00A02E9E"/>
  </w:style>
  <w:style w:type="character" w:customStyle="1" w:styleId="dateline">
    <w:name w:val="dateline"/>
    <w:rsid w:val="00A02E9E"/>
  </w:style>
  <w:style w:type="character" w:customStyle="1" w:styleId="Subtitle1">
    <w:name w:val="Subtitle1"/>
    <w:rsid w:val="00A02E9E"/>
  </w:style>
  <w:style w:type="character" w:customStyle="1" w:styleId="metaorigin">
    <w:name w:val="meta_origin"/>
    <w:rsid w:val="00A02E9E"/>
  </w:style>
  <w:style w:type="character" w:customStyle="1" w:styleId="mandelbrotrefrag">
    <w:name w:val="mandelbrot_refrag"/>
    <w:rsid w:val="00A02E9E"/>
  </w:style>
  <w:style w:type="character" w:customStyle="1" w:styleId="eminfo">
    <w:name w:val="eminfo"/>
    <w:rsid w:val="00A02E9E"/>
  </w:style>
  <w:style w:type="character" w:customStyle="1" w:styleId="emhighlight">
    <w:name w:val="emhighlight"/>
    <w:rsid w:val="00A02E9E"/>
  </w:style>
  <w:style w:type="character" w:customStyle="1" w:styleId="name">
    <w:name w:val="name"/>
    <w:rsid w:val="00A02E9E"/>
  </w:style>
  <w:style w:type="character" w:customStyle="1" w:styleId="tkrname">
    <w:name w:val="tkrname"/>
    <w:rsid w:val="00A02E9E"/>
  </w:style>
  <w:style w:type="character" w:customStyle="1" w:styleId="tkrchange">
    <w:name w:val="tkrchange"/>
    <w:rsid w:val="00A02E9E"/>
  </w:style>
  <w:style w:type="character" w:customStyle="1" w:styleId="source-org">
    <w:name w:val="source-org"/>
    <w:rsid w:val="00A02E9E"/>
  </w:style>
  <w:style w:type="character" w:customStyle="1" w:styleId="updated">
    <w:name w:val="updated"/>
    <w:rsid w:val="00A02E9E"/>
  </w:style>
  <w:style w:type="character" w:customStyle="1" w:styleId="last">
    <w:name w:val="last"/>
    <w:rsid w:val="00A02E9E"/>
  </w:style>
  <w:style w:type="character" w:customStyle="1" w:styleId="Style11ptBoldUnderline1">
    <w:name w:val="Style 11 pt Bold Underline1"/>
    <w:rsid w:val="00A02E9E"/>
    <w:rPr>
      <w:b/>
      <w:bCs/>
      <w:sz w:val="20"/>
      <w:u w:val="single"/>
    </w:rPr>
  </w:style>
  <w:style w:type="character" w:customStyle="1" w:styleId="StyleStyleunderlineBold11pt">
    <w:name w:val="Style Style underline + Bold + 11 pt"/>
    <w:rsid w:val="00A02E9E"/>
    <w:rPr>
      <w:bCs/>
      <w:sz w:val="20"/>
      <w:u w:val="single"/>
    </w:rPr>
  </w:style>
  <w:style w:type="character" w:customStyle="1" w:styleId="StyleunderlineAsianTimesNewRomanBold">
    <w:name w:val="Style underline + (Asian) Times New Roman Bold"/>
    <w:rsid w:val="00A02E9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02E9E"/>
    <w:rPr>
      <w:b/>
      <w:bCs/>
      <w:sz w:val="20"/>
      <w:u w:val="single"/>
      <w:bdr w:val="single" w:sz="4" w:space="0" w:color="auto" w:frame="1"/>
    </w:rPr>
  </w:style>
  <w:style w:type="character" w:customStyle="1" w:styleId="A5">
    <w:name w:val="A5"/>
    <w:uiPriority w:val="99"/>
    <w:rsid w:val="00A02E9E"/>
    <w:rPr>
      <w:rFonts w:ascii="Times New Roman" w:hAnsi="Times New Roman" w:cs="Times New Roman" w:hint="default"/>
      <w:color w:val="000000"/>
      <w:sz w:val="13"/>
      <w:szCs w:val="13"/>
    </w:rPr>
  </w:style>
  <w:style w:type="character" w:customStyle="1" w:styleId="quotepeekbase">
    <w:name w:val="quotepeekbase"/>
    <w:rsid w:val="00A02E9E"/>
  </w:style>
  <w:style w:type="character" w:customStyle="1" w:styleId="cardChar11">
    <w:name w:val="card Char1"/>
    <w:rsid w:val="00A02E9E"/>
    <w:rPr>
      <w:rFonts w:ascii="Calibri" w:eastAsia="Calibri" w:hAnsi="Calibri" w:cs="Calibri" w:hint="default"/>
      <w:sz w:val="24"/>
      <w:szCs w:val="22"/>
      <w:lang w:val="x-none" w:eastAsia="x-none"/>
    </w:rPr>
  </w:style>
  <w:style w:type="character" w:customStyle="1" w:styleId="NormalCard">
    <w:name w:val="Normal Card"/>
    <w:uiPriority w:val="1"/>
    <w:qFormat/>
    <w:rsid w:val="00A02E9E"/>
    <w:rPr>
      <w:rFonts w:ascii="Times New Roman" w:hAnsi="Times New Roman" w:cs="Times New Roman" w:hint="default"/>
      <w:sz w:val="24"/>
    </w:rPr>
  </w:style>
  <w:style w:type="character" w:customStyle="1" w:styleId="HighlightedUnderline0">
    <w:name w:val="Highlighted Underline"/>
    <w:uiPriority w:val="1"/>
    <w:qFormat/>
    <w:rsid w:val="00A02E9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02E9E"/>
    <w:rPr>
      <w:rFonts w:ascii="Times New Roman" w:hAnsi="Times New Roman" w:cs="Times New Roman" w:hint="default"/>
      <w:sz w:val="16"/>
      <w:szCs w:val="16"/>
    </w:rPr>
  </w:style>
  <w:style w:type="character" w:customStyle="1" w:styleId="timebox">
    <w:name w:val="timebox"/>
    <w:rsid w:val="00A02E9E"/>
  </w:style>
  <w:style w:type="character" w:customStyle="1" w:styleId="Heading2Subtext">
    <w:name w:val="Heading 2 Subtext"/>
    <w:rsid w:val="00A02E9E"/>
    <w:rPr>
      <w:rFonts w:ascii="Times New Roman" w:hAnsi="Times New Roman" w:cs="Times New Roman" w:hint="default"/>
      <w:sz w:val="16"/>
    </w:rPr>
  </w:style>
  <w:style w:type="character" w:customStyle="1" w:styleId="-SmallText-">
    <w:name w:val="-Small Text-"/>
    <w:rsid w:val="00A02E9E"/>
    <w:rPr>
      <w:rFonts w:ascii="Garamond" w:hAnsi="Garamond" w:hint="default"/>
      <w:sz w:val="16"/>
    </w:rPr>
  </w:style>
  <w:style w:type="character" w:customStyle="1" w:styleId="label">
    <w:name w:val="label"/>
    <w:rsid w:val="00A02E9E"/>
  </w:style>
  <w:style w:type="character" w:customStyle="1" w:styleId="BoldUnderlineCharChar">
    <w:name w:val="BoldUnderline Char Char"/>
    <w:rsid w:val="00A02E9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02E9E"/>
  </w:style>
  <w:style w:type="character" w:customStyle="1" w:styleId="FontStyle477">
    <w:name w:val="Font Style477"/>
    <w:basedOn w:val="DefaultParagraphFont"/>
    <w:uiPriority w:val="99"/>
    <w:rsid w:val="00A02E9E"/>
    <w:rPr>
      <w:rFonts w:ascii="Times New Roman" w:hAnsi="Times New Roman" w:cs="Times New Roman" w:hint="default"/>
      <w:sz w:val="18"/>
      <w:szCs w:val="18"/>
    </w:rPr>
  </w:style>
  <w:style w:type="character" w:customStyle="1" w:styleId="FontStyle505">
    <w:name w:val="Font Style505"/>
    <w:basedOn w:val="DefaultParagraphFont"/>
    <w:uiPriority w:val="99"/>
    <w:rsid w:val="00A02E9E"/>
    <w:rPr>
      <w:rFonts w:ascii="Times New Roman" w:hAnsi="Times New Roman" w:cs="Times New Roman" w:hint="default"/>
      <w:sz w:val="18"/>
      <w:szCs w:val="18"/>
    </w:rPr>
  </w:style>
  <w:style w:type="character" w:customStyle="1" w:styleId="FontStyle514">
    <w:name w:val="Font Style514"/>
    <w:basedOn w:val="DefaultParagraphFont"/>
    <w:uiPriority w:val="99"/>
    <w:rsid w:val="00A02E9E"/>
    <w:rPr>
      <w:rFonts w:ascii="Times New Roman" w:hAnsi="Times New Roman" w:cs="Times New Roman" w:hint="default"/>
      <w:sz w:val="14"/>
      <w:szCs w:val="14"/>
    </w:rPr>
  </w:style>
  <w:style w:type="character" w:customStyle="1" w:styleId="FontStyle500">
    <w:name w:val="Font Style500"/>
    <w:basedOn w:val="DefaultParagraphFont"/>
    <w:uiPriority w:val="99"/>
    <w:rsid w:val="00A02E9E"/>
    <w:rPr>
      <w:rFonts w:ascii="Times New Roman" w:hAnsi="Times New Roman" w:cs="Times New Roman" w:hint="default"/>
      <w:b/>
      <w:bCs/>
      <w:sz w:val="16"/>
      <w:szCs w:val="16"/>
    </w:rPr>
  </w:style>
  <w:style w:type="character" w:customStyle="1" w:styleId="CardCite1">
    <w:name w:val="CardCite1"/>
    <w:qFormat/>
    <w:rsid w:val="00A02E9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02E9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02E9E"/>
    <w:rPr>
      <w:rFonts w:ascii="Times New Roman" w:hAnsi="Times New Roman" w:cs="Times New Roman" w:hint="default"/>
      <w:b/>
      <w:bCs/>
      <w:sz w:val="22"/>
      <w:szCs w:val="22"/>
    </w:rPr>
  </w:style>
  <w:style w:type="character" w:customStyle="1" w:styleId="CharacterStyle3">
    <w:name w:val="Character Style 3"/>
    <w:uiPriority w:val="99"/>
    <w:rsid w:val="00A02E9E"/>
    <w:rPr>
      <w:rFonts w:ascii="Bookman Old Style" w:hAnsi="Bookman Old Style" w:cs="Bookman Old Style" w:hint="default"/>
      <w:spacing w:val="-5"/>
      <w:sz w:val="18"/>
      <w:szCs w:val="18"/>
    </w:rPr>
  </w:style>
  <w:style w:type="character" w:customStyle="1" w:styleId="Style8pt1">
    <w:name w:val="Style 8 pt1"/>
    <w:rsid w:val="00A02E9E"/>
    <w:rPr>
      <w:rFonts w:ascii="Georgia" w:hAnsi="Georgia" w:hint="default"/>
      <w:sz w:val="16"/>
    </w:rPr>
  </w:style>
  <w:style w:type="character" w:customStyle="1" w:styleId="UnderlineStyleChar7">
    <w:name w:val="Underline Style Char7"/>
    <w:rsid w:val="00A02E9E"/>
    <w:rPr>
      <w:rFonts w:ascii="Garamond" w:hAnsi="Garamond" w:hint="default"/>
      <w:sz w:val="22"/>
      <w:szCs w:val="24"/>
      <w:u w:val="single"/>
      <w:lang w:val="en-US" w:eastAsia="en-US" w:bidi="ar-SA"/>
    </w:rPr>
  </w:style>
  <w:style w:type="character" w:customStyle="1" w:styleId="StyleArial6ptBold">
    <w:name w:val="Style Arial 6 pt Bold"/>
    <w:rsid w:val="00A02E9E"/>
    <w:rPr>
      <w:rFonts w:ascii="Arial" w:hAnsi="Arial" w:cs="Arial" w:hint="default"/>
      <w:bCs/>
      <w:sz w:val="12"/>
    </w:rPr>
  </w:style>
  <w:style w:type="character" w:customStyle="1" w:styleId="Heading2Char5">
    <w:name w:val="Heading 2 Char5"/>
    <w:rsid w:val="00A02E9E"/>
    <w:rPr>
      <w:rFonts w:ascii="Garamond" w:hAnsi="Garamond" w:cs="Arial" w:hint="default"/>
      <w:b/>
      <w:bCs/>
      <w:iCs/>
      <w:sz w:val="24"/>
      <w:szCs w:val="28"/>
      <w:lang w:val="en-US" w:eastAsia="en-US" w:bidi="ar-SA"/>
    </w:rPr>
  </w:style>
  <w:style w:type="character" w:customStyle="1" w:styleId="TagGreg">
    <w:name w:val="TagGreg"/>
    <w:uiPriority w:val="1"/>
    <w:qFormat/>
    <w:rsid w:val="00A02E9E"/>
    <w:rPr>
      <w:b/>
      <w:bCs w:val="0"/>
      <w:sz w:val="24"/>
    </w:rPr>
  </w:style>
  <w:style w:type="character" w:customStyle="1" w:styleId="StyleDebateUnderline10pt">
    <w:name w:val="Style Debate Underline + 10 pt"/>
    <w:rsid w:val="00A02E9E"/>
    <w:rPr>
      <w:rFonts w:ascii="Times New Roman" w:hAnsi="Times New Roman" w:cs="Times New Roman" w:hint="default"/>
      <w:sz w:val="20"/>
      <w:szCs w:val="20"/>
      <w:u w:val="single"/>
    </w:rPr>
  </w:style>
  <w:style w:type="character" w:customStyle="1" w:styleId="underlinedCharChar0">
    <w:name w:val="underlined Char Char"/>
    <w:locked/>
    <w:rsid w:val="00A02E9E"/>
    <w:rPr>
      <w:u w:val="single"/>
    </w:rPr>
  </w:style>
  <w:style w:type="character" w:customStyle="1" w:styleId="SourceBold">
    <w:name w:val="Source Bold"/>
    <w:rsid w:val="00A02E9E"/>
    <w:rPr>
      <w:rFonts w:ascii="Arial Narrow" w:hAnsi="Arial Narrow" w:hint="default"/>
      <w:b/>
      <w:bCs w:val="0"/>
      <w:strike w:val="0"/>
      <w:dstrike w:val="0"/>
      <w:sz w:val="24"/>
      <w:u w:val="none"/>
      <w:effect w:val="none"/>
    </w:rPr>
  </w:style>
  <w:style w:type="character" w:customStyle="1" w:styleId="2xBoldUnderline">
    <w:name w:val="2x_Bold_Underline"/>
    <w:rsid w:val="00A02E9E"/>
    <w:rPr>
      <w:b/>
      <w:bCs/>
      <w:sz w:val="24"/>
      <w:u w:val="thick"/>
    </w:rPr>
  </w:style>
  <w:style w:type="character" w:customStyle="1" w:styleId="Dottedunderline">
    <w:name w:val="Dotted underline"/>
    <w:rsid w:val="00A02E9E"/>
    <w:rPr>
      <w:u w:val="dotted"/>
    </w:rPr>
  </w:style>
  <w:style w:type="character" w:customStyle="1" w:styleId="readChar">
    <w:name w:val="read Char"/>
    <w:rsid w:val="00A02E9E"/>
    <w:rPr>
      <w:szCs w:val="22"/>
      <w:u w:val="single"/>
      <w:lang w:val="en-US" w:eastAsia="en-US" w:bidi="ar-SA"/>
    </w:rPr>
  </w:style>
  <w:style w:type="character" w:customStyle="1" w:styleId="underlining0">
    <w:name w:val="underlining"/>
    <w:rsid w:val="00A02E9E"/>
    <w:rPr>
      <w:u w:val="single"/>
    </w:rPr>
  </w:style>
  <w:style w:type="character" w:customStyle="1" w:styleId="btitle">
    <w:name w:val="btitle"/>
    <w:rsid w:val="00A02E9E"/>
  </w:style>
  <w:style w:type="character" w:customStyle="1" w:styleId="green">
    <w:name w:val="green"/>
    <w:rsid w:val="00A02E9E"/>
  </w:style>
  <w:style w:type="character" w:customStyle="1" w:styleId="BodyText20">
    <w:name w:val="Body Text2"/>
    <w:rsid w:val="00A02E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02E9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02E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02E9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02E9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02E9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02E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02E9E"/>
    <w:rPr>
      <w:rFonts w:ascii="Sylfaen" w:hAnsi="Sylfaen" w:cs="Sylfaen" w:hint="default"/>
      <w:i/>
      <w:iCs/>
      <w:strike w:val="0"/>
      <w:dstrike w:val="0"/>
      <w:sz w:val="19"/>
      <w:szCs w:val="19"/>
      <w:u w:val="none"/>
      <w:effect w:val="none"/>
      <w:shd w:val="clear" w:color="auto" w:fill="FFFFFF"/>
    </w:rPr>
  </w:style>
  <w:style w:type="character" w:customStyle="1" w:styleId="1">
    <w:name w:val="1"/>
    <w:rsid w:val="00A02E9E"/>
    <w:rPr>
      <w:rFonts w:ascii="Arial" w:hAnsi="Arial" w:cs="Arial" w:hint="default"/>
      <w:bCs/>
      <w:sz w:val="20"/>
      <w:u w:val="single"/>
      <w:lang w:val="en-US" w:eastAsia="en-US" w:bidi="ar-SA"/>
    </w:rPr>
  </w:style>
  <w:style w:type="character" w:customStyle="1" w:styleId="CharChar31">
    <w:name w:val="Char Char31"/>
    <w:rsid w:val="00A02E9E"/>
    <w:rPr>
      <w:rFonts w:ascii="Arial" w:hAnsi="Arial" w:cs="Arial" w:hint="default"/>
      <w:b/>
      <w:bCs/>
      <w:iCs/>
      <w:lang w:val="en-US" w:eastAsia="en-US" w:bidi="ar-SA"/>
    </w:rPr>
  </w:style>
  <w:style w:type="character" w:customStyle="1" w:styleId="Subtitle2">
    <w:name w:val="Subtitle2"/>
    <w:rsid w:val="00A02E9E"/>
  </w:style>
  <w:style w:type="character" w:customStyle="1" w:styleId="drop">
    <w:name w:val="drop"/>
    <w:rsid w:val="00A02E9E"/>
  </w:style>
  <w:style w:type="character" w:customStyle="1" w:styleId="bioline">
    <w:name w:val="bioline"/>
    <w:rsid w:val="00A02E9E"/>
  </w:style>
  <w:style w:type="character" w:customStyle="1" w:styleId="articletitle0">
    <w:name w:val="article_title"/>
    <w:rsid w:val="00A02E9E"/>
  </w:style>
  <w:style w:type="character" w:customStyle="1" w:styleId="A4">
    <w:name w:val="A4"/>
    <w:uiPriority w:val="99"/>
    <w:rsid w:val="00A02E9E"/>
    <w:rPr>
      <w:color w:val="000000"/>
    </w:rPr>
  </w:style>
  <w:style w:type="character" w:customStyle="1" w:styleId="s2">
    <w:name w:val="s2"/>
    <w:rsid w:val="00A02E9E"/>
  </w:style>
  <w:style w:type="character" w:customStyle="1" w:styleId="s4">
    <w:name w:val="s4"/>
    <w:rsid w:val="00A02E9E"/>
  </w:style>
  <w:style w:type="character" w:customStyle="1" w:styleId="s5">
    <w:name w:val="s5"/>
    <w:rsid w:val="00A02E9E"/>
  </w:style>
  <w:style w:type="character" w:customStyle="1" w:styleId="cap">
    <w:name w:val="cap"/>
    <w:rsid w:val="00A02E9E"/>
  </w:style>
  <w:style w:type="character" w:customStyle="1" w:styleId="rightsnotice">
    <w:name w:val="rightsnotice"/>
    <w:rsid w:val="00A02E9E"/>
  </w:style>
  <w:style w:type="character" w:customStyle="1" w:styleId="Caption1">
    <w:name w:val="Caption1"/>
    <w:rsid w:val="00A02E9E"/>
  </w:style>
  <w:style w:type="character" w:customStyle="1" w:styleId="credit">
    <w:name w:val="credit"/>
    <w:rsid w:val="00A02E9E"/>
  </w:style>
  <w:style w:type="character" w:customStyle="1" w:styleId="scaps">
    <w:name w:val="scaps"/>
    <w:rsid w:val="00A02E9E"/>
  </w:style>
  <w:style w:type="character" w:customStyle="1" w:styleId="current-article">
    <w:name w:val="current-article"/>
    <w:rsid w:val="00A02E9E"/>
  </w:style>
  <w:style w:type="character" w:customStyle="1" w:styleId="related-current-indicator">
    <w:name w:val="related-current-indicator"/>
    <w:rsid w:val="00A02E9E"/>
  </w:style>
  <w:style w:type="character" w:customStyle="1" w:styleId="bylclear">
    <w:name w:val="bylclear"/>
    <w:rsid w:val="00A02E9E"/>
  </w:style>
  <w:style w:type="character" w:customStyle="1" w:styleId="timestamp">
    <w:name w:val="timestamp"/>
    <w:rsid w:val="00A02E9E"/>
  </w:style>
  <w:style w:type="character" w:customStyle="1" w:styleId="comments">
    <w:name w:val="comments"/>
    <w:rsid w:val="00A02E9E"/>
  </w:style>
  <w:style w:type="character" w:customStyle="1" w:styleId="essaytext">
    <w:name w:val="essaytext"/>
    <w:rsid w:val="00A02E9E"/>
  </w:style>
  <w:style w:type="character" w:customStyle="1" w:styleId="username">
    <w:name w:val="username"/>
    <w:rsid w:val="00A02E9E"/>
  </w:style>
  <w:style w:type="character" w:customStyle="1" w:styleId="toplinks">
    <w:name w:val="toplinks"/>
    <w:rsid w:val="00A02E9E"/>
  </w:style>
  <w:style w:type="character" w:customStyle="1" w:styleId="A3">
    <w:name w:val="A3"/>
    <w:uiPriority w:val="99"/>
    <w:rsid w:val="00A02E9E"/>
    <w:rPr>
      <w:rFonts w:ascii="Perpetua" w:hAnsi="Perpetua" w:cs="Perpetua" w:hint="default"/>
      <w:color w:val="000000"/>
      <w:sz w:val="15"/>
      <w:szCs w:val="15"/>
    </w:rPr>
  </w:style>
  <w:style w:type="character" w:customStyle="1" w:styleId="see">
    <w:name w:val="see"/>
    <w:rsid w:val="00A02E9E"/>
  </w:style>
  <w:style w:type="character" w:customStyle="1" w:styleId="first-letter">
    <w:name w:val="first-letter"/>
    <w:rsid w:val="00A02E9E"/>
  </w:style>
  <w:style w:type="character" w:customStyle="1" w:styleId="focusparagraph">
    <w:name w:val="focusparagraph"/>
    <w:rsid w:val="00A02E9E"/>
  </w:style>
  <w:style w:type="character" w:customStyle="1" w:styleId="lightblue">
    <w:name w:val="lightblue"/>
    <w:rsid w:val="00A02E9E"/>
  </w:style>
  <w:style w:type="character" w:customStyle="1" w:styleId="StyleUnderlineCharChar9pt">
    <w:name w:val="Style Underline Char Char + 9 pt"/>
    <w:rsid w:val="00A02E9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02E9E"/>
  </w:style>
  <w:style w:type="character" w:customStyle="1" w:styleId="Title10">
    <w:name w:val="Title1"/>
    <w:rsid w:val="00A02E9E"/>
  </w:style>
  <w:style w:type="character" w:customStyle="1" w:styleId="BoldandUnderlineCharCharCharChar">
    <w:name w:val="Bold and Underline Char Char Char Char"/>
    <w:rsid w:val="00A02E9E"/>
    <w:rPr>
      <w:b/>
      <w:bCs w:val="0"/>
      <w:noProof w:val="0"/>
      <w:u w:val="single"/>
      <w:lang w:val="en-US" w:eastAsia="en-US" w:bidi="ar-SA"/>
    </w:rPr>
  </w:style>
  <w:style w:type="character" w:customStyle="1" w:styleId="FontStyle29">
    <w:name w:val="Font Style29"/>
    <w:uiPriority w:val="99"/>
    <w:rsid w:val="00A02E9E"/>
    <w:rPr>
      <w:rFonts w:ascii="Arial" w:hAnsi="Arial" w:cs="Arial" w:hint="default"/>
      <w:sz w:val="14"/>
      <w:szCs w:val="14"/>
    </w:rPr>
  </w:style>
  <w:style w:type="character" w:customStyle="1" w:styleId="CardsUnderlined">
    <w:name w:val="Cards Underlined"/>
    <w:rsid w:val="00A02E9E"/>
    <w:rPr>
      <w:rFonts w:ascii="Helvetica" w:hAnsi="Helvetica" w:cs="Helvetica" w:hint="default"/>
      <w:sz w:val="22"/>
      <w:szCs w:val="24"/>
      <w:u w:val="thick"/>
    </w:rPr>
  </w:style>
  <w:style w:type="character" w:customStyle="1" w:styleId="titles">
    <w:name w:val="titles"/>
    <w:rsid w:val="00A02E9E"/>
  </w:style>
  <w:style w:type="character" w:customStyle="1" w:styleId="articletext0">
    <w:name w:val="article_text"/>
    <w:rsid w:val="00A02E9E"/>
  </w:style>
  <w:style w:type="character" w:customStyle="1" w:styleId="contentauthor">
    <w:name w:val="contentauthor"/>
    <w:rsid w:val="00A02E9E"/>
  </w:style>
  <w:style w:type="character" w:customStyle="1" w:styleId="subarticleheader">
    <w:name w:val="subarticleheader"/>
    <w:rsid w:val="00A02E9E"/>
  </w:style>
  <w:style w:type="character" w:customStyle="1" w:styleId="spelle">
    <w:name w:val="spelle"/>
    <w:rsid w:val="00A02E9E"/>
  </w:style>
  <w:style w:type="character" w:customStyle="1" w:styleId="grame">
    <w:name w:val="grame"/>
    <w:rsid w:val="00A02E9E"/>
  </w:style>
  <w:style w:type="character" w:customStyle="1" w:styleId="newstitle1">
    <w:name w:val="newstitle1"/>
    <w:rsid w:val="00A02E9E"/>
  </w:style>
  <w:style w:type="character" w:customStyle="1" w:styleId="copy">
    <w:name w:val="copy"/>
    <w:rsid w:val="00A02E9E"/>
  </w:style>
  <w:style w:type="character" w:customStyle="1" w:styleId="topheadline">
    <w:name w:val="topheadline"/>
    <w:rsid w:val="00A02E9E"/>
  </w:style>
  <w:style w:type="character" w:customStyle="1" w:styleId="Stylereduce27pt">
    <w:name w:val="Style reduce2 + 7 pt"/>
    <w:rsid w:val="00A02E9E"/>
    <w:rPr>
      <w:rFonts w:ascii="Times New Roman" w:hAnsi="Times New Roman" w:cs="Arial" w:hint="default"/>
      <w:color w:val="000000"/>
      <w:sz w:val="14"/>
      <w:szCs w:val="22"/>
    </w:rPr>
  </w:style>
  <w:style w:type="character" w:customStyle="1" w:styleId="srtitle">
    <w:name w:val="srtitle"/>
    <w:rsid w:val="00A02E9E"/>
  </w:style>
  <w:style w:type="character" w:customStyle="1" w:styleId="st1">
    <w:name w:val="st1"/>
    <w:rsid w:val="00A02E9E"/>
  </w:style>
  <w:style w:type="character" w:customStyle="1" w:styleId="StyleStyleGaramond">
    <w:name w:val="Style Style Garamond +"/>
    <w:rsid w:val="00A02E9E"/>
    <w:rPr>
      <w:rFonts w:ascii="Garamond" w:hAnsi="Garamond" w:cs="Times New Roman" w:hint="default"/>
      <w:sz w:val="20"/>
    </w:rPr>
  </w:style>
  <w:style w:type="character" w:customStyle="1" w:styleId="quotechar0">
    <w:name w:val="quotechar"/>
    <w:rsid w:val="00A02E9E"/>
  </w:style>
  <w:style w:type="character" w:customStyle="1" w:styleId="boldunderline0">
    <w:name w:val="boldunderline"/>
    <w:rsid w:val="00A02E9E"/>
  </w:style>
  <w:style w:type="character" w:customStyle="1" w:styleId="A8">
    <w:name w:val="A8"/>
    <w:rsid w:val="00A02E9E"/>
    <w:rPr>
      <w:rFonts w:ascii="Scala" w:hAnsi="Scala" w:cs="Scala" w:hint="default"/>
      <w:color w:val="000000"/>
      <w:sz w:val="15"/>
      <w:szCs w:val="15"/>
    </w:rPr>
  </w:style>
  <w:style w:type="character" w:customStyle="1" w:styleId="A0">
    <w:name w:val="A0"/>
    <w:uiPriority w:val="99"/>
    <w:rsid w:val="00A02E9E"/>
    <w:rPr>
      <w:rFonts w:ascii="Scala" w:hAnsi="Scala" w:cs="Scala" w:hint="default"/>
      <w:color w:val="000000"/>
      <w:sz w:val="16"/>
      <w:szCs w:val="16"/>
    </w:rPr>
  </w:style>
  <w:style w:type="character" w:customStyle="1" w:styleId="Date11">
    <w:name w:val="Date11"/>
    <w:rsid w:val="00A02E9E"/>
  </w:style>
  <w:style w:type="character" w:customStyle="1" w:styleId="Boxout">
    <w:name w:val="Box out"/>
    <w:uiPriority w:val="1"/>
    <w:qFormat/>
    <w:rsid w:val="00A02E9E"/>
    <w:rPr>
      <w:rFonts w:ascii="Tahoma" w:hAnsi="Tahoma" w:cs="Tahoma" w:hint="default"/>
      <w:b/>
      <w:bCs w:val="0"/>
      <w:sz w:val="20"/>
      <w:u w:val="single"/>
      <w:bdr w:val="none" w:sz="0" w:space="0" w:color="auto" w:frame="1"/>
      <w:shd w:val="clear" w:color="auto" w:fill="A9E8F5"/>
    </w:rPr>
  </w:style>
  <w:style w:type="character" w:customStyle="1" w:styleId="metad">
    <w:name w:val="metad"/>
    <w:rsid w:val="00A02E9E"/>
  </w:style>
  <w:style w:type="character" w:customStyle="1" w:styleId="sifr-alternate">
    <w:name w:val="sifr-alternate"/>
    <w:rsid w:val="00A02E9E"/>
  </w:style>
  <w:style w:type="character" w:customStyle="1" w:styleId="justify1">
    <w:name w:val="justify1"/>
    <w:rsid w:val="00A02E9E"/>
  </w:style>
  <w:style w:type="character" w:customStyle="1" w:styleId="artbody1">
    <w:name w:val="art_body1"/>
    <w:rsid w:val="00A02E9E"/>
    <w:rPr>
      <w:rFonts w:ascii="Arial" w:hAnsi="Arial" w:cs="Arial" w:hint="default"/>
    </w:rPr>
  </w:style>
  <w:style w:type="character" w:customStyle="1" w:styleId="A1">
    <w:name w:val="A1"/>
    <w:uiPriority w:val="99"/>
    <w:rsid w:val="00A02E9E"/>
    <w:rPr>
      <w:rFonts w:ascii="Book Antiqua" w:hAnsi="Book Antiqua" w:cs="Book Antiqua" w:hint="default"/>
      <w:color w:val="221E1F"/>
      <w:sz w:val="22"/>
      <w:szCs w:val="22"/>
    </w:rPr>
  </w:style>
  <w:style w:type="character" w:customStyle="1" w:styleId="reality">
    <w:name w:val="reality"/>
    <w:rsid w:val="00A02E9E"/>
  </w:style>
  <w:style w:type="character" w:customStyle="1" w:styleId="text2">
    <w:name w:val="text2"/>
    <w:rsid w:val="00A02E9E"/>
  </w:style>
  <w:style w:type="character" w:customStyle="1" w:styleId="StyleUnderlineChar2CharChar11pt">
    <w:name w:val="Style Underline Char2 Char Char + 11 pt"/>
    <w:rsid w:val="00A02E9E"/>
    <w:rPr>
      <w:rFonts w:ascii="Times New Roman" w:hAnsi="Times New Roman" w:cs="Times New Roman" w:hint="default"/>
      <w:sz w:val="20"/>
      <w:u w:val="single"/>
    </w:rPr>
  </w:style>
  <w:style w:type="character" w:customStyle="1" w:styleId="StyleStyleBoldUnderline11pt">
    <w:name w:val="Style Style Bold Underline + 11 pt"/>
    <w:rsid w:val="00A02E9E"/>
    <w:rPr>
      <w:b/>
      <w:bCs/>
      <w:sz w:val="20"/>
      <w:u w:val="single"/>
    </w:rPr>
  </w:style>
  <w:style w:type="character" w:customStyle="1" w:styleId="articlehead2">
    <w:name w:val="articlehead2"/>
    <w:rsid w:val="00A02E9E"/>
  </w:style>
  <w:style w:type="character" w:customStyle="1" w:styleId="pronset">
    <w:name w:val="pronset"/>
    <w:rsid w:val="00A02E9E"/>
  </w:style>
  <w:style w:type="character" w:customStyle="1" w:styleId="prondelim">
    <w:name w:val="prondelim"/>
    <w:rsid w:val="00A02E9E"/>
  </w:style>
  <w:style w:type="character" w:customStyle="1" w:styleId="prontoggle">
    <w:name w:val="pron_toggle"/>
    <w:rsid w:val="00A02E9E"/>
  </w:style>
  <w:style w:type="character" w:customStyle="1" w:styleId="boldface">
    <w:name w:val="boldface"/>
    <w:rsid w:val="00A02E9E"/>
  </w:style>
  <w:style w:type="character" w:customStyle="1" w:styleId="secondary-bf">
    <w:name w:val="secondary-bf"/>
    <w:rsid w:val="00A02E9E"/>
  </w:style>
  <w:style w:type="table" w:styleId="ColorfulGrid-Accent1">
    <w:name w:val="Colorful Grid Accent 1"/>
    <w:basedOn w:val="TableNormal"/>
    <w:link w:val="ColorfulGrid-Accent1Char"/>
    <w:uiPriority w:val="29"/>
    <w:unhideWhenUsed/>
    <w:rsid w:val="00A02E9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02E9E"/>
    <w:rPr>
      <w:rFonts w:ascii="Times New Roman" w:hAnsi="Times New Roman" w:cs="Times New Roman" w:hint="default"/>
      <w:iCs/>
      <w:color w:val="000000"/>
      <w:sz w:val="16"/>
    </w:rPr>
  </w:style>
  <w:style w:type="character" w:customStyle="1" w:styleId="Boxout0">
    <w:name w:val="Boxout"/>
    <w:uiPriority w:val="1"/>
    <w:qFormat/>
    <w:rsid w:val="00A02E9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02E9E"/>
  </w:style>
  <w:style w:type="character" w:customStyle="1" w:styleId="pg">
    <w:name w:val="pg"/>
    <w:rsid w:val="00A02E9E"/>
  </w:style>
  <w:style w:type="character" w:customStyle="1" w:styleId="detailtitle">
    <w:name w:val="detailtitle"/>
    <w:rsid w:val="00A02E9E"/>
  </w:style>
  <w:style w:type="character" w:customStyle="1" w:styleId="storydate">
    <w:name w:val="storydate"/>
    <w:rsid w:val="00A02E9E"/>
  </w:style>
  <w:style w:type="character" w:customStyle="1" w:styleId="preloadwrap">
    <w:name w:val="preloadwrap"/>
    <w:rsid w:val="00A02E9E"/>
  </w:style>
  <w:style w:type="character" w:customStyle="1" w:styleId="creditwrap">
    <w:name w:val="creditwrap"/>
    <w:rsid w:val="00A02E9E"/>
  </w:style>
  <w:style w:type="character" w:customStyle="1" w:styleId="DefaultChar1">
    <w:name w:val="Default Char1"/>
    <w:rsid w:val="00A02E9E"/>
    <w:rPr>
      <w:noProof w:val="0"/>
      <w:color w:val="000000"/>
      <w:lang w:val="en-US" w:eastAsia="en-US" w:bidi="ar-SA"/>
    </w:rPr>
  </w:style>
  <w:style w:type="character" w:customStyle="1" w:styleId="textunderlineChar0">
    <w:name w:val="text underline Char"/>
    <w:rsid w:val="00A02E9E"/>
    <w:rPr>
      <w:sz w:val="24"/>
      <w:szCs w:val="22"/>
      <w:u w:val="thick"/>
      <w:lang w:val="en-US" w:eastAsia="en-US" w:bidi="ar-SA"/>
    </w:rPr>
  </w:style>
  <w:style w:type="character" w:customStyle="1" w:styleId="BoldChar">
    <w:name w:val="Bold Char"/>
    <w:rsid w:val="00A02E9E"/>
    <w:rPr>
      <w:rFonts w:ascii="Times New Roman" w:eastAsia="Times New Roman" w:hAnsi="Times New Roman" w:cs="Times New Roman" w:hint="default"/>
      <w:b/>
      <w:bCs w:val="0"/>
      <w:szCs w:val="24"/>
    </w:rPr>
  </w:style>
  <w:style w:type="character" w:customStyle="1" w:styleId="pmterms31">
    <w:name w:val="pmterms31"/>
    <w:rsid w:val="00A02E9E"/>
    <w:rPr>
      <w:b/>
      <w:bCs/>
      <w:i w:val="0"/>
      <w:iCs w:val="0"/>
      <w:color w:val="000000"/>
    </w:rPr>
  </w:style>
  <w:style w:type="character" w:customStyle="1" w:styleId="copyrightdescription">
    <w:name w:val="copyrightdescription"/>
    <w:rsid w:val="00A02E9E"/>
  </w:style>
  <w:style w:type="character" w:customStyle="1" w:styleId="ft01">
    <w:name w:val="ft01"/>
    <w:rsid w:val="00A02E9E"/>
    <w:rPr>
      <w:rFonts w:ascii="Times" w:hAnsi="Times" w:cs="Times" w:hint="default"/>
      <w:color w:val="000000"/>
      <w:sz w:val="14"/>
      <w:szCs w:val="14"/>
    </w:rPr>
  </w:style>
  <w:style w:type="character" w:customStyle="1" w:styleId="ft11">
    <w:name w:val="ft11"/>
    <w:rsid w:val="00A02E9E"/>
    <w:rPr>
      <w:rFonts w:ascii="Times" w:hAnsi="Times" w:cs="Times" w:hint="default"/>
      <w:color w:val="000000"/>
      <w:sz w:val="17"/>
      <w:szCs w:val="17"/>
    </w:rPr>
  </w:style>
  <w:style w:type="character" w:customStyle="1" w:styleId="ft21">
    <w:name w:val="ft21"/>
    <w:rsid w:val="00A02E9E"/>
    <w:rPr>
      <w:rFonts w:ascii="Times" w:hAnsi="Times" w:cs="Times" w:hint="default"/>
      <w:color w:val="000000"/>
      <w:sz w:val="15"/>
      <w:szCs w:val="15"/>
    </w:rPr>
  </w:style>
  <w:style w:type="character" w:customStyle="1" w:styleId="ft31">
    <w:name w:val="ft31"/>
    <w:rsid w:val="00A02E9E"/>
    <w:rPr>
      <w:rFonts w:ascii="Times" w:hAnsi="Times" w:cs="Times" w:hint="default"/>
      <w:color w:val="000000"/>
      <w:sz w:val="15"/>
      <w:szCs w:val="15"/>
    </w:rPr>
  </w:style>
  <w:style w:type="character" w:customStyle="1" w:styleId="dquo">
    <w:name w:val="dquo"/>
    <w:rsid w:val="00A02E9E"/>
  </w:style>
  <w:style w:type="character" w:customStyle="1" w:styleId="caps2">
    <w:name w:val="caps2"/>
    <w:rsid w:val="00A02E9E"/>
  </w:style>
  <w:style w:type="character" w:customStyle="1" w:styleId="CardsFont12ptCharCharCharChar">
    <w:name w:val="Cards + Font: 12 pt Char Char Char Char"/>
    <w:rsid w:val="00A02E9E"/>
    <w:rPr>
      <w:sz w:val="24"/>
      <w:szCs w:val="24"/>
      <w:u w:val="thick"/>
      <w:lang w:val="en-US" w:eastAsia="en-US" w:bidi="ar-SA"/>
    </w:rPr>
  </w:style>
  <w:style w:type="character" w:customStyle="1" w:styleId="ccs">
    <w:name w:val="c cs"/>
    <w:rsid w:val="00A02E9E"/>
  </w:style>
  <w:style w:type="character" w:customStyle="1" w:styleId="UnderlinedEvChar">
    <w:name w:val="Underlined Ev Char"/>
    <w:rsid w:val="00A02E9E"/>
    <w:rPr>
      <w:rFonts w:ascii="Times New Roman" w:eastAsia="Times New Roman" w:hAnsi="Times New Roman" w:cs="Times New Roman" w:hint="default"/>
      <w:szCs w:val="24"/>
      <w:u w:val="single"/>
    </w:rPr>
  </w:style>
  <w:style w:type="character" w:customStyle="1" w:styleId="dropshadow">
    <w:name w:val="dropshadow"/>
    <w:rsid w:val="00A02E9E"/>
  </w:style>
  <w:style w:type="character" w:customStyle="1" w:styleId="d05ws">
    <w:name w:val="d05ws"/>
    <w:rsid w:val="00A02E9E"/>
  </w:style>
  <w:style w:type="character" w:customStyle="1" w:styleId="rzibod">
    <w:name w:val="rzibod"/>
    <w:rsid w:val="00A02E9E"/>
  </w:style>
  <w:style w:type="character" w:customStyle="1" w:styleId="StyleBold1">
    <w:name w:val="Style Bold1"/>
    <w:rsid w:val="00A02E9E"/>
    <w:rPr>
      <w:rFonts w:ascii="Georgia" w:hAnsi="Georgia" w:hint="default"/>
      <w:b/>
      <w:bCs/>
      <w:sz w:val="22"/>
    </w:rPr>
  </w:style>
  <w:style w:type="character" w:customStyle="1" w:styleId="headertext">
    <w:name w:val="headertext"/>
    <w:rsid w:val="00A02E9E"/>
  </w:style>
  <w:style w:type="character" w:customStyle="1" w:styleId="endnote-reference">
    <w:name w:val="endnote-reference"/>
    <w:rsid w:val="00A02E9E"/>
  </w:style>
  <w:style w:type="character" w:customStyle="1" w:styleId="officialsname">
    <w:name w:val="official_s_name"/>
    <w:rsid w:val="00A02E9E"/>
  </w:style>
  <w:style w:type="character" w:customStyle="1" w:styleId="audience">
    <w:name w:val="audience"/>
    <w:rsid w:val="00A02E9E"/>
  </w:style>
  <w:style w:type="character" w:customStyle="1" w:styleId="A7">
    <w:name w:val="A7"/>
    <w:uiPriority w:val="99"/>
    <w:rsid w:val="00A02E9E"/>
    <w:rPr>
      <w:rFonts w:ascii="Myriad Pro" w:hAnsi="Myriad Pro" w:cs="Myriad Pro" w:hint="default"/>
      <w:color w:val="0066B1"/>
      <w:sz w:val="22"/>
      <w:szCs w:val="22"/>
    </w:rPr>
  </w:style>
  <w:style w:type="character" w:customStyle="1" w:styleId="normalchar">
    <w:name w:val="normal__char"/>
    <w:rsid w:val="00A02E9E"/>
  </w:style>
  <w:style w:type="character" w:customStyle="1" w:styleId="hyperlink002cheading0020100200028block0020title0029char">
    <w:name w:val="hyperlink_002cheading_00201_0020_0028block_0020title_0029__char"/>
    <w:rsid w:val="00A02E9E"/>
  </w:style>
  <w:style w:type="character" w:customStyle="1" w:styleId="underline002cstyle0020bold0020underlinechar">
    <w:name w:val="underline_002cstyle_0020bold_0020underline__char"/>
    <w:rsid w:val="00A02E9E"/>
  </w:style>
  <w:style w:type="character" w:customStyle="1" w:styleId="copyboldblack">
    <w:name w:val="copyboldblack"/>
    <w:rsid w:val="00A02E9E"/>
  </w:style>
  <w:style w:type="character" w:customStyle="1" w:styleId="copybold">
    <w:name w:val="copybold"/>
    <w:rsid w:val="00A02E9E"/>
  </w:style>
  <w:style w:type="character" w:customStyle="1" w:styleId="author-date0">
    <w:name w:val="author-date"/>
    <w:rsid w:val="00A02E9E"/>
  </w:style>
  <w:style w:type="character" w:customStyle="1" w:styleId="hidden">
    <w:name w:val="hidden"/>
    <w:rsid w:val="00A02E9E"/>
  </w:style>
  <w:style w:type="character" w:customStyle="1" w:styleId="articlebegin">
    <w:name w:val="articlebegin"/>
    <w:rsid w:val="00A02E9E"/>
  </w:style>
  <w:style w:type="character" w:customStyle="1" w:styleId="mediaoverlay">
    <w:name w:val="mediaoverlay"/>
    <w:rsid w:val="00A02E9E"/>
  </w:style>
  <w:style w:type="character" w:customStyle="1" w:styleId="blogcaption">
    <w:name w:val="blog_caption"/>
    <w:rsid w:val="00A02E9E"/>
  </w:style>
  <w:style w:type="character" w:customStyle="1" w:styleId="commnet-abuzz">
    <w:name w:val="commnet-abuzz"/>
    <w:rsid w:val="00A02E9E"/>
  </w:style>
  <w:style w:type="character" w:customStyle="1" w:styleId="fbconnectbuttontext">
    <w:name w:val="fbconnectbutton_text"/>
    <w:rsid w:val="00A02E9E"/>
  </w:style>
  <w:style w:type="character" w:customStyle="1" w:styleId="fbsharecountinner">
    <w:name w:val="fb_share_count_inner"/>
    <w:rsid w:val="00A02E9E"/>
  </w:style>
  <w:style w:type="character" w:customStyle="1" w:styleId="stbuttontext">
    <w:name w:val="stbuttontext"/>
    <w:rsid w:val="00A02E9E"/>
  </w:style>
  <w:style w:type="character" w:customStyle="1" w:styleId="source">
    <w:name w:val="source"/>
    <w:rsid w:val="00A02E9E"/>
  </w:style>
  <w:style w:type="character" w:customStyle="1" w:styleId="pubdate">
    <w:name w:val="pubdate"/>
    <w:rsid w:val="00A02E9E"/>
  </w:style>
  <w:style w:type="character" w:customStyle="1" w:styleId="grey">
    <w:name w:val="grey"/>
    <w:rsid w:val="00A02E9E"/>
  </w:style>
  <w:style w:type="character" w:customStyle="1" w:styleId="postdate">
    <w:name w:val="post_date"/>
    <w:rsid w:val="00A02E9E"/>
  </w:style>
  <w:style w:type="character" w:customStyle="1" w:styleId="bdx">
    <w:name w:val="bdx"/>
    <w:rsid w:val="00A02E9E"/>
  </w:style>
  <w:style w:type="character" w:customStyle="1" w:styleId="bdl">
    <w:name w:val="bdl"/>
    <w:rsid w:val="00A02E9E"/>
  </w:style>
  <w:style w:type="character" w:customStyle="1" w:styleId="breadcrumbitemcurrent">
    <w:name w:val="breadcrumbitemcurrent"/>
    <w:rsid w:val="00A02E9E"/>
  </w:style>
  <w:style w:type="character" w:customStyle="1" w:styleId="bbl">
    <w:name w:val="bbl"/>
    <w:rsid w:val="00A02E9E"/>
  </w:style>
  <w:style w:type="character" w:customStyle="1" w:styleId="Date2">
    <w:name w:val="Date2"/>
    <w:rsid w:val="00A02E9E"/>
  </w:style>
  <w:style w:type="character" w:customStyle="1" w:styleId="company">
    <w:name w:val="company"/>
    <w:rsid w:val="00A02E9E"/>
  </w:style>
  <w:style w:type="character" w:customStyle="1" w:styleId="itxtnewhookspan">
    <w:name w:val="itxtnewhookspan"/>
    <w:rsid w:val="00A02E9E"/>
  </w:style>
  <w:style w:type="character" w:customStyle="1" w:styleId="gstxthlt">
    <w:name w:val="gstxt_hlt"/>
    <w:rsid w:val="00A02E9E"/>
  </w:style>
  <w:style w:type="character" w:customStyle="1" w:styleId="SubtleEmphasis1">
    <w:name w:val="Subtle Emphasis1"/>
    <w:uiPriority w:val="19"/>
    <w:qFormat/>
    <w:rsid w:val="00A02E9E"/>
    <w:rPr>
      <w:rFonts w:ascii="Times New Roman" w:hAnsi="Times New Roman" w:cs="Times New Roman" w:hint="default"/>
      <w:b/>
      <w:bCs w:val="0"/>
      <w:iCs/>
      <w:color w:val="auto"/>
      <w:sz w:val="22"/>
    </w:rPr>
  </w:style>
  <w:style w:type="character" w:customStyle="1" w:styleId="StyleBoldRed">
    <w:name w:val="Style Bold Red"/>
    <w:rsid w:val="00A02E9E"/>
    <w:rPr>
      <w:b/>
      <w:bCs/>
      <w:color w:val="auto"/>
    </w:rPr>
  </w:style>
  <w:style w:type="character" w:customStyle="1" w:styleId="StyleTimesNewRoman8pt">
    <w:name w:val="Style Times New Roman 8 pt"/>
    <w:rsid w:val="00A02E9E"/>
    <w:rPr>
      <w:rFonts w:ascii="Georgia" w:hAnsi="Georgia" w:hint="default"/>
      <w:sz w:val="16"/>
    </w:rPr>
  </w:style>
  <w:style w:type="character" w:customStyle="1" w:styleId="StyleStyle7pt8pt">
    <w:name w:val="Style Style 7 pt + 8 pt"/>
    <w:rsid w:val="00A02E9E"/>
    <w:rPr>
      <w:sz w:val="16"/>
    </w:rPr>
  </w:style>
  <w:style w:type="character" w:customStyle="1" w:styleId="StyleStyleThickunderlineBold1">
    <w:name w:val="Style Style Thick underline + Bold1"/>
    <w:rsid w:val="00A02E9E"/>
    <w:rPr>
      <w:b/>
      <w:bCs/>
      <w:u w:val="thick"/>
    </w:rPr>
  </w:style>
  <w:style w:type="character" w:customStyle="1" w:styleId="StyleUnderline2">
    <w:name w:val="Style Underline2"/>
    <w:rsid w:val="00A02E9E"/>
    <w:rPr>
      <w:u w:val="single"/>
    </w:rPr>
  </w:style>
  <w:style w:type="character" w:customStyle="1" w:styleId="ShrinkText">
    <w:name w:val="Shrink Text"/>
    <w:rsid w:val="00A02E9E"/>
    <w:rPr>
      <w:sz w:val="16"/>
    </w:rPr>
  </w:style>
  <w:style w:type="character" w:customStyle="1" w:styleId="smallcaps">
    <w:name w:val="smallcaps"/>
    <w:rsid w:val="00A02E9E"/>
  </w:style>
  <w:style w:type="character" w:customStyle="1" w:styleId="goldbldtext">
    <w:name w:val="goldbldtext"/>
    <w:rsid w:val="00A02E9E"/>
  </w:style>
  <w:style w:type="character" w:customStyle="1" w:styleId="cardshighlight0">
    <w:name w:val="cardshighlight"/>
    <w:rsid w:val="00A02E9E"/>
  </w:style>
  <w:style w:type="character" w:customStyle="1" w:styleId="cardsfont12pt1">
    <w:name w:val="cardsfont12pt"/>
    <w:rsid w:val="00A02E9E"/>
  </w:style>
  <w:style w:type="character" w:customStyle="1" w:styleId="ft1">
    <w:name w:val="ft1"/>
    <w:rsid w:val="00A02E9E"/>
  </w:style>
  <w:style w:type="character" w:customStyle="1" w:styleId="ft6">
    <w:name w:val="ft6"/>
    <w:rsid w:val="00A02E9E"/>
  </w:style>
  <w:style w:type="character" w:customStyle="1" w:styleId="kicker">
    <w:name w:val="kicker"/>
    <w:rsid w:val="00A02E9E"/>
  </w:style>
  <w:style w:type="character" w:customStyle="1" w:styleId="backcontent">
    <w:name w:val="backcontent"/>
    <w:rsid w:val="00A02E9E"/>
  </w:style>
  <w:style w:type="character" w:customStyle="1" w:styleId="daystmp">
    <w:name w:val="daystmp"/>
    <w:rsid w:val="00A02E9E"/>
  </w:style>
  <w:style w:type="character" w:customStyle="1" w:styleId="cardsfont12ptchar">
    <w:name w:val="cardsfont12ptchar"/>
    <w:rsid w:val="00A02E9E"/>
  </w:style>
  <w:style w:type="character" w:customStyle="1" w:styleId="gal">
    <w:name w:val="gal"/>
    <w:rsid w:val="00A02E9E"/>
  </w:style>
  <w:style w:type="character" w:customStyle="1" w:styleId="submitted">
    <w:name w:val="submitted"/>
    <w:rsid w:val="00A02E9E"/>
  </w:style>
  <w:style w:type="character" w:customStyle="1" w:styleId="imagedateline">
    <w:name w:val="image_dateline"/>
    <w:rsid w:val="00A02E9E"/>
  </w:style>
  <w:style w:type="character" w:customStyle="1" w:styleId="authordatecharchar">
    <w:name w:val="authordatecharchar"/>
    <w:rsid w:val="00A02E9E"/>
  </w:style>
  <w:style w:type="character" w:customStyle="1" w:styleId="style1char0">
    <w:name w:val="style1char"/>
    <w:rsid w:val="00A02E9E"/>
  </w:style>
  <w:style w:type="character" w:customStyle="1" w:styleId="tagcharchar0">
    <w:name w:val="tagcharchar"/>
    <w:rsid w:val="00A02E9E"/>
  </w:style>
  <w:style w:type="character" w:customStyle="1" w:styleId="underlinedcharchar2">
    <w:name w:val="underlinedcharchar"/>
    <w:rsid w:val="00A02E9E"/>
  </w:style>
  <w:style w:type="character" w:customStyle="1" w:styleId="BoxedChar">
    <w:name w:val="Boxed Char"/>
    <w:rsid w:val="00A02E9E"/>
    <w:rPr>
      <w:rFonts w:ascii="Arial Narrow" w:hAnsi="Arial Narrow" w:hint="default"/>
      <w:b/>
      <w:bCs w:val="0"/>
      <w:sz w:val="18"/>
      <w:bdr w:val="single" w:sz="6" w:space="0" w:color="auto" w:frame="1"/>
    </w:rPr>
  </w:style>
  <w:style w:type="character" w:customStyle="1" w:styleId="Style11ptUnderline2">
    <w:name w:val="Style 11 pt Underline2"/>
    <w:rsid w:val="00A02E9E"/>
    <w:rPr>
      <w:sz w:val="20"/>
      <w:u w:val="single"/>
    </w:rPr>
  </w:style>
  <w:style w:type="character" w:customStyle="1" w:styleId="Style11ptBoldUnderline2">
    <w:name w:val="Style 11 pt Bold Underline2"/>
    <w:rsid w:val="00A02E9E"/>
    <w:rPr>
      <w:b/>
      <w:bCs/>
      <w:sz w:val="20"/>
      <w:u w:val="single"/>
    </w:rPr>
  </w:style>
  <w:style w:type="character" w:customStyle="1" w:styleId="nw">
    <w:name w:val="nw"/>
    <w:rsid w:val="00A02E9E"/>
  </w:style>
  <w:style w:type="character" w:customStyle="1" w:styleId="Styleunderline11ptBoldBorderSinglesolidlineAuto">
    <w:name w:val="Style underline + 11 pt Bold Border: : (Single solid line Auto ..."/>
    <w:rsid w:val="00A02E9E"/>
    <w:rPr>
      <w:b/>
      <w:bCs/>
      <w:sz w:val="20"/>
      <w:u w:val="single"/>
      <w:bdr w:val="single" w:sz="4" w:space="0" w:color="auto" w:frame="1"/>
    </w:rPr>
  </w:style>
  <w:style w:type="character" w:customStyle="1" w:styleId="cardCharCharChar1">
    <w:name w:val="card Char Char Char1"/>
    <w:rsid w:val="00A02E9E"/>
    <w:rPr>
      <w:lang w:val="en-US" w:eastAsia="en-US" w:bidi="ar-SA"/>
    </w:rPr>
  </w:style>
  <w:style w:type="character" w:customStyle="1" w:styleId="authors1">
    <w:name w:val="authors1"/>
    <w:rsid w:val="00A02E9E"/>
    <w:rPr>
      <w:rFonts w:ascii="Verdana" w:hAnsi="Verdana" w:hint="default"/>
      <w:b/>
      <w:bCs/>
      <w:color w:val="006699"/>
      <w:sz w:val="20"/>
      <w:szCs w:val="20"/>
    </w:rPr>
  </w:style>
  <w:style w:type="character" w:customStyle="1" w:styleId="headlinesectionlarge">
    <w:name w:val="headline_section_large"/>
    <w:rsid w:val="00A02E9E"/>
  </w:style>
  <w:style w:type="character" w:customStyle="1" w:styleId="Styleunderline11ptBlack">
    <w:name w:val="Style underline + 11 pt Black"/>
    <w:rsid w:val="00A02E9E"/>
    <w:rPr>
      <w:color w:val="000000"/>
      <w:sz w:val="20"/>
      <w:u w:val="single"/>
    </w:rPr>
  </w:style>
  <w:style w:type="character" w:customStyle="1" w:styleId="Styleunderline11ptBoldBlack">
    <w:name w:val="Style underline + 11 pt Bold Black"/>
    <w:rsid w:val="00A02E9E"/>
    <w:rPr>
      <w:b/>
      <w:bCs/>
      <w:color w:val="000000"/>
      <w:sz w:val="20"/>
      <w:u w:val="single"/>
    </w:rPr>
  </w:style>
  <w:style w:type="character" w:customStyle="1" w:styleId="Style11ptBoldBlackUnderline">
    <w:name w:val="Style 11 pt Bold Black Underline"/>
    <w:rsid w:val="00A02E9E"/>
    <w:rPr>
      <w:b/>
      <w:bCs/>
      <w:color w:val="000000"/>
      <w:sz w:val="20"/>
      <w:u w:val="single"/>
    </w:rPr>
  </w:style>
  <w:style w:type="character" w:customStyle="1" w:styleId="Style11ptBoldBlackUnderlineBorderSinglesolidline">
    <w:name w:val="Style 11 pt Bold Black Underline Border: : (Single solid line ..."/>
    <w:rsid w:val="00A02E9E"/>
    <w:rPr>
      <w:b/>
      <w:bCs/>
      <w:color w:val="000000"/>
      <w:sz w:val="20"/>
      <w:u w:val="single"/>
      <w:bdr w:val="single" w:sz="4" w:space="0" w:color="auto" w:frame="1"/>
    </w:rPr>
  </w:style>
  <w:style w:type="character" w:customStyle="1" w:styleId="StyleLatinMeridien-Italic11ptItalicUnderline">
    <w:name w:val="Style (Latin) Meridien-Italic 11 pt Italic Underline"/>
    <w:rsid w:val="00A02E9E"/>
    <w:rPr>
      <w:rFonts w:ascii="Meridien-Italic" w:hAnsi="Meridien-Italic" w:hint="default"/>
      <w:i/>
      <w:iCs/>
      <w:sz w:val="20"/>
      <w:u w:val="single"/>
    </w:rPr>
  </w:style>
  <w:style w:type="character" w:customStyle="1" w:styleId="Citation-AuthorDate">
    <w:name w:val="Citation - Author/Date"/>
    <w:rsid w:val="00A02E9E"/>
    <w:rPr>
      <w:b/>
      <w:bCs w:val="0"/>
      <w:smallCaps/>
      <w:sz w:val="24"/>
      <w:u w:val="single"/>
    </w:rPr>
  </w:style>
  <w:style w:type="character" w:customStyle="1" w:styleId="underlinestylechar0">
    <w:name w:val="underlinestylechar"/>
    <w:rsid w:val="00A02E9E"/>
  </w:style>
  <w:style w:type="character" w:customStyle="1" w:styleId="highlight">
    <w:name w:val="highlight"/>
    <w:rsid w:val="00A02E9E"/>
  </w:style>
  <w:style w:type="character" w:customStyle="1" w:styleId="DottedUnderline0">
    <w:name w:val="Dotted Underline"/>
    <w:rsid w:val="00A02E9E"/>
    <w:rPr>
      <w:rFonts w:ascii="Times New Roman" w:hAnsi="Times New Roman" w:cs="Times New Roman" w:hint="default"/>
      <w:sz w:val="20"/>
      <w:u w:val="dottedHeavy"/>
    </w:rPr>
  </w:style>
  <w:style w:type="character" w:customStyle="1" w:styleId="titleauthoretc">
    <w:name w:val="titleauthoretc"/>
    <w:rsid w:val="00A02E9E"/>
  </w:style>
  <w:style w:type="character" w:customStyle="1" w:styleId="labeltext">
    <w:name w:val="labeltext"/>
    <w:rsid w:val="00A02E9E"/>
  </w:style>
  <w:style w:type="character" w:customStyle="1" w:styleId="viewlink">
    <w:name w:val="viewlink"/>
    <w:rsid w:val="00A02E9E"/>
  </w:style>
  <w:style w:type="character" w:customStyle="1" w:styleId="share">
    <w:name w:val="share"/>
    <w:rsid w:val="00A02E9E"/>
  </w:style>
  <w:style w:type="character" w:customStyle="1" w:styleId="inlinkchart">
    <w:name w:val="inlink_chart"/>
    <w:rsid w:val="00A02E9E"/>
  </w:style>
  <w:style w:type="character" w:customStyle="1" w:styleId="underLight">
    <w:name w:val="underLight"/>
    <w:uiPriority w:val="1"/>
    <w:qFormat/>
    <w:rsid w:val="00A02E9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02E9E"/>
  </w:style>
  <w:style w:type="character" w:customStyle="1" w:styleId="author-rss">
    <w:name w:val="author-rss"/>
    <w:rsid w:val="00A02E9E"/>
  </w:style>
  <w:style w:type="character" w:customStyle="1" w:styleId="fbsharecountwrapper">
    <w:name w:val="fb_share_count_wrapper"/>
    <w:rsid w:val="00A02E9E"/>
  </w:style>
  <w:style w:type="character" w:customStyle="1" w:styleId="fbbuttontext">
    <w:name w:val="fb_button_text"/>
    <w:rsid w:val="00A02E9E"/>
  </w:style>
  <w:style w:type="character" w:customStyle="1" w:styleId="hw">
    <w:name w:val="hw"/>
    <w:rsid w:val="00A02E9E"/>
  </w:style>
  <w:style w:type="character" w:customStyle="1" w:styleId="linktotop">
    <w:name w:val="linktotop"/>
    <w:rsid w:val="00A02E9E"/>
  </w:style>
  <w:style w:type="character" w:customStyle="1" w:styleId="maintextbldleft">
    <w:name w:val="maintextbldleft"/>
    <w:rsid w:val="00A02E9E"/>
  </w:style>
  <w:style w:type="character" w:customStyle="1" w:styleId="maintextleft">
    <w:name w:val="maintextleft"/>
    <w:rsid w:val="00A02E9E"/>
  </w:style>
  <w:style w:type="character" w:customStyle="1" w:styleId="descriptionstyle1block">
    <w:name w:val="description style1 block"/>
    <w:rsid w:val="00A02E9E"/>
  </w:style>
  <w:style w:type="character" w:customStyle="1" w:styleId="gutter-right-1">
    <w:name w:val="gutter-right-1"/>
    <w:basedOn w:val="DefaultParagraphFont"/>
    <w:rsid w:val="00A02E9E"/>
  </w:style>
  <w:style w:type="character" w:customStyle="1" w:styleId="ssl3">
    <w:name w:val="ss_l3"/>
    <w:rsid w:val="00A02E9E"/>
  </w:style>
  <w:style w:type="character" w:customStyle="1" w:styleId="FontStyle39">
    <w:name w:val="Font Style39"/>
    <w:uiPriority w:val="99"/>
    <w:rsid w:val="00A02E9E"/>
    <w:rPr>
      <w:rFonts w:ascii="Constantia" w:hAnsi="Constantia" w:cs="Constantia" w:hint="default"/>
      <w:b/>
      <w:bCs/>
      <w:sz w:val="18"/>
      <w:szCs w:val="18"/>
    </w:rPr>
  </w:style>
  <w:style w:type="character" w:customStyle="1" w:styleId="6">
    <w:name w:val="6"/>
    <w:rsid w:val="00A02E9E"/>
    <w:rPr>
      <w:rFonts w:ascii="Arial" w:hAnsi="Arial" w:cs="Arial" w:hint="default"/>
      <w:bCs/>
      <w:sz w:val="20"/>
      <w:u w:val="single"/>
      <w:lang w:val="en-US" w:eastAsia="en-US" w:bidi="ar-SA"/>
    </w:rPr>
  </w:style>
  <w:style w:type="character" w:customStyle="1" w:styleId="Header11">
    <w:name w:val="Header11"/>
    <w:rsid w:val="00A02E9E"/>
  </w:style>
  <w:style w:type="character" w:customStyle="1" w:styleId="posa">
    <w:name w:val="pos(a)"/>
    <w:basedOn w:val="DefaultParagraphFont"/>
    <w:rsid w:val="00A02E9E"/>
  </w:style>
  <w:style w:type="character" w:customStyle="1" w:styleId="u-hiddeninnarrowenv">
    <w:name w:val="u-hiddeninnarrowenv"/>
    <w:basedOn w:val="DefaultParagraphFont"/>
    <w:rsid w:val="00A02E9E"/>
  </w:style>
  <w:style w:type="character" w:customStyle="1" w:styleId="followbutton-bird">
    <w:name w:val="followbutton-bird"/>
    <w:basedOn w:val="DefaultParagraphFont"/>
    <w:rsid w:val="00A02E9E"/>
  </w:style>
  <w:style w:type="character" w:customStyle="1" w:styleId="tweetauthor-name">
    <w:name w:val="tweetauthor-name"/>
    <w:basedOn w:val="DefaultParagraphFont"/>
    <w:rsid w:val="00A02E9E"/>
  </w:style>
  <w:style w:type="character" w:customStyle="1" w:styleId="tweetauthor-verifiedbadge">
    <w:name w:val="tweetauthor-verifiedbadge"/>
    <w:basedOn w:val="DefaultParagraphFont"/>
    <w:rsid w:val="00A02E9E"/>
  </w:style>
  <w:style w:type="character" w:customStyle="1" w:styleId="tweetauthor-screenname">
    <w:name w:val="tweetauthor-screenname"/>
    <w:basedOn w:val="DefaultParagraphFont"/>
    <w:rsid w:val="00A02E9E"/>
  </w:style>
  <w:style w:type="character" w:customStyle="1" w:styleId="u-hiddenvisually">
    <w:name w:val="u-hiddenvisually"/>
    <w:basedOn w:val="DefaultParagraphFont"/>
    <w:rsid w:val="00A02E9E"/>
  </w:style>
  <w:style w:type="character" w:customStyle="1" w:styleId="tweetaction-stat">
    <w:name w:val="tweetaction-stat"/>
    <w:basedOn w:val="DefaultParagraphFont"/>
    <w:rsid w:val="00A02E9E"/>
  </w:style>
  <w:style w:type="character" w:customStyle="1" w:styleId="related">
    <w:name w:val="related"/>
    <w:basedOn w:val="DefaultParagraphFont"/>
    <w:rsid w:val="00A02E9E"/>
  </w:style>
  <w:style w:type="character" w:customStyle="1" w:styleId="related-content">
    <w:name w:val="related-content"/>
    <w:basedOn w:val="DefaultParagraphFont"/>
    <w:rsid w:val="00A02E9E"/>
  </w:style>
  <w:style w:type="character" w:customStyle="1" w:styleId="name-of-author">
    <w:name w:val="name-of-author"/>
    <w:basedOn w:val="DefaultParagraphFont"/>
    <w:rsid w:val="00A02E9E"/>
  </w:style>
  <w:style w:type="character" w:customStyle="1" w:styleId="first-name">
    <w:name w:val="first-name"/>
    <w:basedOn w:val="DefaultParagraphFont"/>
    <w:rsid w:val="00A02E9E"/>
  </w:style>
  <w:style w:type="character" w:customStyle="1" w:styleId="last-name">
    <w:name w:val="last-name"/>
    <w:basedOn w:val="DefaultParagraphFont"/>
    <w:rsid w:val="00A02E9E"/>
  </w:style>
  <w:style w:type="character" w:customStyle="1" w:styleId="caption10">
    <w:name w:val="caption1"/>
    <w:basedOn w:val="DefaultParagraphFont"/>
    <w:rsid w:val="00A02E9E"/>
  </w:style>
  <w:style w:type="character" w:customStyle="1" w:styleId="recirc-text">
    <w:name w:val="&quot;recirc-text”"/>
    <w:basedOn w:val="DefaultParagraphFont"/>
    <w:rsid w:val="00A02E9E"/>
  </w:style>
  <w:style w:type="character" w:customStyle="1" w:styleId="video-icon">
    <w:name w:val="video-icon"/>
    <w:basedOn w:val="DefaultParagraphFont"/>
    <w:rsid w:val="00A02E9E"/>
  </w:style>
  <w:style w:type="character" w:customStyle="1" w:styleId="powa-shot-play-btn-text">
    <w:name w:val="powa-shot-play-btn-text"/>
    <w:basedOn w:val="DefaultParagraphFont"/>
    <w:rsid w:val="00A02E9E"/>
  </w:style>
  <w:style w:type="character" w:customStyle="1" w:styleId="powa-shot-click">
    <w:name w:val="powa-shot-click"/>
    <w:basedOn w:val="DefaultParagraphFont"/>
    <w:rsid w:val="00A02E9E"/>
  </w:style>
  <w:style w:type="character" w:customStyle="1" w:styleId="wpv-blurb">
    <w:name w:val="wpv-blurb"/>
    <w:basedOn w:val="DefaultParagraphFont"/>
    <w:rsid w:val="00A02E9E"/>
  </w:style>
  <w:style w:type="character" w:customStyle="1" w:styleId="pb-caption">
    <w:name w:val="pb-caption"/>
    <w:basedOn w:val="DefaultParagraphFont"/>
    <w:rsid w:val="00A02E9E"/>
  </w:style>
  <w:style w:type="character" w:customStyle="1" w:styleId="Heading5Char1">
    <w:name w:val="Heading 5 Char1"/>
    <w:aliases w:val="Text Char1"/>
    <w:basedOn w:val="DefaultParagraphFont"/>
    <w:semiHidden/>
    <w:rsid w:val="00A02E9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02E9E"/>
    <w:rPr>
      <w:vertAlign w:val="baseline"/>
    </w:rPr>
  </w:style>
  <w:style w:type="character" w:customStyle="1" w:styleId="Heading7Char1">
    <w:name w:val="Heading 7 Char1"/>
    <w:basedOn w:val="DefaultParagraphFont"/>
    <w:semiHidden/>
    <w:rsid w:val="00A02E9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02E9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02E9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02E9E"/>
    <w:rPr>
      <w:rFonts w:ascii="Calibri" w:hAnsi="Calibri" w:cs="Calibri"/>
    </w:rPr>
  </w:style>
  <w:style w:type="numbering" w:customStyle="1" w:styleId="NoList2">
    <w:name w:val="No List2"/>
    <w:next w:val="NoList"/>
    <w:uiPriority w:val="99"/>
    <w:semiHidden/>
    <w:unhideWhenUsed/>
    <w:rsid w:val="00A02E9E"/>
  </w:style>
  <w:style w:type="numbering" w:customStyle="1" w:styleId="NoList3">
    <w:name w:val="No List3"/>
    <w:next w:val="NoList"/>
    <w:uiPriority w:val="99"/>
    <w:semiHidden/>
    <w:unhideWhenUsed/>
    <w:rsid w:val="00A02E9E"/>
  </w:style>
  <w:style w:type="numbering" w:customStyle="1" w:styleId="NoList4">
    <w:name w:val="No List4"/>
    <w:next w:val="NoList"/>
    <w:uiPriority w:val="99"/>
    <w:semiHidden/>
    <w:unhideWhenUsed/>
    <w:rsid w:val="00A02E9E"/>
  </w:style>
  <w:style w:type="numbering" w:customStyle="1" w:styleId="NoList5">
    <w:name w:val="No List5"/>
    <w:next w:val="NoList"/>
    <w:semiHidden/>
    <w:unhideWhenUsed/>
    <w:rsid w:val="00A02E9E"/>
  </w:style>
  <w:style w:type="paragraph" w:styleId="BlockText">
    <w:name w:val="Block Text"/>
    <w:basedOn w:val="Normal"/>
    <w:rsid w:val="00A02E9E"/>
    <w:pPr>
      <w:ind w:left="229" w:right="229"/>
    </w:pPr>
    <w:rPr>
      <w:rFonts w:ascii="Verdana" w:eastAsia="Times New Roman" w:hAnsi="Verdana"/>
      <w:szCs w:val="20"/>
    </w:rPr>
  </w:style>
  <w:style w:type="paragraph" w:styleId="NormalIndent">
    <w:name w:val="Normal Indent"/>
    <w:basedOn w:val="Normal"/>
    <w:rsid w:val="00A02E9E"/>
    <w:pPr>
      <w:ind w:left="720"/>
    </w:pPr>
    <w:rPr>
      <w:rFonts w:eastAsia="Times New Roman"/>
      <w:szCs w:val="20"/>
    </w:rPr>
  </w:style>
  <w:style w:type="paragraph" w:styleId="EnvelopeReturn">
    <w:name w:val="envelope return"/>
    <w:basedOn w:val="Normal"/>
    <w:rsid w:val="00A02E9E"/>
    <w:rPr>
      <w:rFonts w:eastAsia="Times New Roman"/>
      <w:sz w:val="24"/>
      <w:szCs w:val="20"/>
    </w:rPr>
  </w:style>
  <w:style w:type="paragraph" w:styleId="EnvelopeAddress">
    <w:name w:val="envelope address"/>
    <w:basedOn w:val="Normal"/>
    <w:rsid w:val="00A02E9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02E9E"/>
  </w:style>
  <w:style w:type="numbering" w:customStyle="1" w:styleId="NoList7">
    <w:name w:val="No List7"/>
    <w:next w:val="NoList"/>
    <w:semiHidden/>
    <w:unhideWhenUsed/>
    <w:rsid w:val="00A02E9E"/>
  </w:style>
  <w:style w:type="paragraph" w:styleId="ListBullet">
    <w:name w:val="List Bullet"/>
    <w:basedOn w:val="Normal"/>
    <w:link w:val="ListBulletChar"/>
    <w:uiPriority w:val="99"/>
    <w:unhideWhenUsed/>
    <w:rsid w:val="00A02E9E"/>
    <w:pPr>
      <w:tabs>
        <w:tab w:val="num" w:pos="360"/>
      </w:tabs>
      <w:ind w:left="360" w:hanging="360"/>
      <w:contextualSpacing/>
    </w:pPr>
    <w:rPr>
      <w:rFonts w:eastAsia="Calibri"/>
    </w:rPr>
  </w:style>
  <w:style w:type="table" w:styleId="MediumGrid1">
    <w:name w:val="Medium Grid 1"/>
    <w:basedOn w:val="TableNormal"/>
    <w:uiPriority w:val="67"/>
    <w:rsid w:val="00A02E9E"/>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02E9E"/>
    <w:rPr>
      <w:rFonts w:ascii="Arial Narrow" w:eastAsia="SimSun" w:hAnsi="Arial Narrow" w:cs="Calibri"/>
      <w:sz w:val="20"/>
    </w:rPr>
  </w:style>
  <w:style w:type="numbering" w:customStyle="1" w:styleId="NoList11">
    <w:name w:val="No List11"/>
    <w:next w:val="NoList"/>
    <w:uiPriority w:val="99"/>
    <w:semiHidden/>
    <w:unhideWhenUsed/>
    <w:rsid w:val="00A02E9E"/>
  </w:style>
  <w:style w:type="numbering" w:customStyle="1" w:styleId="NoList111">
    <w:name w:val="No List111"/>
    <w:next w:val="NoList"/>
    <w:uiPriority w:val="99"/>
    <w:semiHidden/>
    <w:unhideWhenUsed/>
    <w:rsid w:val="00A02E9E"/>
  </w:style>
  <w:style w:type="numbering" w:customStyle="1" w:styleId="NoList1111">
    <w:name w:val="No List1111"/>
    <w:next w:val="NoList"/>
    <w:uiPriority w:val="99"/>
    <w:semiHidden/>
    <w:unhideWhenUsed/>
    <w:rsid w:val="00A02E9E"/>
  </w:style>
  <w:style w:type="numbering" w:customStyle="1" w:styleId="NoList11111">
    <w:name w:val="No List11111"/>
    <w:next w:val="NoList"/>
    <w:uiPriority w:val="99"/>
    <w:semiHidden/>
    <w:unhideWhenUsed/>
    <w:rsid w:val="00A02E9E"/>
  </w:style>
  <w:style w:type="numbering" w:customStyle="1" w:styleId="NoList111111">
    <w:name w:val="No List111111"/>
    <w:next w:val="NoList"/>
    <w:uiPriority w:val="99"/>
    <w:semiHidden/>
    <w:unhideWhenUsed/>
    <w:rsid w:val="00A02E9E"/>
  </w:style>
  <w:style w:type="numbering" w:customStyle="1" w:styleId="NoList1111111">
    <w:name w:val="No List1111111"/>
    <w:next w:val="NoList"/>
    <w:uiPriority w:val="99"/>
    <w:semiHidden/>
    <w:unhideWhenUsed/>
    <w:rsid w:val="00A02E9E"/>
  </w:style>
  <w:style w:type="numbering" w:customStyle="1" w:styleId="NoList11111111">
    <w:name w:val="No List11111111"/>
    <w:next w:val="NoList"/>
    <w:uiPriority w:val="99"/>
    <w:semiHidden/>
    <w:unhideWhenUsed/>
    <w:rsid w:val="00A02E9E"/>
  </w:style>
  <w:style w:type="numbering" w:customStyle="1" w:styleId="NoList111111111">
    <w:name w:val="No List111111111"/>
    <w:next w:val="NoList"/>
    <w:uiPriority w:val="99"/>
    <w:semiHidden/>
    <w:unhideWhenUsed/>
    <w:rsid w:val="00A02E9E"/>
  </w:style>
  <w:style w:type="numbering" w:customStyle="1" w:styleId="NoList1111111111">
    <w:name w:val="No List1111111111"/>
    <w:next w:val="NoList"/>
    <w:uiPriority w:val="99"/>
    <w:semiHidden/>
    <w:unhideWhenUsed/>
    <w:rsid w:val="00A02E9E"/>
  </w:style>
  <w:style w:type="numbering" w:customStyle="1" w:styleId="NoList11111111111">
    <w:name w:val="No List11111111111"/>
    <w:next w:val="NoList"/>
    <w:uiPriority w:val="99"/>
    <w:semiHidden/>
    <w:unhideWhenUsed/>
    <w:rsid w:val="00A02E9E"/>
  </w:style>
  <w:style w:type="numbering" w:customStyle="1" w:styleId="NoList111111111111">
    <w:name w:val="No List111111111111"/>
    <w:next w:val="NoList"/>
    <w:uiPriority w:val="99"/>
    <w:semiHidden/>
    <w:unhideWhenUsed/>
    <w:rsid w:val="00A02E9E"/>
  </w:style>
  <w:style w:type="numbering" w:customStyle="1" w:styleId="NoList1111111111111">
    <w:name w:val="No List1111111111111"/>
    <w:next w:val="NoList"/>
    <w:uiPriority w:val="99"/>
    <w:semiHidden/>
    <w:unhideWhenUsed/>
    <w:rsid w:val="00A02E9E"/>
  </w:style>
  <w:style w:type="numbering" w:customStyle="1" w:styleId="NoList11111111111111">
    <w:name w:val="No List11111111111111"/>
    <w:next w:val="NoList"/>
    <w:uiPriority w:val="99"/>
    <w:semiHidden/>
    <w:unhideWhenUsed/>
    <w:rsid w:val="00A02E9E"/>
  </w:style>
  <w:style w:type="numbering" w:customStyle="1" w:styleId="NoList111111111111111">
    <w:name w:val="No List111111111111111"/>
    <w:next w:val="NoList"/>
    <w:uiPriority w:val="99"/>
    <w:semiHidden/>
    <w:unhideWhenUsed/>
    <w:rsid w:val="00A02E9E"/>
  </w:style>
  <w:style w:type="numbering" w:customStyle="1" w:styleId="NoList1111111111111111">
    <w:name w:val="No List1111111111111111"/>
    <w:next w:val="NoList"/>
    <w:uiPriority w:val="99"/>
    <w:semiHidden/>
    <w:unhideWhenUsed/>
    <w:rsid w:val="00A02E9E"/>
  </w:style>
  <w:style w:type="numbering" w:customStyle="1" w:styleId="NoList11111111111111111">
    <w:name w:val="No List11111111111111111"/>
    <w:next w:val="NoList"/>
    <w:uiPriority w:val="99"/>
    <w:semiHidden/>
    <w:unhideWhenUsed/>
    <w:rsid w:val="00A02E9E"/>
  </w:style>
  <w:style w:type="character" w:customStyle="1" w:styleId="FontStyle220">
    <w:name w:val="Font Style220"/>
    <w:basedOn w:val="DefaultParagraphFont"/>
    <w:uiPriority w:val="99"/>
    <w:rsid w:val="00A02E9E"/>
    <w:rPr>
      <w:rFonts w:ascii="Candara" w:hAnsi="Candara" w:cs="Candara" w:hint="default"/>
      <w:i/>
      <w:iCs/>
      <w:sz w:val="18"/>
      <w:szCs w:val="18"/>
    </w:rPr>
  </w:style>
  <w:style w:type="character" w:customStyle="1" w:styleId="FontStyle290">
    <w:name w:val="Font Style290"/>
    <w:basedOn w:val="DefaultParagraphFont"/>
    <w:uiPriority w:val="99"/>
    <w:rsid w:val="00A02E9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02E9E"/>
    <w:rPr>
      <w:rFonts w:ascii="Arial" w:hAnsi="Arial" w:cs="Arial"/>
      <w:b/>
      <w:bCs/>
      <w:sz w:val="16"/>
      <w:szCs w:val="16"/>
    </w:rPr>
  </w:style>
  <w:style w:type="paragraph" w:customStyle="1" w:styleId="analytic0">
    <w:name w:val="analytic"/>
    <w:basedOn w:val="Normal"/>
    <w:link w:val="analyticChar0"/>
    <w:uiPriority w:val="4"/>
    <w:qFormat/>
    <w:rsid w:val="00A02E9E"/>
    <w:pPr>
      <w:spacing w:before="120"/>
    </w:pPr>
    <w:rPr>
      <w:b/>
      <w:sz w:val="20"/>
    </w:rPr>
  </w:style>
  <w:style w:type="character" w:customStyle="1" w:styleId="analyticChar0">
    <w:name w:val="analytic Char"/>
    <w:basedOn w:val="DefaultParagraphFont"/>
    <w:link w:val="analytic0"/>
    <w:uiPriority w:val="4"/>
    <w:rsid w:val="00A02E9E"/>
    <w:rPr>
      <w:b/>
      <w:sz w:val="20"/>
    </w:rPr>
  </w:style>
  <w:style w:type="character" w:customStyle="1" w:styleId="m-5498913268213319940gmail-styleunderline">
    <w:name w:val="m_-5498913268213319940gmail-styleunderline"/>
    <w:basedOn w:val="DefaultParagraphFont"/>
    <w:rsid w:val="00A02E9E"/>
  </w:style>
  <w:style w:type="paragraph" w:customStyle="1" w:styleId="speakable">
    <w:name w:val="speakable"/>
    <w:basedOn w:val="Normal"/>
    <w:uiPriority w:val="99"/>
    <w:qFormat/>
    <w:rsid w:val="00A02E9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02E9E"/>
  </w:style>
  <w:style w:type="character" w:customStyle="1" w:styleId="copyright">
    <w:name w:val="copyright"/>
    <w:basedOn w:val="DefaultParagraphFont"/>
    <w:rsid w:val="00A02E9E"/>
  </w:style>
  <w:style w:type="character" w:customStyle="1" w:styleId="TagCharCharCharChar">
    <w:name w:val="Tag Char Char Char Char"/>
    <w:basedOn w:val="DefaultParagraphFont"/>
    <w:rsid w:val="00A02E9E"/>
    <w:rPr>
      <w:rFonts w:ascii="Calibri" w:hAnsi="Calibri" w:cs="Calibri"/>
      <w:b/>
      <w:sz w:val="24"/>
    </w:rPr>
  </w:style>
  <w:style w:type="paragraph" w:customStyle="1" w:styleId="g-body">
    <w:name w:val="g-body"/>
    <w:basedOn w:val="Normal"/>
    <w:uiPriority w:val="99"/>
    <w:qFormat/>
    <w:rsid w:val="00A02E9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02E9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02E9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02E9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02E9E"/>
    <w:pPr>
      <w:spacing w:before="100" w:beforeAutospacing="1" w:after="100" w:afterAutospacing="1"/>
    </w:pPr>
    <w:rPr>
      <w:sz w:val="24"/>
    </w:rPr>
  </w:style>
  <w:style w:type="paragraph" w:customStyle="1" w:styleId="style41">
    <w:name w:val="style4"/>
    <w:basedOn w:val="Normal"/>
    <w:uiPriority w:val="99"/>
    <w:qFormat/>
    <w:rsid w:val="00A02E9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A02E9E"/>
    <w:pPr>
      <w:spacing w:before="100" w:beforeAutospacing="1" w:after="100" w:afterAutospacing="1"/>
    </w:pPr>
    <w:rPr>
      <w:rFonts w:ascii="Times New Roman" w:hAnsi="Times New Roman"/>
      <w:sz w:val="24"/>
    </w:rPr>
  </w:style>
  <w:style w:type="character" w:customStyle="1" w:styleId="adtext">
    <w:name w:val="adtext"/>
    <w:basedOn w:val="DefaultParagraphFont"/>
    <w:rsid w:val="00A02E9E"/>
  </w:style>
  <w:style w:type="character" w:customStyle="1" w:styleId="UL-Bold">
    <w:name w:val="UL-Bold"/>
    <w:basedOn w:val="DefaultParagraphFont"/>
    <w:rsid w:val="00A02E9E"/>
    <w:rPr>
      <w:u w:val="thick"/>
    </w:rPr>
  </w:style>
  <w:style w:type="character" w:customStyle="1" w:styleId="UL-None">
    <w:name w:val="UL-None"/>
    <w:basedOn w:val="DefaultParagraphFont"/>
    <w:rsid w:val="00A02E9E"/>
    <w:rPr>
      <w:strike w:val="0"/>
      <w:dstrike w:val="0"/>
      <w:u w:val="none"/>
      <w:effect w:val="none"/>
    </w:rPr>
  </w:style>
  <w:style w:type="character" w:customStyle="1" w:styleId="gl">
    <w:name w:val="gl"/>
    <w:basedOn w:val="DefaultParagraphFont"/>
    <w:rsid w:val="00A02E9E"/>
  </w:style>
  <w:style w:type="character" w:customStyle="1" w:styleId="qu730rj69h">
    <w:name w:val="qu730rj69h"/>
    <w:basedOn w:val="DefaultParagraphFont"/>
    <w:rsid w:val="00A02E9E"/>
  </w:style>
  <w:style w:type="paragraph" w:customStyle="1" w:styleId="optext">
    <w:name w:val="optext"/>
    <w:basedOn w:val="Normal"/>
    <w:uiPriority w:val="99"/>
    <w:qFormat/>
    <w:rsid w:val="00A02E9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A02E9E"/>
  </w:style>
  <w:style w:type="character" w:customStyle="1" w:styleId="icr880">
    <w:name w:val="icr880"/>
    <w:basedOn w:val="DefaultParagraphFont"/>
    <w:rsid w:val="00A02E9E"/>
  </w:style>
  <w:style w:type="character" w:customStyle="1" w:styleId="hx23q54">
    <w:name w:val="hx23q54"/>
    <w:basedOn w:val="DefaultParagraphFont"/>
    <w:rsid w:val="00A02E9E"/>
  </w:style>
  <w:style w:type="character" w:customStyle="1" w:styleId="m-5348258726587825636gmail-style13ptbold">
    <w:name w:val="m_-5348258726587825636gmail-style13ptbold"/>
    <w:basedOn w:val="DefaultParagraphFont"/>
    <w:rsid w:val="00A02E9E"/>
  </w:style>
  <w:style w:type="character" w:customStyle="1" w:styleId="m-5348258726587825636gmail-styleunderline">
    <w:name w:val="m_-5348258726587825636gmail-styleunderline"/>
    <w:basedOn w:val="DefaultParagraphFont"/>
    <w:rsid w:val="00A02E9E"/>
  </w:style>
  <w:style w:type="character" w:customStyle="1" w:styleId="UnderlineCharChar1">
    <w:name w:val="Underline Char Char1"/>
    <w:basedOn w:val="DefaultParagraphFont"/>
    <w:rsid w:val="00A02E9E"/>
    <w:rPr>
      <w:u w:val="single"/>
      <w:lang w:val="en-US" w:eastAsia="en-US" w:bidi="ar-SA"/>
    </w:rPr>
  </w:style>
  <w:style w:type="character" w:customStyle="1" w:styleId="m4385445901877740177gmail-styleunderline">
    <w:name w:val="m_4385445901877740177gmail-styleunderline"/>
    <w:basedOn w:val="DefaultParagraphFont"/>
    <w:rsid w:val="00A02E9E"/>
  </w:style>
  <w:style w:type="character" w:customStyle="1" w:styleId="CardsFont12ptCharChar">
    <w:name w:val="Cards + Font: 12 pt Char Char"/>
    <w:basedOn w:val="DefaultParagraphFont"/>
    <w:rsid w:val="00A02E9E"/>
    <w:rPr>
      <w:sz w:val="24"/>
      <w:szCs w:val="24"/>
      <w:u w:val="thick"/>
      <w:lang w:val="en-US" w:eastAsia="en-US" w:bidi="ar-SA"/>
    </w:rPr>
  </w:style>
  <w:style w:type="character" w:customStyle="1" w:styleId="NothingChar1">
    <w:name w:val="Nothing Char1"/>
    <w:basedOn w:val="DefaultParagraphFont"/>
    <w:rsid w:val="00A02E9E"/>
    <w:rPr>
      <w:lang w:val="en-US" w:eastAsia="en-US" w:bidi="ar-SA"/>
    </w:rPr>
  </w:style>
  <w:style w:type="paragraph" w:customStyle="1" w:styleId="useless">
    <w:name w:val="useless"/>
    <w:basedOn w:val="Normal"/>
    <w:uiPriority w:val="99"/>
    <w:qFormat/>
    <w:rsid w:val="00A02E9E"/>
    <w:rPr>
      <w:rFonts w:ascii="Times New Roman" w:eastAsia="Times New Roman" w:hAnsi="Times New Roman"/>
      <w:sz w:val="12"/>
    </w:rPr>
  </w:style>
  <w:style w:type="character" w:customStyle="1" w:styleId="DDIUnderline">
    <w:name w:val="DDI Underline"/>
    <w:qFormat/>
    <w:rsid w:val="00A02E9E"/>
    <w:rPr>
      <w:rFonts w:ascii="Times New Roman" w:hAnsi="Times New Roman"/>
      <w:sz w:val="24"/>
      <w:u w:val="single"/>
    </w:rPr>
  </w:style>
  <w:style w:type="character" w:customStyle="1" w:styleId="Char1">
    <w:name w:val="Char1"/>
    <w:basedOn w:val="DefaultParagraphFont"/>
    <w:rsid w:val="00A02E9E"/>
    <w:rPr>
      <w:rFonts w:cs="Arial"/>
      <w:b/>
      <w:bCs/>
      <w:iCs/>
      <w:sz w:val="24"/>
      <w:szCs w:val="28"/>
      <w:lang w:val="en-US" w:eastAsia="en-US" w:bidi="ar-SA"/>
    </w:rPr>
  </w:style>
  <w:style w:type="paragraph" w:customStyle="1" w:styleId="ALLCAPS">
    <w:name w:val="ALL CAPS"/>
    <w:basedOn w:val="Normal"/>
    <w:link w:val="ALLCAPSChar"/>
    <w:rsid w:val="00A02E9E"/>
    <w:rPr>
      <w:rFonts w:ascii="Times New Roman" w:eastAsia="Times New Roman" w:hAnsi="Times New Roman"/>
      <w:b/>
      <w:caps/>
    </w:rPr>
  </w:style>
  <w:style w:type="character" w:customStyle="1" w:styleId="ALLCAPSChar">
    <w:name w:val="ALL CAPS Char"/>
    <w:basedOn w:val="DefaultParagraphFont"/>
    <w:link w:val="ALLCAPS"/>
    <w:rsid w:val="00A02E9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A02E9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A02E9E"/>
    <w:rPr>
      <w:rFonts w:ascii="Times New Roman" w:eastAsia="Times New Roman" w:hAnsi="Times New Roman"/>
      <w:b/>
      <w:sz w:val="24"/>
    </w:rPr>
  </w:style>
  <w:style w:type="character" w:customStyle="1" w:styleId="10ptnotbold">
    <w:name w:val="10ptnotbold"/>
    <w:basedOn w:val="DefaultParagraphFont"/>
    <w:rsid w:val="00A02E9E"/>
    <w:rPr>
      <w:sz w:val="20"/>
    </w:rPr>
  </w:style>
  <w:style w:type="character" w:customStyle="1" w:styleId="Cites-AuthorDate">
    <w:name w:val="Cites-Author/Date"/>
    <w:rsid w:val="00A02E9E"/>
    <w:rPr>
      <w:rFonts w:ascii="Helvetica" w:hAnsi="Helvetica"/>
      <w:b/>
      <w:sz w:val="22"/>
      <w:szCs w:val="24"/>
      <w:u w:val="thick"/>
    </w:rPr>
  </w:style>
  <w:style w:type="paragraph" w:customStyle="1" w:styleId="CiteTag">
    <w:name w:val="Cite/Tag"/>
    <w:basedOn w:val="Normal"/>
    <w:uiPriority w:val="99"/>
    <w:qFormat/>
    <w:rsid w:val="00A02E9E"/>
    <w:rPr>
      <w:rFonts w:ascii="Times New Roman" w:eastAsia="Cambria" w:hAnsi="Times New Roman"/>
      <w:b/>
    </w:rPr>
  </w:style>
  <w:style w:type="character" w:customStyle="1" w:styleId="CardsFont6ptChar1">
    <w:name w:val="Cards + Font: 6 pt Char1"/>
    <w:basedOn w:val="CardsChar"/>
    <w:link w:val="CardsFont6pt"/>
    <w:rsid w:val="00A02E9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02E9E"/>
  </w:style>
  <w:style w:type="character" w:customStyle="1" w:styleId="m489902567989944824gmail-styleunderline">
    <w:name w:val="m_489902567989944824gmail-styleunderline"/>
    <w:basedOn w:val="DefaultParagraphFont"/>
    <w:rsid w:val="00A02E9E"/>
  </w:style>
  <w:style w:type="character" w:customStyle="1" w:styleId="UnresolvedMention2">
    <w:name w:val="Unresolved Mention2"/>
    <w:basedOn w:val="DefaultParagraphFont"/>
    <w:uiPriority w:val="99"/>
    <w:semiHidden/>
    <w:rsid w:val="00A02E9E"/>
    <w:rPr>
      <w:color w:val="808080"/>
      <w:shd w:val="clear" w:color="auto" w:fill="E6E6E6"/>
    </w:rPr>
  </w:style>
  <w:style w:type="character" w:customStyle="1" w:styleId="swauthor">
    <w:name w:val="sw_author"/>
    <w:rsid w:val="00A02E9E"/>
  </w:style>
  <w:style w:type="character" w:customStyle="1" w:styleId="UnderlineCharChar3">
    <w:name w:val="Underline Char Char3"/>
    <w:rsid w:val="00A02E9E"/>
    <w:rPr>
      <w:szCs w:val="24"/>
      <w:u w:val="single"/>
      <w:lang w:val="en-US" w:eastAsia="en-US" w:bidi="ar-SA"/>
    </w:rPr>
  </w:style>
  <w:style w:type="character" w:customStyle="1" w:styleId="tl8wme">
    <w:name w:val="tl8wme"/>
    <w:basedOn w:val="DefaultParagraphFont"/>
    <w:rsid w:val="00A02E9E"/>
  </w:style>
  <w:style w:type="character" w:customStyle="1" w:styleId="Mention3">
    <w:name w:val="Mention3"/>
    <w:basedOn w:val="DefaultParagraphFont"/>
    <w:uiPriority w:val="99"/>
    <w:semiHidden/>
    <w:unhideWhenUsed/>
    <w:rsid w:val="00A02E9E"/>
    <w:rPr>
      <w:color w:val="2B579A"/>
      <w:shd w:val="clear" w:color="auto" w:fill="E6E6E6"/>
    </w:rPr>
  </w:style>
  <w:style w:type="character" w:customStyle="1" w:styleId="m-5251091010484660064gmail-style13ptbold">
    <w:name w:val="m_-5251091010484660064gmail-style13ptbold"/>
    <w:basedOn w:val="DefaultParagraphFont"/>
    <w:rsid w:val="00A02E9E"/>
  </w:style>
  <w:style w:type="character" w:customStyle="1" w:styleId="m-5251091010484660064gmail-styleunderline">
    <w:name w:val="m_-5251091010484660064gmail-styleunderline"/>
    <w:basedOn w:val="DefaultParagraphFont"/>
    <w:rsid w:val="00A02E9E"/>
  </w:style>
  <w:style w:type="character" w:customStyle="1" w:styleId="tablecaption">
    <w:name w:val="tablecaption"/>
    <w:basedOn w:val="DefaultParagraphFont"/>
    <w:rsid w:val="00A02E9E"/>
  </w:style>
  <w:style w:type="character" w:customStyle="1" w:styleId="StyleLatinHelvetica105ptBlack">
    <w:name w:val="Style (Latin) Helvetica 10.5 pt Black"/>
    <w:basedOn w:val="DefaultParagraphFont"/>
    <w:rsid w:val="00A02E9E"/>
    <w:rPr>
      <w:rFonts w:ascii="Times New Roman" w:hAnsi="Times New Roman"/>
      <w:color w:val="000000"/>
      <w:sz w:val="21"/>
    </w:rPr>
  </w:style>
  <w:style w:type="character" w:customStyle="1" w:styleId="m-413333960618644972gmail-style13ptbold">
    <w:name w:val="m_-413333960618644972gmail-style13ptbold"/>
    <w:basedOn w:val="DefaultParagraphFont"/>
    <w:rsid w:val="00A02E9E"/>
  </w:style>
  <w:style w:type="character" w:customStyle="1" w:styleId="m-413333960618644972gmail-styleunderline">
    <w:name w:val="m_-413333960618644972gmail-styleunderline"/>
    <w:basedOn w:val="DefaultParagraphFont"/>
    <w:rsid w:val="00A02E9E"/>
  </w:style>
  <w:style w:type="character" w:customStyle="1" w:styleId="m8314098763611656848gmail-stylestylebold12pt">
    <w:name w:val="m_8314098763611656848gmail-stylestylebold12pt"/>
    <w:basedOn w:val="DefaultParagraphFont"/>
    <w:rsid w:val="00A02E9E"/>
  </w:style>
  <w:style w:type="character" w:customStyle="1" w:styleId="m8314098763611656848gmail-styleboldunderline">
    <w:name w:val="m_8314098763611656848gmail-styleboldunderline"/>
    <w:basedOn w:val="DefaultParagraphFont"/>
    <w:rsid w:val="00A02E9E"/>
  </w:style>
  <w:style w:type="paragraph" w:customStyle="1" w:styleId="Spacer">
    <w:name w:val="Spacer"/>
    <w:basedOn w:val="Heading1"/>
    <w:link w:val="SpacerChar"/>
    <w:autoRedefine/>
    <w:uiPriority w:val="4"/>
    <w:qFormat/>
    <w:rsid w:val="00A02E9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02E9E"/>
    <w:rPr>
      <w:rFonts w:eastAsiaTheme="majorEastAsia" w:cstheme="majorBidi"/>
      <w:b/>
      <w:bCs/>
      <w:sz w:val="24"/>
      <w:szCs w:val="32"/>
    </w:rPr>
  </w:style>
  <w:style w:type="paragraph" w:customStyle="1" w:styleId="msonormal0">
    <w:name w:val="msonormal"/>
    <w:basedOn w:val="Normal"/>
    <w:rsid w:val="00A02E9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02E9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A02E9E"/>
    <w:rPr>
      <w:rFonts w:ascii="Georgia" w:eastAsia="Times New Roman" w:hAnsi="Georgia" w:cs="Arial" w:hint="default"/>
      <w:b/>
      <w:bCs/>
      <w:kern w:val="32"/>
      <w:sz w:val="28"/>
      <w:szCs w:val="32"/>
    </w:rPr>
  </w:style>
  <w:style w:type="character" w:customStyle="1" w:styleId="SmallChar0">
    <w:name w:val="Small Char"/>
    <w:qFormat/>
    <w:rsid w:val="00A02E9E"/>
    <w:rPr>
      <w:rFonts w:ascii="Arial Narrow" w:hAnsi="Arial Narrow" w:cs="Times New Roman"/>
      <w:color w:val="000000"/>
      <w:sz w:val="16"/>
    </w:rPr>
  </w:style>
  <w:style w:type="character" w:customStyle="1" w:styleId="CiteReal0">
    <w:name w:val="CiteReal"/>
    <w:uiPriority w:val="1"/>
    <w:qFormat/>
    <w:rsid w:val="00A02E9E"/>
    <w:rPr>
      <w:rFonts w:ascii="Arial" w:hAnsi="Arial"/>
      <w:b/>
      <w:sz w:val="24"/>
      <w:u w:val="single"/>
    </w:rPr>
  </w:style>
  <w:style w:type="character" w:customStyle="1" w:styleId="dropcap1">
    <w:name w:val="dropcap1"/>
    <w:rsid w:val="00A02E9E"/>
  </w:style>
  <w:style w:type="paragraph" w:customStyle="1" w:styleId="Style31">
    <w:name w:val="Style31"/>
    <w:basedOn w:val="Normal"/>
    <w:uiPriority w:val="99"/>
    <w:rsid w:val="00A02E9E"/>
    <w:pPr>
      <w:spacing w:line="197" w:lineRule="exact"/>
      <w:jc w:val="both"/>
    </w:pPr>
    <w:rPr>
      <w:rFonts w:ascii="Palatino Linotype" w:hAnsi="Palatino Linotype" w:cs="Palatino Linotype"/>
    </w:rPr>
  </w:style>
  <w:style w:type="paragraph" w:customStyle="1" w:styleId="Style42">
    <w:name w:val="Style42"/>
    <w:basedOn w:val="Normal"/>
    <w:uiPriority w:val="99"/>
    <w:rsid w:val="00A02E9E"/>
    <w:pPr>
      <w:spacing w:line="202" w:lineRule="exact"/>
      <w:jc w:val="both"/>
    </w:pPr>
    <w:rPr>
      <w:rFonts w:ascii="Palatino Linotype" w:hAnsi="Palatino Linotype" w:cs="Palatino Linotype"/>
    </w:rPr>
  </w:style>
  <w:style w:type="paragraph" w:customStyle="1" w:styleId="Style51">
    <w:name w:val="Style51"/>
    <w:basedOn w:val="Normal"/>
    <w:uiPriority w:val="99"/>
    <w:rsid w:val="00A02E9E"/>
    <w:pPr>
      <w:spacing w:line="200" w:lineRule="exact"/>
      <w:jc w:val="both"/>
    </w:pPr>
    <w:rPr>
      <w:rFonts w:ascii="Palatino Linotype" w:hAnsi="Palatino Linotype" w:cs="Palatino Linotype"/>
    </w:rPr>
  </w:style>
  <w:style w:type="character" w:customStyle="1" w:styleId="FontStyle72">
    <w:name w:val="Font Style72"/>
    <w:uiPriority w:val="99"/>
    <w:rsid w:val="00A02E9E"/>
    <w:rPr>
      <w:rFonts w:ascii="Cambria" w:hAnsi="Cambria" w:cs="Cambria" w:hint="default"/>
      <w:sz w:val="16"/>
      <w:szCs w:val="16"/>
    </w:rPr>
  </w:style>
  <w:style w:type="character" w:customStyle="1" w:styleId="FontStyle73">
    <w:name w:val="Font Style73"/>
    <w:uiPriority w:val="99"/>
    <w:rsid w:val="00A02E9E"/>
    <w:rPr>
      <w:rFonts w:ascii="Cambria" w:hAnsi="Cambria" w:cs="Cambria" w:hint="default"/>
      <w:i/>
      <w:iCs/>
      <w:sz w:val="16"/>
      <w:szCs w:val="16"/>
    </w:rPr>
  </w:style>
  <w:style w:type="character" w:customStyle="1" w:styleId="UnderlinestyleChar2">
    <w:name w:val="Underline style Char2"/>
    <w:rsid w:val="00A02E9E"/>
    <w:rPr>
      <w:sz w:val="22"/>
      <w:szCs w:val="24"/>
      <w:u w:val="single"/>
      <w:lang w:val="en-US" w:eastAsia="en-US" w:bidi="ar-SA"/>
    </w:rPr>
  </w:style>
  <w:style w:type="paragraph" w:customStyle="1" w:styleId="CitationCharChar">
    <w:name w:val="Citation Char Char"/>
    <w:basedOn w:val="Normal"/>
    <w:uiPriority w:val="6"/>
    <w:qFormat/>
    <w:rsid w:val="00A02E9E"/>
    <w:pPr>
      <w:ind w:left="1440" w:right="1440"/>
    </w:pPr>
    <w:rPr>
      <w:rFonts w:ascii="Cambria" w:eastAsia="Verdana" w:hAnsi="Cambria" w:cs="Cambria"/>
      <w:szCs w:val="20"/>
      <w:u w:val="single"/>
    </w:rPr>
  </w:style>
  <w:style w:type="character" w:customStyle="1" w:styleId="FontStyle49">
    <w:name w:val="Font Style49"/>
    <w:uiPriority w:val="99"/>
    <w:rsid w:val="00A02E9E"/>
    <w:rPr>
      <w:rFonts w:ascii="Cambria" w:hAnsi="Cambria" w:cs="Cambria"/>
      <w:sz w:val="20"/>
      <w:szCs w:val="20"/>
    </w:rPr>
  </w:style>
  <w:style w:type="character" w:customStyle="1" w:styleId="FontStyle50">
    <w:name w:val="Font Style50"/>
    <w:uiPriority w:val="99"/>
    <w:rsid w:val="00A02E9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02E9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02E9E"/>
    <w:rPr>
      <w:rFonts w:ascii="Cambria" w:eastAsia="Cambria" w:hAnsi="Cambria" w:cs="Cambria"/>
      <w:spacing w:val="-3"/>
      <w:szCs w:val="20"/>
    </w:rPr>
  </w:style>
  <w:style w:type="character" w:customStyle="1" w:styleId="kn">
    <w:name w:val="kn"/>
    <w:basedOn w:val="DefaultParagraphFont"/>
    <w:rsid w:val="00A02E9E"/>
  </w:style>
  <w:style w:type="character" w:customStyle="1" w:styleId="StyleStyleUnderlineUnderlineStyleBoldUnderlineIntenseEmphas">
    <w:name w:val="Style Style UnderlineUnderlineStyle Bold UnderlineIntense Emphas..."/>
    <w:basedOn w:val="DefaultParagraphFont"/>
    <w:rsid w:val="00A02E9E"/>
    <w:rPr>
      <w:b/>
      <w:bCs/>
      <w:sz w:val="26"/>
      <w:u w:val="single"/>
    </w:rPr>
  </w:style>
  <w:style w:type="character" w:customStyle="1" w:styleId="articoloinside">
    <w:name w:val="articolo_inside"/>
    <w:rsid w:val="00A02E9E"/>
  </w:style>
  <w:style w:type="paragraph" w:customStyle="1" w:styleId="pagetools">
    <w:name w:val="pagetools"/>
    <w:basedOn w:val="Normal"/>
    <w:rsid w:val="00A02E9E"/>
    <w:pPr>
      <w:spacing w:before="100" w:beforeAutospacing="1" w:after="100" w:afterAutospacing="1"/>
    </w:pPr>
    <w:rPr>
      <w:rFonts w:ascii="Cambria" w:eastAsia="Cambria" w:hAnsi="Cambria"/>
      <w:sz w:val="24"/>
    </w:rPr>
  </w:style>
  <w:style w:type="character" w:customStyle="1" w:styleId="desc">
    <w:name w:val="desc"/>
    <w:basedOn w:val="DefaultParagraphFont"/>
    <w:rsid w:val="00A02E9E"/>
  </w:style>
  <w:style w:type="character" w:customStyle="1" w:styleId="job">
    <w:name w:val="job"/>
    <w:basedOn w:val="DefaultParagraphFont"/>
    <w:rsid w:val="00A02E9E"/>
  </w:style>
  <w:style w:type="character" w:customStyle="1" w:styleId="publisher">
    <w:name w:val="publisher"/>
    <w:basedOn w:val="DefaultParagraphFont"/>
    <w:rsid w:val="00A02E9E"/>
  </w:style>
  <w:style w:type="character" w:customStyle="1" w:styleId="pubyear">
    <w:name w:val="pubyear"/>
    <w:basedOn w:val="DefaultParagraphFont"/>
    <w:rsid w:val="00A02E9E"/>
  </w:style>
  <w:style w:type="character" w:customStyle="1" w:styleId="pubcity">
    <w:name w:val="pubcity"/>
    <w:basedOn w:val="DefaultParagraphFont"/>
    <w:rsid w:val="00A02E9E"/>
  </w:style>
  <w:style w:type="character" w:customStyle="1" w:styleId="bodycontentlink">
    <w:name w:val="bodycontentlink"/>
    <w:basedOn w:val="DefaultParagraphFont"/>
    <w:rsid w:val="00A02E9E"/>
  </w:style>
  <w:style w:type="paragraph" w:customStyle="1" w:styleId="C-Text">
    <w:name w:val="C-Text"/>
    <w:basedOn w:val="Normal"/>
    <w:rsid w:val="00A02E9E"/>
    <w:pPr>
      <w:tabs>
        <w:tab w:val="num" w:pos="720"/>
      </w:tabs>
      <w:ind w:left="720" w:hanging="360"/>
    </w:pPr>
    <w:rPr>
      <w:rFonts w:ascii="Book Antiqua" w:hAnsi="Book Antiqua"/>
      <w:sz w:val="24"/>
    </w:rPr>
  </w:style>
  <w:style w:type="character" w:customStyle="1" w:styleId="ecdate">
    <w:name w:val="ec_date"/>
    <w:basedOn w:val="DefaultParagraphFont"/>
    <w:rsid w:val="00A02E9E"/>
    <w:rPr>
      <w:rFonts w:ascii="Symbol" w:hAnsi="Symbol" w:hint="default"/>
      <w:sz w:val="20"/>
      <w:szCs w:val="20"/>
      <w:shd w:val="clear" w:color="auto" w:fill="FFFFFF"/>
    </w:rPr>
  </w:style>
  <w:style w:type="paragraph" w:customStyle="1" w:styleId="ecmsonormal">
    <w:name w:val="ec_msonormal"/>
    <w:basedOn w:val="Normal"/>
    <w:rsid w:val="00A02E9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02E9E"/>
  </w:style>
  <w:style w:type="character" w:customStyle="1" w:styleId="articleheadline">
    <w:name w:val="articleheadline"/>
    <w:basedOn w:val="DefaultParagraphFont"/>
    <w:rsid w:val="00A02E9E"/>
  </w:style>
  <w:style w:type="paragraph" w:customStyle="1" w:styleId="u-intro">
    <w:name w:val="u-intro"/>
    <w:basedOn w:val="Normal"/>
    <w:rsid w:val="00A02E9E"/>
    <w:pPr>
      <w:spacing w:before="100" w:beforeAutospacing="1" w:after="100" w:afterAutospacing="1"/>
    </w:pPr>
    <w:rPr>
      <w:sz w:val="24"/>
    </w:rPr>
  </w:style>
  <w:style w:type="character" w:customStyle="1" w:styleId="u-byline">
    <w:name w:val="u-byline"/>
    <w:basedOn w:val="DefaultParagraphFont"/>
    <w:rsid w:val="00A02E9E"/>
  </w:style>
  <w:style w:type="character" w:customStyle="1" w:styleId="articlebya">
    <w:name w:val="articleby_a"/>
    <w:basedOn w:val="DefaultParagraphFont"/>
    <w:rsid w:val="00A02E9E"/>
  </w:style>
  <w:style w:type="character" w:customStyle="1" w:styleId="popupwinby">
    <w:name w:val="popupwinby"/>
    <w:basedOn w:val="DefaultParagraphFont"/>
    <w:rsid w:val="00A02E9E"/>
  </w:style>
  <w:style w:type="character" w:customStyle="1" w:styleId="storyheader">
    <w:name w:val="storyheader"/>
    <w:basedOn w:val="DefaultParagraphFont"/>
    <w:rsid w:val="00A02E9E"/>
  </w:style>
  <w:style w:type="character" w:customStyle="1" w:styleId="marron">
    <w:name w:val="marron"/>
    <w:basedOn w:val="DefaultParagraphFont"/>
    <w:rsid w:val="00A02E9E"/>
  </w:style>
  <w:style w:type="paragraph" w:customStyle="1" w:styleId="StyleNormalWeb10pt">
    <w:name w:val="Style Normal (Web) + 10 pt"/>
    <w:basedOn w:val="NormalWeb"/>
    <w:next w:val="Normal"/>
    <w:rsid w:val="00A02E9E"/>
    <w:rPr>
      <w:rFonts w:ascii="Bookman Old Style" w:eastAsiaTheme="minorHAnsi" w:hAnsi="Bookman Old Style"/>
      <w:sz w:val="20"/>
      <w:lang w:bidi="ar-SA"/>
    </w:rPr>
  </w:style>
  <w:style w:type="character" w:customStyle="1" w:styleId="StyleNormalWeb10ptChar">
    <w:name w:val="Style Normal (Web) + 10 pt Char"/>
    <w:basedOn w:val="DefaultParagraphFont"/>
    <w:rsid w:val="00A02E9E"/>
    <w:rPr>
      <w:szCs w:val="24"/>
      <w:lang w:val="en-US" w:eastAsia="en-US" w:bidi="ar-SA"/>
    </w:rPr>
  </w:style>
  <w:style w:type="paragraph" w:customStyle="1" w:styleId="TagCiteShells">
    <w:name w:val="Tag/Cite/Shells"/>
    <w:basedOn w:val="Normal"/>
    <w:rsid w:val="00A02E9E"/>
    <w:rPr>
      <w:b/>
    </w:rPr>
  </w:style>
  <w:style w:type="paragraph" w:customStyle="1" w:styleId="DefinitionTerm">
    <w:name w:val="Definition Term"/>
    <w:basedOn w:val="Normal"/>
    <w:next w:val="Normal"/>
    <w:rsid w:val="00A02E9E"/>
    <w:rPr>
      <w:snapToGrid w:val="0"/>
      <w:sz w:val="24"/>
    </w:rPr>
  </w:style>
  <w:style w:type="character" w:customStyle="1" w:styleId="Style3CharChar">
    <w:name w:val="Style3 Char Char"/>
    <w:basedOn w:val="DefaultParagraphFont"/>
    <w:rsid w:val="00A02E9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02E9E"/>
    <w:pPr>
      <w:spacing w:after="60"/>
    </w:pPr>
    <w:rPr>
      <w:rFonts w:eastAsia="Segoe UI" w:cs="Cambria"/>
      <w:caps/>
      <w:sz w:val="20"/>
      <w:lang w:eastAsia="zh-CN"/>
    </w:rPr>
  </w:style>
  <w:style w:type="character" w:customStyle="1" w:styleId="NormalChar0">
    <w:name w:val="Normal Char"/>
    <w:basedOn w:val="DefaultParagraphFont"/>
    <w:rsid w:val="00A02E9E"/>
    <w:rPr>
      <w:lang w:eastAsia="en-US"/>
    </w:rPr>
  </w:style>
  <w:style w:type="character" w:customStyle="1" w:styleId="BoldUnderlineChar2">
    <w:name w:val="Bold + Underline Char"/>
    <w:basedOn w:val="DefaultParagraphFont"/>
    <w:rsid w:val="00A02E9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02E9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A02E9E"/>
  </w:style>
  <w:style w:type="character" w:customStyle="1" w:styleId="CharacterStyle7">
    <w:name w:val="Character Style 7"/>
    <w:rsid w:val="00A02E9E"/>
    <w:rPr>
      <w:rFonts w:ascii="Trebuchet MS" w:hAnsi="Trebuchet MS" w:cs="Trebuchet MS"/>
      <w:sz w:val="20"/>
      <w:szCs w:val="20"/>
      <w:u w:val="single"/>
    </w:rPr>
  </w:style>
  <w:style w:type="character" w:customStyle="1" w:styleId="StyleStyle4Char">
    <w:name w:val="Style Style4 + Char"/>
    <w:basedOn w:val="DefaultParagraphFont"/>
    <w:rsid w:val="00A02E9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02E9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02E9E"/>
    <w:rPr>
      <w:rFonts w:ascii="Symbol" w:hAnsi="Symbol"/>
      <w:sz w:val="21"/>
      <w:szCs w:val="21"/>
      <w:u w:val="thick"/>
    </w:rPr>
  </w:style>
  <w:style w:type="character" w:customStyle="1" w:styleId="UnderlinedEvidenceCharChar">
    <w:name w:val="Underlined Evidence Char Char"/>
    <w:basedOn w:val="DefaultParagraphFont"/>
    <w:rsid w:val="00A02E9E"/>
    <w:rPr>
      <w:rFonts w:ascii="Symbol" w:hAnsi="Symbol"/>
      <w:sz w:val="21"/>
      <w:szCs w:val="21"/>
      <w:u w:val="thick"/>
      <w:lang w:val="en-US" w:eastAsia="en-US" w:bidi="ar-SA"/>
    </w:rPr>
  </w:style>
  <w:style w:type="character" w:styleId="PlaceholderText">
    <w:name w:val="Placeholder Text"/>
    <w:basedOn w:val="DefaultParagraphFont"/>
    <w:uiPriority w:val="99"/>
    <w:rsid w:val="00A02E9E"/>
    <w:rPr>
      <w:color w:val="808080"/>
    </w:rPr>
  </w:style>
  <w:style w:type="paragraph" w:customStyle="1" w:styleId="Cite8">
    <w:name w:val="Cite8"/>
    <w:basedOn w:val="Normal"/>
    <w:autoRedefine/>
    <w:qFormat/>
    <w:rsid w:val="00A02E9E"/>
    <w:rPr>
      <w:rFonts w:ascii="Trebuchet MS" w:eastAsia="Verdana" w:hAnsi="Trebuchet MS" w:cs="Cambria"/>
    </w:rPr>
  </w:style>
  <w:style w:type="paragraph" w:customStyle="1" w:styleId="8font">
    <w:name w:val="8font"/>
    <w:basedOn w:val="Normal"/>
    <w:next w:val="Normal"/>
    <w:autoRedefine/>
    <w:rsid w:val="00A02E9E"/>
    <w:rPr>
      <w:rFonts w:eastAsia="Cambria Math" w:cs="Cambria"/>
      <w:szCs w:val="16"/>
    </w:rPr>
  </w:style>
  <w:style w:type="character" w:customStyle="1" w:styleId="NoterefInText">
    <w:name w:val="_NoterefInText"/>
    <w:uiPriority w:val="99"/>
    <w:rsid w:val="00A02E9E"/>
    <w:rPr>
      <w:rFonts w:cs="AKDPE C+ Utopia"/>
      <w:color w:val="000000"/>
    </w:rPr>
  </w:style>
  <w:style w:type="character" w:customStyle="1" w:styleId="postauthor">
    <w:name w:val="postauthor"/>
    <w:basedOn w:val="DefaultParagraphFont"/>
    <w:rsid w:val="00A02E9E"/>
  </w:style>
  <w:style w:type="paragraph" w:customStyle="1" w:styleId="notes-source-hasnotes">
    <w:name w:val="notes-source-hasnotes"/>
    <w:basedOn w:val="Normal"/>
    <w:rsid w:val="00A02E9E"/>
    <w:pPr>
      <w:spacing w:before="100" w:beforeAutospacing="1" w:after="100" w:afterAutospacing="1"/>
    </w:pPr>
    <w:rPr>
      <w:rFonts w:ascii="Tahoma" w:hAnsi="Tahoma"/>
      <w:szCs w:val="20"/>
    </w:rPr>
  </w:style>
  <w:style w:type="character" w:customStyle="1" w:styleId="span">
    <w:name w:val="span"/>
    <w:basedOn w:val="DefaultParagraphFont"/>
    <w:rsid w:val="00A02E9E"/>
  </w:style>
  <w:style w:type="character" w:customStyle="1" w:styleId="maintitle">
    <w:name w:val="maintitle"/>
    <w:basedOn w:val="DefaultParagraphFont"/>
    <w:rsid w:val="00A02E9E"/>
  </w:style>
  <w:style w:type="character" w:customStyle="1" w:styleId="thirdparty-logo">
    <w:name w:val="thirdparty-logo"/>
    <w:basedOn w:val="DefaultParagraphFont"/>
    <w:rsid w:val="00A02E9E"/>
  </w:style>
  <w:style w:type="character" w:customStyle="1" w:styleId="posted">
    <w:name w:val="posted"/>
    <w:basedOn w:val="DefaultParagraphFont"/>
    <w:rsid w:val="00A02E9E"/>
  </w:style>
  <w:style w:type="character" w:customStyle="1" w:styleId="ticker">
    <w:name w:val="ticker"/>
    <w:basedOn w:val="DefaultParagraphFont"/>
    <w:rsid w:val="00A02E9E"/>
  </w:style>
  <w:style w:type="paragraph" w:customStyle="1" w:styleId="articlemeta">
    <w:name w:val="articlemeta"/>
    <w:basedOn w:val="Normal"/>
    <w:rsid w:val="00A02E9E"/>
    <w:pPr>
      <w:spacing w:before="100" w:beforeAutospacing="1" w:after="100" w:afterAutospacing="1"/>
    </w:pPr>
    <w:rPr>
      <w:rFonts w:ascii="Tahoma" w:hAnsi="Tahoma"/>
      <w:szCs w:val="20"/>
    </w:rPr>
  </w:style>
  <w:style w:type="character" w:customStyle="1" w:styleId="vcard">
    <w:name w:val="vcard"/>
    <w:basedOn w:val="DefaultParagraphFont"/>
    <w:rsid w:val="00A02E9E"/>
  </w:style>
  <w:style w:type="character" w:customStyle="1" w:styleId="print-footnote">
    <w:name w:val="print-footnote"/>
    <w:basedOn w:val="DefaultParagraphFont"/>
    <w:rsid w:val="00A02E9E"/>
  </w:style>
  <w:style w:type="character" w:customStyle="1" w:styleId="datestring">
    <w:name w:val="datestring"/>
    <w:basedOn w:val="DefaultParagraphFont"/>
    <w:rsid w:val="00A02E9E"/>
  </w:style>
  <w:style w:type="paragraph" w:customStyle="1" w:styleId="noindent0">
    <w:name w:val="no_indent"/>
    <w:basedOn w:val="Normal"/>
    <w:rsid w:val="00A02E9E"/>
    <w:pPr>
      <w:spacing w:before="100" w:beforeAutospacing="1" w:after="100" w:afterAutospacing="1"/>
    </w:pPr>
    <w:rPr>
      <w:rFonts w:ascii="Tahoma" w:hAnsi="Tahoma"/>
      <w:szCs w:val="20"/>
    </w:rPr>
  </w:style>
  <w:style w:type="character" w:customStyle="1" w:styleId="email">
    <w:name w:val="email"/>
    <w:basedOn w:val="DefaultParagraphFont"/>
    <w:rsid w:val="00A02E9E"/>
  </w:style>
  <w:style w:type="paragraph" w:customStyle="1" w:styleId="left">
    <w:name w:val="left"/>
    <w:basedOn w:val="Normal"/>
    <w:rsid w:val="00A02E9E"/>
    <w:pPr>
      <w:spacing w:before="100" w:beforeAutospacing="1" w:after="100" w:afterAutospacing="1"/>
    </w:pPr>
    <w:rPr>
      <w:rFonts w:ascii="Tahoma" w:hAnsi="Tahoma"/>
      <w:szCs w:val="20"/>
    </w:rPr>
  </w:style>
  <w:style w:type="paragraph" w:customStyle="1" w:styleId="right">
    <w:name w:val="right"/>
    <w:basedOn w:val="Normal"/>
    <w:rsid w:val="00A02E9E"/>
    <w:pPr>
      <w:spacing w:before="100" w:beforeAutospacing="1" w:after="100" w:afterAutospacing="1"/>
    </w:pPr>
    <w:rPr>
      <w:rFonts w:ascii="Tahoma" w:hAnsi="Tahoma"/>
      <w:szCs w:val="20"/>
    </w:rPr>
  </w:style>
  <w:style w:type="character" w:customStyle="1" w:styleId="gptad">
    <w:name w:val="gptad"/>
    <w:basedOn w:val="DefaultParagraphFont"/>
    <w:rsid w:val="00A02E9E"/>
  </w:style>
  <w:style w:type="paragraph" w:customStyle="1" w:styleId="creditpostedmodified">
    <w:name w:val="credit_posted_modified"/>
    <w:basedOn w:val="Normal"/>
    <w:rsid w:val="00A02E9E"/>
    <w:pPr>
      <w:spacing w:before="100" w:beforeAutospacing="1" w:after="100" w:afterAutospacing="1"/>
    </w:pPr>
    <w:rPr>
      <w:rFonts w:ascii="Tahoma" w:hAnsi="Tahoma"/>
      <w:szCs w:val="20"/>
    </w:rPr>
  </w:style>
  <w:style w:type="character" w:customStyle="1" w:styleId="creditline">
    <w:name w:val="creditline"/>
    <w:basedOn w:val="DefaultParagraphFont"/>
    <w:rsid w:val="00A02E9E"/>
  </w:style>
  <w:style w:type="character" w:customStyle="1" w:styleId="grd">
    <w:name w:val="grd"/>
    <w:basedOn w:val="DefaultParagraphFont"/>
    <w:rsid w:val="00A02E9E"/>
  </w:style>
  <w:style w:type="paragraph" w:customStyle="1" w:styleId="hs-text-container">
    <w:name w:val="hs-text-container"/>
    <w:basedOn w:val="Normal"/>
    <w:rsid w:val="00A02E9E"/>
    <w:pPr>
      <w:spacing w:before="100" w:beforeAutospacing="1" w:after="100" w:afterAutospacing="1"/>
    </w:pPr>
    <w:rPr>
      <w:rFonts w:ascii="Tahoma" w:hAnsi="Tahoma"/>
      <w:szCs w:val="20"/>
    </w:rPr>
  </w:style>
  <w:style w:type="character" w:customStyle="1" w:styleId="created">
    <w:name w:val="created"/>
    <w:basedOn w:val="DefaultParagraphFont"/>
    <w:rsid w:val="00A02E9E"/>
  </w:style>
  <w:style w:type="character" w:customStyle="1" w:styleId="changed">
    <w:name w:val="changed"/>
    <w:basedOn w:val="DefaultParagraphFont"/>
    <w:rsid w:val="00A02E9E"/>
  </w:style>
  <w:style w:type="character" w:customStyle="1" w:styleId="article-author-name">
    <w:name w:val="article-author-name"/>
    <w:basedOn w:val="DefaultParagraphFont"/>
    <w:rsid w:val="00A02E9E"/>
  </w:style>
  <w:style w:type="character" w:customStyle="1" w:styleId="bioexcerpt">
    <w:name w:val="bio_excerpt"/>
    <w:basedOn w:val="DefaultParagraphFont"/>
    <w:rsid w:val="00A02E9E"/>
  </w:style>
  <w:style w:type="character" w:customStyle="1" w:styleId="commentcount">
    <w:name w:val="comment_count"/>
    <w:basedOn w:val="DefaultParagraphFont"/>
    <w:rsid w:val="00A02E9E"/>
  </w:style>
  <w:style w:type="character" w:customStyle="1" w:styleId="searchtermshighlighted">
    <w:name w:val="searchtermshighlighted"/>
    <w:basedOn w:val="DefaultParagraphFont"/>
    <w:rsid w:val="00A02E9E"/>
  </w:style>
  <w:style w:type="character" w:customStyle="1" w:styleId="contributornametrigger">
    <w:name w:val="contributornametrigger"/>
    <w:basedOn w:val="DefaultParagraphFont"/>
    <w:rsid w:val="00A02E9E"/>
  </w:style>
  <w:style w:type="character" w:customStyle="1" w:styleId="bylinepipe">
    <w:name w:val="bylinepipe"/>
    <w:basedOn w:val="DefaultParagraphFont"/>
    <w:rsid w:val="00A02E9E"/>
  </w:style>
  <w:style w:type="character" w:customStyle="1" w:styleId="lucenesearchresulturlb">
    <w:name w:val="lucene_search_result_url_b"/>
    <w:basedOn w:val="DefaultParagraphFont"/>
    <w:rsid w:val="00A02E9E"/>
  </w:style>
  <w:style w:type="character" w:customStyle="1" w:styleId="faculty-title">
    <w:name w:val="faculty-title"/>
    <w:basedOn w:val="DefaultParagraphFont"/>
    <w:rsid w:val="00A02E9E"/>
  </w:style>
  <w:style w:type="character" w:customStyle="1" w:styleId="count">
    <w:name w:val="count"/>
    <w:basedOn w:val="DefaultParagraphFont"/>
    <w:rsid w:val="00A02E9E"/>
  </w:style>
  <w:style w:type="character" w:customStyle="1" w:styleId="volume">
    <w:name w:val="volume"/>
    <w:basedOn w:val="DefaultParagraphFont"/>
    <w:rsid w:val="00A02E9E"/>
  </w:style>
  <w:style w:type="character" w:customStyle="1" w:styleId="issue">
    <w:name w:val="issue"/>
    <w:basedOn w:val="DefaultParagraphFont"/>
    <w:rsid w:val="00A02E9E"/>
  </w:style>
  <w:style w:type="character" w:customStyle="1" w:styleId="pages">
    <w:name w:val="pages"/>
    <w:basedOn w:val="DefaultParagraphFont"/>
    <w:rsid w:val="00A02E9E"/>
  </w:style>
  <w:style w:type="character" w:customStyle="1" w:styleId="field-content">
    <w:name w:val="field-content"/>
    <w:basedOn w:val="DefaultParagraphFont"/>
    <w:rsid w:val="00A02E9E"/>
  </w:style>
  <w:style w:type="character" w:customStyle="1" w:styleId="person">
    <w:name w:val="person"/>
    <w:basedOn w:val="DefaultParagraphFont"/>
    <w:rsid w:val="00A02E9E"/>
  </w:style>
  <w:style w:type="character" w:customStyle="1" w:styleId="corresponding">
    <w:name w:val="corresponding"/>
    <w:basedOn w:val="DefaultParagraphFont"/>
    <w:rsid w:val="00A02E9E"/>
  </w:style>
  <w:style w:type="character" w:customStyle="1" w:styleId="entry-date">
    <w:name w:val="entry-date"/>
    <w:basedOn w:val="DefaultParagraphFont"/>
    <w:rsid w:val="00A02E9E"/>
  </w:style>
  <w:style w:type="paragraph" w:customStyle="1" w:styleId="entry-meta">
    <w:name w:val="entry-meta"/>
    <w:basedOn w:val="Normal"/>
    <w:rsid w:val="00A02E9E"/>
    <w:pPr>
      <w:spacing w:before="100" w:beforeAutospacing="1" w:after="100" w:afterAutospacing="1"/>
    </w:pPr>
    <w:rPr>
      <w:rFonts w:ascii="Tahoma" w:hAnsi="Tahoma"/>
      <w:szCs w:val="20"/>
    </w:rPr>
  </w:style>
  <w:style w:type="character" w:customStyle="1" w:styleId="post-time">
    <w:name w:val="post-time"/>
    <w:basedOn w:val="DefaultParagraphFont"/>
    <w:rsid w:val="00A02E9E"/>
  </w:style>
  <w:style w:type="character" w:customStyle="1" w:styleId="post-category">
    <w:name w:val="post-category"/>
    <w:basedOn w:val="DefaultParagraphFont"/>
    <w:rsid w:val="00A02E9E"/>
  </w:style>
  <w:style w:type="character" w:customStyle="1" w:styleId="post-author">
    <w:name w:val="post-author"/>
    <w:basedOn w:val="DefaultParagraphFont"/>
    <w:rsid w:val="00A02E9E"/>
  </w:style>
  <w:style w:type="character" w:customStyle="1" w:styleId="A10">
    <w:name w:val="A10"/>
    <w:uiPriority w:val="99"/>
    <w:rsid w:val="00A02E9E"/>
    <w:rPr>
      <w:rFonts w:cs="MS Mincho"/>
      <w:color w:val="000000"/>
      <w:sz w:val="11"/>
      <w:szCs w:val="11"/>
    </w:rPr>
  </w:style>
  <w:style w:type="paragraph" w:customStyle="1" w:styleId="Pa10">
    <w:name w:val="Pa10"/>
    <w:basedOn w:val="Default"/>
    <w:next w:val="Default"/>
    <w:uiPriority w:val="99"/>
    <w:rsid w:val="00A02E9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02E9E"/>
    <w:pPr>
      <w:widowControl w:val="0"/>
      <w:spacing w:line="241" w:lineRule="atLeast"/>
    </w:pPr>
    <w:rPr>
      <w:rFonts w:ascii="Verdana" w:eastAsiaTheme="minorEastAsia" w:hAnsi="Verdana" w:cs="Cambria"/>
      <w:color w:val="auto"/>
    </w:rPr>
  </w:style>
  <w:style w:type="character" w:customStyle="1" w:styleId="A9">
    <w:name w:val="A9"/>
    <w:uiPriority w:val="99"/>
    <w:rsid w:val="00A02E9E"/>
    <w:rPr>
      <w:rFonts w:cs="MS Mincho"/>
      <w:color w:val="000000"/>
      <w:sz w:val="14"/>
      <w:szCs w:val="14"/>
    </w:rPr>
  </w:style>
  <w:style w:type="paragraph" w:customStyle="1" w:styleId="articledetails">
    <w:name w:val="articledetails"/>
    <w:basedOn w:val="Normal"/>
    <w:rsid w:val="00A02E9E"/>
    <w:pPr>
      <w:spacing w:before="100" w:beforeAutospacing="1" w:after="100" w:afterAutospacing="1"/>
    </w:pPr>
    <w:rPr>
      <w:rFonts w:ascii="Tahoma" w:hAnsi="Tahoma"/>
      <w:szCs w:val="20"/>
    </w:rPr>
  </w:style>
  <w:style w:type="character" w:customStyle="1" w:styleId="posted-and-updated">
    <w:name w:val="posted-and-updated"/>
    <w:basedOn w:val="DefaultParagraphFont"/>
    <w:rsid w:val="00A02E9E"/>
  </w:style>
  <w:style w:type="paragraph" w:customStyle="1" w:styleId="aff">
    <w:name w:val="aff"/>
    <w:basedOn w:val="Normal"/>
    <w:rsid w:val="00A02E9E"/>
    <w:pPr>
      <w:spacing w:before="100" w:beforeAutospacing="1" w:after="100" w:afterAutospacing="1"/>
    </w:pPr>
    <w:rPr>
      <w:rFonts w:ascii="Tahoma" w:hAnsi="Tahoma"/>
      <w:szCs w:val="20"/>
    </w:rPr>
  </w:style>
  <w:style w:type="character" w:customStyle="1" w:styleId="entry-author">
    <w:name w:val="entry-author"/>
    <w:basedOn w:val="DefaultParagraphFont"/>
    <w:rsid w:val="00A02E9E"/>
  </w:style>
  <w:style w:type="character" w:customStyle="1" w:styleId="entry-author-name">
    <w:name w:val="entry-author-name"/>
    <w:basedOn w:val="DefaultParagraphFont"/>
    <w:rsid w:val="00A02E9E"/>
  </w:style>
  <w:style w:type="character" w:customStyle="1" w:styleId="arial11">
    <w:name w:val="arial_11"/>
    <w:basedOn w:val="DefaultParagraphFont"/>
    <w:rsid w:val="00A02E9E"/>
  </w:style>
  <w:style w:type="character" w:customStyle="1" w:styleId="contrib-degrees">
    <w:name w:val="contrib-degrees"/>
    <w:basedOn w:val="DefaultParagraphFont"/>
    <w:rsid w:val="00A02E9E"/>
  </w:style>
  <w:style w:type="character" w:customStyle="1" w:styleId="contrib-on-behalf-of">
    <w:name w:val="contrib-on-behalf-of"/>
    <w:basedOn w:val="DefaultParagraphFont"/>
    <w:rsid w:val="00A02E9E"/>
  </w:style>
  <w:style w:type="character" w:customStyle="1" w:styleId="pubtime">
    <w:name w:val="pubtime"/>
    <w:basedOn w:val="DefaultParagraphFont"/>
    <w:rsid w:val="00A02E9E"/>
  </w:style>
  <w:style w:type="character" w:customStyle="1" w:styleId="time">
    <w:name w:val="time"/>
    <w:basedOn w:val="DefaultParagraphFont"/>
    <w:rsid w:val="00A02E9E"/>
  </w:style>
  <w:style w:type="character" w:customStyle="1" w:styleId="fbcommentscount">
    <w:name w:val="fb_comments_count"/>
    <w:basedOn w:val="DefaultParagraphFont"/>
    <w:rsid w:val="00A02E9E"/>
  </w:style>
  <w:style w:type="character" w:customStyle="1" w:styleId="stsharethiscustom">
    <w:name w:val="st_sharethis_custom"/>
    <w:basedOn w:val="DefaultParagraphFont"/>
    <w:rsid w:val="00A02E9E"/>
  </w:style>
  <w:style w:type="paragraph" w:customStyle="1" w:styleId="permalinkable">
    <w:name w:val="permalinkable"/>
    <w:basedOn w:val="Normal"/>
    <w:rsid w:val="00A02E9E"/>
    <w:pPr>
      <w:spacing w:before="100" w:beforeAutospacing="1" w:after="100" w:afterAutospacing="1"/>
    </w:pPr>
    <w:rPr>
      <w:rFonts w:ascii="Tahoma" w:hAnsi="Tahoma"/>
      <w:szCs w:val="20"/>
    </w:rPr>
  </w:style>
  <w:style w:type="character" w:customStyle="1" w:styleId="post-date">
    <w:name w:val="post-date"/>
    <w:basedOn w:val="DefaultParagraphFont"/>
    <w:rsid w:val="00A02E9E"/>
  </w:style>
  <w:style w:type="character" w:customStyle="1" w:styleId="link-external">
    <w:name w:val="link-external"/>
    <w:basedOn w:val="DefaultParagraphFont"/>
    <w:rsid w:val="00A02E9E"/>
  </w:style>
  <w:style w:type="character" w:customStyle="1" w:styleId="articleauthor">
    <w:name w:val="article_author"/>
    <w:basedOn w:val="DefaultParagraphFont"/>
    <w:rsid w:val="00A02E9E"/>
  </w:style>
  <w:style w:type="character" w:customStyle="1" w:styleId="articleissue">
    <w:name w:val="article_issue"/>
    <w:basedOn w:val="DefaultParagraphFont"/>
    <w:rsid w:val="00A02E9E"/>
  </w:style>
  <w:style w:type="character" w:customStyle="1" w:styleId="a-size-large">
    <w:name w:val="a-size-large"/>
    <w:basedOn w:val="DefaultParagraphFont"/>
    <w:rsid w:val="00A02E9E"/>
  </w:style>
  <w:style w:type="character" w:customStyle="1" w:styleId="a-size-medium">
    <w:name w:val="a-size-medium"/>
    <w:basedOn w:val="DefaultParagraphFont"/>
    <w:rsid w:val="00A02E9E"/>
  </w:style>
  <w:style w:type="character" w:customStyle="1" w:styleId="contribution">
    <w:name w:val="contribution"/>
    <w:basedOn w:val="DefaultParagraphFont"/>
    <w:rsid w:val="00A02E9E"/>
  </w:style>
  <w:style w:type="character" w:customStyle="1" w:styleId="a-color-secondary">
    <w:name w:val="a-color-secondary"/>
    <w:basedOn w:val="DefaultParagraphFont"/>
    <w:rsid w:val="00A02E9E"/>
  </w:style>
  <w:style w:type="paragraph" w:customStyle="1" w:styleId="sbyline">
    <w:name w:val="sbyline"/>
    <w:basedOn w:val="Normal"/>
    <w:rsid w:val="00A02E9E"/>
    <w:pPr>
      <w:spacing w:before="100" w:beforeAutospacing="1" w:after="100" w:afterAutospacing="1"/>
    </w:pPr>
    <w:rPr>
      <w:rFonts w:ascii="Tahoma" w:hAnsi="Tahoma"/>
      <w:szCs w:val="20"/>
    </w:rPr>
  </w:style>
  <w:style w:type="character" w:customStyle="1" w:styleId="ui-author">
    <w:name w:val="ui-author"/>
    <w:basedOn w:val="DefaultParagraphFont"/>
    <w:rsid w:val="00A02E9E"/>
  </w:style>
  <w:style w:type="character" w:customStyle="1" w:styleId="ui-staffline">
    <w:name w:val="ui-staffline"/>
    <w:basedOn w:val="DefaultParagraphFont"/>
    <w:rsid w:val="00A02E9E"/>
  </w:style>
  <w:style w:type="paragraph" w:customStyle="1" w:styleId="promotion-tag-p">
    <w:name w:val="promotion-tag-p"/>
    <w:basedOn w:val="Normal"/>
    <w:rsid w:val="00A02E9E"/>
    <w:pPr>
      <w:spacing w:before="100" w:beforeAutospacing="1" w:after="100" w:afterAutospacing="1"/>
    </w:pPr>
    <w:rPr>
      <w:rFonts w:ascii="Tahoma" w:hAnsi="Tahoma"/>
      <w:szCs w:val="20"/>
    </w:rPr>
  </w:style>
  <w:style w:type="paragraph" w:customStyle="1" w:styleId="heading">
    <w:name w:val="heading"/>
    <w:basedOn w:val="Normal"/>
    <w:rsid w:val="00A02E9E"/>
    <w:pPr>
      <w:spacing w:before="100" w:beforeAutospacing="1" w:after="100" w:afterAutospacing="1"/>
    </w:pPr>
    <w:rPr>
      <w:rFonts w:ascii="Tahoma" w:hAnsi="Tahoma"/>
      <w:szCs w:val="20"/>
    </w:rPr>
  </w:style>
  <w:style w:type="character" w:customStyle="1" w:styleId="value">
    <w:name w:val="value"/>
    <w:basedOn w:val="DefaultParagraphFont"/>
    <w:rsid w:val="00A02E9E"/>
  </w:style>
  <w:style w:type="character" w:customStyle="1" w:styleId="specialissuelabel">
    <w:name w:val="specialissuelabel"/>
    <w:basedOn w:val="DefaultParagraphFont"/>
    <w:rsid w:val="00A02E9E"/>
  </w:style>
  <w:style w:type="character" w:customStyle="1" w:styleId="referencediv">
    <w:name w:val="referencediv"/>
    <w:basedOn w:val="DefaultParagraphFont"/>
    <w:rsid w:val="00A02E9E"/>
  </w:style>
  <w:style w:type="character" w:customStyle="1" w:styleId="wp-smiley">
    <w:name w:val="wp-smiley"/>
    <w:basedOn w:val="DefaultParagraphFont"/>
    <w:rsid w:val="00A02E9E"/>
  </w:style>
  <w:style w:type="character" w:customStyle="1" w:styleId="meta-prep">
    <w:name w:val="meta-prep"/>
    <w:basedOn w:val="DefaultParagraphFont"/>
    <w:rsid w:val="00A02E9E"/>
  </w:style>
  <w:style w:type="character" w:customStyle="1" w:styleId="artjournal">
    <w:name w:val="art_journal"/>
    <w:basedOn w:val="DefaultParagraphFont"/>
    <w:rsid w:val="00A02E9E"/>
  </w:style>
  <w:style w:type="character" w:customStyle="1" w:styleId="artdatevolumeissuepart">
    <w:name w:val="art_datevolumeissuepart"/>
    <w:basedOn w:val="DefaultParagraphFont"/>
    <w:rsid w:val="00A02E9E"/>
  </w:style>
  <w:style w:type="character" w:customStyle="1" w:styleId="artpages">
    <w:name w:val="art_pages"/>
    <w:basedOn w:val="DefaultParagraphFont"/>
    <w:rsid w:val="00A02E9E"/>
  </w:style>
  <w:style w:type="character" w:customStyle="1" w:styleId="singlehighlightclass">
    <w:name w:val="single_highlight_class"/>
    <w:basedOn w:val="DefaultParagraphFont"/>
    <w:rsid w:val="00A02E9E"/>
  </w:style>
  <w:style w:type="character" w:customStyle="1" w:styleId="degree">
    <w:name w:val="degree"/>
    <w:basedOn w:val="DefaultParagraphFont"/>
    <w:rsid w:val="00A02E9E"/>
  </w:style>
  <w:style w:type="character" w:customStyle="1" w:styleId="major">
    <w:name w:val="major"/>
    <w:basedOn w:val="DefaultParagraphFont"/>
    <w:rsid w:val="00A02E9E"/>
  </w:style>
  <w:style w:type="character" w:customStyle="1" w:styleId="authors">
    <w:name w:val="authors"/>
    <w:basedOn w:val="DefaultParagraphFont"/>
    <w:rsid w:val="00A02E9E"/>
  </w:style>
  <w:style w:type="character" w:customStyle="1" w:styleId="views">
    <w:name w:val="views"/>
    <w:basedOn w:val="DefaultParagraphFont"/>
    <w:rsid w:val="00A02E9E"/>
  </w:style>
  <w:style w:type="character" w:customStyle="1" w:styleId="stmainservices">
    <w:name w:val="stmainservices"/>
    <w:basedOn w:val="DefaultParagraphFont"/>
    <w:rsid w:val="00A02E9E"/>
  </w:style>
  <w:style w:type="character" w:customStyle="1" w:styleId="stbubblehcount">
    <w:name w:val="stbubble_hcount"/>
    <w:basedOn w:val="DefaultParagraphFont"/>
    <w:rsid w:val="00A02E9E"/>
  </w:style>
  <w:style w:type="paragraph" w:customStyle="1" w:styleId="Document">
    <w:name w:val="_Document"/>
    <w:basedOn w:val="Default"/>
    <w:next w:val="Default"/>
    <w:uiPriority w:val="99"/>
    <w:rsid w:val="00A02E9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02E9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02E9E"/>
    <w:pPr>
      <w:widowControl w:val="0"/>
    </w:pPr>
    <w:rPr>
      <w:rFonts w:ascii="AKDPE C+ Utopia" w:eastAsiaTheme="minorEastAsia" w:hAnsi="AKDPE C+ Utopia" w:cs="Cambria"/>
      <w:color w:val="auto"/>
    </w:rPr>
  </w:style>
  <w:style w:type="paragraph" w:customStyle="1" w:styleId="collapsed-hide">
    <w:name w:val="collapsed-hide"/>
    <w:basedOn w:val="Normal"/>
    <w:rsid w:val="00A02E9E"/>
    <w:pPr>
      <w:spacing w:before="100" w:beforeAutospacing="1" w:after="100" w:afterAutospacing="1"/>
    </w:pPr>
    <w:rPr>
      <w:rFonts w:ascii="Tahoma" w:hAnsi="Tahoma"/>
      <w:szCs w:val="20"/>
    </w:rPr>
  </w:style>
  <w:style w:type="paragraph" w:customStyle="1" w:styleId="Pa7">
    <w:name w:val="Pa7"/>
    <w:basedOn w:val="Default"/>
    <w:next w:val="Default"/>
    <w:uiPriority w:val="99"/>
    <w:rsid w:val="00A02E9E"/>
    <w:pPr>
      <w:widowControl w:val="0"/>
      <w:spacing w:line="211" w:lineRule="atLeast"/>
    </w:pPr>
    <w:rPr>
      <w:rFonts w:ascii="Courier New" w:eastAsiaTheme="minorEastAsia" w:hAnsi="Courier New" w:cs="Cambria"/>
      <w:color w:val="auto"/>
    </w:rPr>
  </w:style>
  <w:style w:type="paragraph" w:customStyle="1" w:styleId="odd">
    <w:name w:val="odd"/>
    <w:basedOn w:val="Normal"/>
    <w:rsid w:val="00A02E9E"/>
    <w:pPr>
      <w:spacing w:before="100" w:beforeAutospacing="1" w:after="100" w:afterAutospacing="1"/>
    </w:pPr>
    <w:rPr>
      <w:rFonts w:ascii="Tahoma" w:hAnsi="Tahoma"/>
      <w:szCs w:val="20"/>
    </w:rPr>
  </w:style>
  <w:style w:type="character" w:customStyle="1" w:styleId="article-date">
    <w:name w:val="article-date"/>
    <w:basedOn w:val="DefaultParagraphFont"/>
    <w:rsid w:val="00A02E9E"/>
  </w:style>
  <w:style w:type="character" w:customStyle="1" w:styleId="article-author">
    <w:name w:val="article-author"/>
    <w:basedOn w:val="DefaultParagraphFont"/>
    <w:rsid w:val="00A02E9E"/>
  </w:style>
  <w:style w:type="character" w:customStyle="1" w:styleId="tolocaltime">
    <w:name w:val="tolocaltime"/>
    <w:basedOn w:val="DefaultParagraphFont"/>
    <w:rsid w:val="00A02E9E"/>
  </w:style>
  <w:style w:type="character" w:customStyle="1" w:styleId="pb-byline">
    <w:name w:val="pb-byline"/>
    <w:basedOn w:val="DefaultParagraphFont"/>
    <w:rsid w:val="00A02E9E"/>
  </w:style>
  <w:style w:type="character" w:customStyle="1" w:styleId="pb-timestamp">
    <w:name w:val="pb-timestamp"/>
    <w:basedOn w:val="DefaultParagraphFont"/>
    <w:rsid w:val="00A02E9E"/>
  </w:style>
  <w:style w:type="paragraph" w:customStyle="1" w:styleId="Pa8">
    <w:name w:val="Pa8"/>
    <w:basedOn w:val="Default"/>
    <w:next w:val="Default"/>
    <w:uiPriority w:val="99"/>
    <w:rsid w:val="00A02E9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02E9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02E9E"/>
  </w:style>
  <w:style w:type="character" w:customStyle="1" w:styleId="even">
    <w:name w:val="even"/>
    <w:basedOn w:val="DefaultParagraphFont"/>
    <w:rsid w:val="00A02E9E"/>
  </w:style>
  <w:style w:type="paragraph" w:customStyle="1" w:styleId="volissue">
    <w:name w:val="volissue"/>
    <w:basedOn w:val="Normal"/>
    <w:rsid w:val="00A02E9E"/>
    <w:pPr>
      <w:spacing w:before="100" w:beforeAutospacing="1" w:after="100" w:afterAutospacing="1"/>
    </w:pPr>
    <w:rPr>
      <w:rFonts w:ascii="Tahoma" w:hAnsi="Tahoma"/>
      <w:szCs w:val="20"/>
    </w:rPr>
  </w:style>
  <w:style w:type="character" w:customStyle="1" w:styleId="view-count">
    <w:name w:val="view-count"/>
    <w:basedOn w:val="DefaultParagraphFont"/>
    <w:rsid w:val="00A02E9E"/>
  </w:style>
  <w:style w:type="character" w:customStyle="1" w:styleId="tChar">
    <w:name w:val="t Char"/>
    <w:rsid w:val="00A02E9E"/>
    <w:rPr>
      <w:rFonts w:ascii="Georgia" w:eastAsia="Times New Roman" w:hAnsi="Georgia" w:cs="Calibri"/>
      <w:b/>
      <w:lang w:val="x-none" w:eastAsia="x-none"/>
    </w:rPr>
  </w:style>
  <w:style w:type="paragraph" w:customStyle="1" w:styleId="BoldUnderlineChar20">
    <w:name w:val="BoldUnderline Char2"/>
    <w:link w:val="BoldUnderlineChar2Char"/>
    <w:rsid w:val="00A02E9E"/>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02E9E"/>
    <w:rPr>
      <w:rFonts w:ascii="Times New Roman" w:eastAsia="Times New Roman" w:hAnsi="Times New Roman" w:cs="Times New Roman"/>
      <w:b/>
      <w:sz w:val="20"/>
      <w:szCs w:val="24"/>
      <w:u w:val="single"/>
    </w:rPr>
  </w:style>
  <w:style w:type="character" w:customStyle="1" w:styleId="UnderlineCharChar4">
    <w:name w:val="Underline Char Char4"/>
    <w:rsid w:val="00A02E9E"/>
    <w:rPr>
      <w:szCs w:val="24"/>
      <w:u w:val="single"/>
      <w:lang w:val="en-US" w:eastAsia="en-US" w:bidi="ar-SA"/>
    </w:rPr>
  </w:style>
  <w:style w:type="character" w:customStyle="1" w:styleId="BoldUnderlineCharChar3">
    <w:name w:val="BoldUnderline Char Char3"/>
    <w:rsid w:val="00A02E9E"/>
    <w:rPr>
      <w:b/>
      <w:szCs w:val="24"/>
      <w:u w:val="single"/>
      <w:lang w:val="en-US" w:eastAsia="en-US" w:bidi="ar-SA"/>
    </w:rPr>
  </w:style>
  <w:style w:type="character" w:customStyle="1" w:styleId="BoldUnderlineCharChar2">
    <w:name w:val="BoldUnderline Char Char2"/>
    <w:rsid w:val="00A02E9E"/>
    <w:rPr>
      <w:b/>
      <w:szCs w:val="24"/>
      <w:u w:val="single"/>
      <w:lang w:val="en-US" w:eastAsia="en-US" w:bidi="ar-SA"/>
    </w:rPr>
  </w:style>
  <w:style w:type="paragraph" w:customStyle="1" w:styleId="UnderlineCard0">
    <w:name w:val="UnderlineCard"/>
    <w:basedOn w:val="Heading3"/>
    <w:link w:val="UnderlineCardChar"/>
    <w:qFormat/>
    <w:rsid w:val="00A02E9E"/>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02E9E"/>
    <w:rPr>
      <w:rFonts w:eastAsia="Calibri" w:cs="Times New Roman"/>
      <w:sz w:val="20"/>
      <w:szCs w:val="20"/>
      <w:u w:val="single"/>
      <w:lang w:val="x-none" w:eastAsia="x-none"/>
    </w:rPr>
  </w:style>
  <w:style w:type="character" w:customStyle="1" w:styleId="5Notunderlined">
    <w:name w:val="5 Not underlined"/>
    <w:rsid w:val="00A02E9E"/>
    <w:rPr>
      <w:rFonts w:ascii="Times New Roman" w:hAnsi="Times New Roman"/>
      <w:sz w:val="16"/>
    </w:rPr>
  </w:style>
  <w:style w:type="character" w:customStyle="1" w:styleId="volume-issue">
    <w:name w:val="volume-issue"/>
    <w:rsid w:val="00A02E9E"/>
    <w:rPr>
      <w:rFonts w:cs="Times New Roman"/>
    </w:rPr>
  </w:style>
  <w:style w:type="character" w:customStyle="1" w:styleId="i">
    <w:name w:val="i"/>
    <w:basedOn w:val="DefaultParagraphFont"/>
    <w:uiPriority w:val="99"/>
    <w:rsid w:val="00A02E9E"/>
  </w:style>
  <w:style w:type="character" w:customStyle="1" w:styleId="storytext">
    <w:name w:val="storytext"/>
    <w:basedOn w:val="DefaultParagraphFont"/>
    <w:rsid w:val="00A02E9E"/>
  </w:style>
  <w:style w:type="character" w:customStyle="1" w:styleId="heading3char0">
    <w:name w:val="heading3char"/>
    <w:rsid w:val="00A02E9E"/>
  </w:style>
  <w:style w:type="character" w:customStyle="1" w:styleId="boldness1">
    <w:name w:val="boldness1"/>
    <w:rsid w:val="00A02E9E"/>
  </w:style>
  <w:style w:type="paragraph" w:customStyle="1" w:styleId="Cardd">
    <w:name w:val="Cardd"/>
    <w:basedOn w:val="Normal"/>
    <w:uiPriority w:val="4"/>
    <w:qFormat/>
    <w:rsid w:val="00A02E9E"/>
    <w:pPr>
      <w:ind w:left="288" w:right="288"/>
    </w:pPr>
  </w:style>
  <w:style w:type="paragraph" w:customStyle="1" w:styleId="document0">
    <w:name w:val="document"/>
    <w:basedOn w:val="Normal"/>
    <w:rsid w:val="00A02E9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A02E9E"/>
    <w:rPr>
      <w:rFonts w:cs="Arial"/>
      <w:bCs/>
      <w:szCs w:val="26"/>
      <w:u w:val="single"/>
      <w:lang w:val="en-US" w:eastAsia="en-US" w:bidi="ar-SA"/>
    </w:rPr>
  </w:style>
  <w:style w:type="character" w:customStyle="1" w:styleId="current-selection">
    <w:name w:val="current-selection"/>
    <w:basedOn w:val="DefaultParagraphFont"/>
    <w:rsid w:val="00A02E9E"/>
  </w:style>
  <w:style w:type="character" w:customStyle="1" w:styleId="a2">
    <w:name w:val="_"/>
    <w:basedOn w:val="DefaultParagraphFont"/>
    <w:rsid w:val="00A02E9E"/>
  </w:style>
  <w:style w:type="paragraph" w:customStyle="1" w:styleId="Shrink6">
    <w:name w:val="Shrink 6"/>
    <w:basedOn w:val="Normal"/>
    <w:qFormat/>
    <w:rsid w:val="00A02E9E"/>
    <w:rPr>
      <w:rFonts w:eastAsia="Calibri" w:cs="Times New Roman"/>
      <w:sz w:val="12"/>
    </w:rPr>
  </w:style>
  <w:style w:type="character" w:customStyle="1" w:styleId="messagecontent">
    <w:name w:val="message_content"/>
    <w:rsid w:val="00A02E9E"/>
  </w:style>
  <w:style w:type="character" w:customStyle="1" w:styleId="StyleUnderlineChar">
    <w:name w:val="Style Underline Char"/>
    <w:basedOn w:val="DefaultParagraphFont"/>
    <w:rsid w:val="00A02E9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02E9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02E9E"/>
    <w:rPr>
      <w:rFonts w:eastAsia="Times New Roman" w:cs="Arial"/>
      <w:b/>
      <w:bCs/>
      <w:kern w:val="32"/>
      <w:sz w:val="24"/>
      <w:szCs w:val="32"/>
      <w:u w:val="single"/>
    </w:rPr>
  </w:style>
  <w:style w:type="character" w:customStyle="1" w:styleId="twelptblackblack1">
    <w:name w:val="twelptblackblack1"/>
    <w:basedOn w:val="DefaultParagraphFont"/>
    <w:rsid w:val="00A02E9E"/>
    <w:rPr>
      <w:rFonts w:ascii="Verdana" w:hAnsi="Verdana" w:hint="default"/>
      <w:color w:val="000000"/>
      <w:sz w:val="16"/>
      <w:szCs w:val="16"/>
    </w:rPr>
  </w:style>
  <w:style w:type="character" w:customStyle="1" w:styleId="Heading3CharCharCharChar1">
    <w:name w:val="Heading 3 Char Char Char Char1"/>
    <w:rsid w:val="00A02E9E"/>
    <w:rPr>
      <w:rFonts w:cs="Arial"/>
      <w:bCs/>
      <w:szCs w:val="26"/>
      <w:u w:val="single"/>
      <w:lang w:val="en-US" w:eastAsia="en-US" w:bidi="ar-SA"/>
    </w:rPr>
  </w:style>
  <w:style w:type="paragraph" w:customStyle="1" w:styleId="conintrotext">
    <w:name w:val="conintrotext"/>
    <w:basedOn w:val="Normal"/>
    <w:uiPriority w:val="99"/>
    <w:rsid w:val="00A02E9E"/>
    <w:pPr>
      <w:spacing w:before="100" w:beforeAutospacing="1" w:after="100" w:afterAutospacing="1"/>
    </w:pPr>
    <w:rPr>
      <w:rFonts w:eastAsia="Times New Roman"/>
      <w:sz w:val="24"/>
    </w:rPr>
  </w:style>
  <w:style w:type="character" w:customStyle="1" w:styleId="comment-body">
    <w:name w:val="comment-body"/>
    <w:rsid w:val="00A02E9E"/>
  </w:style>
  <w:style w:type="character" w:customStyle="1" w:styleId="UnderlineCharCharChar1">
    <w:name w:val="Underline Char Char Char1"/>
    <w:rsid w:val="00A02E9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02E9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02E9E"/>
    <w:rPr>
      <w:rFonts w:eastAsia="MS Mincho"/>
      <w:b/>
      <w:u w:val="single"/>
    </w:rPr>
  </w:style>
  <w:style w:type="character" w:customStyle="1" w:styleId="mw-headline">
    <w:name w:val="mw-headline"/>
    <w:rsid w:val="00A02E9E"/>
  </w:style>
  <w:style w:type="character" w:customStyle="1" w:styleId="flagicon">
    <w:name w:val="flagicon"/>
    <w:rsid w:val="00A02E9E"/>
  </w:style>
  <w:style w:type="paragraph" w:customStyle="1" w:styleId="assert">
    <w:name w:val="assert"/>
    <w:basedOn w:val="Normal"/>
    <w:uiPriority w:val="99"/>
    <w:rsid w:val="00A02E9E"/>
    <w:pPr>
      <w:spacing w:before="100" w:beforeAutospacing="1" w:after="100" w:afterAutospacing="1"/>
    </w:pPr>
    <w:rPr>
      <w:rFonts w:eastAsia="Times New Roman"/>
      <w:sz w:val="24"/>
    </w:rPr>
  </w:style>
  <w:style w:type="character" w:customStyle="1" w:styleId="apturelink">
    <w:name w:val="apturelink"/>
    <w:rsid w:val="00A02E9E"/>
  </w:style>
  <w:style w:type="character" w:customStyle="1" w:styleId="apturelinkicon">
    <w:name w:val="apturelinkicon"/>
    <w:rsid w:val="00A02E9E"/>
  </w:style>
  <w:style w:type="paragraph" w:customStyle="1" w:styleId="Default1">
    <w:name w:val="Default1"/>
    <w:basedOn w:val="Default"/>
    <w:next w:val="Default"/>
    <w:uiPriority w:val="99"/>
    <w:rsid w:val="00A02E9E"/>
    <w:rPr>
      <w:color w:val="auto"/>
    </w:rPr>
  </w:style>
  <w:style w:type="paragraph" w:customStyle="1" w:styleId="center">
    <w:name w:val="center"/>
    <w:basedOn w:val="Normal"/>
    <w:uiPriority w:val="99"/>
    <w:rsid w:val="00A02E9E"/>
    <w:pPr>
      <w:spacing w:before="100" w:beforeAutospacing="1" w:after="100" w:afterAutospacing="1"/>
    </w:pPr>
    <w:rPr>
      <w:rFonts w:eastAsia="Times New Roman"/>
      <w:sz w:val="24"/>
    </w:rPr>
  </w:style>
  <w:style w:type="character" w:customStyle="1" w:styleId="LittleChar">
    <w:name w:val="Little Char"/>
    <w:link w:val="Little"/>
    <w:rsid w:val="00A02E9E"/>
    <w:rPr>
      <w:rFonts w:ascii="Garamond" w:eastAsia="Times New Roman" w:hAnsi="Garamond"/>
    </w:rPr>
  </w:style>
  <w:style w:type="character" w:customStyle="1" w:styleId="UnderlineChar1Char">
    <w:name w:val="Underline Char1 Char"/>
    <w:rsid w:val="00A02E9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02E9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02E9E"/>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02E9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02E9E"/>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02E9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02E9E"/>
    <w:rPr>
      <w:rFonts w:eastAsia="MS Mincho"/>
      <w:b/>
      <w:u w:val="single"/>
    </w:rPr>
  </w:style>
  <w:style w:type="paragraph" w:customStyle="1" w:styleId="CardBody">
    <w:name w:val="Card Body"/>
    <w:basedOn w:val="Normal"/>
    <w:link w:val="CardBodyChar"/>
    <w:rsid w:val="00A02E9E"/>
    <w:rPr>
      <w:rFonts w:eastAsia="Times New Roman"/>
    </w:rPr>
  </w:style>
  <w:style w:type="character" w:customStyle="1" w:styleId="CardBodyChar">
    <w:name w:val="Card Body Char"/>
    <w:link w:val="CardBody"/>
    <w:rsid w:val="00A02E9E"/>
    <w:rPr>
      <w:rFonts w:eastAsia="Times New Roman"/>
    </w:rPr>
  </w:style>
  <w:style w:type="character" w:customStyle="1" w:styleId="ptitleinside">
    <w:name w:val="p_title_inside"/>
    <w:rsid w:val="00A02E9E"/>
  </w:style>
  <w:style w:type="paragraph" w:customStyle="1" w:styleId="StyleBoldandUnderlineChar11ptBorderSinglesolidline">
    <w:name w:val="Style Bold and Underline Char + 11 pt Border: : (Single solid line..."/>
    <w:link w:val="StyleBoldandUnderlineChar11ptBorderSinglesolidlineChar"/>
    <w:rsid w:val="00A02E9E"/>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02E9E"/>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A02E9E"/>
    <w:rPr>
      <w:rFonts w:cs="Arial"/>
      <w:b/>
      <w:bCs/>
      <w:szCs w:val="32"/>
      <w:lang w:val="en-US" w:eastAsia="en-US" w:bidi="ar-SA"/>
    </w:rPr>
  </w:style>
  <w:style w:type="paragraph" w:customStyle="1" w:styleId="Indentation">
    <w:name w:val="Indentation"/>
    <w:basedOn w:val="Normal"/>
    <w:uiPriority w:val="99"/>
    <w:rsid w:val="00A02E9E"/>
    <w:pPr>
      <w:ind w:left="288" w:right="288"/>
    </w:pPr>
  </w:style>
  <w:style w:type="character" w:customStyle="1" w:styleId="StyleUnderlineCharChar9ptBold">
    <w:name w:val="Style Underline Char Char + 9 pt Bold"/>
    <w:rsid w:val="00A02E9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02E9E"/>
    <w:rPr>
      <w:rFonts w:eastAsia="Times New Roman"/>
      <w:u w:val="single"/>
    </w:rPr>
  </w:style>
  <w:style w:type="character" w:customStyle="1" w:styleId="StyleStyle4ArialNarrow9ptChar">
    <w:name w:val="Style Style4 + Arial Narrow 9 pt Char"/>
    <w:link w:val="StyleStyle4ArialNarrow9pt"/>
    <w:rsid w:val="00A02E9E"/>
    <w:rPr>
      <w:rFonts w:eastAsia="Times New Roman"/>
      <w:u w:val="single"/>
    </w:rPr>
  </w:style>
  <w:style w:type="paragraph" w:customStyle="1" w:styleId="StyleStyle4ArialNarrow9ptBold">
    <w:name w:val="Style Style4 + Arial Narrow 9 pt Bold"/>
    <w:basedOn w:val="Normal"/>
    <w:link w:val="StyleStyle4ArialNarrow9ptBoldChar"/>
    <w:rsid w:val="00A02E9E"/>
    <w:rPr>
      <w:rFonts w:eastAsia="Times New Roman"/>
      <w:b/>
      <w:bCs/>
      <w:u w:val="single"/>
    </w:rPr>
  </w:style>
  <w:style w:type="character" w:customStyle="1" w:styleId="StyleStyle4ArialNarrow9ptBoldChar">
    <w:name w:val="Style Style4 + Arial Narrow 9 pt Bold Char"/>
    <w:link w:val="StyleStyle4ArialNarrow9ptBold"/>
    <w:rsid w:val="00A02E9E"/>
    <w:rPr>
      <w:rFonts w:eastAsia="Times New Roman"/>
      <w:b/>
      <w:bCs/>
      <w:u w:val="single"/>
    </w:rPr>
  </w:style>
  <w:style w:type="character" w:customStyle="1" w:styleId="StyleBoldandUnderlineCharChar29pt">
    <w:name w:val="Style Bold and Underline Char Char2 + 9 pt"/>
    <w:rsid w:val="00A02E9E"/>
    <w:rPr>
      <w:rFonts w:ascii="Times New Roman" w:hAnsi="Times New Roman"/>
      <w:b/>
      <w:bCs/>
      <w:noProof w:val="0"/>
      <w:sz w:val="20"/>
      <w:u w:val="single"/>
    </w:rPr>
  </w:style>
  <w:style w:type="character" w:customStyle="1" w:styleId="StyleUnderlineCharChar19pt">
    <w:name w:val="Style Underline Char Char1 + 9 pt"/>
    <w:rsid w:val="00A02E9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02E9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02E9E"/>
    <w:rPr>
      <w:rFonts w:ascii="Georgia" w:eastAsia="Times New Roman" w:hAnsi="Georgia"/>
      <w:b/>
      <w:smallCaps/>
      <w:sz w:val="24"/>
      <w:szCs w:val="24"/>
      <w:u w:val="single"/>
    </w:rPr>
  </w:style>
  <w:style w:type="character" w:customStyle="1" w:styleId="CardTextCharChar">
    <w:name w:val="Card Text Char Char"/>
    <w:rsid w:val="00A02E9E"/>
    <w:rPr>
      <w:rFonts w:ascii="Times New Roman" w:eastAsia="Times New Roman" w:hAnsi="Times New Roman" w:cs="Times New Roman"/>
      <w:sz w:val="20"/>
      <w:szCs w:val="20"/>
    </w:rPr>
  </w:style>
  <w:style w:type="character" w:customStyle="1" w:styleId="citeChar1">
    <w:name w:val="cite Char"/>
    <w:locked/>
    <w:rsid w:val="00A02E9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02E9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02E9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02E9E"/>
    <w:rPr>
      <w:i/>
      <w:iCs/>
      <w:sz w:val="20"/>
      <w:u w:val="single"/>
    </w:rPr>
  </w:style>
  <w:style w:type="character" w:customStyle="1" w:styleId="HIGHLIGHT0">
    <w:name w:val="HIGHLIGHT"/>
    <w:uiPriority w:val="1"/>
    <w:rsid w:val="00A02E9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02E9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02E9E"/>
    <w:rPr>
      <w:rFonts w:ascii="Times New Roman" w:eastAsia="Times New Roman" w:hAnsi="Times New Roman" w:cs="Times New Roman"/>
      <w:b/>
      <w:sz w:val="28"/>
      <w:szCs w:val="24"/>
    </w:rPr>
  </w:style>
  <w:style w:type="character" w:customStyle="1" w:styleId="FifthChar">
    <w:name w:val="Fifth Char"/>
    <w:link w:val="Fifth"/>
    <w:rsid w:val="00A02E9E"/>
    <w:rPr>
      <w:rFonts w:eastAsia="Calibri"/>
    </w:rPr>
  </w:style>
  <w:style w:type="paragraph" w:customStyle="1" w:styleId="Third">
    <w:name w:val="Third"/>
    <w:basedOn w:val="Normal"/>
    <w:link w:val="ThirdChar"/>
    <w:rsid w:val="00A02E9E"/>
    <w:rPr>
      <w:rFonts w:eastAsia="Times New Roman"/>
      <w:b/>
      <w:u w:val="single"/>
      <w:lang w:val="x-none" w:eastAsia="x-none"/>
    </w:rPr>
  </w:style>
  <w:style w:type="character" w:customStyle="1" w:styleId="ThirdChar">
    <w:name w:val="Third Char"/>
    <w:link w:val="Third"/>
    <w:rsid w:val="00A02E9E"/>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A02E9E"/>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A02E9E"/>
    <w:rPr>
      <w:rFonts w:ascii="Times New Roman" w:eastAsia="Times New Roman" w:hAnsi="Times New Roman"/>
      <w:szCs w:val="24"/>
    </w:rPr>
  </w:style>
  <w:style w:type="character" w:customStyle="1" w:styleId="article-record-publication-volume-issue">
    <w:name w:val="article-record-publication-volume-issue"/>
    <w:rsid w:val="00A02E9E"/>
  </w:style>
  <w:style w:type="character" w:customStyle="1" w:styleId="NothingCharChar">
    <w:name w:val="Nothing Char Char"/>
    <w:link w:val="NothingCharCharChar"/>
    <w:rsid w:val="00A02E9E"/>
  </w:style>
  <w:style w:type="paragraph" w:customStyle="1" w:styleId="DebateUnderlineBoldChar">
    <w:name w:val="Debate Underline Bold Char"/>
    <w:basedOn w:val="Normal"/>
    <w:link w:val="DebateUnderlineBoldCharChar"/>
    <w:rsid w:val="00A02E9E"/>
    <w:pPr>
      <w:jc w:val="both"/>
    </w:pPr>
    <w:rPr>
      <w:rFonts w:eastAsia="Times New Roman"/>
      <w:b/>
      <w:u w:val="thick"/>
    </w:rPr>
  </w:style>
  <w:style w:type="character" w:customStyle="1" w:styleId="DebateUnderlineBoldCharChar">
    <w:name w:val="Debate Underline Bold Char Char"/>
    <w:link w:val="DebateUnderlineBoldChar"/>
    <w:rsid w:val="00A02E9E"/>
    <w:rPr>
      <w:rFonts w:eastAsia="Times New Roman"/>
      <w:b/>
      <w:u w:val="thick"/>
    </w:rPr>
  </w:style>
  <w:style w:type="character" w:customStyle="1" w:styleId="resultbodyblack">
    <w:name w:val="resultbodyblack"/>
    <w:rsid w:val="00A02E9E"/>
    <w:rPr>
      <w:rFonts w:cs="Times New Roman"/>
    </w:rPr>
  </w:style>
  <w:style w:type="paragraph" w:customStyle="1" w:styleId="bloctitles">
    <w:name w:val="bloc titles"/>
    <w:basedOn w:val="Heading1"/>
    <w:next w:val="Normal"/>
    <w:link w:val="bloctitlesChar"/>
    <w:autoRedefine/>
    <w:rsid w:val="00A02E9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02E9E"/>
    <w:rPr>
      <w:rFonts w:eastAsia="Malgun Gothic" w:cs="Arial"/>
      <w:b/>
      <w:bCs/>
      <w:sz w:val="28"/>
      <w:szCs w:val="32"/>
      <w:u w:val="single"/>
    </w:rPr>
  </w:style>
  <w:style w:type="paragraph" w:customStyle="1" w:styleId="CiteSmallText">
    <w:name w:val="Cite Small Text"/>
    <w:basedOn w:val="Normal"/>
    <w:uiPriority w:val="99"/>
    <w:rsid w:val="00A02E9E"/>
    <w:pPr>
      <w:widowControl w:val="0"/>
      <w:spacing w:after="200"/>
    </w:pPr>
    <w:rPr>
      <w:rFonts w:ascii="Helvetica Neue" w:hAnsi="Helvetica Neue"/>
      <w:b/>
      <w:sz w:val="18"/>
    </w:rPr>
  </w:style>
  <w:style w:type="character" w:customStyle="1" w:styleId="3TagCite">
    <w:name w:val="3 Tag/Cite"/>
    <w:rsid w:val="00A02E9E"/>
    <w:rPr>
      <w:rFonts w:ascii="Times New Roman" w:hAnsi="Times New Roman"/>
      <w:b/>
    </w:rPr>
  </w:style>
  <w:style w:type="character" w:customStyle="1" w:styleId="4Qualifications">
    <w:name w:val="4 Qualifications"/>
    <w:rsid w:val="00A02E9E"/>
    <w:rPr>
      <w:rFonts w:ascii="Times New Roman" w:hAnsi="Times New Roman"/>
      <w:sz w:val="19"/>
    </w:rPr>
  </w:style>
  <w:style w:type="character" w:customStyle="1" w:styleId="6Underlined">
    <w:name w:val="6 Underlined"/>
    <w:rsid w:val="00A02E9E"/>
    <w:rPr>
      <w:rFonts w:ascii="Times New Roman" w:hAnsi="Times New Roman"/>
      <w:b/>
      <w:sz w:val="21"/>
      <w:u w:val="single"/>
    </w:rPr>
  </w:style>
  <w:style w:type="paragraph" w:customStyle="1" w:styleId="Cards1CharChar">
    <w:name w:val="Cards1 Char Char"/>
    <w:basedOn w:val="Normal"/>
    <w:link w:val="Cards1CharCharChar"/>
    <w:rsid w:val="00A02E9E"/>
    <w:pPr>
      <w:autoSpaceDE w:val="0"/>
      <w:autoSpaceDN w:val="0"/>
      <w:adjustRightInd w:val="0"/>
      <w:ind w:left="432" w:right="432"/>
      <w:jc w:val="both"/>
    </w:pPr>
    <w:rPr>
      <w:lang w:val="x-none"/>
    </w:rPr>
  </w:style>
  <w:style w:type="character" w:customStyle="1" w:styleId="Cards1CharCharChar">
    <w:name w:val="Cards1 Char Char Char"/>
    <w:link w:val="Cards1CharChar"/>
    <w:rsid w:val="00A02E9E"/>
    <w:rPr>
      <w:lang w:val="x-none"/>
    </w:rPr>
  </w:style>
  <w:style w:type="character" w:customStyle="1" w:styleId="UnderlineCharCharCharCharCharCharCharChar">
    <w:name w:val="Underline Char Char Char Char Char Char Char Char"/>
    <w:link w:val="UnderlineCharCharCharCharCharCharChar"/>
    <w:rsid w:val="00A02E9E"/>
    <w:rPr>
      <w:u w:val="single"/>
    </w:rPr>
  </w:style>
  <w:style w:type="paragraph" w:customStyle="1" w:styleId="UnderlineCharCharCharCharCharCharChar">
    <w:name w:val="Underline Char Char Char Char Char Char Char"/>
    <w:basedOn w:val="Normal"/>
    <w:link w:val="UnderlineCharCharCharCharCharCharCharChar"/>
    <w:rsid w:val="00A02E9E"/>
    <w:rPr>
      <w:u w:val="single"/>
    </w:rPr>
  </w:style>
  <w:style w:type="paragraph" w:customStyle="1" w:styleId="CitesCharChar">
    <w:name w:val="Cites Char Char"/>
    <w:next w:val="Normal"/>
    <w:link w:val="CitesCharCharChar"/>
    <w:rsid w:val="00A02E9E"/>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A02E9E"/>
    <w:rPr>
      <w:rFonts w:ascii="Times New Roman" w:eastAsia="Times New Roman" w:hAnsi="Times New Roman" w:cs="Times New Roman"/>
      <w:sz w:val="20"/>
      <w:szCs w:val="24"/>
    </w:rPr>
  </w:style>
  <w:style w:type="character" w:customStyle="1" w:styleId="nohighlighting">
    <w:name w:val="no highlighting"/>
    <w:rsid w:val="00A02E9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02E9E"/>
    <w:rPr>
      <w:rFonts w:ascii="Cambria" w:hAnsi="Cambria" w:hint="default"/>
      <w:sz w:val="21"/>
      <w:u w:val="single"/>
    </w:rPr>
  </w:style>
  <w:style w:type="paragraph" w:customStyle="1" w:styleId="Swag">
    <w:name w:val="Swag"/>
    <w:basedOn w:val="Normal"/>
    <w:link w:val="SwagChar"/>
    <w:qFormat/>
    <w:rsid w:val="00A02E9E"/>
    <w:rPr>
      <w:color w:val="0000FF"/>
      <w:sz w:val="12"/>
      <w:u w:val="single"/>
    </w:rPr>
  </w:style>
  <w:style w:type="character" w:customStyle="1" w:styleId="SwagChar">
    <w:name w:val="Swag Char"/>
    <w:link w:val="Swag"/>
    <w:rsid w:val="00A02E9E"/>
    <w:rPr>
      <w:color w:val="0000FF"/>
      <w:sz w:val="12"/>
      <w:u w:val="single"/>
    </w:rPr>
  </w:style>
  <w:style w:type="paragraph" w:customStyle="1" w:styleId="StyleUnderlineTimesNewRoman1">
    <w:name w:val="Style Underline + Times New Roman1"/>
    <w:link w:val="StyleUnderlineTimesNewRoman1Char"/>
    <w:rsid w:val="00A02E9E"/>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A02E9E"/>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A02E9E"/>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A02E9E"/>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A02E9E"/>
    <w:rPr>
      <w:rFonts w:ascii="Garamond" w:eastAsia="MS Mincho" w:hAnsi="Garamond"/>
    </w:rPr>
  </w:style>
  <w:style w:type="character" w:customStyle="1" w:styleId="StyleStyleCardTextLeft-075Right0Char">
    <w:name w:val="Style Style Card Text + Left:  -0.75&quot; + Right:  0&quot; Char"/>
    <w:link w:val="StyleStyleCardTextLeft-075Right0"/>
    <w:rsid w:val="00A02E9E"/>
    <w:rPr>
      <w:rFonts w:ascii="Garamond" w:eastAsia="MS Mincho" w:hAnsi="Garamond"/>
    </w:rPr>
  </w:style>
  <w:style w:type="character" w:customStyle="1" w:styleId="CharChar61">
    <w:name w:val="Char Char61"/>
    <w:rsid w:val="00A02E9E"/>
    <w:rPr>
      <w:rFonts w:cs="Arial"/>
      <w:bCs/>
      <w:sz w:val="16"/>
      <w:szCs w:val="26"/>
      <w:lang w:val="en-US" w:eastAsia="en-US" w:bidi="ar-SA"/>
    </w:rPr>
  </w:style>
  <w:style w:type="character" w:customStyle="1" w:styleId="ListBulletChar">
    <w:name w:val="List Bullet Char"/>
    <w:link w:val="ListBullet"/>
    <w:uiPriority w:val="99"/>
    <w:rsid w:val="00A02E9E"/>
    <w:rPr>
      <w:rFonts w:eastAsia="Calibri"/>
    </w:rPr>
  </w:style>
  <w:style w:type="paragraph" w:customStyle="1" w:styleId="subhead10">
    <w:name w:val="subhead1"/>
    <w:basedOn w:val="Normal"/>
    <w:uiPriority w:val="99"/>
    <w:rsid w:val="00A02E9E"/>
    <w:pPr>
      <w:spacing w:before="100" w:beforeAutospacing="1" w:after="100" w:afterAutospacing="1"/>
    </w:pPr>
    <w:rPr>
      <w:rFonts w:eastAsia="Times New Roman"/>
      <w:sz w:val="24"/>
    </w:rPr>
  </w:style>
  <w:style w:type="character" w:customStyle="1" w:styleId="styledate">
    <w:name w:val="styledate"/>
    <w:rsid w:val="00A02E9E"/>
  </w:style>
  <w:style w:type="character" w:customStyle="1" w:styleId="BoldandUnderlineChar1">
    <w:name w:val="Bold and Underline Char1"/>
    <w:rsid w:val="00A02E9E"/>
    <w:rPr>
      <w:b/>
      <w:szCs w:val="24"/>
      <w:u w:val="single"/>
      <w:lang w:val="en-US" w:eastAsia="en-US" w:bidi="ar-SA"/>
    </w:rPr>
  </w:style>
  <w:style w:type="character" w:customStyle="1" w:styleId="BoldandUnderlineChar1Char2">
    <w:name w:val="Bold and Underline Char1 Char2"/>
    <w:rsid w:val="00A02E9E"/>
    <w:rPr>
      <w:b/>
      <w:szCs w:val="24"/>
      <w:u w:val="single"/>
      <w:lang w:val="en-US" w:eastAsia="en-US" w:bidi="ar-SA"/>
    </w:rPr>
  </w:style>
  <w:style w:type="character" w:customStyle="1" w:styleId="BoldandUnderlineCharChar1">
    <w:name w:val="Bold and Underline Char Char1"/>
    <w:rsid w:val="00A02E9E"/>
    <w:rPr>
      <w:b/>
      <w:szCs w:val="24"/>
      <w:u w:val="single"/>
      <w:lang w:val="en-US" w:eastAsia="en-US" w:bidi="ar-SA"/>
    </w:rPr>
  </w:style>
  <w:style w:type="character" w:customStyle="1" w:styleId="BoldandUnderlineChar6">
    <w:name w:val="Bold and Underline Char6"/>
    <w:rsid w:val="00A02E9E"/>
    <w:rPr>
      <w:b/>
      <w:szCs w:val="24"/>
      <w:u w:val="single"/>
      <w:lang w:val="en-US" w:eastAsia="en-US" w:bidi="ar-SA"/>
    </w:rPr>
  </w:style>
  <w:style w:type="character" w:customStyle="1" w:styleId="title-link-wrapper">
    <w:name w:val="title-link-wrapper"/>
    <w:rsid w:val="00A02E9E"/>
  </w:style>
  <w:style w:type="character" w:customStyle="1" w:styleId="medium-font">
    <w:name w:val="medium-font"/>
    <w:rsid w:val="00A02E9E"/>
  </w:style>
  <w:style w:type="paragraph" w:customStyle="1" w:styleId="abstract">
    <w:name w:val="abstract"/>
    <w:basedOn w:val="Normal"/>
    <w:uiPriority w:val="99"/>
    <w:rsid w:val="00A02E9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A02E9E"/>
    <w:rPr>
      <w:rFonts w:eastAsia="Times New Roman"/>
      <w:b/>
      <w:bCs/>
      <w:u w:val="single"/>
    </w:rPr>
  </w:style>
  <w:style w:type="character" w:customStyle="1" w:styleId="StyleUnderlineChar11ptBold2Char">
    <w:name w:val="Style Underline Char + 11 pt Bold2 Char"/>
    <w:link w:val="StyleUnderlineChar11ptBold2"/>
    <w:rsid w:val="00A02E9E"/>
    <w:rPr>
      <w:rFonts w:eastAsia="Times New Roman"/>
      <w:b/>
      <w:bCs/>
      <w:u w:val="single"/>
    </w:rPr>
  </w:style>
  <w:style w:type="character" w:customStyle="1" w:styleId="ReallySamllTextChar">
    <w:name w:val="ReallySamllText Char"/>
    <w:rsid w:val="00A02E9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02E9E"/>
    <w:rPr>
      <w:rFonts w:eastAsia="Times New Roman"/>
      <w:u w:val="single"/>
    </w:rPr>
  </w:style>
  <w:style w:type="character" w:customStyle="1" w:styleId="StyleStyleUnderlineTimesNewRoman11ptChar">
    <w:name w:val="Style Style Underline + Times New Roman + 11 pt Char"/>
    <w:link w:val="StyleStyleUnderlineTimesNewRoman11pt"/>
    <w:rsid w:val="00A02E9E"/>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02E9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A02E9E"/>
    <w:rPr>
      <w:rFonts w:eastAsia="Times New Roman"/>
      <w:u w:val="single"/>
    </w:rPr>
  </w:style>
  <w:style w:type="character" w:customStyle="1" w:styleId="style10">
    <w:name w:val="style1"/>
    <w:rsid w:val="00A02E9E"/>
  </w:style>
  <w:style w:type="character" w:customStyle="1" w:styleId="pmtermsel">
    <w:name w:val="pmtermsel"/>
    <w:rsid w:val="00A02E9E"/>
  </w:style>
  <w:style w:type="character" w:customStyle="1" w:styleId="showipapr">
    <w:name w:val="show_ipapr"/>
    <w:rsid w:val="00A02E9E"/>
  </w:style>
  <w:style w:type="character" w:customStyle="1" w:styleId="dnindex">
    <w:name w:val="dnindex"/>
    <w:rsid w:val="00A02E9E"/>
  </w:style>
  <w:style w:type="character" w:customStyle="1" w:styleId="23">
    <w:name w:val="23"/>
    <w:rsid w:val="00A02E9E"/>
    <w:rPr>
      <w:rFonts w:ascii="Times New Roman" w:hAnsi="Times New Roman" w:cs="Arial"/>
      <w:bCs/>
      <w:sz w:val="20"/>
      <w:u w:val="single"/>
      <w:lang w:val="en-US" w:eastAsia="en-US" w:bidi="ar-SA"/>
    </w:rPr>
  </w:style>
  <w:style w:type="character" w:customStyle="1" w:styleId="33">
    <w:name w:val="33"/>
    <w:rsid w:val="00A02E9E"/>
    <w:rPr>
      <w:rFonts w:ascii="Times New Roman" w:hAnsi="Times New Roman" w:cs="Arial"/>
      <w:b/>
      <w:bCs/>
      <w:sz w:val="20"/>
      <w:u w:val="single"/>
      <w:lang w:val="en-US" w:eastAsia="en-US" w:bidi="ar-SA"/>
    </w:rPr>
  </w:style>
  <w:style w:type="character" w:customStyle="1" w:styleId="55">
    <w:name w:val="55"/>
    <w:rsid w:val="00A02E9E"/>
    <w:rPr>
      <w:rFonts w:cs="Arial"/>
      <w:bCs/>
      <w:sz w:val="20"/>
      <w:u w:val="single"/>
      <w:lang w:val="en-US" w:eastAsia="en-US" w:bidi="ar-SA"/>
    </w:rPr>
  </w:style>
  <w:style w:type="character" w:customStyle="1" w:styleId="authoraffil">
    <w:name w:val="authoraffil"/>
    <w:rsid w:val="00A02E9E"/>
  </w:style>
  <w:style w:type="character" w:customStyle="1" w:styleId="CharChar8">
    <w:name w:val="Char Char8"/>
    <w:rsid w:val="00A02E9E"/>
    <w:rPr>
      <w:rFonts w:ascii="Georgia" w:eastAsia="Times New Roman" w:hAnsi="Georgia"/>
      <w:b/>
      <w:bCs/>
      <w:sz w:val="30"/>
      <w:szCs w:val="28"/>
      <w:u w:val="single"/>
    </w:rPr>
  </w:style>
  <w:style w:type="character" w:customStyle="1" w:styleId="FontStyle13">
    <w:name w:val="Font Style13"/>
    <w:uiPriority w:val="99"/>
    <w:rsid w:val="00A02E9E"/>
    <w:rPr>
      <w:rFonts w:ascii="Constantia" w:hAnsi="Constantia" w:cs="Constantia"/>
      <w:sz w:val="18"/>
      <w:szCs w:val="18"/>
    </w:rPr>
  </w:style>
  <w:style w:type="character" w:customStyle="1" w:styleId="TagsCharCharCharChar">
    <w:name w:val="Tags Char Char Char Char"/>
    <w:rsid w:val="00A02E9E"/>
    <w:rPr>
      <w:rFonts w:ascii="Times New Roman" w:eastAsia="Times New Roman" w:hAnsi="Times New Roman" w:cs="Times New Roman"/>
      <w:b/>
      <w:sz w:val="24"/>
      <w:szCs w:val="24"/>
    </w:rPr>
  </w:style>
  <w:style w:type="character" w:customStyle="1" w:styleId="Citation1Char">
    <w:name w:val="Citation1 Char"/>
    <w:link w:val="Citation10"/>
    <w:locked/>
    <w:rsid w:val="00A02E9E"/>
    <w:rPr>
      <w:rFonts w:ascii="Georgia" w:hAnsi="Georgia"/>
      <w:b/>
      <w:u w:val="single"/>
    </w:rPr>
  </w:style>
  <w:style w:type="paragraph" w:customStyle="1" w:styleId="Citation10">
    <w:name w:val="Citation1"/>
    <w:basedOn w:val="Normal"/>
    <w:link w:val="Citation1Char"/>
    <w:qFormat/>
    <w:rsid w:val="00A02E9E"/>
    <w:rPr>
      <w:rFonts w:ascii="Georgia" w:hAnsi="Georgia"/>
      <w:b/>
      <w:u w:val="single"/>
    </w:rPr>
  </w:style>
  <w:style w:type="character" w:customStyle="1" w:styleId="TaglineChar">
    <w:name w:val="Tagline Char"/>
    <w:link w:val="Tagline0"/>
    <w:locked/>
    <w:rsid w:val="00A02E9E"/>
    <w:rPr>
      <w:rFonts w:ascii="Georgia" w:hAnsi="Georgia"/>
      <w:b/>
    </w:rPr>
  </w:style>
  <w:style w:type="paragraph" w:customStyle="1" w:styleId="Tagline0">
    <w:name w:val="Tagline"/>
    <w:basedOn w:val="Normal"/>
    <w:link w:val="TaglineChar"/>
    <w:qFormat/>
    <w:rsid w:val="00A02E9E"/>
    <w:rPr>
      <w:rFonts w:ascii="Georgia" w:hAnsi="Georgia"/>
      <w:b/>
    </w:rPr>
  </w:style>
  <w:style w:type="paragraph" w:customStyle="1" w:styleId="NothingCharCharChar">
    <w:name w:val="Nothing Char Char Char"/>
    <w:link w:val="NothingCharChar"/>
    <w:rsid w:val="00A02E9E"/>
    <w:pPr>
      <w:jc w:val="both"/>
    </w:pPr>
  </w:style>
  <w:style w:type="paragraph" w:customStyle="1" w:styleId="StyleLeft021">
    <w:name w:val="Style Left:  0.2&quot;1"/>
    <w:basedOn w:val="Normal"/>
    <w:uiPriority w:val="99"/>
    <w:rsid w:val="00A02E9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02E9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02E9E"/>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02E9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02E9E"/>
    <w:rPr>
      <w:rFonts w:eastAsia="Times New Roman"/>
      <w:u w:val="single"/>
      <w:bdr w:val="single" w:sz="4" w:space="0" w:color="auto"/>
    </w:rPr>
  </w:style>
  <w:style w:type="character" w:customStyle="1" w:styleId="boldcitationChar">
    <w:name w:val="bold citation Char"/>
    <w:rsid w:val="00A02E9E"/>
    <w:rPr>
      <w:rFonts w:ascii="Arial" w:hAnsi="Arial"/>
      <w:b/>
      <w:sz w:val="28"/>
      <w:szCs w:val="24"/>
      <w:u w:val="thick"/>
      <w:lang w:val="en-US" w:eastAsia="en-US" w:bidi="ar-SA"/>
    </w:rPr>
  </w:style>
  <w:style w:type="paragraph" w:customStyle="1" w:styleId="BlockTitle20">
    <w:name w:val="Block Title #2"/>
    <w:basedOn w:val="Normal"/>
    <w:uiPriority w:val="99"/>
    <w:rsid w:val="00A02E9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02E9E"/>
    <w:rPr>
      <w:b/>
    </w:rPr>
  </w:style>
  <w:style w:type="character" w:customStyle="1" w:styleId="BoldunderlineChar3">
    <w:name w:val="Bold/underline Char"/>
    <w:rsid w:val="00A02E9E"/>
    <w:rPr>
      <w:rFonts w:eastAsia="SimSun"/>
      <w:b/>
      <w:noProof w:val="0"/>
      <w:sz w:val="24"/>
      <w:szCs w:val="24"/>
      <w:u w:val="single"/>
      <w:lang w:val="en-US" w:eastAsia="zh-CN" w:bidi="ar-SA"/>
    </w:rPr>
  </w:style>
  <w:style w:type="character" w:customStyle="1" w:styleId="underlinetextchar0">
    <w:name w:val="underlinetextchar"/>
    <w:rsid w:val="00A02E9E"/>
  </w:style>
  <w:style w:type="character" w:customStyle="1" w:styleId="boldciteChar1">
    <w:name w:val="bold cite Char1"/>
    <w:rsid w:val="00A02E9E"/>
    <w:rPr>
      <w:b/>
      <w:sz w:val="28"/>
      <w:u w:val="thick" w:color="000000"/>
    </w:rPr>
  </w:style>
  <w:style w:type="character" w:customStyle="1" w:styleId="tagCharCharChar1">
    <w:name w:val="tag Char Char Char1"/>
    <w:rsid w:val="00A02E9E"/>
    <w:rPr>
      <w:b/>
      <w:sz w:val="24"/>
      <w:lang w:val="en-US" w:eastAsia="en-US" w:bidi="ar-SA"/>
    </w:rPr>
  </w:style>
  <w:style w:type="character" w:customStyle="1" w:styleId="underlinecardChar0">
    <w:name w:val="underline card Char"/>
    <w:rsid w:val="00A02E9E"/>
    <w:rPr>
      <w:rFonts w:ascii="Arial" w:hAnsi="Arial"/>
      <w:sz w:val="18"/>
      <w:szCs w:val="24"/>
      <w:u w:val="single"/>
      <w:lang w:val="en-US" w:eastAsia="en-US" w:bidi="ar-SA"/>
    </w:rPr>
  </w:style>
  <w:style w:type="paragraph" w:customStyle="1" w:styleId="date-comments">
    <w:name w:val="date-comments"/>
    <w:basedOn w:val="Normal"/>
    <w:uiPriority w:val="99"/>
    <w:rsid w:val="00A02E9E"/>
    <w:pPr>
      <w:spacing w:before="100" w:beforeAutospacing="1" w:after="100" w:afterAutospacing="1"/>
    </w:pPr>
    <w:rPr>
      <w:rFonts w:ascii="Times" w:hAnsi="Times"/>
      <w:szCs w:val="20"/>
    </w:rPr>
  </w:style>
  <w:style w:type="character" w:customStyle="1" w:styleId="articleauthor0">
    <w:name w:val="articleauthor"/>
    <w:rsid w:val="00A02E9E"/>
  </w:style>
  <w:style w:type="character" w:customStyle="1" w:styleId="bodysubtoc">
    <w:name w:val="bodysubtoc"/>
    <w:rsid w:val="00A02E9E"/>
  </w:style>
  <w:style w:type="character" w:customStyle="1" w:styleId="lefttitlesmaller">
    <w:name w:val="lefttitlesmaller"/>
    <w:rsid w:val="00A02E9E"/>
  </w:style>
  <w:style w:type="character" w:customStyle="1" w:styleId="mb">
    <w:name w:val="mb"/>
    <w:rsid w:val="00A02E9E"/>
  </w:style>
  <w:style w:type="character" w:customStyle="1" w:styleId="submitted-date">
    <w:name w:val="submitted-date"/>
    <w:rsid w:val="00A02E9E"/>
  </w:style>
  <w:style w:type="character" w:customStyle="1" w:styleId="submitted-time">
    <w:name w:val="submitted-time"/>
    <w:rsid w:val="00A02E9E"/>
  </w:style>
  <w:style w:type="character" w:customStyle="1" w:styleId="A20">
    <w:name w:val="A2"/>
    <w:uiPriority w:val="99"/>
    <w:rsid w:val="00A02E9E"/>
    <w:rPr>
      <w:rFonts w:ascii="Sabon LT Std" w:hAnsi="Sabon LT Std" w:cs="Sabon LT Std" w:hint="default"/>
      <w:color w:val="000000"/>
      <w:sz w:val="15"/>
      <w:szCs w:val="15"/>
    </w:rPr>
  </w:style>
  <w:style w:type="character" w:customStyle="1" w:styleId="searchword">
    <w:name w:val="searchword"/>
    <w:rsid w:val="00A02E9E"/>
  </w:style>
  <w:style w:type="paragraph" w:customStyle="1" w:styleId="Heading2Char2CharChar12">
    <w:name w:val="Heading 2 Char2 Char Char12"/>
    <w:aliases w:val="Char Char Char Char Char Char1 Char Char Char Char Char1,Char Char22"/>
    <w:next w:val="Normal"/>
    <w:uiPriority w:val="99"/>
    <w:rsid w:val="00A02E9E"/>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02E9E"/>
    <w:rPr>
      <w:rFonts w:ascii="Times New Roman" w:hAnsi="Times New Roman" w:cs="Times New Roman"/>
      <w:sz w:val="18"/>
      <w:szCs w:val="18"/>
    </w:rPr>
  </w:style>
  <w:style w:type="character" w:customStyle="1" w:styleId="bylines">
    <w:name w:val="bylines"/>
    <w:basedOn w:val="DefaultParagraphFont"/>
    <w:rsid w:val="00A02E9E"/>
  </w:style>
  <w:style w:type="character" w:customStyle="1" w:styleId="StyleStyleBoldUnderlineUnderlineIntenseEmphasis1apple-style-2">
    <w:name w:val="Style Style Bold UnderlineUnderlineIntense Emphasis1apple-style-...2"/>
    <w:basedOn w:val="DefaultParagraphFont"/>
    <w:rsid w:val="00A02E9E"/>
    <w:rPr>
      <w:b w:val="0"/>
      <w:bCs/>
      <w:sz w:val="22"/>
      <w:u w:val="single"/>
    </w:rPr>
  </w:style>
  <w:style w:type="character" w:customStyle="1" w:styleId="FontStyle57">
    <w:name w:val="Font Style57"/>
    <w:rsid w:val="00A02E9E"/>
    <w:rPr>
      <w:rFonts w:ascii="Georgia" w:hAnsi="Georgia" w:cs="Georgia"/>
      <w:b/>
      <w:bCs/>
      <w:sz w:val="14"/>
      <w:szCs w:val="14"/>
    </w:rPr>
  </w:style>
  <w:style w:type="character" w:customStyle="1" w:styleId="FontStyle89">
    <w:name w:val="Font Style89"/>
    <w:rsid w:val="00A02E9E"/>
    <w:rPr>
      <w:rFonts w:ascii="Times New Roman" w:hAnsi="Times New Roman" w:cs="Times New Roman"/>
      <w:b/>
      <w:bCs/>
      <w:smallCaps/>
      <w:spacing w:val="40"/>
      <w:sz w:val="16"/>
      <w:szCs w:val="16"/>
    </w:rPr>
  </w:style>
  <w:style w:type="character" w:customStyle="1" w:styleId="style3Char0">
    <w:name w:val="style 3 Char"/>
    <w:rsid w:val="00A02E9E"/>
    <w:rPr>
      <w:sz w:val="18"/>
      <w:szCs w:val="24"/>
      <w:lang w:val="en-US" w:eastAsia="en-US" w:bidi="ar-SA"/>
    </w:rPr>
  </w:style>
  <w:style w:type="paragraph" w:customStyle="1" w:styleId="003Cite">
    <w:name w:val="003Cite"/>
    <w:basedOn w:val="Normal"/>
    <w:rsid w:val="00A02E9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02E9E"/>
    <w:pPr>
      <w:jc w:val="both"/>
    </w:pPr>
    <w:rPr>
      <w:b/>
      <w:color w:val="000000"/>
      <w:u w:val="single"/>
    </w:rPr>
  </w:style>
  <w:style w:type="character" w:customStyle="1" w:styleId="NormalBoldChar">
    <w:name w:val="Normal + Bold Char"/>
    <w:aliases w:val="Double Underline Char"/>
    <w:basedOn w:val="DefaultParagraphFont"/>
    <w:link w:val="NormalBold"/>
    <w:rsid w:val="00A02E9E"/>
    <w:rPr>
      <w:b/>
      <w:color w:val="000000"/>
      <w:u w:val="single"/>
    </w:rPr>
  </w:style>
  <w:style w:type="paragraph" w:customStyle="1" w:styleId="StyleCards12ptThickunderline">
    <w:name w:val="Style Cards + 12 pt Thick underline"/>
    <w:basedOn w:val="Normal"/>
    <w:link w:val="StyleCards12ptThickunderlineChar2"/>
    <w:rsid w:val="00A02E9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02E9E"/>
    <w:rPr>
      <w:rFonts w:ascii="Times New Roman" w:eastAsia="Times New Roman" w:hAnsi="Times New Roman" w:cs="Times New Roman"/>
      <w:sz w:val="24"/>
      <w:u w:val="thick"/>
      <w:lang w:val="x-none" w:eastAsia="x-none"/>
    </w:rPr>
  </w:style>
  <w:style w:type="character" w:customStyle="1" w:styleId="BlockHeadingsChar1">
    <w:name w:val="Block Headings Char1"/>
    <w:rsid w:val="00A02E9E"/>
    <w:rPr>
      <w:b/>
      <w:caps/>
    </w:rPr>
  </w:style>
  <w:style w:type="character" w:customStyle="1" w:styleId="Longcite">
    <w:name w:val="Longcite"/>
    <w:rsid w:val="00A02E9E"/>
    <w:rPr>
      <w:sz w:val="16"/>
    </w:rPr>
  </w:style>
  <w:style w:type="paragraph" w:customStyle="1" w:styleId="NormalUnderline0">
    <w:name w:val="Normal + Underline"/>
    <w:basedOn w:val="Normal"/>
    <w:link w:val="NormalUnderlineChar0"/>
    <w:rsid w:val="00A02E9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02E9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A02E9E"/>
    <w:rPr>
      <w:rFonts w:ascii="Bookman Old Style" w:hAnsi="Bookman Old Style" w:cs="Bookman Old Style"/>
      <w:sz w:val="16"/>
      <w:szCs w:val="16"/>
    </w:rPr>
  </w:style>
  <w:style w:type="character" w:customStyle="1" w:styleId="FontStyle17">
    <w:name w:val="Font Style17"/>
    <w:uiPriority w:val="99"/>
    <w:rsid w:val="00A02E9E"/>
    <w:rPr>
      <w:rFonts w:ascii="Book Antiqua" w:hAnsi="Book Antiqua" w:cs="Book Antiqua"/>
      <w:i/>
      <w:iCs/>
      <w:spacing w:val="10"/>
      <w:sz w:val="22"/>
      <w:szCs w:val="22"/>
    </w:rPr>
  </w:style>
  <w:style w:type="character" w:customStyle="1" w:styleId="FontStyle329">
    <w:name w:val="Font Style329"/>
    <w:basedOn w:val="DefaultParagraphFont"/>
    <w:uiPriority w:val="99"/>
    <w:rsid w:val="00A02E9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A02E9E"/>
  </w:style>
  <w:style w:type="character" w:customStyle="1" w:styleId="DateTimeChar">
    <w:name w:val="DateTime Char"/>
    <w:basedOn w:val="DefaultParagraphFont"/>
    <w:link w:val="DateTime"/>
    <w:uiPriority w:val="4"/>
    <w:rsid w:val="00A02E9E"/>
  </w:style>
  <w:style w:type="paragraph" w:customStyle="1" w:styleId="Lecture">
    <w:name w:val="Lecture"/>
    <w:next w:val="BodyText"/>
    <w:link w:val="LectureChar"/>
    <w:autoRedefine/>
    <w:uiPriority w:val="4"/>
    <w:qFormat/>
    <w:rsid w:val="00A02E9E"/>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A02E9E"/>
    <w:rPr>
      <w:rFonts w:ascii="Arial" w:eastAsiaTheme="minorHAnsi" w:hAnsi="Arial" w:cs="Arial"/>
      <w:spacing w:val="-10"/>
    </w:rPr>
  </w:style>
  <w:style w:type="character" w:customStyle="1" w:styleId="m3262662096238345512gmail-style13ptbold">
    <w:name w:val="m_3262662096238345512gmail-style13ptbold"/>
    <w:basedOn w:val="DefaultParagraphFont"/>
    <w:rsid w:val="00A02E9E"/>
  </w:style>
  <w:style w:type="character" w:customStyle="1" w:styleId="m-8559461887574130099gmail-styleunderline">
    <w:name w:val="m_-8559461887574130099gmail-styleunderline"/>
    <w:basedOn w:val="DefaultParagraphFont"/>
    <w:rsid w:val="00A02E9E"/>
  </w:style>
  <w:style w:type="paragraph" w:styleId="NoSpacing">
    <w:name w:val="No Spacing"/>
    <w:link w:val="NoSpacingChar"/>
    <w:uiPriority w:val="1"/>
    <w:qFormat/>
    <w:rsid w:val="00A02E9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thebulletin.org/space-weapons-and-risk-nuclear-exchanges8346" TargetMode="External"/><Relationship Id="rId26"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9" Type="http://schemas.openxmlformats.org/officeDocument/2006/relationships/fontTable" Target="fontTable.xml"/><Relationship Id="rId21"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4" Type="http://schemas.openxmlformats.org/officeDocument/2006/relationships/hyperlink" Target="https://ratical.org/radiation/NuclearExtinction/StevenStarr022815.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baen.com/living_without_satellites" TargetMode="External"/><Relationship Id="rId25"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3" Type="http://schemas.openxmlformats.org/officeDocument/2006/relationships/hyperlink" Target="http://www.psr.org/" TargetMode="External"/><Relationship Id="rId38" Type="http://schemas.openxmlformats.org/officeDocument/2006/relationships/hyperlink" Target="https://www.files.ethz.ch/isn/111193/Taking%20Sovereignty%20Out%20of%20This%20World.pdf" TargetMode="External"/><Relationship Id="rId2" Type="http://schemas.openxmlformats.org/officeDocument/2006/relationships/customXml" Target="../customXml/item2.xml"/><Relationship Id="rId16" Type="http://schemas.openxmlformats.org/officeDocument/2006/relationships/hyperlink" Target="https://www.sciencealert.com/space-junk-accidents-could-trigger-armed-conflict-expert-warns" TargetMode="External"/><Relationship Id="rId20" Type="http://schemas.openxmlformats.org/officeDocument/2006/relationships/hyperlink" Target="https://www.theatlantic.com/science/archive/2017/12/why-we-should-be-worried-about-a-war-in-space/548507/" TargetMode="External"/><Relationship Id="rId29"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2" Type="http://schemas.openxmlformats.org/officeDocument/2006/relationships/hyperlink" Target="https://nsiteam.com/social/wp-content/uploads/2018/08/SMA-White-Paper_Chinese-Persepectives-on-Space_-Aug-2018.pdf" TargetMode="External"/><Relationship Id="rId37" Type="http://schemas.openxmlformats.org/officeDocument/2006/relationships/hyperlink" Target="https://www2.ucar.edu/atmosnews/just-published/3995/nuclear-war-and-ultraviolet-radiation"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8"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6" Type="http://schemas.openxmlformats.org/officeDocument/2006/relationships/hyperlink" Target="http://climate.envsci.rutgers.edu/pdf/RobockToonSAD.pdf"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moonstruckpodcast.com/" TargetMode="External"/><Relationship Id="rId31"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7"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0"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5" Type="http://schemas.openxmlformats.org/officeDocument/2006/relationships/hyperlink" Target="https://ratical.org/radiation/NuclearExtinction/StarrNuclearWinterOct09.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28</Pages>
  <Words>21232</Words>
  <Characters>112320</Characters>
  <Application>Microsoft Office Word</Application>
  <DocSecurity>0</DocSecurity>
  <Lines>1291</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2022-01-29T18:58:00Z</dcterms:created>
  <dcterms:modified xsi:type="dcterms:W3CDTF">2022-01-29T19:51:00Z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