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81A71" w14:textId="03B1BADA" w:rsidR="00A63BE9" w:rsidRDefault="00A63BE9" w:rsidP="0045610C">
      <w:pPr>
        <w:pStyle w:val="Heading2"/>
      </w:pPr>
      <w:r>
        <w:t>1AR</w:t>
      </w:r>
    </w:p>
    <w:p w14:paraId="5459E5E1" w14:textId="229F71D8" w:rsidR="00A63BE9" w:rsidRDefault="00A63BE9" w:rsidP="00A63BE9">
      <w:pPr>
        <w:pStyle w:val="Heading3"/>
      </w:pPr>
      <w:r>
        <w:lastRenderedPageBreak/>
        <w:t>Reps</w:t>
      </w:r>
    </w:p>
    <w:p w14:paraId="62CC57E4" w14:textId="77777777" w:rsidR="00F65493" w:rsidRDefault="00F65493" w:rsidP="00F65493">
      <w:pPr>
        <w:pStyle w:val="Heading4"/>
      </w:pPr>
      <w:r>
        <w:t>Baudrillard is racist, sexist, and contradictory – vote them down – it’s a teachable moment and outweighs since debate can’t exist if its unsafe</w:t>
      </w:r>
    </w:p>
    <w:p w14:paraId="5454ACB4" w14:textId="77777777" w:rsidR="00F65493" w:rsidRDefault="00F65493" w:rsidP="00F65493">
      <w:r w:rsidRPr="005B76FE">
        <w:rPr>
          <w:rStyle w:val="Style13ptBold"/>
        </w:rPr>
        <w:t>Best</w:t>
      </w:r>
      <w:r>
        <w:rPr>
          <w:rStyle w:val="Style13ptBold"/>
        </w:rPr>
        <w:t xml:space="preserve"> 91</w:t>
      </w:r>
      <w:r w:rsidRPr="00CA52B5">
        <w:t>, Steven</w:t>
      </w:r>
      <w:r>
        <w:t xml:space="preserve"> (Professor of Philosophy, University of Texas El Paso)</w:t>
      </w:r>
      <w:r w:rsidRPr="00CA52B5">
        <w:t>, and Douglas Kellner. Postmodern theory: Critical interrogations. Guilford Press, 1991.</w:t>
      </w:r>
    </w:p>
    <w:p w14:paraId="4F725E4A" w14:textId="77777777" w:rsidR="00F65493" w:rsidRPr="005B76FE" w:rsidRDefault="00F65493" w:rsidP="00F65493">
      <w:pPr>
        <w:rPr>
          <w:rStyle w:val="StyleUnderline"/>
        </w:rPr>
      </w:pPr>
      <w:r w:rsidRPr="00544524">
        <w:t xml:space="preserve">Furthermore, Baudrillard's analysis operates on </w:t>
      </w:r>
      <w:proofErr w:type="gramStart"/>
      <w:r w:rsidRPr="00544524">
        <w:t>a</w:t>
      </w:r>
      <w:proofErr w:type="gramEnd"/>
      <w:r w:rsidRPr="00544524">
        <w:t xml:space="preserve"> excessively high level of abstraction. He fails to make key distinctions and engages in misplaced abstraction. For instance, Ron Silliman pointed out in his response to Baudrillard at the Montana conference that Baudrillard failed to distinguish between </w:t>
      </w:r>
      <w:proofErr w:type="spellStart"/>
      <w:r w:rsidRPr="00544524">
        <w:t>tranvestism</w:t>
      </w:r>
      <w:proofErr w:type="spellEnd"/>
      <w:r w:rsidRPr="00544524">
        <w:t xml:space="preserve"> and </w:t>
      </w:r>
      <w:proofErr w:type="spellStart"/>
      <w:r w:rsidRPr="00544524">
        <w:t>transexuality</w:t>
      </w:r>
      <w:proofErr w:type="spellEnd"/>
      <w:r w:rsidRPr="00544524">
        <w:t xml:space="preserve">. Transvestites play at dressing as members of the opposite sex and enjoy the 'gender </w:t>
      </w:r>
      <w:proofErr w:type="gramStart"/>
      <w:r w:rsidRPr="00544524">
        <w:t>fucking</w:t>
      </w:r>
      <w:proofErr w:type="gramEnd"/>
      <w:r w:rsidRPr="00544524">
        <w:t xml:space="preserve">' and subversion of dress codes; transsexuals, by contrast, are often tortured and suffering individuals who can appear uncomfortable in either sex —as evidenced by the high rate of suicides of those who undergo sex change operations. </w:t>
      </w:r>
      <w:r w:rsidRPr="005B76FE">
        <w:rPr>
          <w:rStyle w:val="StyleUnderline"/>
        </w:rPr>
        <w:t xml:space="preserve">But </w:t>
      </w:r>
      <w:r w:rsidRPr="005B76FE">
        <w:rPr>
          <w:rStyle w:val="StyleUnderline"/>
          <w:highlight w:val="green"/>
        </w:rPr>
        <w:t xml:space="preserve">human suffering is erased from Baudrillard's </w:t>
      </w:r>
      <w:proofErr w:type="spellStart"/>
      <w:r w:rsidRPr="005B76FE">
        <w:rPr>
          <w:rStyle w:val="StyleUnderline"/>
          <w:highlight w:val="green"/>
        </w:rPr>
        <w:t>semiological</w:t>
      </w:r>
      <w:proofErr w:type="spellEnd"/>
      <w:r w:rsidRPr="005B76FE">
        <w:rPr>
          <w:rStyle w:val="StyleUnderline"/>
          <w:highlight w:val="green"/>
        </w:rPr>
        <w:t xml:space="preserve"> universe</w:t>
      </w:r>
      <w:r w:rsidRPr="005B76FE">
        <w:rPr>
          <w:rStyle w:val="StyleUnderline"/>
        </w:rPr>
        <w:t xml:space="preserve"> which abstractly describes certain sign spectacles </w:t>
      </w:r>
      <w:r w:rsidRPr="005B76FE">
        <w:rPr>
          <w:rStyle w:val="StyleUnderline"/>
          <w:highlight w:val="green"/>
        </w:rPr>
        <w:t>abstracted from material underpinnings</w:t>
      </w:r>
      <w:r w:rsidRPr="005B76FE">
        <w:rPr>
          <w:rStyle w:val="StyleUnderline"/>
        </w:rPr>
        <w:t xml:space="preserve">. </w:t>
      </w:r>
    </w:p>
    <w:p w14:paraId="7198221C" w14:textId="77777777" w:rsidR="00F65493" w:rsidRDefault="00F65493" w:rsidP="00F65493">
      <w:r w:rsidRPr="005B76FE">
        <w:rPr>
          <w:rStyle w:val="StyleUnderline"/>
        </w:rPr>
        <w:t>The same bad abstraction appears in his travelogue America</w:t>
      </w:r>
      <w:r w:rsidRPr="00544524">
        <w:t xml:space="preserve"> (1988d). Baudrillard speeds through the desert of America and merely sees signs floating by. He looks at Reagan on TV and sees only his smile. </w:t>
      </w:r>
      <w:r w:rsidRPr="005B76FE">
        <w:rPr>
          <w:rStyle w:val="StyleUnderline"/>
          <w:highlight w:val="green"/>
        </w:rPr>
        <w:t>He hangs out in so</w:t>
      </w:r>
      <w:r w:rsidRPr="005B76FE">
        <w:rPr>
          <w:rStyle w:val="StyleUnderline"/>
        </w:rPr>
        <w:t xml:space="preserve">uthern </w:t>
      </w:r>
      <w:r w:rsidRPr="005B76FE">
        <w:rPr>
          <w:rStyle w:val="StyleUnderline"/>
          <w:highlight w:val="green"/>
        </w:rPr>
        <w:t>Cal</w:t>
      </w:r>
      <w:r w:rsidRPr="005B76FE">
        <w:rPr>
          <w:rStyle w:val="StyleUnderline"/>
        </w:rPr>
        <w:t xml:space="preserve">ifornia </w:t>
      </w:r>
      <w:r w:rsidRPr="005B76FE">
        <w:rPr>
          <w:rStyle w:val="StyleUnderline"/>
          <w:highlight w:val="green"/>
        </w:rPr>
        <w:t>and concludes</w:t>
      </w:r>
      <w:r w:rsidRPr="005B76FE">
        <w:rPr>
          <w:rStyle w:val="StyleUnderline"/>
        </w:rPr>
        <w:t xml:space="preserve"> that </w:t>
      </w:r>
      <w:r w:rsidRPr="005B76FE">
        <w:rPr>
          <w:rStyle w:val="StyleUnderline"/>
          <w:highlight w:val="green"/>
        </w:rPr>
        <w:t>the U</w:t>
      </w:r>
      <w:r w:rsidRPr="005B76FE">
        <w:rPr>
          <w:rStyle w:val="StyleUnderline"/>
        </w:rPr>
        <w:t xml:space="preserve">nited </w:t>
      </w:r>
      <w:r w:rsidRPr="005B76FE">
        <w:rPr>
          <w:rStyle w:val="StyleUnderline"/>
          <w:highlight w:val="green"/>
        </w:rPr>
        <w:t>S</w:t>
      </w:r>
      <w:r w:rsidRPr="005B76FE">
        <w:rPr>
          <w:rStyle w:val="StyleUnderline"/>
        </w:rPr>
        <w:t xml:space="preserve">tates </w:t>
      </w:r>
      <w:r w:rsidRPr="005B76FE">
        <w:rPr>
          <w:rStyle w:val="StyleUnderline"/>
          <w:highlight w:val="green"/>
        </w:rPr>
        <w:t>is a 'realized utopia'</w:t>
      </w:r>
      <w:r w:rsidRPr="005B76FE">
        <w:rPr>
          <w:rStyle w:val="StyleUnderline"/>
        </w:rPr>
        <w:t xml:space="preserve">. </w:t>
      </w:r>
      <w:r w:rsidRPr="00544524">
        <w:t xml:space="preserve">He fails to see, however, the homeless, the poor, racism and sexism, people dying of AIDS, oppressed immigrants, and fails to relate any of the phenomena observed to the vicissitudes of capitalism (he denies that capital ever existed in America!), or to the conservative political hegemony of the 1980s. </w:t>
      </w:r>
      <w:r w:rsidRPr="005B76FE">
        <w:rPr>
          <w:rStyle w:val="StyleUnderline"/>
          <w:highlight w:val="green"/>
        </w:rPr>
        <w:t>Baudrillard's imaginary is</w:t>
      </w:r>
      <w:r w:rsidRPr="005B76FE">
        <w:rPr>
          <w:rStyle w:val="StyleUnderline"/>
        </w:rPr>
        <w:t xml:space="preserve"> thus a highly </w:t>
      </w:r>
      <w:r w:rsidRPr="005B76FE">
        <w:rPr>
          <w:rStyle w:val="StyleUnderline"/>
          <w:highlight w:val="green"/>
        </w:rPr>
        <w:t>abstract</w:t>
      </w:r>
      <w:r w:rsidRPr="005B76FE">
        <w:rPr>
          <w:rStyle w:val="StyleUnderline"/>
        </w:rPr>
        <w:t xml:space="preserve"> sign </w:t>
      </w:r>
      <w:r w:rsidRPr="005B76FE">
        <w:rPr>
          <w:rStyle w:val="StyleUnderline"/>
          <w:highlight w:val="green"/>
        </w:rPr>
        <w:t>fetishism</w:t>
      </w:r>
      <w:r w:rsidRPr="005B76FE">
        <w:rPr>
          <w:rStyle w:val="StyleUnderline"/>
        </w:rPr>
        <w:t xml:space="preserve"> which </w:t>
      </w:r>
      <w:r w:rsidRPr="005B76FE">
        <w:rPr>
          <w:rStyle w:val="StyleUnderline"/>
          <w:highlight w:val="green"/>
        </w:rPr>
        <w:t>abstracts from social relations and political economy</w:t>
      </w:r>
      <w:r w:rsidRPr="005B76FE">
        <w:rPr>
          <w:rStyle w:val="StyleUnderline"/>
        </w:rPr>
        <w:t xml:space="preserve"> in order to </w:t>
      </w:r>
      <w:r w:rsidRPr="005B76FE">
        <w:rPr>
          <w:rStyle w:val="StyleUnderline"/>
          <w:highlight w:val="green"/>
        </w:rPr>
        <w:t>perceive the play</w:t>
      </w:r>
      <w:r w:rsidRPr="005B76FE">
        <w:rPr>
          <w:rStyle w:val="StyleUnderline"/>
        </w:rPr>
        <w:t xml:space="preserve"> of signs </w:t>
      </w:r>
      <w:r w:rsidRPr="005B76FE">
        <w:rPr>
          <w:rStyle w:val="StyleUnderline"/>
          <w:highlight w:val="green"/>
        </w:rPr>
        <w:t>in the trans</w:t>
      </w:r>
      <w:r w:rsidRPr="005B76FE">
        <w:rPr>
          <w:rStyle w:val="StyleUnderline"/>
        </w:rPr>
        <w:t xml:space="preserve">vestite </w:t>
      </w:r>
      <w:r w:rsidRPr="005B76FE">
        <w:rPr>
          <w:rStyle w:val="StyleUnderline"/>
          <w:highlight w:val="green"/>
        </w:rPr>
        <w:t>spectacles</w:t>
      </w:r>
      <w:r w:rsidRPr="005B76FE">
        <w:rPr>
          <w:rStyle w:val="StyleUnderline"/>
        </w:rPr>
        <w:t xml:space="preserve"> of the </w:t>
      </w:r>
      <w:proofErr w:type="spellStart"/>
      <w:r w:rsidRPr="005B76FE">
        <w:rPr>
          <w:rStyle w:val="StyleUnderline"/>
        </w:rPr>
        <w:t>transaesthetic</w:t>
      </w:r>
      <w:proofErr w:type="spellEnd"/>
      <w:r w:rsidRPr="005B76FE">
        <w:rPr>
          <w:rStyle w:val="StyleUnderline"/>
        </w:rPr>
        <w:t xml:space="preserve">, transsexual, and </w:t>
      </w:r>
      <w:proofErr w:type="spellStart"/>
      <w:r w:rsidRPr="005B76FE">
        <w:rPr>
          <w:rStyle w:val="StyleUnderline"/>
        </w:rPr>
        <w:t>transpolitical</w:t>
      </w:r>
      <w:proofErr w:type="spellEnd"/>
      <w:r w:rsidRPr="00544524">
        <w:t xml:space="preserve">. Baudrillard's 'trans' </w:t>
      </w:r>
      <w:proofErr w:type="spellStart"/>
      <w:r w:rsidRPr="00544524">
        <w:t>manoeuvres</w:t>
      </w:r>
      <w:proofErr w:type="spellEnd"/>
      <w:r w:rsidRPr="00544524">
        <w:t>, however, are those of an idealist skimming the surface of appearances while speeding across an environment which he</w:t>
      </w:r>
      <w:r>
        <w:t xml:space="preserve"> </w:t>
      </w:r>
      <w:r w:rsidRPr="00DC346A">
        <w:t xml:space="preserve">never contextualizes, understands, or really comes to terms with. Indeed, Baudrillard's erasure of the fundamentality of sexual and racial differences is highly insensitive and even grotesque. </w:t>
      </w:r>
      <w:r w:rsidRPr="005B76FE">
        <w:rPr>
          <w:rStyle w:val="StyleUnderline"/>
          <w:highlight w:val="green"/>
        </w:rPr>
        <w:t>Most blacks and p</w:t>
      </w:r>
      <w:r w:rsidRPr="005B76FE">
        <w:rPr>
          <w:rStyle w:val="StyleUnderline"/>
        </w:rPr>
        <w:t xml:space="preserve">eople </w:t>
      </w:r>
      <w:r w:rsidRPr="005B76FE">
        <w:rPr>
          <w:rStyle w:val="StyleUnderline"/>
          <w:highlight w:val="green"/>
        </w:rPr>
        <w:t>o</w:t>
      </w:r>
      <w:r w:rsidRPr="005B76FE">
        <w:rPr>
          <w:rStyle w:val="StyleUnderline"/>
        </w:rPr>
        <w:t xml:space="preserve">f </w:t>
      </w:r>
      <w:proofErr w:type="spellStart"/>
      <w:r w:rsidRPr="005B76FE">
        <w:rPr>
          <w:rStyle w:val="StyleUnderline"/>
          <w:highlight w:val="green"/>
        </w:rPr>
        <w:t>c</w:t>
      </w:r>
      <w:r w:rsidRPr="005B76FE">
        <w:rPr>
          <w:rStyle w:val="StyleUnderline"/>
        </w:rPr>
        <w:t>olour</w:t>
      </w:r>
      <w:proofErr w:type="spellEnd"/>
      <w:r w:rsidRPr="005B76FE">
        <w:rPr>
          <w:rStyle w:val="StyleUnderline"/>
        </w:rPr>
        <w:t xml:space="preserve"> </w:t>
      </w:r>
      <w:r w:rsidRPr="005B76FE">
        <w:rPr>
          <w:rStyle w:val="StyleUnderline"/>
          <w:highlight w:val="green"/>
        </w:rPr>
        <w:t>experience virulent racism</w:t>
      </w:r>
      <w:r w:rsidRPr="005B76FE">
        <w:rPr>
          <w:rStyle w:val="StyleUnderline"/>
        </w:rPr>
        <w:t xml:space="preserve"> in the United States and the fact of racial difference — </w:t>
      </w:r>
      <w:r w:rsidRPr="005B76FE">
        <w:rPr>
          <w:rStyle w:val="StyleUnderline"/>
          <w:highlight w:val="green"/>
        </w:rPr>
        <w:t>Baudrillard</w:t>
      </w:r>
      <w:r w:rsidRPr="005B76FE">
        <w:rPr>
          <w:rStyle w:val="StyleUnderline"/>
        </w:rPr>
        <w:t xml:space="preserve"> to the contrary — </w:t>
      </w:r>
      <w:r w:rsidRPr="005B76FE">
        <w:rPr>
          <w:rStyle w:val="StyleUnderline"/>
          <w:highlight w:val="green"/>
        </w:rPr>
        <w:t>remains a salient feature of</w:t>
      </w:r>
      <w:r w:rsidRPr="005B76FE">
        <w:rPr>
          <w:rStyle w:val="StyleUnderline"/>
        </w:rPr>
        <w:t xml:space="preserve"> contemporary US </w:t>
      </w:r>
      <w:r w:rsidRPr="005B76FE">
        <w:rPr>
          <w:rStyle w:val="StyleUnderline"/>
          <w:highlight w:val="green"/>
        </w:rPr>
        <w:t>society</w:t>
      </w:r>
      <w:r w:rsidRPr="00DC346A">
        <w:t xml:space="preserve">. Most blacks do not achieve the media fame and wealth of a </w:t>
      </w:r>
      <w:r w:rsidRPr="005B76FE">
        <w:rPr>
          <w:rStyle w:val="StyleUnderline"/>
        </w:rPr>
        <w:t>Michael Jackson and cannot easily mix racial and sexual features in new configurations</w:t>
      </w:r>
      <w:r w:rsidRPr="00DC346A">
        <w:t xml:space="preserve">. As is obvious to anyone who has lived for any length of time in the United States, racial oppression and difference is a deep-rooted feature of contemporary US society from which </w:t>
      </w:r>
      <w:r w:rsidRPr="005B76FE">
        <w:rPr>
          <w:rStyle w:val="StyleUnderline"/>
        </w:rPr>
        <w:t>Baudrillard abstracts in his 'theory' of fractal value</w:t>
      </w:r>
      <w:r w:rsidRPr="00DC346A">
        <w:t xml:space="preserve">. Indeed, Baudrillard's current positions are profoundly superficial and are characterized by sloppy generalizations, extreme abstraction, </w:t>
      </w:r>
      <w:proofErr w:type="spellStart"/>
      <w:r w:rsidRPr="00DC346A">
        <w:t>semiological</w:t>
      </w:r>
      <w:proofErr w:type="spellEnd"/>
      <w:r w:rsidRPr="00DC346A">
        <w:t xml:space="preserve"> idealism and oft repeated banalities, such as: we are in a 'post-orgy condition' of simulations, entropy, fractal subjects, indifference, </w:t>
      </w:r>
      <w:proofErr w:type="spellStart"/>
      <w:r w:rsidRPr="00DC346A">
        <w:t>transvestism</w:t>
      </w:r>
      <w:proofErr w:type="spellEnd"/>
      <w:r w:rsidRPr="00DC346A">
        <w:t xml:space="preserve">, and so on, ad nauseam. If he were merely expressing opinions or claiming to present a possible perspective on things, one would be able to enjoy his </w:t>
      </w:r>
      <w:proofErr w:type="spellStart"/>
      <w:r w:rsidRPr="00DC346A">
        <w:t>pataphysical</w:t>
      </w:r>
      <w:proofErr w:type="spellEnd"/>
      <w:r w:rsidRPr="00DC346A">
        <w:t xml:space="preserve"> meanderings, but Baudrillard's writing is</w:t>
      </w:r>
      <w:r>
        <w:t xml:space="preserve"> increasingly pretentious, claiming to describe 'the real state of things', to speak for the masses, and to tell `us' what we really believe. For instance, the essay on </w:t>
      </w:r>
      <w:proofErr w:type="spellStart"/>
      <w:r>
        <w:t>Transaesthetics</w:t>
      </w:r>
      <w:proofErr w:type="spellEnd"/>
      <w:r>
        <w:t xml:space="preserve">' opens with the declamation: </w:t>
      </w:r>
    </w:p>
    <w:p w14:paraId="74617538" w14:textId="77777777" w:rsidR="00F65493" w:rsidRPr="00F836A2" w:rsidRDefault="00F65493" w:rsidP="00F65493">
      <w:pPr>
        <w:rPr>
          <w:sz w:val="16"/>
          <w:szCs w:val="16"/>
        </w:rPr>
      </w:pPr>
      <w:r w:rsidRPr="00F836A2">
        <w:rPr>
          <w:sz w:val="16"/>
          <w:szCs w:val="16"/>
        </w:rPr>
        <w:lastRenderedPageBreak/>
        <w:t xml:space="preserve">It is commonly held that the avant-garde no longer exists, whether this avant-garde is sexual, </w:t>
      </w:r>
      <w:proofErr w:type="gramStart"/>
      <w:r w:rsidRPr="00F836A2">
        <w:rPr>
          <w:sz w:val="16"/>
          <w:szCs w:val="16"/>
        </w:rPr>
        <w:t>political</w:t>
      </w:r>
      <w:proofErr w:type="gramEnd"/>
      <w:r w:rsidRPr="00F836A2">
        <w:rPr>
          <w:sz w:val="16"/>
          <w:szCs w:val="16"/>
        </w:rPr>
        <w:t xml:space="preserve"> or artistic; that this movement which corresponds to the linear acceleration of a history, to an anticipatory capacity and henceforth of a radical critique in the name of desire, in the name of the revolution, in the name of the liberation of forms, that this revolutionary movement has come to a close. Essentially this is true. This glorious movement which is called modernity did not lead us to a transmutation of all values, as we had once dreamed, but to a dissemination and involution of value which resulted in a state of utter confusion for us. This confusion expresses itself, first and foremost, by our inability to grasp anew the principle of an aesthetic determinacy of things, might it be political or sexual. </w:t>
      </w:r>
    </w:p>
    <w:p w14:paraId="59DAD8A8" w14:textId="77777777" w:rsidR="00F65493" w:rsidRPr="00B746E3" w:rsidRDefault="00F65493" w:rsidP="00F65493">
      <w:r w:rsidRPr="005B76FE">
        <w:rPr>
          <w:rStyle w:val="StyleUnderline"/>
        </w:rPr>
        <w:t>Baudrillard</w:t>
      </w:r>
      <w:r>
        <w:t xml:space="preserve"> thus </w:t>
      </w:r>
      <w:r w:rsidRPr="005B76FE">
        <w:rPr>
          <w:rStyle w:val="StyleUnderline"/>
          <w:highlight w:val="green"/>
        </w:rPr>
        <w:t>contradicts himself in denying that reality exists</w:t>
      </w:r>
      <w:r w:rsidRPr="005B76FE">
        <w:rPr>
          <w:rStyle w:val="StyleUnderline"/>
        </w:rPr>
        <w:t xml:space="preserve"> any longer </w:t>
      </w:r>
      <w:r w:rsidRPr="005B76FE">
        <w:rPr>
          <w:rStyle w:val="StyleUnderline"/>
          <w:highlight w:val="green"/>
        </w:rPr>
        <w:t>in</w:t>
      </w:r>
      <w:r w:rsidRPr="005B76FE">
        <w:rPr>
          <w:rStyle w:val="StyleUnderline"/>
        </w:rPr>
        <w:t xml:space="preserve"> an era of simulations and </w:t>
      </w:r>
      <w:r w:rsidRPr="005B76FE">
        <w:rPr>
          <w:rStyle w:val="StyleUnderline"/>
          <w:highlight w:val="green"/>
        </w:rPr>
        <w:t>hyperreality, and then</w:t>
      </w:r>
      <w:r w:rsidRPr="005B76FE">
        <w:rPr>
          <w:rStyle w:val="StyleUnderline"/>
        </w:rPr>
        <w:t xml:space="preserve"> constantly </w:t>
      </w:r>
      <w:r w:rsidRPr="005B76FE">
        <w:rPr>
          <w:rStyle w:val="StyleUnderline"/>
          <w:highlight w:val="green"/>
        </w:rPr>
        <w:t>appealing to</w:t>
      </w:r>
      <w:r w:rsidRPr="005B76FE">
        <w:rPr>
          <w:rStyle w:val="StyleUnderline"/>
        </w:rPr>
        <w:t xml:space="preserve"> </w:t>
      </w:r>
      <w:r w:rsidRPr="005B76FE">
        <w:rPr>
          <w:rStyle w:val="StyleUnderline"/>
          <w:highlight w:val="green"/>
        </w:rPr>
        <w:t>'the real conditions</w:t>
      </w:r>
      <w:r w:rsidRPr="005B76FE">
        <w:rPr>
          <w:rStyle w:val="StyleUnderline"/>
        </w:rPr>
        <w:t xml:space="preserve"> of things today'</w:t>
      </w:r>
      <w:r w:rsidRPr="00F836A2">
        <w:rPr>
          <w:sz w:val="16"/>
          <w:szCs w:val="16"/>
        </w:rPr>
        <w:t xml:space="preserve">. </w:t>
      </w:r>
      <w:proofErr w:type="gramStart"/>
      <w:r w:rsidRPr="00F836A2">
        <w:rPr>
          <w:sz w:val="16"/>
          <w:szCs w:val="16"/>
        </w:rPr>
        <w:t>Note also</w:t>
      </w:r>
      <w:proofErr w:type="gramEnd"/>
      <w:r w:rsidRPr="00F836A2">
        <w:rPr>
          <w:sz w:val="16"/>
          <w:szCs w:val="16"/>
        </w:rPr>
        <w:t xml:space="preserve"> the glib references to 'this is true' and 'utter confusion' that has resulted 'for us', while pointing to 'our inability' to perceive this or that. The easy complicity of Baudrillard and the masses, </w:t>
      </w:r>
      <w:proofErr w:type="gramStart"/>
      <w:r w:rsidRPr="00F836A2">
        <w:rPr>
          <w:sz w:val="16"/>
          <w:szCs w:val="16"/>
        </w:rPr>
        <w:t>him</w:t>
      </w:r>
      <w:proofErr w:type="gramEnd"/>
      <w:r w:rsidRPr="00F836A2">
        <w:rPr>
          <w:sz w:val="16"/>
          <w:szCs w:val="16"/>
        </w:rPr>
        <w:t xml:space="preserve"> and 'us', is pretentious and hypocritical in addition, for the implication of the whole lecture is that he really understands what is going on while 'we' remain confused and deluded.</w:t>
      </w:r>
      <w:r w:rsidRPr="00F836A2">
        <w:t xml:space="preserve"> </w:t>
      </w:r>
      <w:r w:rsidRPr="005B76FE">
        <w:rPr>
          <w:rStyle w:val="StyleUnderline"/>
          <w:highlight w:val="green"/>
        </w:rPr>
        <w:t>His positions are grounded in</w:t>
      </w:r>
      <w:r w:rsidRPr="005B76FE">
        <w:rPr>
          <w:rStyle w:val="StyleUnderline"/>
        </w:rPr>
        <w:t xml:space="preserve"> mere </w:t>
      </w:r>
      <w:r w:rsidRPr="005B76FE">
        <w:rPr>
          <w:rStyle w:val="StyleUnderline"/>
          <w:highlight w:val="green"/>
        </w:rPr>
        <w:t>subjective intuition</w:t>
      </w:r>
      <w:r w:rsidRPr="005B76FE">
        <w:rPr>
          <w:rStyle w:val="StyleUnderline"/>
        </w:rPr>
        <w:t xml:space="preserve"> </w:t>
      </w:r>
      <w:r w:rsidRPr="00B746E3">
        <w:rPr>
          <w:rStyle w:val="StyleUnderline"/>
        </w:rPr>
        <w:t>or ironic play which he wants to pass off as profound truths and which his gullible followers appropriately</w:t>
      </w:r>
      <w:r w:rsidRPr="005B76FE">
        <w:rPr>
          <w:rStyle w:val="StyleUnderline"/>
        </w:rPr>
        <w:t xml:space="preserve"> praise</w:t>
      </w:r>
      <w:r w:rsidRPr="00F836A2">
        <w:t>. Despite postmodern critiques of totalizing thought, Baudrillard represents totalizing thought at its worst and despite critiques of representational thought which is confident that it is describing reality as it is, Baudrillard foists his musings and asides as insight into the very heart of things.</w:t>
      </w:r>
    </w:p>
    <w:p w14:paraId="3BB693DA" w14:textId="77777777" w:rsidR="00F65493" w:rsidRPr="00824B07" w:rsidRDefault="00F65493" w:rsidP="00F65493"/>
    <w:p w14:paraId="44677B57" w14:textId="52757E38" w:rsidR="0045610C" w:rsidRDefault="0045610C" w:rsidP="0045610C">
      <w:pPr>
        <w:pStyle w:val="Heading2"/>
      </w:pPr>
      <w:r>
        <w:lastRenderedPageBreak/>
        <w:t>1AC</w:t>
      </w:r>
    </w:p>
    <w:p w14:paraId="7AD01991" w14:textId="77777777" w:rsidR="004C4171" w:rsidRPr="0045610C" w:rsidRDefault="004C4171" w:rsidP="004C4171">
      <w:pPr>
        <w:pStyle w:val="Heading3"/>
      </w:pPr>
      <w:r>
        <w:lastRenderedPageBreak/>
        <w:t>Disclosure</w:t>
      </w:r>
    </w:p>
    <w:p w14:paraId="1C71CD7C" w14:textId="77777777" w:rsidR="004C4171" w:rsidRPr="0045610C" w:rsidRDefault="004C4171" w:rsidP="004C4171">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p>
    <w:p w14:paraId="54E4C09F" w14:textId="77777777" w:rsidR="004C4171" w:rsidRDefault="004C4171" w:rsidP="004C4171">
      <w:r w:rsidRPr="0045610C">
        <w:drawing>
          <wp:inline distT="0" distB="0" distL="0" distR="0" wp14:anchorId="2D50B0BA" wp14:editId="0B988DEA">
            <wp:extent cx="5346700" cy="19304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5458243" cy="1970672"/>
                    </a:xfrm>
                    <a:prstGeom prst="rect">
                      <a:avLst/>
                    </a:prstGeom>
                  </pic:spPr>
                </pic:pic>
              </a:graphicData>
            </a:graphic>
          </wp:inline>
        </w:drawing>
      </w:r>
    </w:p>
    <w:p w14:paraId="66BE84E7" w14:textId="77777777" w:rsidR="004C4171" w:rsidRPr="009A0BAF" w:rsidRDefault="004C4171" w:rsidP="004C4171">
      <w:pPr>
        <w:pStyle w:val="Heading4"/>
        <w:rPr>
          <w:rFonts w:cs="Calibri"/>
        </w:rPr>
      </w:pPr>
      <w:r w:rsidRPr="009A0BAF">
        <w:rPr>
          <w:rFonts w:cs="Calibri"/>
        </w:rPr>
        <w:t xml:space="preserve">Violation – </w:t>
      </w:r>
      <w:r>
        <w:rPr>
          <w:rFonts w:cs="Calibri"/>
        </w:rPr>
        <w:t xml:space="preserve">screenshots in the doc prove they only </w:t>
      </w:r>
      <w:proofErr w:type="spellStart"/>
      <w:r>
        <w:rPr>
          <w:rFonts w:cs="Calibri"/>
        </w:rPr>
        <w:t>osource</w:t>
      </w:r>
      <w:proofErr w:type="spellEnd"/>
      <w:r>
        <w:rPr>
          <w:rFonts w:cs="Calibri"/>
        </w:rPr>
        <w:t xml:space="preserve"> 1 round per tournament, and none from this</w:t>
      </w:r>
    </w:p>
    <w:p w14:paraId="35FD7666" w14:textId="77777777" w:rsidR="004C4171" w:rsidRPr="009A0BAF" w:rsidRDefault="004C4171" w:rsidP="004C4171">
      <w:pPr>
        <w:pStyle w:val="Heading4"/>
        <w:rPr>
          <w:rFonts w:cs="Calibri"/>
        </w:rPr>
      </w:pPr>
      <w:r>
        <w:rPr>
          <w:rFonts w:cs="Calibri"/>
        </w:rPr>
        <w:t>1]</w:t>
      </w:r>
      <w:r w:rsidRPr="009A0BAF">
        <w:rPr>
          <w:rFonts w:cs="Calibri"/>
        </w:rPr>
        <w:t xml:space="preserve"> Debate resource inequities—you’ll say people will steal cards, but that’s good—it’s the only way to truly level the playing field for students such as novices in under-privileged programs</w:t>
      </w:r>
      <w:r>
        <w:rPr>
          <w:rFonts w:cs="Calibri"/>
        </w:rPr>
        <w:t xml:space="preserve"> – it equals the playing field.</w:t>
      </w:r>
    </w:p>
    <w:p w14:paraId="57B3F0C8" w14:textId="77777777" w:rsidR="004C4171" w:rsidRDefault="004C4171" w:rsidP="004C4171">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2D291EAB" w14:textId="77777777" w:rsidR="004C4171" w:rsidRPr="00D37464" w:rsidRDefault="004C4171" w:rsidP="004C4171">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1D8A632F" w14:textId="77777777" w:rsidR="004C4171" w:rsidRDefault="004C4171" w:rsidP="004C4171">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w:t>
      </w:r>
      <w:proofErr w:type="gramStart"/>
      <w:r w:rsidRPr="009A0BAF">
        <w:rPr>
          <w:rFonts w:cs="Calibri"/>
        </w:rPr>
        <w:t>that cards</w:t>
      </w:r>
      <w:proofErr w:type="gramEnd"/>
      <w:r w:rsidRPr="009A0BAF">
        <w:rPr>
          <w:rFonts w:cs="Calibri"/>
        </w:rPr>
        <w:t xml:space="preserve">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p>
    <w:p w14:paraId="610BCC7A" w14:textId="77777777" w:rsidR="004C4171" w:rsidRDefault="004C4171" w:rsidP="004C4171">
      <w:pPr>
        <w:pStyle w:val="Heading4"/>
      </w:pPr>
      <w:r>
        <w:t>And, saying I can ask them does not solve –</w:t>
      </w:r>
    </w:p>
    <w:p w14:paraId="1CB04C53" w14:textId="77777777" w:rsidR="004C4171" w:rsidRDefault="004C4171" w:rsidP="004C4171">
      <w:pPr>
        <w:pStyle w:val="Heading4"/>
      </w:pPr>
      <w:r>
        <w:t xml:space="preserve">[1] Stalling – they can take long and make prep </w:t>
      </w:r>
      <w:proofErr w:type="spellStart"/>
      <w:r>
        <w:t>irreciprocal</w:t>
      </w:r>
      <w:proofErr w:type="spellEnd"/>
      <w:r>
        <w:t xml:space="preserve"> because they prep the </w:t>
      </w:r>
      <w:proofErr w:type="spellStart"/>
      <w:r>
        <w:t>aff</w:t>
      </w:r>
      <w:proofErr w:type="spellEnd"/>
      <w:r>
        <w:t xml:space="preserve"> while we have less to prep the neg</w:t>
      </w:r>
    </w:p>
    <w:p w14:paraId="326CC420" w14:textId="77777777" w:rsidR="004C4171" w:rsidRDefault="004C4171" w:rsidP="004C4171">
      <w:pPr>
        <w:pStyle w:val="Heading4"/>
      </w:pPr>
      <w:r>
        <w:t>[2] Norms – we shouldn’t have to ask you – if you’re racist, you should not be independent of me asking</w:t>
      </w:r>
    </w:p>
    <w:p w14:paraId="11ACCD67" w14:textId="0738322A" w:rsidR="004C4171" w:rsidRDefault="004C4171" w:rsidP="004C4171">
      <w:pPr>
        <w:pStyle w:val="Heading4"/>
      </w:pPr>
      <w:r>
        <w:t xml:space="preserve">[3] Defense – no reason why your norm is better – you can’t win in competing </w:t>
      </w:r>
      <w:proofErr w:type="spellStart"/>
      <w:r>
        <w:t>interps</w:t>
      </w:r>
      <w:proofErr w:type="spellEnd"/>
      <w:r>
        <w:t xml:space="preserve"> model</w:t>
      </w:r>
    </w:p>
    <w:p w14:paraId="375C9686" w14:textId="77777777" w:rsidR="0045713E" w:rsidRDefault="0045713E" w:rsidP="0045713E">
      <w:pPr>
        <w:pStyle w:val="Heading4"/>
      </w:pPr>
      <w:r>
        <w:t>Drop the debater – a] deter future abuse and b] set better norms for debate.</w:t>
      </w:r>
    </w:p>
    <w:p w14:paraId="7607627A" w14:textId="77777777" w:rsidR="0045713E" w:rsidRDefault="0045713E" w:rsidP="0045713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1459CD52" w14:textId="77777777" w:rsidR="0045713E" w:rsidRDefault="0045713E" w:rsidP="0045713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11E91F25" w14:textId="5DA3E05F" w:rsidR="0045713E" w:rsidRPr="0045713E" w:rsidRDefault="0045713E" w:rsidP="0045713E">
      <w:r>
        <w:t>O/w 1NC theory because any reason I was abusive is because you were</w:t>
      </w:r>
    </w:p>
    <w:p w14:paraId="50758B49" w14:textId="1BD4065C" w:rsidR="0045610C" w:rsidRDefault="0045610C" w:rsidP="0045610C">
      <w:pPr>
        <w:pStyle w:val="Heading3"/>
      </w:pPr>
      <w:r>
        <w:lastRenderedPageBreak/>
        <w:t>Plan</w:t>
      </w:r>
    </w:p>
    <w:p w14:paraId="42615A15" w14:textId="77777777" w:rsidR="0045610C" w:rsidRDefault="0045610C" w:rsidP="0045610C">
      <w:pPr>
        <w:pStyle w:val="Heading4"/>
      </w:pPr>
      <w:r>
        <w:t>Plan – The appropriation of outer space through the production of space debris by private entities is unjust.</w:t>
      </w:r>
    </w:p>
    <w:p w14:paraId="2BC9B7EA" w14:textId="77777777" w:rsidR="0045610C" w:rsidRPr="00A91EED" w:rsidRDefault="0045610C" w:rsidP="0045610C"/>
    <w:p w14:paraId="74A14F24" w14:textId="77777777" w:rsidR="0045610C" w:rsidRDefault="0045610C" w:rsidP="0045610C">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6B660EB0" w14:textId="77777777" w:rsidR="0045610C" w:rsidRPr="00612602" w:rsidRDefault="0045610C" w:rsidP="0045610C">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10" w:history="1">
        <w:r w:rsidRPr="008E3DAC">
          <w:rPr>
            <w:rStyle w:val="Hyperlink"/>
          </w:rPr>
          <w:t>https://www.culsr.org/articles/the-international-legal-regulation-of-space-debris</w:t>
        </w:r>
      </w:hyperlink>
      <w:r>
        <w:t>] Justin</w:t>
      </w:r>
    </w:p>
    <w:p w14:paraId="454E6475" w14:textId="77777777" w:rsidR="0045610C" w:rsidRPr="00DC4B66" w:rsidRDefault="0045610C" w:rsidP="0045610C">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w:t>
      </w:r>
      <w:r w:rsidRPr="00721130">
        <w:rPr>
          <w:u w:val="single"/>
        </w:rPr>
        <w:t xml:space="preserve">available 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721130">
        <w:rPr>
          <w:u w:val="single"/>
        </w:rPr>
        <w:t xml:space="preserve">, for their right to space as it is a </w:t>
      </w:r>
      <w:r w:rsidRPr="00721130">
        <w:rPr>
          <w:rStyle w:val="Emphasis"/>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6B70B358" w14:textId="77777777" w:rsidR="0045610C" w:rsidRPr="00DA1231" w:rsidRDefault="0045610C" w:rsidP="0045610C">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w:t>
      </w:r>
      <w:r w:rsidRPr="00721130">
        <w:rPr>
          <w:u w:val="single"/>
        </w:rPr>
        <w:t xml:space="preserve">uter </w:t>
      </w:r>
      <w:r w:rsidRPr="00916BB1">
        <w:rPr>
          <w:highlight w:val="green"/>
          <w:u w:val="single"/>
        </w:rPr>
        <w:t>S</w:t>
      </w:r>
      <w:r w:rsidRPr="00721130">
        <w:rPr>
          <w:u w:val="single"/>
        </w:rPr>
        <w:t xml:space="preserve">pace </w:t>
      </w:r>
      <w:r w:rsidRPr="00916BB1">
        <w:rPr>
          <w:highlight w:val="green"/>
          <w:u w:val="single"/>
        </w:rPr>
        <w:t>T</w:t>
      </w:r>
      <w:r w:rsidRPr="00721130">
        <w:rPr>
          <w:u w:val="single"/>
        </w:rPr>
        <w:t>reaty to</w:t>
      </w:r>
      <w:r w:rsidRPr="00AD7261">
        <w:rPr>
          <w:u w:val="single"/>
        </w:rPr>
        <w:t xml:space="preserve">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 xml:space="preserve">states </w:t>
      </w:r>
      <w:r w:rsidRPr="00721130">
        <w:rPr>
          <w:u w:val="single"/>
        </w:rPr>
        <w:t xml:space="preserve">that </w:t>
      </w:r>
      <w:r w:rsidRPr="00916BB1">
        <w:rPr>
          <w:highlight w:val="green"/>
          <w:u w:val="single"/>
        </w:rPr>
        <w:t>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721130">
        <w:rPr>
          <w:rStyle w:val="Emphasis"/>
        </w:rPr>
        <w:t>interests of all</w:t>
      </w:r>
      <w:r w:rsidRPr="00DC4B66">
        <w:rPr>
          <w:rStyle w:val="Emphasis"/>
        </w:rPr>
        <w:t xml:space="preserve">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721130">
        <w:rPr>
          <w:rStyle w:val="Emphasis"/>
        </w:rPr>
        <w:t xml:space="preserve">harmful </w:t>
      </w:r>
      <w:r w:rsidRPr="00916BB1">
        <w:rPr>
          <w:rStyle w:val="Emphasis"/>
          <w:highlight w:val="green"/>
        </w:rPr>
        <w:t>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721130">
        <w:rPr>
          <w:u w:val="single"/>
        </w:rPr>
        <w:t xml:space="preserve">conducting activities </w:t>
      </w:r>
      <w:proofErr w:type="gramStart"/>
      <w:r w:rsidRPr="00721130">
        <w:rPr>
          <w:u w:val="single"/>
        </w:rPr>
        <w:t xml:space="preserve">with </w:t>
      </w:r>
      <w:r w:rsidRPr="00721130">
        <w:rPr>
          <w:highlight w:val="green"/>
          <w:u w:val="single"/>
        </w:rPr>
        <w:t>regard to</w:t>
      </w:r>
      <w:proofErr w:type="gramEnd"/>
      <w:r w:rsidRPr="00721130">
        <w:rPr>
          <w:highlight w:val="green"/>
          <w:u w:val="single"/>
        </w:rPr>
        <w:t xml:space="preserve"> other States involves </w:t>
      </w:r>
      <w:r w:rsidRPr="00916BB1">
        <w:rPr>
          <w:highlight w:val="green"/>
          <w:u w:val="single"/>
        </w:rPr>
        <w:t xml:space="preserve">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w:t>
      </w:r>
      <w:r w:rsidRPr="00DC4B66">
        <w:rPr>
          <w:rStyle w:val="Emphasis"/>
        </w:rPr>
        <w:lastRenderedPageBreak/>
        <w:t xml:space="preserve">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5D9D24D0" w14:textId="77777777" w:rsidR="0045610C" w:rsidRPr="00DA1231" w:rsidRDefault="0045610C" w:rsidP="0045610C">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w:t>
      </w:r>
      <w:r w:rsidRPr="00721130">
        <w:rPr>
          <w:u w:val="single"/>
        </w:rPr>
        <w:t xml:space="preserve">another </w:t>
      </w:r>
      <w:r w:rsidRPr="00721130">
        <w:rPr>
          <w:rStyle w:val="Emphasis"/>
        </w:rPr>
        <w:t>issue</w:t>
      </w:r>
      <w:r w:rsidRPr="00721130">
        <w:rPr>
          <w:u w:val="single"/>
        </w:rPr>
        <w:t xml:space="preserve">: the imprecise language of the Treaty leaves </w:t>
      </w:r>
      <w:proofErr w:type="gramStart"/>
      <w:r w:rsidRPr="00721130">
        <w:rPr>
          <w:rStyle w:val="Emphasis"/>
        </w:rPr>
        <w:t>unclear</w:t>
      </w:r>
      <w:proofErr w:type="gramEnd"/>
      <w:r w:rsidRPr="00721130">
        <w:rPr>
          <w:rStyle w:val="Emphasis"/>
        </w:rPr>
        <w:t xml:space="preserve"> the definition of space debris,</w:t>
      </w:r>
      <w:r w:rsidRPr="00721130">
        <w:rPr>
          <w:sz w:val="16"/>
        </w:rPr>
        <w:t xml:space="preserve"> which leaves the regulation open to inter</w:t>
      </w:r>
      <w:r w:rsidRPr="00DA1231">
        <w:rPr>
          <w:sz w:val="16"/>
        </w:rPr>
        <w:t xml:space="preserve">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t>
      </w:r>
      <w:r w:rsidRPr="00721130">
        <w:rPr>
          <w:rStyle w:val="Emphasis"/>
        </w:rPr>
        <w:t xml:space="preserve">with the fact that space debris is </w:t>
      </w:r>
      <w:r w:rsidRPr="00721130">
        <w:rPr>
          <w:rStyle w:val="Emphasis"/>
          <w:highlight w:val="green"/>
        </w:rPr>
        <w:t>non-functional</w:t>
      </w:r>
      <w:r w:rsidRPr="00DA1231">
        <w:rPr>
          <w:sz w:val="16"/>
        </w:rPr>
        <w:t xml:space="preserve">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w:t>
      </w:r>
      <w:proofErr w:type="gramStart"/>
      <w:r w:rsidRPr="00AD7261">
        <w:rPr>
          <w:u w:val="single"/>
        </w:rPr>
        <w:t xml:space="preserve">in order </w:t>
      </w:r>
      <w:r w:rsidRPr="00916BB1">
        <w:rPr>
          <w:highlight w:val="green"/>
          <w:u w:val="single"/>
        </w:rPr>
        <w:t>to</w:t>
      </w:r>
      <w:proofErr w:type="gramEnd"/>
      <w:r w:rsidRPr="00916BB1">
        <w:rPr>
          <w:highlight w:val="green"/>
          <w:u w:val="single"/>
        </w:rPr>
        <w:t xml:space="preserve">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709A247D" w14:textId="77777777" w:rsidR="0045610C" w:rsidRPr="00DA1231" w:rsidRDefault="0045610C" w:rsidP="0045610C">
      <w:pPr>
        <w:rPr>
          <w:sz w:val="16"/>
        </w:rPr>
      </w:pPr>
      <w:r w:rsidRPr="00DA1231">
        <w:rPr>
          <w:sz w:val="16"/>
        </w:rPr>
        <w:t xml:space="preserve">Due to the Treaty’s </w:t>
      </w:r>
      <w:r w:rsidRPr="00721130">
        <w:rPr>
          <w:sz w:val="16"/>
        </w:rPr>
        <w:t xml:space="preserve">weakness, </w:t>
      </w:r>
      <w:r w:rsidRPr="00721130">
        <w:rPr>
          <w:u w:val="single"/>
        </w:rPr>
        <w:t xml:space="preserve">many of the </w:t>
      </w:r>
      <w:proofErr w:type="gramStart"/>
      <w:r w:rsidRPr="00721130">
        <w:rPr>
          <w:u w:val="single"/>
        </w:rPr>
        <w:t>aforementioned scholars</w:t>
      </w:r>
      <w:proofErr w:type="gramEnd"/>
      <w:r w:rsidRPr="00721130">
        <w:rPr>
          <w:u w:val="single"/>
        </w:rPr>
        <w:t xml:space="preserve">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721130">
        <w:rPr>
          <w:u w:val="single"/>
        </w:rPr>
        <w:t xml:space="preserve">, increasing its </w:t>
      </w:r>
      <w:r w:rsidRPr="00721130">
        <w:rPr>
          <w:rStyle w:val="Emphasis"/>
        </w:rPr>
        <w:t>technology-specific language</w:t>
      </w:r>
      <w:r w:rsidRPr="00721130">
        <w:rPr>
          <w:u w:val="single"/>
        </w:rPr>
        <w:t xml:space="preserve"> to combat </w:t>
      </w:r>
      <w:r w:rsidRPr="00721130">
        <w:rPr>
          <w:rStyle w:val="Emphasis"/>
        </w:rPr>
        <w:t>space debris issues,</w:t>
      </w:r>
      <w:r w:rsidRPr="00DC4B66">
        <w:rPr>
          <w:rStyle w:val="Emphasis"/>
        </w:rPr>
        <w:t xml:space="preserve">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 xml:space="preserve">stronger laws must be enacted </w:t>
      </w:r>
      <w:proofErr w:type="gramStart"/>
      <w:r w:rsidRPr="00DA6273">
        <w:rPr>
          <w:sz w:val="16"/>
        </w:rPr>
        <w:t>in order to</w:t>
      </w:r>
      <w:proofErr w:type="gramEnd"/>
      <w:r w:rsidRPr="00DA6273">
        <w:rPr>
          <w:sz w:val="16"/>
        </w:rPr>
        <w:t xml:space="preserve">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 xml:space="preserve">creation of a legal agency which could hold actors accountable </w:t>
      </w:r>
      <w:proofErr w:type="gramStart"/>
      <w:r w:rsidRPr="00DA6273">
        <w:rPr>
          <w:sz w:val="16"/>
        </w:rPr>
        <w:t>for the amount of</w:t>
      </w:r>
      <w:proofErr w:type="gramEnd"/>
      <w:r w:rsidRPr="00DA6273">
        <w:rPr>
          <w:sz w:val="16"/>
        </w:rPr>
        <w:t xml:space="preserve">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6476C2F3" w14:textId="77777777" w:rsidR="0045610C" w:rsidRPr="00DA1231" w:rsidRDefault="0045610C" w:rsidP="0045610C">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w:t>
      </w:r>
      <w:proofErr w:type="gramStart"/>
      <w:r w:rsidRPr="00DC4B66">
        <w:rPr>
          <w:rStyle w:val="Emphasis"/>
        </w:rPr>
        <w:t xml:space="preserve">in order </w:t>
      </w:r>
      <w:r w:rsidRPr="00916BB1">
        <w:rPr>
          <w:rStyle w:val="Emphasis"/>
          <w:highlight w:val="green"/>
        </w:rPr>
        <w:t>to</w:t>
      </w:r>
      <w:proofErr w:type="gramEnd"/>
      <w:r w:rsidRPr="00916BB1">
        <w:rPr>
          <w:rStyle w:val="Emphasis"/>
          <w:highlight w:val="green"/>
        </w:rPr>
        <w:t xml:space="preserve">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 xml:space="preserve">perhaps as much as a half-billion dollars, when all costs are included. Loss of one satellite is a major event. They want their assets to </w:t>
      </w:r>
      <w:r w:rsidRPr="00612602">
        <w:rPr>
          <w:sz w:val="16"/>
        </w:rPr>
        <w:lastRenderedPageBreak/>
        <w:t>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t>
      </w:r>
      <w:proofErr w:type="gramStart"/>
      <w:r w:rsidRPr="00DA1231">
        <w:rPr>
          <w:sz w:val="16"/>
        </w:rPr>
        <w:t>whether or not</w:t>
      </w:r>
      <w:proofErr w:type="gramEnd"/>
      <w:r w:rsidRPr="00DA1231">
        <w:rPr>
          <w:sz w:val="16"/>
        </w:rPr>
        <w:t xml:space="preserve"> to accept SpaceX’s proposal to launch more satellites. If these parties are successful, a precedent-setting legal case regarding space debris mitigation and satellite use in space may well provide a solution to the outdated Outer Space Treaty of 1967.</w:t>
      </w:r>
    </w:p>
    <w:p w14:paraId="3B21C1B7" w14:textId="77777777" w:rsidR="0045610C" w:rsidRDefault="0045610C" w:rsidP="0045610C"/>
    <w:p w14:paraId="1911505E" w14:textId="77777777" w:rsidR="0045610C" w:rsidRDefault="0045610C" w:rsidP="0045610C">
      <w:pPr>
        <w:pStyle w:val="Heading4"/>
      </w:pPr>
      <w:r>
        <w:t xml:space="preserve">Private entities are </w:t>
      </w:r>
      <w:r w:rsidRPr="00B265A4">
        <w:rPr>
          <w:u w:val="single"/>
        </w:rPr>
        <w:t>non-governmental</w:t>
      </w:r>
      <w:r>
        <w:t>.</w:t>
      </w:r>
    </w:p>
    <w:p w14:paraId="4844D32E" w14:textId="77777777" w:rsidR="0045610C" w:rsidRPr="00B83284" w:rsidRDefault="0045610C" w:rsidP="0045610C">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3666BEC" w14:textId="77777777" w:rsidR="0045610C" w:rsidRDefault="0045610C" w:rsidP="0045610C">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3F7A5025" w14:textId="77777777" w:rsidR="0045610C" w:rsidRDefault="0045610C" w:rsidP="0045610C">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52616F6F" w14:textId="77777777" w:rsidR="0045610C" w:rsidRPr="00DC4B66" w:rsidRDefault="0045610C" w:rsidP="0045610C">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11" w:history="1">
        <w:r w:rsidRPr="008E3DAC">
          <w:rPr>
            <w:rStyle w:val="Hyperlink"/>
          </w:rPr>
          <w:t>https://doi.org/10.1080/014959302317350855</w:t>
        </w:r>
      </w:hyperlink>
      <w:r>
        <w:t>] Elmer Recut Justin</w:t>
      </w:r>
    </w:p>
    <w:p w14:paraId="7EFCE6E9" w14:textId="77777777" w:rsidR="0045610C" w:rsidRDefault="0045610C" w:rsidP="0045610C">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73386EF" w14:textId="77777777" w:rsidR="0045610C" w:rsidRPr="00C73B6C" w:rsidRDefault="0045610C" w:rsidP="0045610C">
      <w:pPr>
        <w:rPr>
          <w:sz w:val="12"/>
        </w:rPr>
      </w:pPr>
    </w:p>
    <w:p w14:paraId="189C8653" w14:textId="3C5E27EA" w:rsidR="0045610C" w:rsidRDefault="0045610C" w:rsidP="0045610C">
      <w:pPr>
        <w:pStyle w:val="Heading3"/>
      </w:pPr>
      <w:r>
        <w:lastRenderedPageBreak/>
        <w:t>Adv</w:t>
      </w:r>
    </w:p>
    <w:p w14:paraId="1BFD2101" w14:textId="77777777" w:rsidR="0045610C" w:rsidRPr="00A8218A" w:rsidRDefault="0045610C" w:rsidP="0045610C">
      <w:pPr>
        <w:pStyle w:val="Heading4"/>
      </w:pPr>
      <w:r>
        <w:t xml:space="preserve">The advantage is </w:t>
      </w:r>
      <w:r w:rsidRPr="00A8218A">
        <w:rPr>
          <w:u w:val="single"/>
        </w:rPr>
        <w:t>Debris</w:t>
      </w:r>
      <w:r>
        <w:t xml:space="preserve"> –</w:t>
      </w:r>
    </w:p>
    <w:p w14:paraId="58E7E23B" w14:textId="77777777" w:rsidR="0045610C" w:rsidRDefault="0045610C" w:rsidP="0045610C">
      <w:pPr>
        <w:pStyle w:val="Heading4"/>
      </w:pPr>
      <w:r>
        <w:t xml:space="preserve">Privatization of space leads to </w:t>
      </w:r>
      <w:r w:rsidRPr="00A73303">
        <w:rPr>
          <w:u w:val="single"/>
        </w:rPr>
        <w:t>unchecked debris</w:t>
      </w:r>
      <w:r>
        <w:t>.</w:t>
      </w:r>
    </w:p>
    <w:p w14:paraId="52DECB1F" w14:textId="77777777" w:rsidR="0045610C" w:rsidRPr="00367C57" w:rsidRDefault="0045610C" w:rsidP="0045610C">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12" w:history="1">
        <w:r w:rsidRPr="008E3DAC">
          <w:rPr>
            <w:rStyle w:val="Hyperlink"/>
          </w:rPr>
          <w:t>https://www.sciencedirect.com/science/article/pii/S246889671930045X?via%3Dihub</w:t>
        </w:r>
      </w:hyperlink>
      <w:r>
        <w:t>] Justin</w:t>
      </w:r>
    </w:p>
    <w:p w14:paraId="48234E5C" w14:textId="77777777" w:rsidR="0045610C" w:rsidRPr="00A73303" w:rsidRDefault="0045610C" w:rsidP="0045610C">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w:t>
      </w:r>
      <w:proofErr w:type="gramStart"/>
      <w:r w:rsidRPr="00A73303">
        <w:rPr>
          <w:sz w:val="16"/>
        </w:rPr>
        <w:t>past experience</w:t>
      </w:r>
      <w:proofErr w:type="gramEnd"/>
      <w:r w:rsidRPr="00A73303">
        <w:rPr>
          <w:sz w:val="16"/>
        </w:rPr>
        <w:t xml:space="preserv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 xml:space="preserve">The number of objects found in each 10 km </w:t>
      </w:r>
      <w:r w:rsidRPr="001A45BC">
        <w:rPr>
          <w:u w:val="single"/>
        </w:rPr>
        <w:lastRenderedPageBreak/>
        <w:t>“bin”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D82010F" w14:textId="77777777" w:rsidR="0045610C" w:rsidRPr="00367C57" w:rsidRDefault="0045610C" w:rsidP="0045610C">
      <w:pPr>
        <w:rPr>
          <w:sz w:val="16"/>
        </w:rPr>
      </w:pPr>
      <w:r w:rsidRPr="00367C57">
        <w:rPr>
          <w:noProof/>
          <w:sz w:val="16"/>
        </w:rPr>
        <w:drawing>
          <wp:inline distT="0" distB="0" distL="0" distR="0" wp14:anchorId="1F4C977D" wp14:editId="585C611D">
            <wp:extent cx="2482164" cy="1852268"/>
            <wp:effectExtent l="0" t="0" r="0"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4F6F4390" w14:textId="77777777" w:rsidR="0045610C" w:rsidRDefault="0045610C" w:rsidP="0045610C">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sidRPr="00721130">
        <w:rPr>
          <w:sz w:val="16"/>
        </w:rPr>
        <w:t>on line</w:t>
      </w:r>
      <w:proofErr w:type="gramEnd"/>
      <w:r w:rsidRPr="00721130">
        <w:rPr>
          <w:sz w:val="16"/>
        </w:rPr>
        <w:t xml:space="preserv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w:t>
      </w:r>
      <w:r w:rsidRPr="00721130">
        <w:rPr>
          <w:u w:val="single"/>
        </w:rPr>
        <w:lastRenderedPageBreak/>
        <w:t xml:space="preserve">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A73303">
        <w:rPr>
          <w:sz w:val="16"/>
        </w:rPr>
        <w:t>whether or not</w:t>
      </w:r>
      <w:proofErr w:type="gramEnd"/>
      <w:r w:rsidRPr="00A73303">
        <w:rPr>
          <w:sz w:val="16"/>
        </w:rPr>
        <w:t xml:space="preserve"> the maneuver is executed. If a large constellation is deployed next to an existing resident system, the existing system may experience many conjunctions and alerts due to its </w:t>
      </w:r>
      <w:proofErr w:type="gramStart"/>
      <w:r w:rsidRPr="00A73303">
        <w:rPr>
          <w:sz w:val="16"/>
        </w:rPr>
        <w:t>close proximity</w:t>
      </w:r>
      <w:proofErr w:type="gramEnd"/>
      <w:r w:rsidRPr="00A73303">
        <w:rPr>
          <w:sz w:val="16"/>
        </w:rPr>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A73303">
        <w:rPr>
          <w:sz w:val="16"/>
        </w:rPr>
        <w:t>fully-informed</w:t>
      </w:r>
      <w:proofErr w:type="gramEnd"/>
      <w:r w:rsidRPr="00A73303">
        <w:rPr>
          <w:sz w:val="16"/>
        </w:rPr>
        <w:t xml:space="preserve">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A73303">
        <w:rPr>
          <w:sz w:val="16"/>
        </w:rPr>
        <w:t>new large</w:t>
      </w:r>
      <w:proofErr w:type="gramEnd"/>
      <w:r w:rsidRPr="00A73303">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w:t>
      </w:r>
      <w:r w:rsidRPr="00A73303">
        <w:rPr>
          <w:sz w:val="16"/>
        </w:rPr>
        <w:lastRenderedPageBreak/>
        <w:t xml:space="preserve">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7A7FBE1B" w14:textId="77777777" w:rsidR="0045610C" w:rsidRDefault="0045610C" w:rsidP="0045610C">
      <w:pPr>
        <w:rPr>
          <w:u w:val="single"/>
        </w:rPr>
      </w:pPr>
    </w:p>
    <w:p w14:paraId="11AD0700" w14:textId="77777777" w:rsidR="0045610C" w:rsidRDefault="0045610C" w:rsidP="0045610C">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35F241C6" w14:textId="77777777" w:rsidR="0045610C" w:rsidRPr="00667B14" w:rsidRDefault="0045610C" w:rsidP="0045610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9D21A4E" w14:textId="77777777" w:rsidR="0045610C" w:rsidRPr="009228A1" w:rsidRDefault="0045610C" w:rsidP="0045610C">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w:t>
      </w:r>
      <w:proofErr w:type="gramStart"/>
      <w:r w:rsidRPr="009228A1">
        <w:rPr>
          <w:u w:val="single"/>
        </w:rPr>
        <w:t>are able to</w:t>
      </w:r>
      <w:proofErr w:type="gramEnd"/>
      <w:r w:rsidRPr="009228A1">
        <w:rPr>
          <w:u w:val="single"/>
        </w:rPr>
        <w:t xml:space="preserve">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w:t>
      </w:r>
      <w:r w:rsidRPr="009228A1">
        <w:rPr>
          <w:u w:val="single"/>
        </w:rPr>
        <w:lastRenderedPageBreak/>
        <w:t xml:space="preserve">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xml:space="preserve">. </w:t>
      </w:r>
      <w:proofErr w:type="gramStart"/>
      <w:r w:rsidRPr="009228A1">
        <w:rPr>
          <w:sz w:val="16"/>
        </w:rPr>
        <w:t>In order to</w:t>
      </w:r>
      <w:proofErr w:type="gramEnd"/>
      <w:r w:rsidRPr="009228A1">
        <w:rPr>
          <w:sz w:val="16"/>
        </w:rP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C47DFD9" w14:textId="77777777" w:rsidR="0045610C" w:rsidRDefault="0045610C" w:rsidP="0045610C">
      <w:pPr>
        <w:rPr>
          <w:u w:val="single"/>
        </w:rPr>
      </w:pPr>
    </w:p>
    <w:p w14:paraId="6C638CE7" w14:textId="77777777" w:rsidR="0045610C" w:rsidRPr="00A73303" w:rsidRDefault="0045610C" w:rsidP="0045610C">
      <w:pPr>
        <w:pStyle w:val="Heading4"/>
        <w:jc w:val="both"/>
      </w:pPr>
      <w:r>
        <w:t xml:space="preserve">Invisible tipping points trigger the </w:t>
      </w:r>
      <w:r w:rsidRPr="00A73303">
        <w:rPr>
          <w:u w:val="single"/>
        </w:rPr>
        <w:t>Kessler Syndrome</w:t>
      </w:r>
      <w:r>
        <w:t>.</w:t>
      </w:r>
    </w:p>
    <w:p w14:paraId="42216A89" w14:textId="77777777" w:rsidR="0045610C" w:rsidRPr="008F7C7F" w:rsidRDefault="0045610C" w:rsidP="0045610C">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1700E3E9" w14:textId="77777777" w:rsidR="0045610C" w:rsidRPr="00C7654E" w:rsidRDefault="0045610C" w:rsidP="0045610C">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w:t>
      </w:r>
      <w:r w:rsidRPr="008B5709">
        <w:rPr>
          <w:sz w:val="16"/>
        </w:rPr>
        <w:lastRenderedPageBreak/>
        <w:t xml:space="preserve">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83428D4" w14:textId="77777777" w:rsidR="0045610C" w:rsidRPr="00A05D9C" w:rsidRDefault="0045610C" w:rsidP="0045610C"/>
    <w:p w14:paraId="240F15EC" w14:textId="77777777" w:rsidR="0045610C" w:rsidRDefault="0045610C" w:rsidP="0045610C">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71C8CE75" w14:textId="77777777" w:rsidR="0045610C" w:rsidRPr="00667B14" w:rsidRDefault="0045610C" w:rsidP="0045610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FA54289" w14:textId="77777777" w:rsidR="0045610C" w:rsidRPr="00BE0EC1" w:rsidRDefault="0045610C" w:rsidP="0045610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1F64821" w14:textId="77777777" w:rsidR="0045610C" w:rsidRDefault="0045610C" w:rsidP="0045610C">
      <w:r w:rsidRPr="00A44E95">
        <w:rPr>
          <w:noProof/>
        </w:rPr>
        <w:lastRenderedPageBreak/>
        <w:drawing>
          <wp:inline distT="0" distB="0" distL="0" distR="0" wp14:anchorId="6B06730B" wp14:editId="71786135">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2039E2F9" w14:textId="77777777" w:rsidR="0045610C" w:rsidRPr="00FF4115" w:rsidRDefault="0045610C" w:rsidP="0045610C">
      <w:pPr>
        <w:rPr>
          <w:rStyle w:val="Emphasis"/>
        </w:rPr>
      </w:pPr>
      <w:r w:rsidRPr="00BE0EC1">
        <w:rPr>
          <w:sz w:val="16"/>
        </w:rPr>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7C51AC9" w14:textId="77777777" w:rsidR="0045610C" w:rsidRDefault="0045610C" w:rsidP="0045610C"/>
    <w:p w14:paraId="0FA170EE" w14:textId="77777777" w:rsidR="0045610C" w:rsidRPr="00FF4115" w:rsidRDefault="0045610C" w:rsidP="0045610C">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3F76211E" w14:textId="77777777" w:rsidR="0045610C" w:rsidRDefault="0045610C" w:rsidP="0045610C">
      <w:r>
        <w:t>---To clarify this is the methodology for above chart.</w:t>
      </w:r>
    </w:p>
    <w:p w14:paraId="31E160C1" w14:textId="77777777" w:rsidR="0045610C" w:rsidRDefault="0045610C" w:rsidP="0045610C">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6" w:history="1">
        <w:r w:rsidRPr="008E3DAC">
          <w:rPr>
            <w:rStyle w:val="Hyperlink"/>
          </w:rPr>
          <w:t>https://sci-hub.se/10.1016/j.actaastro.2016.03.034</w:t>
        </w:r>
      </w:hyperlink>
      <w:r w:rsidRPr="00FF4115">
        <w:t>.</w:t>
      </w:r>
      <w:r>
        <w:t>] Justin</w:t>
      </w:r>
    </w:p>
    <w:p w14:paraId="2E499253" w14:textId="77777777" w:rsidR="0045610C" w:rsidRDefault="0045610C" w:rsidP="0045610C">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lastRenderedPageBreak/>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xml:space="preserve">, which </w:t>
      </w:r>
      <w:proofErr w:type="gramStart"/>
      <w:r w:rsidRPr="00FF4115">
        <w:rPr>
          <w:u w:val="single"/>
        </w:rPr>
        <w:t>take into account</w:t>
      </w:r>
      <w:proofErr w:type="gramEnd"/>
      <w:r w:rsidRPr="00FF4115">
        <w:rPr>
          <w:u w:val="single"/>
        </w:rPr>
        <w:t xml:space="preserve">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proofErr w:type="gramStart"/>
      <w:r w:rsidRPr="008B2DEF">
        <w:rPr>
          <w:rStyle w:val="Emphasis"/>
        </w:rPr>
        <w:t>deviation</w:t>
      </w:r>
      <w:proofErr w:type="gramEnd"/>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577F3532" w14:textId="77777777" w:rsidR="0045610C" w:rsidRDefault="0045610C" w:rsidP="0045610C"/>
    <w:p w14:paraId="46289E19" w14:textId="77777777" w:rsidR="0045610C" w:rsidRPr="0036263B" w:rsidRDefault="0045610C" w:rsidP="0045610C">
      <w:pPr>
        <w:pStyle w:val="Heading4"/>
      </w:pPr>
      <w:r>
        <w:t xml:space="preserve">Debris triggers </w:t>
      </w:r>
      <w:r w:rsidRPr="0020445B">
        <w:rPr>
          <w:u w:val="single"/>
        </w:rPr>
        <w:t>miscalculated war</w:t>
      </w:r>
      <w:r>
        <w:t>.</w:t>
      </w:r>
    </w:p>
    <w:p w14:paraId="1F46043E" w14:textId="77777777" w:rsidR="0045610C" w:rsidRPr="000F20C1" w:rsidRDefault="0045610C" w:rsidP="0045610C">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7" w:history="1">
        <w:r w:rsidRPr="005773F3">
          <w:rPr>
            <w:rStyle w:val="Hyperlink"/>
          </w:rPr>
          <w:t>https://www.sciencealert.com/space-junk-accidents-could-trigger-armed-conflict-expert-warns</w:t>
        </w:r>
      </w:hyperlink>
      <w:r>
        <w:t xml:space="preserve">. </w:t>
      </w:r>
    </w:p>
    <w:p w14:paraId="5C1D8C39" w14:textId="77777777" w:rsidR="0045610C" w:rsidRDefault="0045610C" w:rsidP="0045610C">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w:t>
      </w:r>
      <w:proofErr w:type="gramStart"/>
      <w:r w:rsidRPr="00131706">
        <w:rPr>
          <w:sz w:val="12"/>
        </w:rPr>
        <w:t>The majority of</w:t>
      </w:r>
      <w:proofErr w:type="gramEnd"/>
      <w:r w:rsidRPr="00131706">
        <w:rPr>
          <w:sz w:val="12"/>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lastRenderedPageBreak/>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74994E68" w14:textId="77777777" w:rsidR="0045610C" w:rsidRDefault="0045610C" w:rsidP="0045610C">
      <w:pPr>
        <w:rPr>
          <w:rStyle w:val="StyleUnderline"/>
        </w:rPr>
      </w:pPr>
    </w:p>
    <w:p w14:paraId="3861D49B" w14:textId="77777777" w:rsidR="0045610C" w:rsidRPr="00A87F24" w:rsidRDefault="0045610C" w:rsidP="0045610C">
      <w:pPr>
        <w:pStyle w:val="Heading4"/>
        <w:rPr>
          <w:rStyle w:val="Style13ptBold"/>
          <w:b/>
          <w:bCs w:val="0"/>
        </w:rPr>
      </w:pPr>
      <w:r>
        <w:rPr>
          <w:rStyle w:val="Style13ptBold"/>
        </w:rPr>
        <w:t xml:space="preserve">Goes </w:t>
      </w:r>
      <w:r w:rsidRPr="00A73303">
        <w:rPr>
          <w:rStyle w:val="Style13ptBold"/>
        </w:rPr>
        <w:t>nuclear</w:t>
      </w:r>
      <w:r>
        <w:rPr>
          <w:rStyle w:val="Style13ptBold"/>
        </w:rPr>
        <w:t>.</w:t>
      </w:r>
    </w:p>
    <w:p w14:paraId="1C261CA5" w14:textId="77777777" w:rsidR="0045610C" w:rsidRPr="002F7FDF" w:rsidRDefault="0045610C" w:rsidP="0045610C">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8" w:history="1">
        <w:r w:rsidRPr="005773F3">
          <w:rPr>
            <w:rStyle w:val="Hyperlink"/>
          </w:rPr>
          <w:t>https://www.baen.com/living_without_satellites</w:t>
        </w:r>
      </w:hyperlink>
      <w:r>
        <w:t xml:space="preserve">. </w:t>
      </w:r>
    </w:p>
    <w:p w14:paraId="7D25B3B7" w14:textId="77777777" w:rsidR="0045610C" w:rsidRPr="007216D2" w:rsidRDefault="0045610C" w:rsidP="0045610C">
      <w:pPr>
        <w:rPr>
          <w:u w:val="single"/>
        </w:rPr>
      </w:pPr>
      <w:r w:rsidRPr="00916BB1">
        <w:rPr>
          <w:rStyle w:val="StyleUnderline"/>
          <w:highlight w:val="green"/>
        </w:rPr>
        <w:t>Satellite</w:t>
      </w:r>
      <w:r w:rsidRPr="002F7FDF">
        <w:rPr>
          <w:rStyle w:val="StyleUnderline"/>
        </w:rPr>
        <w:t xml:space="preserve"> imagery </w:t>
      </w:r>
      <w:r w:rsidRPr="00721130">
        <w:rPr>
          <w:rStyle w:val="StyleUnderline"/>
        </w:rPr>
        <w:t>is used by the military and</w:t>
      </w:r>
      <w:r w:rsidRPr="00721130">
        <w:rPr>
          <w:sz w:val="12"/>
        </w:rPr>
        <w:t xml:space="preserve"> our </w:t>
      </w:r>
      <w:r w:rsidRPr="00721130">
        <w:rPr>
          <w:rStyle w:val="StyleUnderline"/>
        </w:rPr>
        <w:t xml:space="preserve">political leaders to </w:t>
      </w:r>
      <w:r w:rsidRPr="00916BB1">
        <w:rPr>
          <w:rStyle w:val="StyleUnderline"/>
          <w:highlight w:val="green"/>
        </w:rPr>
        <w:t>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proofErr w:type="gramStart"/>
      <w:r w:rsidRPr="00916BB1">
        <w:rPr>
          <w:rStyle w:val="Emphasis"/>
          <w:highlight w:val="green"/>
        </w:rPr>
        <w:t>whether</w:t>
      </w:r>
      <w:r w:rsidRPr="002F7FDF">
        <w:rPr>
          <w:rStyle w:val="Emphasis"/>
        </w:rPr>
        <w:t xml:space="preserve"> or not</w:t>
      </w:r>
      <w:proofErr w:type="gramEnd"/>
      <w:r w:rsidRPr="002F7FDF">
        <w:rPr>
          <w:rStyle w:val="Emphasis"/>
        </w:rPr>
        <w:t xml:space="preserve">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721130">
        <w:rPr>
          <w:rStyle w:val="Emphasis"/>
        </w:rPr>
        <w:t xml:space="preserve">accidental </w:t>
      </w:r>
      <w:r w:rsidRPr="00916BB1">
        <w:rPr>
          <w:rStyle w:val="Emphasis"/>
          <w:highlight w:val="green"/>
        </w:rPr>
        <w:t>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w:t>
      </w:r>
      <w:proofErr w:type="gramStart"/>
      <w:r w:rsidRPr="00131706">
        <w:rPr>
          <w:sz w:val="12"/>
        </w:rPr>
        <w:t>First of all</w:t>
      </w:r>
      <w:proofErr w:type="gramEnd"/>
      <w:r w:rsidRPr="00131706">
        <w:rPr>
          <w:sz w:val="12"/>
        </w:rPr>
        <w:t xml:space="preserve">,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 xml:space="preserve">dependent on </w:t>
      </w:r>
      <w:r w:rsidRPr="00721130">
        <w:rPr>
          <w:rStyle w:val="Emphasis"/>
        </w:rPr>
        <w:t>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721130">
        <w:rPr>
          <w:rStyle w:val="StyleUnderline"/>
        </w:rPr>
        <w:t xml:space="preserve">military’s </w:t>
      </w:r>
      <w:r w:rsidRPr="00916BB1">
        <w:rPr>
          <w:rStyle w:val="StyleUnderline"/>
          <w:highlight w:val="green"/>
        </w:rPr>
        <w:t>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2A6C6227" w14:textId="77777777" w:rsidR="0045610C" w:rsidRDefault="0045610C" w:rsidP="0045610C"/>
    <w:p w14:paraId="1AFE3096" w14:textId="77777777" w:rsidR="0045610C" w:rsidRPr="00A16AB1" w:rsidRDefault="0045610C" w:rsidP="0045610C">
      <w:pPr>
        <w:pStyle w:val="Heading4"/>
      </w:pPr>
      <w:r>
        <w:t xml:space="preserve">Public pressure </w:t>
      </w:r>
      <w:r w:rsidRPr="009E63A2">
        <w:rPr>
          <w:u w:val="single"/>
        </w:rPr>
        <w:t>forces</w:t>
      </w:r>
      <w:r>
        <w:t xml:space="preserve"> retaliation.</w:t>
      </w:r>
    </w:p>
    <w:p w14:paraId="249AA9BC" w14:textId="77777777" w:rsidR="0045610C" w:rsidRPr="00D0048E" w:rsidRDefault="0045610C" w:rsidP="0045610C">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9" w:history="1">
        <w:r w:rsidRPr="00D0048E">
          <w:rPr>
            <w:rStyle w:val="Hyperlink"/>
          </w:rPr>
          <w:t>http://thebulletin.org/space-weapons-and-risk-nuclear-exchanges8346</w:t>
        </w:r>
      </w:hyperlink>
    </w:p>
    <w:p w14:paraId="5C6E5076" w14:textId="77777777" w:rsidR="0045610C" w:rsidRPr="00131706" w:rsidRDefault="0045610C" w:rsidP="0045610C">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 xml:space="preserve">capabilities </w:t>
      </w:r>
      <w:r w:rsidRPr="00721130">
        <w:rPr>
          <w:rStyle w:val="Emphasis"/>
        </w:rPr>
        <w:t xml:space="preserve">have </w:t>
      </w:r>
      <w:r w:rsidRPr="00916BB1">
        <w:rPr>
          <w:rStyle w:val="Emphasis"/>
          <w:highlight w:val="green"/>
        </w:rPr>
        <w:t>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 xml:space="preserve">of </w:t>
      </w:r>
      <w:r w:rsidRPr="00721130">
        <w:rPr>
          <w:rStyle w:val="StyleUnderline"/>
        </w:rPr>
        <w:t xml:space="preserve">modern </w:t>
      </w:r>
      <w:r w:rsidRPr="00916BB1">
        <w:rPr>
          <w:rStyle w:val="StyleUnderline"/>
          <w:highlight w:val="green"/>
        </w:rPr>
        <w:t>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In 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w:t>
      </w:r>
      <w:r w:rsidRPr="00131706">
        <w:rPr>
          <w:sz w:val="12"/>
        </w:rPr>
        <w:lastRenderedPageBreak/>
        <w:t xml:space="preserve">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 xml:space="preserve">respond irrationally </w:t>
      </w:r>
      <w:r w:rsidRPr="00721130">
        <w:rPr>
          <w:rStyle w:val="Emphasis"/>
        </w:rPr>
        <w:t>when attacked</w:t>
      </w:r>
      <w:r w:rsidRPr="00721130">
        <w:rPr>
          <w:rStyle w:val="StyleUnderline"/>
        </w:rPr>
        <w:t xml:space="preserve">. </w:t>
      </w:r>
      <w:r w:rsidRPr="00721130">
        <w:rPr>
          <w:sz w:val="12"/>
        </w:rPr>
        <w:t>Moreover,</w:t>
      </w:r>
      <w:r w:rsidRPr="00131706">
        <w:rPr>
          <w:sz w:val="12"/>
        </w:rPr>
        <w:t xml:space="preserve">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w:t>
      </w:r>
      <w:proofErr w:type="gramStart"/>
      <w:r w:rsidRPr="00131706">
        <w:rPr>
          <w:sz w:val="12"/>
        </w:rPr>
        <w:t>developing</w:t>
      </w:r>
      <w:proofErr w:type="gramEnd"/>
      <w:r w:rsidRPr="00131706">
        <w:rPr>
          <w:sz w:val="12"/>
        </w:rPr>
        <w:t xml:space="preserve">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w:t>
      </w:r>
      <w:r w:rsidRPr="00721130">
        <w:rPr>
          <w:rStyle w:val="StyleUnderline"/>
        </w:rPr>
        <w:t>that</w:t>
      </w:r>
      <w:r w:rsidRPr="00D0048E">
        <w:rPr>
          <w:rStyle w:val="StyleUnderline"/>
        </w:rPr>
        <w:t xml:space="preserve"> </w:t>
      </w:r>
      <w:r w:rsidRPr="00916BB1">
        <w:rPr>
          <w:rStyle w:val="StyleUnderline"/>
          <w:highlight w:val="green"/>
        </w:rPr>
        <w:t xml:space="preserve">China or Russia </w:t>
      </w:r>
      <w:proofErr w:type="gramStart"/>
      <w:r w:rsidRPr="00721130">
        <w:rPr>
          <w:rStyle w:val="StyleUnderline"/>
        </w:rPr>
        <w:t>were</w:t>
      </w:r>
      <w:proofErr w:type="gramEnd"/>
      <w:r w:rsidRPr="00721130">
        <w:rPr>
          <w:rStyle w:val="StyleUnderline"/>
        </w:rPr>
        <w:t xml:space="preserve"> </w:t>
      </w:r>
      <w:r w:rsidRPr="00916BB1">
        <w:rPr>
          <w:rStyle w:val="StyleUnderline"/>
          <w:highlight w:val="green"/>
        </w:rPr>
        <w:t>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w:t>
      </w:r>
      <w:r w:rsidRPr="00721130">
        <w:rPr>
          <w:rStyle w:val="StyleUnderline"/>
        </w:rPr>
        <w:t xml:space="preserve">could </w:t>
      </w:r>
      <w:r w:rsidRPr="00916BB1">
        <w:rPr>
          <w:rStyle w:val="StyleUnderline"/>
          <w:highlight w:val="green"/>
        </w:rPr>
        <w:t xml:space="preserve">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w:t>
      </w:r>
      <w:proofErr w:type="gramStart"/>
      <w:r w:rsidRPr="00131706">
        <w:rPr>
          <w:sz w:val="12"/>
        </w:rPr>
        <w:t>actually happened</w:t>
      </w:r>
      <w:proofErr w:type="gramEnd"/>
      <w:r w:rsidRPr="00131706">
        <w:rPr>
          <w:sz w:val="12"/>
        </w:rPr>
        <w:t>. Such scenarios may seem improbable, but they are no more implausible than the scenarios that are used to justify the development and use of antisatellite weapons.</w:t>
      </w:r>
    </w:p>
    <w:p w14:paraId="0F119D6E" w14:textId="77777777" w:rsidR="0045610C" w:rsidRDefault="0045610C" w:rsidP="0045610C"/>
    <w:p w14:paraId="31D14148" w14:textId="77777777" w:rsidR="0045610C" w:rsidRDefault="0045610C" w:rsidP="0045610C">
      <w:pPr>
        <w:pStyle w:val="Heading4"/>
      </w:pPr>
      <w:r>
        <w:t xml:space="preserve">Convergence of factors </w:t>
      </w:r>
      <w:r w:rsidRPr="00C1576D">
        <w:rPr>
          <w:u w:val="single"/>
        </w:rPr>
        <w:t>guarantee</w:t>
      </w:r>
      <w:r>
        <w:t xml:space="preserve"> space escalation. </w:t>
      </w:r>
    </w:p>
    <w:p w14:paraId="43C22319" w14:textId="77777777" w:rsidR="0045610C" w:rsidRPr="00A80DF9" w:rsidRDefault="0045610C" w:rsidP="0045610C">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20"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21" w:history="1">
        <w:r>
          <w:rPr>
            <w:rStyle w:val="Hyperlink"/>
          </w:rPr>
          <w:t>https://www.theatlantic.com/science/archive/2017/12/why-we-should-be-worried-about-a-war-in-space/548507/</w:t>
        </w:r>
      </w:hyperlink>
    </w:p>
    <w:p w14:paraId="09C95BEA" w14:textId="77777777" w:rsidR="0045610C" w:rsidRDefault="0045610C" w:rsidP="0045610C">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22"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23" w:tgtFrame="_blank" w:history="1">
        <w:r w:rsidRPr="00131706">
          <w:rPr>
            <w:rStyle w:val="Hyperlink"/>
            <w:sz w:val="12"/>
          </w:rPr>
          <w:t>already underway</w:t>
        </w:r>
      </w:hyperlink>
      <w:r w:rsidRPr="00131706">
        <w:rPr>
          <w:sz w:val="12"/>
        </w:rPr>
        <w:t xml:space="preserve">. No longer confined to the </w:t>
      </w:r>
      <w:hyperlink r:id="rId24" w:tgtFrame="_blank" w:history="1">
        <w:r w:rsidRPr="00131706">
          <w:rPr>
            <w:rStyle w:val="Hyperlink"/>
            <w:sz w:val="12"/>
          </w:rPr>
          <w:t>fiction shelf</w:t>
        </w:r>
      </w:hyperlink>
      <w:r w:rsidRPr="00131706">
        <w:rPr>
          <w:sz w:val="12"/>
        </w:rPr>
        <w:t xml:space="preserve">, </w:t>
      </w:r>
      <w:r w:rsidRPr="00916BB1">
        <w:rPr>
          <w:rStyle w:val="Emphasis"/>
          <w:highlight w:val="green"/>
        </w:rPr>
        <w:t>space war</w:t>
      </w:r>
      <w:r w:rsidRPr="00E60670">
        <w:rPr>
          <w:rStyle w:val="Emphasis"/>
        </w:rPr>
        <w:t>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E60670">
        <w:rPr>
          <w:rStyle w:val="Emphasis"/>
        </w:rPr>
        <w:t>outlining what constitutes bad behavior in space</w:t>
      </w:r>
      <w:r w:rsidRPr="00E60670">
        <w:rPr>
          <w:sz w:val="12"/>
        </w:rPr>
        <w:t xml:space="preserve">. It’s </w:t>
      </w:r>
      <w:hyperlink r:id="rId25" w:tgtFrame="_blank" w:history="1">
        <w:r w:rsidRPr="00E60670">
          <w:rPr>
            <w:rStyle w:val="Hyperlink"/>
            <w:sz w:val="12"/>
          </w:rPr>
          <w:t>presumed</w:t>
        </w:r>
      </w:hyperlink>
      <w:r w:rsidRPr="00E60670">
        <w:rPr>
          <w:sz w:val="12"/>
        </w:rPr>
        <w:t xml:space="preserve"> that International</w:t>
      </w:r>
      <w:r w:rsidRPr="00131706">
        <w:rPr>
          <w:sz w:val="12"/>
        </w:rPr>
        <w:t xml:space="preserve">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6"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E60670">
        <w:rPr>
          <w:rStyle w:val="StyleUnderline"/>
        </w:rPr>
        <w:t>space</w:t>
      </w:r>
      <w:r w:rsidRPr="0094049C">
        <w:rPr>
          <w:rStyle w:val="StyleUnderline"/>
        </w:rPr>
        <w:t xml:space="preserve"> </w:t>
      </w:r>
      <w:r w:rsidRPr="00E60670">
        <w:rPr>
          <w:rStyle w:val="StyleUnderline"/>
        </w:rPr>
        <w:t>would be a war with potentially</w:t>
      </w:r>
      <w:r w:rsidRPr="0094049C">
        <w:rPr>
          <w:rStyle w:val="StyleUnderline"/>
        </w:rPr>
        <w:t xml:space="preserve">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E60670">
        <w:rPr>
          <w:rStyle w:val="StyleUnderline"/>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7"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8"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 xml:space="preserve">half of all operational satellites are owned and operated by the United States </w:t>
      </w:r>
      <w:r w:rsidRPr="0094049C">
        <w:rPr>
          <w:rStyle w:val="StyleUnderline"/>
        </w:rPr>
        <w:lastRenderedPageBreak/>
        <w:t>government or American commercial companies. That’s twice as many as Russia and China, combined</w:t>
      </w:r>
      <w:r w:rsidRPr="00131706">
        <w:rPr>
          <w:sz w:val="12"/>
        </w:rPr>
        <w:t xml:space="preserve">. 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w:t>
      </w:r>
      <w:r w:rsidRPr="00E60670">
        <w:rPr>
          <w:sz w:val="12"/>
        </w:rPr>
        <w:t xml:space="preserve">us. When </w:t>
      </w:r>
      <w:r w:rsidRPr="00E60670">
        <w:rPr>
          <w:rStyle w:val="StyleUnderline"/>
        </w:rPr>
        <w:t xml:space="preserve">the </w:t>
      </w:r>
      <w:r w:rsidRPr="00E60670">
        <w:rPr>
          <w:rStyle w:val="Emphasis"/>
        </w:rPr>
        <w:t>U.S. military deploys troops</w:t>
      </w:r>
      <w:r w:rsidRPr="00E60670">
        <w:rPr>
          <w:rStyle w:val="StyleUnderline"/>
        </w:rPr>
        <w:t xml:space="preserve"> overseas</w:t>
      </w:r>
      <w:r w:rsidRPr="0094049C">
        <w:rPr>
          <w:rStyle w:val="StyleUnderline"/>
        </w:rPr>
        <w:t xml:space="preserve">, </w:t>
      </w:r>
      <w:r w:rsidRPr="00916BB1">
        <w:rPr>
          <w:rStyle w:val="StyleUnderline"/>
          <w:highlight w:val="green"/>
        </w:rPr>
        <w:t>satellite</w:t>
      </w:r>
      <w:r w:rsidRPr="0094049C">
        <w:rPr>
          <w:rStyle w:val="StyleUnderline"/>
        </w:rPr>
        <w:t xml:space="preserve"> </w:t>
      </w:r>
      <w:r w:rsidRPr="00E60670">
        <w:rPr>
          <w:rStyle w:val="StyleUnderline"/>
        </w:rPr>
        <w:t xml:space="preserve">communications </w:t>
      </w:r>
      <w:r w:rsidRPr="00916BB1">
        <w:rPr>
          <w:rStyle w:val="StyleUnderline"/>
          <w:highlight w:val="green"/>
        </w:rPr>
        <w:t>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9"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30"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E60670">
        <w:rPr>
          <w:rStyle w:val="Emphasis"/>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E60670">
        <w:rPr>
          <w:rStyle w:val="StyleUnderline"/>
        </w:rPr>
        <w:t>means</w:t>
      </w:r>
      <w:r w:rsidRPr="0094049C">
        <w:rPr>
          <w:rStyle w:val="StyleUnderline"/>
        </w:rPr>
        <w:t xml:space="preserve"> </w:t>
      </w:r>
      <w:r w:rsidRPr="00131706">
        <w:rPr>
          <w:rStyle w:val="Emphasis"/>
        </w:rPr>
        <w:t xml:space="preserve">more </w:t>
      </w:r>
      <w:r w:rsidRPr="00E60670">
        <w:rPr>
          <w:rStyle w:val="Emphasis"/>
        </w:rPr>
        <w:t>opportunities 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E60670">
        <w:rPr>
          <w:rStyle w:val="Emphasis"/>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31"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32"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0CD7CDB8" w14:textId="77777777" w:rsidR="0045610C" w:rsidRPr="00831EB4" w:rsidRDefault="0045610C" w:rsidP="0045610C">
      <w:pPr>
        <w:pStyle w:val="StyleMinimizedTextArialNarrow9pt"/>
      </w:pPr>
    </w:p>
    <w:p w14:paraId="4DFBB7AD" w14:textId="77777777" w:rsidR="0045610C" w:rsidRPr="00831EB4" w:rsidRDefault="0045610C" w:rsidP="0045610C">
      <w:pPr>
        <w:pStyle w:val="Heading4"/>
        <w:rPr>
          <w:rStyle w:val="Style13ptBold"/>
          <w:b/>
          <w:bCs w:val="0"/>
        </w:rPr>
      </w:pPr>
      <w:r w:rsidRPr="00831EB4">
        <w:rPr>
          <w:rStyle w:val="Style13ptBold"/>
          <w:bCs w:val="0"/>
        </w:rPr>
        <w:t>No checks on escalation.</w:t>
      </w:r>
    </w:p>
    <w:p w14:paraId="4CC24BA7" w14:textId="77777777" w:rsidR="0045610C" w:rsidRPr="00581846" w:rsidRDefault="0045610C" w:rsidP="0045610C">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33" w:history="1">
        <w:r w:rsidRPr="008E3734">
          <w:rPr>
            <w:rStyle w:val="Hyperlink"/>
          </w:rPr>
          <w:t>https://nsiteam.com/social/wp-content/uploads/2018/08/SMA-White-Paper_Chinese-Persepectives-on-Space_-Aug-2018.pdf</w:t>
        </w:r>
      </w:hyperlink>
      <w:r>
        <w:t>, accessed 7-14</w:t>
      </w:r>
      <w:r w:rsidRPr="004B3D48">
        <w:t>-2019) bm</w:t>
      </w:r>
    </w:p>
    <w:p w14:paraId="54DD1D68" w14:textId="77777777" w:rsidR="0045610C" w:rsidRPr="00A96B3A" w:rsidRDefault="0045610C" w:rsidP="0045610C">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lastRenderedPageBreak/>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proofErr w:type="gramStart"/>
      <w:r w:rsidRPr="002C2CE7">
        <w:rPr>
          <w:rStyle w:val="StyleUnderline"/>
        </w:rPr>
        <w:t>domains</w:t>
      </w:r>
      <w:r w:rsidRPr="00A96B3A">
        <w:rPr>
          <w:sz w:val="16"/>
        </w:rPr>
        <w:t xml:space="preserve">, </w:t>
      </w:r>
      <w:r w:rsidRPr="00916BB1">
        <w:rPr>
          <w:rStyle w:val="StyleUnderline"/>
          <w:highlight w:val="green"/>
        </w:rPr>
        <w:t>and</w:t>
      </w:r>
      <w:proofErr w:type="gramEnd"/>
      <w:r w:rsidRPr="00916BB1">
        <w:rPr>
          <w:rStyle w:val="StyleUnderline"/>
          <w:highlight w:val="green"/>
        </w:rPr>
        <w:t xml:space="preserve">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41BE1385" w14:textId="77777777" w:rsidR="0045610C" w:rsidRDefault="0045610C" w:rsidP="0045610C">
      <w:pPr>
        <w:rPr>
          <w:sz w:val="16"/>
        </w:rPr>
      </w:pPr>
    </w:p>
    <w:p w14:paraId="33FFAF02" w14:textId="77777777" w:rsidR="0045610C" w:rsidRPr="00635356" w:rsidRDefault="0045610C" w:rsidP="0045610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72E9A375" w14:textId="77777777" w:rsidR="0045610C" w:rsidRPr="00131706" w:rsidRDefault="0045610C" w:rsidP="0045610C">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34"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35" w:history="1">
        <w:r w:rsidRPr="00131706">
          <w:rPr>
            <w:rStyle w:val="Hyperlink"/>
          </w:rPr>
          <w:t>https://ratical.org/radiation/NuclearExtinction/StevenStarr022815.html</w:t>
        </w:r>
      </w:hyperlink>
      <w:r w:rsidRPr="00131706">
        <w:rPr>
          <w:rStyle w:val="Hyperlink"/>
        </w:rPr>
        <w:t>]</w:t>
      </w:r>
      <w:r w:rsidRPr="00131706">
        <w:t xml:space="preserve"> TG </w:t>
      </w:r>
    </w:p>
    <w:p w14:paraId="0830C781" w14:textId="7B530C8F" w:rsidR="0045610C" w:rsidRDefault="0045610C" w:rsidP="0045610C">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6"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7"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8"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F3CC6A5" w14:textId="67716B64" w:rsidR="0045610C" w:rsidRDefault="0045610C" w:rsidP="0045610C">
      <w:pPr>
        <w:pStyle w:val="Heading3"/>
      </w:pPr>
      <w:r>
        <w:lastRenderedPageBreak/>
        <w:t>Framing</w:t>
      </w:r>
    </w:p>
    <w:p w14:paraId="599DB6AE" w14:textId="77777777" w:rsidR="0045610C" w:rsidRDefault="0045610C" w:rsidP="0045610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12760C1A" w14:textId="77777777" w:rsidR="0045610C" w:rsidRDefault="0045610C" w:rsidP="0045610C">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55BB0195" w14:textId="77777777" w:rsidR="0045610C" w:rsidRDefault="0045610C" w:rsidP="0045610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02389D8E" w14:textId="77777777" w:rsidR="0045610C" w:rsidRDefault="0045610C" w:rsidP="0045610C">
      <w:pPr>
        <w:pStyle w:val="Heading4"/>
      </w:pPr>
      <w:r>
        <w:t>3] Extinction outweighs</w:t>
      </w:r>
    </w:p>
    <w:p w14:paraId="5100FDB1" w14:textId="77777777" w:rsidR="0045610C" w:rsidRPr="00166CFF" w:rsidRDefault="0045610C" w:rsidP="0045610C">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2E11567B" w14:textId="77777777" w:rsidR="0045610C" w:rsidRPr="00947060" w:rsidRDefault="0045610C" w:rsidP="0045610C">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xml:space="preserve">, the expected benefit of letting the human race go </w:t>
      </w:r>
      <w:r w:rsidRPr="00166CFF">
        <w:rPr>
          <w:sz w:val="14"/>
          <w:szCs w:val="26"/>
        </w:rPr>
        <w:lastRenderedPageBreak/>
        <w:t>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6A2F7BBB" w14:textId="77777777" w:rsidR="0045610C" w:rsidRPr="002F7434" w:rsidRDefault="0045610C" w:rsidP="0045610C"/>
    <w:p w14:paraId="3AAAA6FA" w14:textId="77777777" w:rsidR="0045610C" w:rsidRPr="009340C1" w:rsidRDefault="0045610C" w:rsidP="0045610C"/>
    <w:p w14:paraId="3FD489D4" w14:textId="77777777" w:rsidR="0045610C" w:rsidRPr="00A817E1" w:rsidRDefault="0045610C" w:rsidP="0045610C"/>
    <w:p w14:paraId="57B86F05" w14:textId="77777777" w:rsidR="0045610C" w:rsidRPr="00E618EA" w:rsidRDefault="0045610C" w:rsidP="0045610C"/>
    <w:p w14:paraId="5987E6F6" w14:textId="77777777" w:rsidR="0045610C" w:rsidRDefault="0045610C" w:rsidP="0045610C">
      <w:pPr>
        <w:rPr>
          <w:rFonts w:eastAsiaTheme="majorEastAsia" w:cstheme="majorBidi"/>
          <w:b/>
          <w:bCs/>
          <w:sz w:val="32"/>
          <w:szCs w:val="32"/>
          <w:u w:val="single"/>
        </w:rPr>
      </w:pPr>
    </w:p>
    <w:p w14:paraId="4DB44488" w14:textId="77777777" w:rsidR="0045610C" w:rsidRPr="00E618EA" w:rsidRDefault="0045610C" w:rsidP="0045610C">
      <w:pPr>
        <w:tabs>
          <w:tab w:val="left" w:pos="5480"/>
        </w:tabs>
      </w:pPr>
      <w:r>
        <w:tab/>
      </w:r>
    </w:p>
    <w:p w14:paraId="17B5F518" w14:textId="77777777" w:rsidR="0045610C" w:rsidRPr="00916BB1" w:rsidRDefault="0045610C" w:rsidP="0045610C">
      <w:pPr>
        <w:pStyle w:val="Heading3"/>
        <w:rPr>
          <w:rStyle w:val="StyleUnderline"/>
          <w:sz w:val="32"/>
        </w:rPr>
      </w:pPr>
      <w:r>
        <w:lastRenderedPageBreak/>
        <w:t>1AC – Method</w:t>
      </w:r>
    </w:p>
    <w:p w14:paraId="3A884B79" w14:textId="77777777" w:rsidR="0045610C" w:rsidRPr="00916BB1" w:rsidRDefault="0045610C" w:rsidP="0045610C">
      <w:pPr>
        <w:pStyle w:val="Heading4"/>
        <w:spacing w:before="0" w:line="240" w:lineRule="auto"/>
      </w:pPr>
      <w:r>
        <w:t xml:space="preserve">The alt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19C42BD0" w14:textId="77777777" w:rsidR="0045610C" w:rsidRDefault="0045610C" w:rsidP="0045610C">
      <w:r>
        <w:t xml:space="preserve">Raymond </w:t>
      </w:r>
      <w:r>
        <w:rPr>
          <w:rStyle w:val="Style13ptBold"/>
        </w:rPr>
        <w:t>Duvall 6</w:t>
      </w:r>
      <w:r>
        <w:t xml:space="preserve"> – Professor of Political Science @ Univ of Minnesota, Taking Sovereignty Out of This World: Space Weapons and Empire of the Future, October 2006, </w:t>
      </w:r>
      <w:hyperlink r:id="rId39" w:history="1">
        <w:r w:rsidRPr="008E3DAC">
          <w:rPr>
            <w:rStyle w:val="Hyperlink"/>
          </w:rPr>
          <w:t>https://www.files.ethz.ch/isn/111193/Taking%20Sovereignty%20Out%20of%20This%20World.pdf</w:t>
        </w:r>
      </w:hyperlink>
      <w:r>
        <w:t xml:space="preserve"> </w:t>
      </w:r>
    </w:p>
    <w:p w14:paraId="15D18FA6" w14:textId="77777777" w:rsidR="0045610C" w:rsidRDefault="0045610C" w:rsidP="0045610C">
      <w:pPr>
        <w:rPr>
          <w:rStyle w:val="Emphasis"/>
          <w:szCs w:val="20"/>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w:t>
      </w:r>
      <w:proofErr w:type="gramStart"/>
      <w:r>
        <w:rPr>
          <w:sz w:val="8"/>
          <w:szCs w:val="20"/>
        </w:rPr>
        <w:t>commons</w:t>
      </w:r>
      <w:proofErr w:type="gramEnd"/>
      <w:r>
        <w:rPr>
          <w:sz w:val="8"/>
          <w:szCs w:val="20"/>
        </w:rPr>
        <w:t xml:space="preserve"> of orbital space is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proofErr w:type="gramStart"/>
      <w:r>
        <w:rPr>
          <w:rStyle w:val="StyleUnderline"/>
          <w:szCs w:val="20"/>
        </w:rPr>
        <w:t>in regard to</w:t>
      </w:r>
      <w:proofErr w:type="gramEnd"/>
      <w:r>
        <w:rPr>
          <w:rStyle w:val="StyleUnderline"/>
          <w:szCs w:val="20"/>
        </w:rPr>
        <w:t xml:space="preserve">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w:t>
      </w:r>
      <w:proofErr w:type="gramStart"/>
      <w:r>
        <w:rPr>
          <w:sz w:val="8"/>
          <w:szCs w:val="20"/>
        </w:rPr>
        <w:t>in excess of</w:t>
      </w:r>
      <w:proofErr w:type="gramEnd"/>
      <w:r>
        <w:rPr>
          <w:sz w:val="8"/>
          <w:szCs w:val="20"/>
        </w:rPr>
        <w:t xml:space="preserve">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t>
      </w:r>
      <w:proofErr w:type="gramStart"/>
      <w:r>
        <w:rPr>
          <w:sz w:val="8"/>
          <w:szCs w:val="20"/>
        </w:rPr>
        <w:t>with the exception of</w:t>
      </w:r>
      <w:proofErr w:type="gramEnd"/>
      <w:r>
        <w:rPr>
          <w:sz w:val="8"/>
          <w:szCs w:val="20"/>
        </w:rPr>
        <w:t xml:space="preserve">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w:t>
      </w:r>
      <w:proofErr w:type="gramStart"/>
      <w:r>
        <w:rPr>
          <w:sz w:val="8"/>
          <w:szCs w:val="20"/>
        </w:rPr>
        <w:t>enslavement</w:t>
      </w:r>
      <w:proofErr w:type="gramEnd"/>
      <w:r>
        <w:rPr>
          <w:sz w:val="8"/>
          <w:szCs w:val="20"/>
        </w:rPr>
        <w:t xml:space="preserve">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w:t>
      </w:r>
      <w:proofErr w:type="gramStart"/>
      <w:r>
        <w:rPr>
          <w:sz w:val="8"/>
          <w:szCs w:val="20"/>
        </w:rPr>
        <w:t>billion</w:t>
      </w:r>
      <w:proofErr w:type="gramEnd"/>
      <w:r>
        <w:rPr>
          <w:sz w:val="8"/>
          <w:szCs w:val="20"/>
        </w:rPr>
        <w:t xml:space="preserve">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w:t>
      </w:r>
      <w:proofErr w:type="gramStart"/>
      <w:r>
        <w:rPr>
          <w:sz w:val="8"/>
          <w:szCs w:val="20"/>
        </w:rPr>
        <w:t>namely</w:t>
      </w:r>
      <w:proofErr w:type="gramEnd"/>
      <w:r>
        <w:rPr>
          <w:sz w:val="8"/>
          <w:szCs w:val="20"/>
        </w:rPr>
        <w:t xml:space="preserve">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w:t>
      </w:r>
      <w:proofErr w:type="gramStart"/>
      <w:r>
        <w:rPr>
          <w:sz w:val="8"/>
          <w:szCs w:val="20"/>
        </w:rPr>
        <w:t>in order to</w:t>
      </w:r>
      <w:proofErr w:type="gramEnd"/>
      <w:r>
        <w:rPr>
          <w:sz w:val="8"/>
          <w:szCs w:val="20"/>
        </w:rPr>
        <w:t xml:space="preserve">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 xml:space="preserve">Embedded within space control is the notion that space is a new </w:t>
      </w:r>
      <w:r w:rsidRPr="00916BB1">
        <w:rPr>
          <w:sz w:val="8"/>
          <w:szCs w:val="20"/>
        </w:rPr>
        <w:lastRenderedPageBreak/>
        <w:t>frontier</w:t>
      </w:r>
      <w:r>
        <w:rPr>
          <w:sz w:val="8"/>
          <w:szCs w:val="20"/>
        </w:rPr>
        <w:t xml:space="preserve">. </w:t>
      </w:r>
      <w:proofErr w:type="gramStart"/>
      <w:r>
        <w:rPr>
          <w:sz w:val="8"/>
          <w:szCs w:val="20"/>
        </w:rPr>
        <w:t>Following the Turner thesis and Roosevelt’s doctrine of imperialist expansion, there</w:t>
      </w:r>
      <w:proofErr w:type="gramEnd"/>
      <w:r>
        <w:rPr>
          <w:sz w:val="8"/>
          <w:szCs w:val="20"/>
        </w:rPr>
        <w:t xml:space="preserv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w:t>
      </w:r>
      <w:proofErr w:type="gramStart"/>
      <w:r>
        <w:rPr>
          <w:sz w:val="8"/>
          <w:szCs w:val="20"/>
        </w:rPr>
        <w:t>In order to</w:t>
      </w:r>
      <w:proofErr w:type="gramEnd"/>
      <w:r>
        <w:rPr>
          <w:sz w:val="8"/>
          <w:szCs w:val="20"/>
        </w:rPr>
        <w:t xml:space="preserve">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w:t>
      </w:r>
      <w:proofErr w:type="gramStart"/>
      <w:r w:rsidRPr="00916BB1">
        <w:rPr>
          <w:sz w:val="8"/>
          <w:szCs w:val="20"/>
        </w:rPr>
        <w:t>the means by which</w:t>
      </w:r>
      <w:proofErr w:type="gramEnd"/>
      <w:r w:rsidRPr="00916BB1">
        <w:rPr>
          <w:sz w:val="8"/>
          <w:szCs w:val="20"/>
        </w:rPr>
        <w:t xml:space="preserve"> this attack was carried out was essentially assassination—the assassination of those driving the vehicle to carry out the ethnic cleansing. Space-based weapons, then, are most useful at targeting individuals and groups on short notice </w:t>
      </w:r>
      <w:proofErr w:type="gramStart"/>
      <w:r w:rsidRPr="00916BB1">
        <w:rPr>
          <w:sz w:val="8"/>
          <w:szCs w:val="20"/>
        </w:rPr>
        <w:t>in order to</w:t>
      </w:r>
      <w:proofErr w:type="gramEnd"/>
      <w:r w:rsidRPr="00916BB1">
        <w:rPr>
          <w:sz w:val="8"/>
          <w:szCs w:val="20"/>
        </w:rPr>
        <w:t xml:space="preserve">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w:t>
      </w:r>
      <w:proofErr w:type="gramStart"/>
      <w:r w:rsidRPr="00916BB1">
        <w:rPr>
          <w:sz w:val="8"/>
          <w:szCs w:val="20"/>
        </w:rPr>
        <w:t>all of</w:t>
      </w:r>
      <w:proofErr w:type="gramEnd"/>
      <w:r w:rsidRPr="00916BB1">
        <w:rPr>
          <w:sz w:val="8"/>
          <w:szCs w:val="20"/>
        </w:rPr>
        <w:t xml:space="preserve">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w:t>
      </w:r>
      <w:proofErr w:type="gramStart"/>
      <w:r w:rsidRPr="00916BB1">
        <w:rPr>
          <w:sz w:val="8"/>
          <w:szCs w:val="20"/>
        </w:rPr>
        <w:t>has to</w:t>
      </w:r>
      <w:proofErr w:type="gramEnd"/>
      <w:r w:rsidRPr="00916BB1">
        <w:rPr>
          <w:sz w:val="8"/>
          <w:szCs w:val="20"/>
        </w:rPr>
        <w:t xml:space="preserve">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w:t>
      </w:r>
      <w:proofErr w:type="gramStart"/>
      <w:r w:rsidRPr="00916BB1">
        <w:rPr>
          <w:sz w:val="8"/>
          <w:szCs w:val="20"/>
        </w:rPr>
        <w:t>at this point in time</w:t>
      </w:r>
      <w:proofErr w:type="gramEnd"/>
      <w:r w:rsidRPr="00916BB1">
        <w:rPr>
          <w:sz w:val="8"/>
          <w:szCs w:val="20"/>
        </w:rPr>
        <w:t xml:space="preserv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w:t>
      </w:r>
      <w:proofErr w:type="gramStart"/>
      <w:r w:rsidRPr="00916BB1">
        <w:rPr>
          <w:sz w:val="8"/>
          <w:szCs w:val="20"/>
        </w:rPr>
        <w:t>great detail</w:t>
      </w:r>
      <w:proofErr w:type="gramEnd"/>
      <w:r w:rsidRPr="00916BB1">
        <w:rPr>
          <w:sz w:val="8"/>
          <w:szCs w:val="20"/>
        </w:rPr>
        <w:t xml:space="preserve">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w:t>
      </w:r>
      <w:proofErr w:type="gramStart"/>
      <w:r w:rsidRPr="00916BB1">
        <w:rPr>
          <w:sz w:val="8"/>
          <w:szCs w:val="20"/>
        </w:rPr>
        <w:t>states, or</w:t>
      </w:r>
      <w:proofErr w:type="gramEnd"/>
      <w:r w:rsidRPr="00916BB1">
        <w:rPr>
          <w:sz w:val="8"/>
          <w:szCs w:val="20"/>
        </w:rPr>
        <w:t xml:space="preserve">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w:t>
      </w:r>
      <w:proofErr w:type="gramStart"/>
      <w:r w:rsidRPr="00916BB1">
        <w:rPr>
          <w:sz w:val="8"/>
          <w:szCs w:val="20"/>
        </w:rPr>
        <w:t>by the use of</w:t>
      </w:r>
      <w:proofErr w:type="gramEnd"/>
      <w:r w:rsidRPr="00916BB1">
        <w:rPr>
          <w:sz w:val="8"/>
          <w:szCs w:val="20"/>
        </w:rPr>
        <w:t xml:space="preserve">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w:t>
      </w:r>
      <w:proofErr w:type="gramStart"/>
      <w:r>
        <w:rPr>
          <w:sz w:val="8"/>
          <w:szCs w:val="20"/>
        </w:rPr>
        <w:t>Empire, and</w:t>
      </w:r>
      <w:proofErr w:type="gramEnd"/>
      <w:r>
        <w:rPr>
          <w:sz w:val="8"/>
          <w:szCs w:val="20"/>
        </w:rPr>
        <w:t xml:space="preserve">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proofErr w:type="gramStart"/>
      <w:r>
        <w:rPr>
          <w:sz w:val="8"/>
          <w:szCs w:val="20"/>
        </w:rPr>
        <w:t>That being said, just</w:t>
      </w:r>
      <w:proofErr w:type="gramEnd"/>
      <w:r>
        <w:rPr>
          <w:sz w:val="8"/>
          <w:szCs w:val="20"/>
        </w:rPr>
        <w:t xml:space="preserve">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238098EA" w14:textId="77777777" w:rsidR="0045610C" w:rsidRPr="000D7285" w:rsidRDefault="0045610C" w:rsidP="0045610C"/>
    <w:p w14:paraId="17771909" w14:textId="77777777" w:rsidR="0045610C" w:rsidRPr="00100679" w:rsidRDefault="0045610C" w:rsidP="0045610C">
      <w:pPr>
        <w:pStyle w:val="Heading4"/>
        <w:rPr>
          <w:rFonts w:cs="Arial"/>
        </w:rPr>
      </w:pPr>
      <w:r>
        <w:t>2</w:t>
      </w:r>
      <w:r>
        <w:rPr>
          <w:rFonts w:cs="Arial"/>
        </w:rPr>
        <w:t xml:space="preserve">] </w:t>
      </w:r>
      <w:r w:rsidRPr="00292257">
        <w:rPr>
          <w:rFonts w:cs="Arial"/>
        </w:rPr>
        <w:t>Apocalyptic images challenge</w:t>
      </w:r>
      <w:r>
        <w:rPr>
          <w:rFonts w:cs="Arial"/>
        </w:rPr>
        <w:t xml:space="preserve"> dominant power structures to create futures of social justice </w:t>
      </w:r>
    </w:p>
    <w:p w14:paraId="4F082172" w14:textId="77777777" w:rsidR="0045610C" w:rsidRPr="00292257" w:rsidRDefault="0045610C" w:rsidP="0045610C">
      <w:r w:rsidRPr="00292257">
        <w:t xml:space="preserve">Jessica </w:t>
      </w:r>
      <w:r w:rsidRPr="00292257">
        <w:rPr>
          <w:rStyle w:val="Style13ptBold"/>
        </w:rPr>
        <w:t>Hurley 17</w:t>
      </w:r>
      <w:r w:rsidRPr="00292257">
        <w:t>, Assistant Professor in the Humanities at the University of Chicago, “Impossible Futures: Fictions of Risk in the Longue Durée”, Duke University Press, https://read.dukeupress.edu/american-literature/article/89/4/761/132823/Impossible-Futures-Fictions-of-Risk-in-the-Longue</w:t>
      </w:r>
    </w:p>
    <w:p w14:paraId="05F7EE94" w14:textId="77777777" w:rsidR="0045610C" w:rsidRPr="00635624" w:rsidRDefault="0045610C" w:rsidP="0045610C">
      <w:pPr>
        <w:rPr>
          <w:b/>
          <w:u w:val="single"/>
        </w:rPr>
      </w:pPr>
      <w:r w:rsidRPr="00292257">
        <w:t xml:space="preserve">If contemporary ecocriticism has a shared premise about environmental </w:t>
      </w:r>
      <w:proofErr w:type="gramStart"/>
      <w:r w:rsidRPr="00292257">
        <w:t>risk</w:t>
      </w:r>
      <w:proofErr w:type="gramEnd"/>
      <w:r w:rsidRPr="00292257">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292257">
        <w:rPr>
          <w:rStyle w:val="StyleUnderline"/>
        </w:rPr>
        <w:t>Buell offers his suggestion for the appropriate literary mode for life lived within a crisis that is both unceasing and inescapable: new voices, “if wise enough</w:t>
      </w:r>
      <w:proofErr w:type="gramStart"/>
      <w:r w:rsidRPr="00292257">
        <w:rPr>
          <w:rStyle w:val="StyleUnderline"/>
        </w:rPr>
        <w:t>….will</w:t>
      </w:r>
      <w:proofErr w:type="gramEnd"/>
      <w:r w:rsidRPr="00292257">
        <w:rPr>
          <w:rStyle w:val="StyleUnderline"/>
        </w:rPr>
        <w:t xml:space="preserve"> abandon apocalypse for a sadder realism that </w:t>
      </w:r>
      <w:r w:rsidRPr="00292257">
        <w:t xml:space="preserve">looks closely at social and environmental changes in process and </w:t>
      </w:r>
      <w:r w:rsidRPr="00292257">
        <w:rPr>
          <w:rStyle w:val="StyleUnderline"/>
        </w:rPr>
        <w:t>recognizes crisis as a place where people dwell</w:t>
      </w:r>
      <w:r w:rsidRPr="00292257">
        <w:t xml:space="preserve">” (202-3). In a world of threat, Buell demands a realism that might help us see risks more clearly and aid our </w:t>
      </w:r>
      <w:proofErr w:type="gramStart"/>
      <w:r w:rsidRPr="00292257">
        <w:t>survival.</w:t>
      </w:r>
      <w:r w:rsidRPr="00292257">
        <w:rPr>
          <w:sz w:val="12"/>
        </w:rPr>
        <w:t>¶</w:t>
      </w:r>
      <w:proofErr w:type="gramEnd"/>
      <w:r w:rsidRPr="00292257">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292257">
        <w:t>practice</w:t>
      </w:r>
      <w:proofErr w:type="gramEnd"/>
      <w:r w:rsidRPr="00292257">
        <w:t xml:space="preserve"> and that apocalypse is not something that is happening now in places that we might not see, or cannot hear. </w:t>
      </w:r>
      <w:r w:rsidRPr="00292257">
        <w:rPr>
          <w:rStyle w:val="StyleUnderline"/>
        </w:rPr>
        <w:t xml:space="preserve">This essay argues for </w:t>
      </w:r>
      <w:r w:rsidRPr="006564FC">
        <w:rPr>
          <w:rStyle w:val="StyleUnderline"/>
          <w:highlight w:val="green"/>
        </w:rPr>
        <w:t>the continuing importance of apocalyptic narrative forms</w:t>
      </w:r>
      <w:r w:rsidRPr="00292257">
        <w:rPr>
          <w:rStyle w:val="StyleUnderline"/>
        </w:rPr>
        <w:t xml:space="preserve"> in representations of</w:t>
      </w:r>
      <w:r w:rsidRPr="00292257">
        <w:t xml:space="preserve"> environmental </w:t>
      </w:r>
      <w:r w:rsidRPr="00292257">
        <w:rPr>
          <w:rStyle w:val="StyleUnderline"/>
        </w:rPr>
        <w:t xml:space="preserve">risk </w:t>
      </w:r>
      <w:r w:rsidRPr="006564FC">
        <w:rPr>
          <w:rStyle w:val="StyleUnderline"/>
          <w:highlight w:val="green"/>
        </w:rPr>
        <w:t>to disrupt conservative realisms that maintain the status quo</w:t>
      </w:r>
      <w:r w:rsidRPr="006564FC">
        <w:rPr>
          <w:highlight w:val="green"/>
        </w:rPr>
        <w:t>.</w:t>
      </w:r>
      <w:r w:rsidRPr="00292257">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w:t>
      </w:r>
      <w:r w:rsidRPr="006F0686">
        <w:t xml:space="preserve">the </w:t>
      </w:r>
      <w:r w:rsidRPr="006564FC">
        <w:rPr>
          <w:rStyle w:val="StyleUnderline"/>
          <w:highlight w:val="green"/>
        </w:rPr>
        <w:t xml:space="preserve">state logics of </w:t>
      </w:r>
      <w:r w:rsidRPr="006564FC">
        <w:rPr>
          <w:rStyle w:val="Emphasis"/>
          <w:highlight w:val="green"/>
        </w:rPr>
        <w:t>implausibility</w:t>
      </w:r>
      <w:r w:rsidRPr="00292257">
        <w:rPr>
          <w:rStyle w:val="Emphasis"/>
        </w:rPr>
        <w:t xml:space="preserve"> </w:t>
      </w:r>
      <w:r w:rsidRPr="00292257">
        <w:t xml:space="preserve">that </w:t>
      </w:r>
      <w:r w:rsidRPr="006564FC">
        <w:rPr>
          <w:rStyle w:val="StyleUnderline"/>
          <w:highlight w:val="green"/>
        </w:rPr>
        <w:t xml:space="preserve">have long undergirded </w:t>
      </w:r>
      <w:r w:rsidRPr="006F0686">
        <w:rPr>
          <w:rStyle w:val="StyleUnderline"/>
        </w:rPr>
        <w:t xml:space="preserve">settler colonialism in </w:t>
      </w:r>
      <w:r w:rsidRPr="006564FC">
        <w:rPr>
          <w:rStyle w:val="StyleUnderline"/>
          <w:highlight w:val="green"/>
        </w:rPr>
        <w:t>the United States</w:t>
      </w:r>
      <w:r w:rsidRPr="006564FC">
        <w:rPr>
          <w:highlight w:val="green"/>
        </w:rPr>
        <w:t>.</w:t>
      </w:r>
      <w:r w:rsidRPr="00292257">
        <w:t xml:space="preserve"> In contrast, Leslie Marmon Silko’s contemporaneous novel Almanac of the Dead (1991) uses its </w:t>
      </w:r>
      <w:r w:rsidRPr="006F0686">
        <w:rPr>
          <w:rStyle w:val="StyleUnderline"/>
          <w:highlight w:val="green"/>
        </w:rPr>
        <w:t>apocalyptic form</w:t>
      </w:r>
      <w:r w:rsidRPr="00292257">
        <w:t xml:space="preserve"> to </w:t>
      </w:r>
      <w:r w:rsidRPr="00292257">
        <w:rPr>
          <w:rStyle w:val="StyleUnderline"/>
        </w:rPr>
        <w:t xml:space="preserve">deconstruct the claims to verisimilitude that undergird state realism, </w:t>
      </w:r>
      <w:r w:rsidRPr="006F0686">
        <w:rPr>
          <w:rStyle w:val="StyleUnderline"/>
          <w:highlight w:val="green"/>
        </w:rPr>
        <w:t>transformi</w:t>
      </w:r>
      <w:r w:rsidRPr="00292257">
        <w:rPr>
          <w:rStyle w:val="StyleUnderline"/>
        </w:rPr>
        <w:t xml:space="preserve">ng </w:t>
      </w:r>
      <w:r w:rsidRPr="006F0686">
        <w:rPr>
          <w:rStyle w:val="StyleUnderline"/>
          <w:highlight w:val="green"/>
        </w:rPr>
        <w:t>nuclear waste into a prophecy of the end of the United States rather than a means for imagining its continuation</w:t>
      </w:r>
      <w:r w:rsidRPr="00292257">
        <w:rPr>
          <w:rStyle w:val="StyleUnderline"/>
        </w:rPr>
        <w:t>.</w:t>
      </w:r>
      <w:r w:rsidRPr="00292257">
        <w:t xml:space="preserve"> In Almanac of the Dead, the presence of nuclear waste introjects </w:t>
      </w:r>
      <w:r w:rsidRPr="00292257">
        <w:rPr>
          <w:rStyle w:val="StyleUnderline"/>
        </w:rPr>
        <w:t xml:space="preserve">a deep-time </w:t>
      </w:r>
      <w:r w:rsidRPr="006F0686">
        <w:rPr>
          <w:rStyle w:val="StyleUnderline"/>
          <w:highlight w:val="green"/>
        </w:rPr>
        <w:t>perspective</w:t>
      </w:r>
      <w:r w:rsidRPr="00292257">
        <w:rPr>
          <w:rStyle w:val="StyleUnderline"/>
        </w:rPr>
        <w:t xml:space="preserve"> into contemporary America</w:t>
      </w:r>
      <w:r w:rsidRPr="00292257">
        <w:t xml:space="preserve">, </w:t>
      </w:r>
      <w:r w:rsidRPr="006564FC">
        <w:rPr>
          <w:rStyle w:val="StyleUnderline"/>
          <w:highlight w:val="green"/>
        </w:rPr>
        <w:t>transform</w:t>
      </w:r>
      <w:r w:rsidRPr="006F0686">
        <w:t>ing</w:t>
      </w:r>
      <w:r w:rsidRPr="00292257">
        <w:t xml:space="preserve"> </w:t>
      </w:r>
      <w:r w:rsidRPr="00292257">
        <w:rPr>
          <w:rStyle w:val="StyleUnderline"/>
        </w:rPr>
        <w:t>the</w:t>
      </w:r>
      <w:r w:rsidRPr="00292257">
        <w:t xml:space="preserve"> </w:t>
      </w:r>
      <w:r w:rsidRPr="006564FC">
        <w:rPr>
          <w:rStyle w:val="StyleUnderline"/>
          <w:highlight w:val="green"/>
        </w:rPr>
        <w:t xml:space="preserve">present into a </w:t>
      </w:r>
      <w:r w:rsidRPr="006564FC">
        <w:rPr>
          <w:rStyle w:val="Emphasis"/>
          <w:highlight w:val="green"/>
        </w:rPr>
        <w:t>speculative space</w:t>
      </w:r>
      <w:r w:rsidRPr="006564FC">
        <w:rPr>
          <w:rStyle w:val="StyleUnderline"/>
          <w:highlight w:val="green"/>
        </w:rPr>
        <w:t xml:space="preserve"> where</w:t>
      </w:r>
      <w:r w:rsidRPr="00292257">
        <w:t xml:space="preserve"> environmental </w:t>
      </w:r>
      <w:r w:rsidRPr="006564FC">
        <w:rPr>
          <w:rStyle w:val="StyleUnderline"/>
          <w:highlight w:val="green"/>
        </w:rPr>
        <w:t xml:space="preserve">catastrophe produces not only </w:t>
      </w:r>
      <w:r w:rsidRPr="006564FC">
        <w:rPr>
          <w:rStyle w:val="Emphasis"/>
          <w:highlight w:val="green"/>
        </w:rPr>
        <w:t>unevenly distributed damage</w:t>
      </w:r>
      <w:r w:rsidRPr="006564FC">
        <w:rPr>
          <w:highlight w:val="green"/>
        </w:rPr>
        <w:t xml:space="preserve"> </w:t>
      </w:r>
      <w:r w:rsidRPr="006564FC">
        <w:rPr>
          <w:rStyle w:val="StyleUnderline"/>
          <w:highlight w:val="green"/>
        </w:rPr>
        <w:t>but also revolutionary forms of social justice</w:t>
      </w:r>
      <w:r w:rsidRPr="00292257">
        <w:rPr>
          <w:rStyle w:val="StyleUnderline"/>
        </w:rPr>
        <w:t xml:space="preserve"> that insist on a truth that probability modeling cannot contain: that </w:t>
      </w:r>
      <w:r w:rsidRPr="006564FC">
        <w:rPr>
          <w:rStyle w:val="StyleUnderline"/>
          <w:highlight w:val="green"/>
        </w:rPr>
        <w:t>the future will be</w:t>
      </w:r>
      <w:r w:rsidRPr="006564FC">
        <w:rPr>
          <w:highlight w:val="green"/>
        </w:rPr>
        <w:t xml:space="preserve"> </w:t>
      </w:r>
      <w:r w:rsidRPr="006564FC">
        <w:rPr>
          <w:rStyle w:val="Emphasis"/>
          <w:highlight w:val="green"/>
        </w:rPr>
        <w:t>unimaginably different</w:t>
      </w:r>
      <w:r w:rsidRPr="006564FC">
        <w:rPr>
          <w:rStyle w:val="StyleUnderline"/>
          <w:highlight w:val="green"/>
        </w:rPr>
        <w:t xml:space="preserve"> from the present</w:t>
      </w:r>
      <w:r w:rsidRPr="00292257">
        <w:rPr>
          <w:rStyle w:val="StyleUnderline"/>
        </w:rPr>
        <w:t>, while the present, too, might yet be utterly different from the real that we think we know</w:t>
      </w:r>
      <w:r w:rsidRPr="00292257">
        <w:t>.</w:t>
      </w:r>
      <w:r w:rsidRPr="00292257">
        <w:rPr>
          <w:sz w:val="12"/>
        </w:rPr>
        <w:t>¶</w:t>
      </w:r>
      <w:r w:rsidRPr="00292257">
        <w:t xml:space="preserve"> Nuclear waste is rarely </w:t>
      </w:r>
      <w:r w:rsidRPr="00292257">
        <w:lastRenderedPageBreak/>
        <w:t xml:space="preserve">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292257">
        <w:t>Wyck</w:t>
      </w:r>
      <w:proofErr w:type="spellEnd"/>
      <w:r w:rsidRPr="00292257">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292257">
        <w:rPr>
          <w:rStyle w:val="StyleUnderline"/>
        </w:rPr>
        <w:t xml:space="preserve">the </w:t>
      </w:r>
      <w:r w:rsidRPr="006F0686">
        <w:rPr>
          <w:rStyle w:val="StyleUnderline"/>
          <w:highlight w:val="green"/>
        </w:rPr>
        <w:t>apocalyptic mode</w:t>
      </w:r>
      <w:r w:rsidRPr="00292257">
        <w:t xml:space="preserve"> </w:t>
      </w:r>
      <w:r w:rsidRPr="00292257">
        <w:rPr>
          <w:rStyle w:val="StyleUnderline"/>
        </w:rPr>
        <w:t>in deep time</w:t>
      </w:r>
      <w:r w:rsidRPr="00292257">
        <w:t xml:space="preserve"> </w:t>
      </w:r>
      <w:r w:rsidRPr="006F0686">
        <w:rPr>
          <w:rStyle w:val="StyleUnderline"/>
          <w:highlight w:val="green"/>
        </w:rPr>
        <w:t>allows narratives</w:t>
      </w:r>
      <w:r w:rsidRPr="00292257">
        <w:rPr>
          <w:rStyle w:val="StyleUnderline"/>
        </w:rPr>
        <w:t xml:space="preserve"> of</w:t>
      </w:r>
      <w:r w:rsidRPr="00292257">
        <w:t xml:space="preserve"> environmental </w:t>
      </w:r>
      <w:r w:rsidRPr="00292257">
        <w:rPr>
          <w:rStyle w:val="StyleUnderline"/>
        </w:rPr>
        <w:t xml:space="preserve">harm and danger </w:t>
      </w:r>
      <w:r w:rsidRPr="006F0686">
        <w:rPr>
          <w:rStyle w:val="StyleUnderline"/>
          <w:highlight w:val="green"/>
        </w:rPr>
        <w:t xml:space="preserve">to move beyond the </w:t>
      </w:r>
      <w:r w:rsidRPr="002E195D">
        <w:rPr>
          <w:rStyle w:val="StyleUnderline"/>
        </w:rPr>
        <w:t xml:space="preserve">paranoid </w:t>
      </w:r>
      <w:r w:rsidRPr="006F0686">
        <w:rPr>
          <w:rStyle w:val="StyleUnderline"/>
          <w:highlight w:val="green"/>
        </w:rPr>
        <w:t>logic of risk</w:t>
      </w:r>
      <w:r w:rsidRPr="00292257">
        <w:rPr>
          <w:rStyle w:val="StyleUnderline"/>
        </w:rPr>
        <w:t>. In the world of deep time</w:t>
      </w:r>
      <w:r w:rsidRPr="00292257">
        <w:t xml:space="preserve">, all that might come to pass will come to pass, sooner or later. </w:t>
      </w:r>
      <w:r w:rsidRPr="00292257">
        <w:rPr>
          <w:rStyle w:val="StyleUnderline"/>
        </w:rPr>
        <w:t>The endless maybes of risk become certainties. Th</w:t>
      </w:r>
      <w:r w:rsidRPr="006564FC">
        <w:rPr>
          <w:rStyle w:val="StyleUnderline"/>
          <w:highlight w:val="green"/>
        </w:rPr>
        <w:t>e impossibilities of our own deaths and the deaths of everything else will come.</w:t>
      </w:r>
      <w:r w:rsidRPr="006564FC">
        <w:rPr>
          <w:highlight w:val="green"/>
        </w:rPr>
        <w:t xml:space="preserve"> </w:t>
      </w:r>
      <w:r w:rsidRPr="006564FC">
        <w:rPr>
          <w:rStyle w:val="StyleUnderline"/>
          <w:highlight w:val="green"/>
        </w:rPr>
        <w:t>But so too will other impossibilities</w:t>
      </w:r>
      <w:r w:rsidRPr="00292257">
        <w:t xml:space="preserve">: talking macaws and alien visitors; </w:t>
      </w:r>
      <w:r w:rsidRPr="00292257">
        <w:rPr>
          <w:rStyle w:val="StyleUnderline"/>
        </w:rPr>
        <w:t xml:space="preserve">the end of the colonial occupation of North America, perhaps, or </w:t>
      </w:r>
      <w:r w:rsidRPr="006564FC">
        <w:rPr>
          <w:rStyle w:val="StyleUnderline"/>
          <w:highlight w:val="green"/>
        </w:rPr>
        <w:t>a</w:t>
      </w:r>
      <w:r w:rsidRPr="00292257">
        <w:rPr>
          <w:rStyle w:val="StyleUnderline"/>
        </w:rPr>
        <w:t xml:space="preserve"> </w:t>
      </w:r>
      <w:r w:rsidRPr="00292257">
        <w:rPr>
          <w:rStyle w:val="Emphasis"/>
        </w:rPr>
        <w:t xml:space="preserve">sudden </w:t>
      </w:r>
      <w:r w:rsidRPr="006564FC">
        <w:rPr>
          <w:rStyle w:val="Emphasis"/>
          <w:highlight w:val="green"/>
        </w:rPr>
        <w:t>human determination</w:t>
      </w:r>
      <w:r w:rsidRPr="006564FC">
        <w:rPr>
          <w:rStyle w:val="StyleUnderline"/>
          <w:highlight w:val="green"/>
        </w:rPr>
        <w:t xml:space="preserve"> to let the world live</w:t>
      </w:r>
      <w:r w:rsidRPr="00292257">
        <w:t xml:space="preserve">. The end of capitalism may yet become more thinkable than the end of the world. Just wait long enough. Stranger things will </w:t>
      </w:r>
      <w:proofErr w:type="gramStart"/>
      <w:r w:rsidRPr="00292257">
        <w:t>happen.</w:t>
      </w:r>
      <w:r w:rsidRPr="00292257">
        <w:rPr>
          <w:sz w:val="12"/>
        </w:rPr>
        <w:t>¶</w:t>
      </w:r>
      <w:proofErr w:type="gramEnd"/>
      <w:r w:rsidRPr="00292257">
        <w:rPr>
          <w:sz w:val="12"/>
        </w:rPr>
        <w:t xml:space="preserve"> </w:t>
      </w:r>
    </w:p>
    <w:p w14:paraId="13886747" w14:textId="77777777" w:rsidR="0045610C" w:rsidRDefault="0045610C" w:rsidP="0045610C">
      <w:pPr>
        <w:pStyle w:val="Heading4"/>
      </w:pPr>
      <w:r>
        <w:t xml:space="preserve">3] Youth participatory action research enables </w:t>
      </w:r>
      <w:r>
        <w:rPr>
          <w:i/>
        </w:rPr>
        <w:t>transformative resistance</w:t>
      </w:r>
      <w:r>
        <w:t xml:space="preserve"> and is crucial to make activism work</w:t>
      </w:r>
    </w:p>
    <w:p w14:paraId="72EEDB84" w14:textId="77777777" w:rsidR="0045610C" w:rsidRPr="000661AC" w:rsidRDefault="0045610C" w:rsidP="0045610C">
      <w:pPr>
        <w:rPr>
          <w:rStyle w:val="Style13ptBold"/>
        </w:rPr>
      </w:pPr>
      <w:proofErr w:type="spellStart"/>
      <w:r w:rsidRPr="000661AC">
        <w:rPr>
          <w:rStyle w:val="Style13ptBold"/>
        </w:rPr>
        <w:t>Cammarota</w:t>
      </w:r>
      <w:proofErr w:type="spellEnd"/>
      <w:r w:rsidRPr="000661AC">
        <w:rPr>
          <w:rStyle w:val="Style13ptBold"/>
        </w:rPr>
        <w:t xml:space="preserve"> and Fine 08 </w:t>
      </w:r>
    </w:p>
    <w:p w14:paraId="50685728" w14:textId="77777777" w:rsidR="0045610C" w:rsidRPr="000661AC" w:rsidRDefault="0045610C" w:rsidP="0045610C">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7CE0DE8E" w14:textId="70614EB6" w:rsidR="0045610C" w:rsidRPr="00681667" w:rsidRDefault="0045610C" w:rsidP="0045610C">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w:t>
      </w:r>
      <w:r w:rsidRPr="00A431CE">
        <w:rPr>
          <w:rStyle w:val="StyleUnderline"/>
        </w:rPr>
        <w:lastRenderedPageBreak/>
        <w:t>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How do youth learn the skills of 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p>
    <w:p w14:paraId="4F489A71" w14:textId="1EDF7FF6" w:rsidR="0045610C" w:rsidRPr="0045610C" w:rsidRDefault="0045610C" w:rsidP="0045610C"/>
    <w:sectPr w:rsidR="0045610C" w:rsidRPr="004561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46AC41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B4BEF"/>
    <w:multiLevelType w:val="hybridMultilevel"/>
    <w:tmpl w:val="C3CC1392"/>
    <w:lvl w:ilvl="0" w:tplc="936627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2"/>
  </w:num>
  <w:num w:numId="14">
    <w:abstractNumId w:val="19"/>
  </w:num>
  <w:num w:numId="15">
    <w:abstractNumId w:val="14"/>
  </w:num>
  <w:num w:numId="16">
    <w:abstractNumId w:val="16"/>
  </w:num>
  <w:num w:numId="17">
    <w:abstractNumId w:val="20"/>
  </w:num>
  <w:num w:numId="18">
    <w:abstractNumId w:val="15"/>
  </w:num>
  <w:num w:numId="19">
    <w:abstractNumId w:val="11"/>
  </w:num>
  <w:num w:numId="20">
    <w:abstractNumId w:val="18"/>
  </w:num>
  <w:num w:numId="21">
    <w:abstractNumId w:val="2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610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855"/>
    <w:rsid w:val="000D26A6"/>
    <w:rsid w:val="000D2B90"/>
    <w:rsid w:val="000D6ED8"/>
    <w:rsid w:val="000D717B"/>
    <w:rsid w:val="00100B2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0A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10C"/>
    <w:rsid w:val="0045713E"/>
    <w:rsid w:val="00457224"/>
    <w:rsid w:val="0047482C"/>
    <w:rsid w:val="00475436"/>
    <w:rsid w:val="0048047E"/>
    <w:rsid w:val="00482AF9"/>
    <w:rsid w:val="00496BB2"/>
    <w:rsid w:val="004B37B4"/>
    <w:rsid w:val="004B72B4"/>
    <w:rsid w:val="004C0314"/>
    <w:rsid w:val="004C0D3D"/>
    <w:rsid w:val="004C213E"/>
    <w:rsid w:val="004C376C"/>
    <w:rsid w:val="004C4171"/>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3BE9"/>
    <w:rsid w:val="00A65C0B"/>
    <w:rsid w:val="00A7756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493"/>
    <w:rsid w:val="00F73954"/>
    <w:rsid w:val="00F94060"/>
    <w:rsid w:val="00FA56F6"/>
    <w:rsid w:val="00FB329D"/>
    <w:rsid w:val="00FC27E3"/>
    <w:rsid w:val="00FC74C7"/>
    <w:rsid w:val="00FD451D"/>
    <w:rsid w:val="00FD5948"/>
    <w:rsid w:val="00FD5B22"/>
    <w:rsid w:val="00FE1B01"/>
    <w:rsid w:val="00FE2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65731"/>
  <w14:defaultImageDpi w14:val="300"/>
  <w15:docId w15:val="{C9E0B97F-8105-E043-818D-5773A981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610C"/>
    <w:pPr>
      <w:spacing w:after="160" w:line="259" w:lineRule="auto"/>
    </w:p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45610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45610C"/>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45610C"/>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5610C"/>
    <w:pPr>
      <w:keepNext/>
      <w:keepLines/>
      <w:spacing w:before="40"/>
      <w:outlineLvl w:val="3"/>
    </w:pPr>
    <w:rPr>
      <w:rFonts w:eastAsiaTheme="majorEastAsia" w:cstheme="majorBidi"/>
      <w:b/>
      <w:bCs/>
      <w:sz w:val="26"/>
    </w:rPr>
  </w:style>
  <w:style w:type="paragraph" w:styleId="Heading5">
    <w:name w:val="heading 5"/>
    <w:aliases w:val="Text"/>
    <w:basedOn w:val="Normal"/>
    <w:next w:val="Normal"/>
    <w:link w:val="Heading5Char"/>
    <w:qFormat/>
    <w:rsid w:val="0045610C"/>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45610C"/>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45610C"/>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45610C"/>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45610C"/>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4561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610C"/>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45610C"/>
    <w:rPr>
      <w:rFonts w:eastAsiaTheme="majorEastAsia"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45610C"/>
    <w:rPr>
      <w:rFonts w:eastAsiaTheme="majorEastAs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45610C"/>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5610C"/>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5610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5610C"/>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45610C"/>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45610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45610C"/>
    <w:rPr>
      <w:color w:val="auto"/>
      <w:u w:val="none"/>
    </w:rPr>
  </w:style>
  <w:style w:type="paragraph" w:styleId="DocumentMap">
    <w:name w:val="Document Map"/>
    <w:basedOn w:val="Normal"/>
    <w:link w:val="DocumentMapChar"/>
    <w:uiPriority w:val="99"/>
    <w:unhideWhenUsed/>
    <w:rsid w:val="0045610C"/>
    <w:rPr>
      <w:rFonts w:ascii="Lucida Grande" w:hAnsi="Lucida Grande" w:cs="Lucida Grande"/>
    </w:rPr>
  </w:style>
  <w:style w:type="character" w:customStyle="1" w:styleId="DocumentMapChar">
    <w:name w:val="Document Map Char"/>
    <w:basedOn w:val="DefaultParagraphFont"/>
    <w:link w:val="DocumentMap"/>
    <w:uiPriority w:val="99"/>
    <w:rsid w:val="0045610C"/>
    <w:rPr>
      <w:rFonts w:ascii="Lucida Grande" w:hAnsi="Lucida Grande" w:cs="Lucida Grande"/>
    </w:rPr>
  </w:style>
  <w:style w:type="paragraph" w:customStyle="1" w:styleId="textbold">
    <w:name w:val="text bold"/>
    <w:basedOn w:val="Normal"/>
    <w:link w:val="Emphasis"/>
    <w:uiPriority w:val="20"/>
    <w:qFormat/>
    <w:rsid w:val="0045610C"/>
    <w:pPr>
      <w:ind w:left="720"/>
      <w:jc w:val="both"/>
    </w:pPr>
    <w:rPr>
      <w:b/>
      <w:iCs/>
      <w:u w:val="single"/>
    </w:rPr>
  </w:style>
  <w:style w:type="paragraph" w:customStyle="1" w:styleId="Emphasis1">
    <w:name w:val="Emphasis1"/>
    <w:basedOn w:val="Normal"/>
    <w:autoRedefine/>
    <w:uiPriority w:val="20"/>
    <w:qFormat/>
    <w:rsid w:val="0045610C"/>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ca"/>
    <w:basedOn w:val="Heading1"/>
    <w:link w:val="Hyperlink"/>
    <w:autoRedefine/>
    <w:uiPriority w:val="99"/>
    <w:qFormat/>
    <w:rsid w:val="004561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 w:type="character" w:customStyle="1" w:styleId="Heading5Char">
    <w:name w:val="Heading 5 Char"/>
    <w:aliases w:val="Text Char"/>
    <w:basedOn w:val="DefaultParagraphFont"/>
    <w:link w:val="Heading5"/>
    <w:rsid w:val="0045610C"/>
    <w:rPr>
      <w:rFonts w:ascii="Cambria" w:eastAsia="Times New Roman" w:hAnsi="Cambria"/>
      <w:b/>
      <w:bCs/>
      <w:i/>
      <w:iCs/>
      <w:sz w:val="20"/>
      <w:lang w:bidi="en-US"/>
    </w:rPr>
  </w:style>
  <w:style w:type="character" w:customStyle="1" w:styleId="Heading6Char">
    <w:name w:val="Heading 6 Char"/>
    <w:basedOn w:val="DefaultParagraphFont"/>
    <w:link w:val="Heading6"/>
    <w:rsid w:val="0045610C"/>
    <w:rPr>
      <w:rFonts w:ascii="Cambria" w:eastAsia="Times New Roman" w:hAnsi="Cambria"/>
      <w:b/>
      <w:bCs/>
      <w:i/>
      <w:iCs/>
      <w:sz w:val="20"/>
      <w:lang w:bidi="en-US"/>
    </w:rPr>
  </w:style>
  <w:style w:type="character" w:customStyle="1" w:styleId="Heading7Char">
    <w:name w:val="Heading 7 Char"/>
    <w:basedOn w:val="DefaultParagraphFont"/>
    <w:link w:val="Heading7"/>
    <w:rsid w:val="0045610C"/>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45610C"/>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45610C"/>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45610C"/>
    <w:rPr>
      <w:color w:val="605E5C"/>
      <w:shd w:val="clear" w:color="auto" w:fill="E1DFDD"/>
    </w:rPr>
  </w:style>
  <w:style w:type="paragraph" w:styleId="ListParagraph">
    <w:name w:val="List Paragraph"/>
    <w:aliases w:val="6 font"/>
    <w:basedOn w:val="Normal"/>
    <w:uiPriority w:val="99"/>
    <w:unhideWhenUsed/>
    <w:qFormat/>
    <w:rsid w:val="0045610C"/>
    <w:pPr>
      <w:ind w:left="720"/>
      <w:contextualSpacing/>
    </w:pPr>
  </w:style>
  <w:style w:type="character" w:customStyle="1" w:styleId="underline">
    <w:name w:val="underline"/>
    <w:basedOn w:val="DefaultParagraphFont"/>
    <w:qFormat/>
    <w:rsid w:val="0045610C"/>
    <w:rPr>
      <w:u w:val="single"/>
    </w:rPr>
  </w:style>
  <w:style w:type="paragraph" w:styleId="Title">
    <w:name w:val="Title"/>
    <w:aliases w:val="Cites and Cards,UNDERLINE,Bold Underlined,title,Block Heading,Read This"/>
    <w:basedOn w:val="Normal"/>
    <w:next w:val="Normal"/>
    <w:link w:val="TitleChar"/>
    <w:uiPriority w:val="6"/>
    <w:qFormat/>
    <w:rsid w:val="0045610C"/>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5610C"/>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45610C"/>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45610C"/>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45610C"/>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45610C"/>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45610C"/>
    <w:rPr>
      <w:rFonts w:ascii="Tahoma" w:hAnsi="Tahoma" w:cs="Tahoma"/>
      <w:szCs w:val="16"/>
    </w:rPr>
  </w:style>
  <w:style w:type="character" w:customStyle="1" w:styleId="BalloonTextChar">
    <w:name w:val="Balloon Text Char"/>
    <w:basedOn w:val="DefaultParagraphFont"/>
    <w:link w:val="BalloonText"/>
    <w:uiPriority w:val="99"/>
    <w:rsid w:val="0045610C"/>
    <w:rPr>
      <w:rFonts w:ascii="Tahoma" w:hAnsi="Tahoma" w:cs="Tahoma"/>
      <w:szCs w:val="16"/>
    </w:rPr>
  </w:style>
  <w:style w:type="paragraph" w:styleId="Header">
    <w:name w:val="header"/>
    <w:basedOn w:val="Normal"/>
    <w:link w:val="HeaderChar"/>
    <w:uiPriority w:val="99"/>
    <w:unhideWhenUsed/>
    <w:qFormat/>
    <w:rsid w:val="0045610C"/>
    <w:pPr>
      <w:tabs>
        <w:tab w:val="center" w:pos="4680"/>
        <w:tab w:val="right" w:pos="9360"/>
      </w:tabs>
    </w:pPr>
  </w:style>
  <w:style w:type="character" w:customStyle="1" w:styleId="HeaderChar">
    <w:name w:val="Header Char"/>
    <w:basedOn w:val="DefaultParagraphFont"/>
    <w:link w:val="Header"/>
    <w:uiPriority w:val="99"/>
    <w:rsid w:val="0045610C"/>
  </w:style>
  <w:style w:type="paragraph" w:styleId="Footer">
    <w:name w:val="footer"/>
    <w:basedOn w:val="Normal"/>
    <w:link w:val="FooterChar"/>
    <w:uiPriority w:val="99"/>
    <w:unhideWhenUsed/>
    <w:rsid w:val="0045610C"/>
    <w:pPr>
      <w:tabs>
        <w:tab w:val="center" w:pos="4680"/>
        <w:tab w:val="right" w:pos="9360"/>
      </w:tabs>
    </w:pPr>
  </w:style>
  <w:style w:type="character" w:customStyle="1" w:styleId="FooterChar">
    <w:name w:val="Footer Char"/>
    <w:basedOn w:val="DefaultParagraphFont"/>
    <w:link w:val="Footer"/>
    <w:uiPriority w:val="99"/>
    <w:rsid w:val="0045610C"/>
  </w:style>
  <w:style w:type="character" w:customStyle="1" w:styleId="m4841727538114946087gmail-styleunderline">
    <w:name w:val="m_4841727538114946087gmail-styleunderline"/>
    <w:basedOn w:val="DefaultParagraphFont"/>
    <w:rsid w:val="0045610C"/>
  </w:style>
  <w:style w:type="paragraph" w:customStyle="1" w:styleId="Analytic">
    <w:name w:val="Analytic"/>
    <w:basedOn w:val="Normal"/>
    <w:link w:val="AnalyticChar"/>
    <w:autoRedefine/>
    <w:rsid w:val="0045610C"/>
    <w:rPr>
      <w:b/>
      <w:sz w:val="24"/>
    </w:rPr>
  </w:style>
  <w:style w:type="paragraph" w:customStyle="1" w:styleId="BreakTag">
    <w:name w:val="Break Tag"/>
    <w:basedOn w:val="Normal"/>
    <w:autoRedefine/>
    <w:uiPriority w:val="4"/>
    <w:qFormat/>
    <w:rsid w:val="0045610C"/>
    <w:pPr>
      <w:spacing w:before="240"/>
    </w:pPr>
    <w:rPr>
      <w:b/>
      <w:sz w:val="26"/>
    </w:rPr>
  </w:style>
  <w:style w:type="paragraph" w:customStyle="1" w:styleId="BreakBlock">
    <w:name w:val="Break Block"/>
    <w:basedOn w:val="Normal"/>
    <w:link w:val="BreakBlockChar"/>
    <w:autoRedefine/>
    <w:qFormat/>
    <w:rsid w:val="0045610C"/>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45610C"/>
    <w:rPr>
      <w:rFonts w:ascii="Arial Bold" w:hAnsi="Arial Bold"/>
      <w:b/>
      <w:caps/>
      <w:sz w:val="32"/>
      <w:u w:val="single"/>
    </w:rPr>
  </w:style>
  <w:style w:type="character" w:customStyle="1" w:styleId="Mention1">
    <w:name w:val="Mention1"/>
    <w:basedOn w:val="DefaultParagraphFont"/>
    <w:uiPriority w:val="99"/>
    <w:semiHidden/>
    <w:unhideWhenUsed/>
    <w:rsid w:val="0045610C"/>
    <w:rPr>
      <w:color w:val="2B579A"/>
      <w:shd w:val="clear" w:color="auto" w:fill="E6E6E6"/>
    </w:rPr>
  </w:style>
  <w:style w:type="character" w:customStyle="1" w:styleId="UnresolvedMention1">
    <w:name w:val="Unresolved Mention1"/>
    <w:basedOn w:val="DefaultParagraphFont"/>
    <w:uiPriority w:val="99"/>
    <w:unhideWhenUsed/>
    <w:rsid w:val="0045610C"/>
    <w:rPr>
      <w:color w:val="808080"/>
      <w:shd w:val="clear" w:color="auto" w:fill="E6E6E6"/>
    </w:rPr>
  </w:style>
  <w:style w:type="paragraph" w:customStyle="1" w:styleId="evidencetext">
    <w:name w:val="evidence text"/>
    <w:basedOn w:val="Normal"/>
    <w:link w:val="evidencetextChar1"/>
    <w:qFormat/>
    <w:rsid w:val="0045610C"/>
    <w:pPr>
      <w:ind w:left="432" w:right="432"/>
    </w:pPr>
    <w:rPr>
      <w:color w:val="000000"/>
      <w:lang w:val="x-none" w:eastAsia="x-none"/>
    </w:rPr>
  </w:style>
  <w:style w:type="character" w:customStyle="1" w:styleId="evidencetextChar1">
    <w:name w:val="evidence text Char1"/>
    <w:link w:val="evidencetext"/>
    <w:rsid w:val="0045610C"/>
    <w:rPr>
      <w:color w:val="000000"/>
      <w:lang w:val="x-none" w:eastAsia="x-none"/>
    </w:rPr>
  </w:style>
  <w:style w:type="character" w:customStyle="1" w:styleId="Author-Date">
    <w:name w:val="Author-Date"/>
    <w:qFormat/>
    <w:rsid w:val="0045610C"/>
    <w:rPr>
      <w:b/>
      <w:sz w:val="24"/>
    </w:rPr>
  </w:style>
  <w:style w:type="paragraph" w:customStyle="1" w:styleId="Nothing">
    <w:name w:val="Nothing"/>
    <w:link w:val="NothingChar"/>
    <w:qFormat/>
    <w:rsid w:val="0045610C"/>
    <w:pPr>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45610C"/>
    <w:rPr>
      <w:rFonts w:eastAsia="Times New Roman"/>
      <w:u w:val="single"/>
    </w:rPr>
  </w:style>
  <w:style w:type="character" w:customStyle="1" w:styleId="Style4Char">
    <w:name w:val="Style4 Char"/>
    <w:link w:val="Style4"/>
    <w:rsid w:val="0045610C"/>
    <w:rPr>
      <w:rFonts w:eastAsia="Times New Roman"/>
      <w:u w:val="single"/>
    </w:rPr>
  </w:style>
  <w:style w:type="character" w:customStyle="1" w:styleId="cardChar">
    <w:name w:val="card Char"/>
    <w:aliases w:val="Bold Cite Char Char,Speed Cite Char"/>
    <w:basedOn w:val="DefaultParagraphFont"/>
    <w:rsid w:val="0045610C"/>
    <w:rPr>
      <w:rFonts w:ascii="Calibri" w:hAnsi="Calibri" w:cs="Calibri"/>
      <w:u w:val="single"/>
    </w:rPr>
  </w:style>
  <w:style w:type="character" w:customStyle="1" w:styleId="term">
    <w:name w:val="term"/>
    <w:basedOn w:val="DefaultParagraphFont"/>
    <w:rsid w:val="0045610C"/>
  </w:style>
  <w:style w:type="character" w:customStyle="1" w:styleId="Style1Char">
    <w:name w:val="Style1 Char"/>
    <w:rsid w:val="0045610C"/>
    <w:rPr>
      <w:rFonts w:ascii="Times New Roman" w:eastAsia="SimSun" w:hAnsi="Times New Roman" w:cs="Times New Roman"/>
      <w:sz w:val="20"/>
      <w:szCs w:val="24"/>
      <w:u w:val="single"/>
      <w:lang w:eastAsia="zh-CN"/>
    </w:rPr>
  </w:style>
  <w:style w:type="character" w:customStyle="1" w:styleId="Styleunderline11pt">
    <w:name w:val="Style underline + 11 pt"/>
    <w:rsid w:val="0045610C"/>
    <w:rPr>
      <w:rFonts w:ascii="Times New Roman" w:hAnsi="Times New Roman"/>
      <w:sz w:val="20"/>
      <w:u w:val="single"/>
    </w:rPr>
  </w:style>
  <w:style w:type="paragraph" w:customStyle="1" w:styleId="Stylecard11pt">
    <w:name w:val="Style card + 11 pt"/>
    <w:basedOn w:val="Normal"/>
    <w:link w:val="Stylecard11ptChar"/>
    <w:qFormat/>
    <w:rsid w:val="0045610C"/>
    <w:pPr>
      <w:ind w:left="288" w:right="288"/>
    </w:pPr>
    <w:rPr>
      <w:rFonts w:eastAsia="SimSun"/>
      <w:lang w:eastAsia="zh-CN"/>
    </w:rPr>
  </w:style>
  <w:style w:type="character" w:customStyle="1" w:styleId="Stylecard11ptChar">
    <w:name w:val="Style card + 11 pt Char"/>
    <w:link w:val="Stylecard11pt"/>
    <w:rsid w:val="0045610C"/>
    <w:rPr>
      <w:rFonts w:eastAsia="SimSun"/>
      <w:lang w:eastAsia="zh-CN"/>
    </w:rPr>
  </w:style>
  <w:style w:type="paragraph" w:customStyle="1" w:styleId="Minimize">
    <w:name w:val="Minimize"/>
    <w:basedOn w:val="Normal"/>
    <w:next w:val="Normal"/>
    <w:link w:val="MinimizeChar"/>
    <w:qFormat/>
    <w:rsid w:val="0045610C"/>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45610C"/>
    <w:rPr>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45610C"/>
    <w:rPr>
      <w:rFonts w:ascii="Arial" w:eastAsiaTheme="minorHAnsi" w:hAnsi="Arial" w:cs="Arial"/>
      <w:u w:val="single"/>
    </w:rPr>
  </w:style>
  <w:style w:type="paragraph" w:customStyle="1" w:styleId="cardtext">
    <w:name w:val="card text"/>
    <w:basedOn w:val="Normal"/>
    <w:link w:val="cardtextChar"/>
    <w:qFormat/>
    <w:rsid w:val="0045610C"/>
    <w:pPr>
      <w:ind w:left="288" w:right="288"/>
    </w:pPr>
  </w:style>
  <w:style w:type="character" w:customStyle="1" w:styleId="cardtextChar">
    <w:name w:val="card text Char"/>
    <w:basedOn w:val="DefaultParagraphFont"/>
    <w:link w:val="cardtext"/>
    <w:rsid w:val="0045610C"/>
  </w:style>
  <w:style w:type="character" w:customStyle="1" w:styleId="byline">
    <w:name w:val="byline"/>
    <w:basedOn w:val="DefaultParagraphFont"/>
    <w:rsid w:val="0045610C"/>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45610C"/>
    <w:rPr>
      <w:rFonts w:ascii="Arial" w:hAnsi="Arial"/>
      <w:b/>
      <w:sz w:val="24"/>
      <w:szCs w:val="22"/>
      <w:u w:val="single"/>
    </w:rPr>
  </w:style>
  <w:style w:type="paragraph" w:customStyle="1" w:styleId="StyleStyle411pt">
    <w:name w:val="Style Style4 + 11 pt"/>
    <w:basedOn w:val="Normal"/>
    <w:link w:val="StyleStyle411ptChar"/>
    <w:qFormat/>
    <w:rsid w:val="0045610C"/>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45610C"/>
    <w:rPr>
      <w:rFonts w:eastAsia="Times New Roman"/>
      <w:u w:val="single"/>
    </w:rPr>
  </w:style>
  <w:style w:type="character" w:customStyle="1" w:styleId="Style11ptUnderline">
    <w:name w:val="Style 11 pt Underline"/>
    <w:rsid w:val="0045610C"/>
    <w:rPr>
      <w:sz w:val="20"/>
      <w:u w:val="single"/>
    </w:rPr>
  </w:style>
  <w:style w:type="character" w:customStyle="1" w:styleId="Style11ptBoldUnderline">
    <w:name w:val="Style 11 pt Bold Underline"/>
    <w:rsid w:val="0045610C"/>
    <w:rPr>
      <w:b/>
      <w:bCs/>
      <w:sz w:val="20"/>
      <w:u w:val="single"/>
    </w:rPr>
  </w:style>
  <w:style w:type="character" w:customStyle="1" w:styleId="Style11pt">
    <w:name w:val="Style 11 pt"/>
    <w:rsid w:val="0045610C"/>
    <w:rPr>
      <w:sz w:val="20"/>
    </w:rPr>
  </w:style>
  <w:style w:type="paragraph" w:customStyle="1" w:styleId="StyleStyle411ptBold">
    <w:name w:val="Style Style4 + 11 pt Bold"/>
    <w:basedOn w:val="Normal"/>
    <w:link w:val="StyleStyle411ptBoldChar"/>
    <w:qFormat/>
    <w:rsid w:val="0045610C"/>
    <w:rPr>
      <w:rFonts w:eastAsia="Times New Roman"/>
      <w:b/>
      <w:bCs/>
      <w:u w:val="single"/>
    </w:rPr>
  </w:style>
  <w:style w:type="character" w:customStyle="1" w:styleId="StyleStyle411ptBoldChar">
    <w:name w:val="Style Style4 + 11 pt Bold Char"/>
    <w:basedOn w:val="DefaultParagraphFont"/>
    <w:link w:val="StyleStyle411ptBold"/>
    <w:rsid w:val="0045610C"/>
    <w:rPr>
      <w:rFonts w:eastAsia="Times New Roman"/>
      <w:b/>
      <w:bCs/>
      <w:u w:val="single"/>
    </w:rPr>
  </w:style>
  <w:style w:type="paragraph" w:customStyle="1" w:styleId="BlockTitle">
    <w:name w:val="Block Title"/>
    <w:basedOn w:val="Normal"/>
    <w:next w:val="Normal"/>
    <w:qFormat/>
    <w:rsid w:val="0045610C"/>
    <w:pPr>
      <w:spacing w:after="120"/>
      <w:jc w:val="center"/>
      <w:outlineLvl w:val="0"/>
    </w:pPr>
    <w:rPr>
      <w:rFonts w:eastAsia="Times New Roman"/>
      <w:b/>
      <w:sz w:val="32"/>
      <w:szCs w:val="20"/>
      <w:u w:val="single"/>
    </w:rPr>
  </w:style>
  <w:style w:type="character" w:customStyle="1" w:styleId="Emphasis2">
    <w:name w:val="Emphasis2"/>
    <w:basedOn w:val="DefaultParagraphFont"/>
    <w:rsid w:val="0045610C"/>
    <w:rPr>
      <w:rFonts w:ascii="Franklin Gothic Heavy" w:hAnsi="Franklin Gothic Heavy"/>
      <w:iCs/>
      <w:u w:val="single"/>
    </w:rPr>
  </w:style>
  <w:style w:type="paragraph" w:customStyle="1" w:styleId="Cards">
    <w:name w:val="Cards"/>
    <w:basedOn w:val="Normal"/>
    <w:link w:val="CardsChar1"/>
    <w:qFormat/>
    <w:rsid w:val="0045610C"/>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45610C"/>
    <w:rPr>
      <w:rFonts w:ascii="Times New Roman" w:eastAsia="Times New Roman" w:hAnsi="Times New Roman" w:cs="Times New Roman"/>
      <w:sz w:val="20"/>
      <w:szCs w:val="24"/>
    </w:rPr>
  </w:style>
  <w:style w:type="character" w:customStyle="1" w:styleId="pmterms1">
    <w:name w:val="pmterms1"/>
    <w:basedOn w:val="DefaultParagraphFont"/>
    <w:rsid w:val="0045610C"/>
  </w:style>
  <w:style w:type="character" w:customStyle="1" w:styleId="hilite1">
    <w:name w:val="hilite1"/>
    <w:basedOn w:val="DefaultParagraphFont"/>
    <w:rsid w:val="0045610C"/>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5610C"/>
    <w:pPr>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5610C"/>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45610C"/>
    <w:rPr>
      <w:rFonts w:eastAsia="Times New Roman"/>
      <w:b/>
      <w:szCs w:val="20"/>
    </w:rPr>
  </w:style>
  <w:style w:type="character" w:customStyle="1" w:styleId="NormaltagChar">
    <w:name w:val="Normal tag Char"/>
    <w:basedOn w:val="DefaultParagraphFont"/>
    <w:link w:val="Normaltag"/>
    <w:uiPriority w:val="99"/>
    <w:locked/>
    <w:rsid w:val="0045610C"/>
    <w:rPr>
      <w:rFonts w:eastAsia="Times New Roman"/>
      <w:b/>
      <w:szCs w:val="20"/>
    </w:rPr>
  </w:style>
  <w:style w:type="character" w:customStyle="1" w:styleId="DebateUnderline">
    <w:name w:val="Debate Underline"/>
    <w:qFormat/>
    <w:rsid w:val="0045610C"/>
    <w:rPr>
      <w:rFonts w:ascii="Times New Roman" w:hAnsi="Times New Roman"/>
      <w:sz w:val="20"/>
      <w:szCs w:val="24"/>
      <w:u w:val="thick"/>
    </w:rPr>
  </w:style>
  <w:style w:type="character" w:customStyle="1" w:styleId="blue">
    <w:name w:val="blue"/>
    <w:basedOn w:val="DefaultParagraphFont"/>
    <w:rsid w:val="0045610C"/>
    <w:rPr>
      <w:rFonts w:cs="Times New Roman"/>
    </w:rPr>
  </w:style>
  <w:style w:type="paragraph" w:customStyle="1" w:styleId="cites">
    <w:name w:val="cites"/>
    <w:link w:val="Heading1Char3"/>
    <w:autoRedefine/>
    <w:qFormat/>
    <w:rsid w:val="0045610C"/>
    <w:pPr>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45610C"/>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5610C"/>
    <w:pPr>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5610C"/>
    <w:rPr>
      <w:rFonts w:ascii="Times New Roman" w:eastAsia="Malgun Gothic" w:hAnsi="Times New Roman" w:cs="Times New Roman"/>
      <w:sz w:val="12"/>
      <w:szCs w:val="24"/>
    </w:rPr>
  </w:style>
  <w:style w:type="character" w:customStyle="1" w:styleId="CitesChar2">
    <w:name w:val="Cites Char2"/>
    <w:link w:val="Cites0"/>
    <w:rsid w:val="0045610C"/>
    <w:rPr>
      <w:rFonts w:eastAsia="Times New Roman" w:cs="Times New Roman"/>
      <w:b/>
      <w:bCs/>
      <w:sz w:val="20"/>
      <w:szCs w:val="20"/>
    </w:rPr>
  </w:style>
  <w:style w:type="paragraph" w:customStyle="1" w:styleId="BlockTitle2">
    <w:name w:val="Block Title2"/>
    <w:basedOn w:val="Normal"/>
    <w:next w:val="Normal"/>
    <w:qFormat/>
    <w:rsid w:val="0045610C"/>
    <w:pPr>
      <w:spacing w:after="240"/>
      <w:jc w:val="center"/>
    </w:pPr>
    <w:rPr>
      <w:rFonts w:eastAsia="Times New Roman"/>
      <w:b/>
      <w:sz w:val="32"/>
      <w:u w:val="single"/>
      <w:lang w:bidi="en-US"/>
    </w:rPr>
  </w:style>
  <w:style w:type="paragraph" w:styleId="TOC1">
    <w:name w:val="toc 1"/>
    <w:basedOn w:val="Normal"/>
    <w:next w:val="Normal"/>
    <w:autoRedefine/>
    <w:uiPriority w:val="39"/>
    <w:rsid w:val="0045610C"/>
    <w:pPr>
      <w:spacing w:before="120" w:after="120"/>
    </w:pPr>
    <w:rPr>
      <w:rFonts w:eastAsia="Times New Roman"/>
      <w:b/>
      <w:u w:val="single"/>
      <w:lang w:bidi="en-US"/>
    </w:rPr>
  </w:style>
  <w:style w:type="paragraph" w:styleId="TOC9">
    <w:name w:val="toc 9"/>
    <w:basedOn w:val="Normal"/>
    <w:next w:val="Normal"/>
    <w:autoRedefine/>
    <w:rsid w:val="0045610C"/>
    <w:pPr>
      <w:ind w:left="1600"/>
    </w:pPr>
    <w:rPr>
      <w:rFonts w:eastAsia="Times New Roman"/>
      <w:sz w:val="20"/>
      <w:lang w:bidi="en-US"/>
    </w:rPr>
  </w:style>
  <w:style w:type="paragraph" w:customStyle="1" w:styleId="TxBrp1">
    <w:name w:val="TxBr_p1"/>
    <w:basedOn w:val="Normal"/>
    <w:qFormat/>
    <w:rsid w:val="0045610C"/>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45610C"/>
    <w:pPr>
      <w:spacing w:before="100" w:beforeAutospacing="1" w:after="100" w:afterAutospacing="1"/>
    </w:pPr>
    <w:rPr>
      <w:rFonts w:eastAsia="Times New Roman"/>
      <w:lang w:bidi="en-US"/>
    </w:rPr>
  </w:style>
  <w:style w:type="paragraph" w:customStyle="1" w:styleId="fullstory">
    <w:name w:val="fullstory"/>
    <w:basedOn w:val="Normal"/>
    <w:qFormat/>
    <w:rsid w:val="0045610C"/>
    <w:pPr>
      <w:spacing w:before="100" w:beforeAutospacing="1" w:after="100" w:afterAutospacing="1"/>
    </w:pPr>
    <w:rPr>
      <w:rFonts w:eastAsia="Times New Roman"/>
      <w:lang w:bidi="en-US"/>
    </w:rPr>
  </w:style>
  <w:style w:type="character" w:customStyle="1" w:styleId="standardcontent">
    <w:name w:val="standardcontent"/>
    <w:basedOn w:val="DefaultParagraphFont"/>
    <w:rsid w:val="0045610C"/>
  </w:style>
  <w:style w:type="paragraph" w:customStyle="1" w:styleId="hat">
    <w:name w:val="hat"/>
    <w:basedOn w:val="Normal"/>
    <w:next w:val="Normal"/>
    <w:link w:val="hatChar"/>
    <w:qFormat/>
    <w:rsid w:val="0045610C"/>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45610C"/>
  </w:style>
  <w:style w:type="paragraph" w:customStyle="1" w:styleId="HotRouteChar">
    <w:name w:val="Hot Route! Char"/>
    <w:basedOn w:val="Normal"/>
    <w:qFormat/>
    <w:rsid w:val="0045610C"/>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45610C"/>
    <w:rPr>
      <w:rFonts w:cs="Times New Roman"/>
      <w:b/>
      <w:bCs/>
    </w:rPr>
  </w:style>
  <w:style w:type="paragraph" w:customStyle="1" w:styleId="Default">
    <w:name w:val="Default"/>
    <w:qFormat/>
    <w:rsid w:val="0045610C"/>
    <w:pPr>
      <w:autoSpaceDE w:val="0"/>
      <w:autoSpaceDN w:val="0"/>
      <w:adjustRightInd w:val="0"/>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5610C"/>
    <w:rPr>
      <w:rFonts w:ascii="Cambria" w:hAnsi="Cambria" w:cs="Times New Roman"/>
      <w:b/>
      <w:bCs/>
      <w:sz w:val="26"/>
      <w:szCs w:val="26"/>
    </w:rPr>
  </w:style>
  <w:style w:type="character" w:customStyle="1" w:styleId="UnderliningChar">
    <w:name w:val="Underlining Char"/>
    <w:basedOn w:val="DefaultParagraphFont"/>
    <w:link w:val="Underlining"/>
    <w:rsid w:val="0045610C"/>
    <w:rPr>
      <w:rFonts w:ascii="Arial Narrow" w:hAnsi="Arial Narrow" w:cs="Times New Roman"/>
      <w:u w:val="single"/>
    </w:rPr>
  </w:style>
  <w:style w:type="character" w:customStyle="1" w:styleId="CardCharChar1">
    <w:name w:val="Card Char Char1"/>
    <w:basedOn w:val="DefaultParagraphFont"/>
    <w:rsid w:val="0045610C"/>
    <w:rPr>
      <w:rFonts w:cs="Times New Roman"/>
      <w:b/>
      <w:bCs/>
      <w:sz w:val="28"/>
      <w:szCs w:val="28"/>
    </w:rPr>
  </w:style>
  <w:style w:type="paragraph" w:customStyle="1" w:styleId="Cites0">
    <w:name w:val="Cites"/>
    <w:basedOn w:val="Normal"/>
    <w:link w:val="CitesChar2"/>
    <w:qFormat/>
    <w:rsid w:val="0045610C"/>
    <w:pPr>
      <w:widowControl w:val="0"/>
      <w:autoSpaceDE w:val="0"/>
      <w:autoSpaceDN w:val="0"/>
      <w:adjustRightInd w:val="0"/>
      <w:jc w:val="both"/>
      <w:outlineLvl w:val="2"/>
    </w:pPr>
    <w:rPr>
      <w:rFonts w:eastAsia="Times New Roman" w:cs="Times New Roman"/>
      <w:b/>
      <w:bCs/>
      <w:sz w:val="20"/>
      <w:szCs w:val="20"/>
    </w:rPr>
  </w:style>
  <w:style w:type="character" w:customStyle="1" w:styleId="CitesChar">
    <w:name w:val="Cites Char"/>
    <w:locked/>
    <w:rsid w:val="0045610C"/>
    <w:rPr>
      <w:rFonts w:ascii="Times New Roman" w:eastAsia="Calibri" w:hAnsi="Times New Roman" w:cs="Times New Roman"/>
      <w:sz w:val="24"/>
      <w:szCs w:val="24"/>
    </w:rPr>
  </w:style>
  <w:style w:type="character" w:customStyle="1" w:styleId="apple-converted-space">
    <w:name w:val="apple-converted-space"/>
    <w:basedOn w:val="DefaultParagraphFont"/>
    <w:rsid w:val="0045610C"/>
  </w:style>
  <w:style w:type="character" w:customStyle="1" w:styleId="hit">
    <w:name w:val="hit"/>
    <w:basedOn w:val="DefaultParagraphFont"/>
    <w:rsid w:val="0045610C"/>
    <w:rPr>
      <w:rFonts w:cs="Times New Roman"/>
    </w:rPr>
  </w:style>
  <w:style w:type="paragraph" w:customStyle="1" w:styleId="SmallFont">
    <w:name w:val="Small Font"/>
    <w:basedOn w:val="Normal"/>
    <w:link w:val="SmallFontChar"/>
    <w:qFormat/>
    <w:rsid w:val="0045610C"/>
    <w:pPr>
      <w:spacing w:after="200"/>
      <w:jc w:val="both"/>
    </w:pPr>
    <w:rPr>
      <w:rFonts w:eastAsia="Calibri"/>
      <w:szCs w:val="18"/>
    </w:rPr>
  </w:style>
  <w:style w:type="character" w:customStyle="1" w:styleId="SmallFontChar">
    <w:name w:val="Small Font Char"/>
    <w:basedOn w:val="DefaultParagraphFont"/>
    <w:link w:val="SmallFont"/>
    <w:locked/>
    <w:rsid w:val="0045610C"/>
    <w:rPr>
      <w:rFonts w:eastAsia="Calibri"/>
      <w:szCs w:val="18"/>
    </w:rPr>
  </w:style>
  <w:style w:type="character" w:customStyle="1" w:styleId="CircleChar1">
    <w:name w:val="Circle Char1"/>
    <w:basedOn w:val="DefaultParagraphFont"/>
    <w:rsid w:val="0045610C"/>
    <w:rPr>
      <w:rFonts w:cs="Times New Roman"/>
      <w:b/>
      <w:i/>
      <w:sz w:val="18"/>
      <w:szCs w:val="18"/>
      <w:u w:val="single"/>
      <w:lang w:val="en-US" w:eastAsia="en-US" w:bidi="ar-SA"/>
    </w:rPr>
  </w:style>
  <w:style w:type="paragraph" w:styleId="BodyText">
    <w:name w:val="Body Text"/>
    <w:basedOn w:val="Normal"/>
    <w:link w:val="BodyTextChar"/>
    <w:uiPriority w:val="99"/>
    <w:unhideWhenUsed/>
    <w:rsid w:val="0045610C"/>
    <w:pPr>
      <w:spacing w:after="120"/>
    </w:pPr>
  </w:style>
  <w:style w:type="character" w:customStyle="1" w:styleId="BodyTextChar">
    <w:name w:val="Body Text Char"/>
    <w:basedOn w:val="DefaultParagraphFont"/>
    <w:link w:val="BodyText"/>
    <w:uiPriority w:val="99"/>
    <w:rsid w:val="0045610C"/>
  </w:style>
  <w:style w:type="character" w:customStyle="1" w:styleId="verdana">
    <w:name w:val="verdana"/>
    <w:basedOn w:val="DefaultParagraphFont"/>
    <w:rsid w:val="0045610C"/>
  </w:style>
  <w:style w:type="character" w:customStyle="1" w:styleId="CardsChar1">
    <w:name w:val="Cards Char1"/>
    <w:link w:val="Cards"/>
    <w:rsid w:val="0045610C"/>
    <w:rPr>
      <w:rFonts w:eastAsia="Times New Roman" w:cs="Times New Roman"/>
      <w:sz w:val="20"/>
      <w:szCs w:val="20"/>
    </w:rPr>
  </w:style>
  <w:style w:type="paragraph" w:customStyle="1" w:styleId="BlockHeadings">
    <w:name w:val="Block Headings"/>
    <w:basedOn w:val="Normal"/>
    <w:link w:val="BlockHeadingsChar"/>
    <w:qFormat/>
    <w:rsid w:val="0045610C"/>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45610C"/>
    <w:rPr>
      <w:rFonts w:eastAsia="Times New Roman" w:cs="Times New Roman"/>
      <w:b/>
      <w:sz w:val="20"/>
      <w:szCs w:val="20"/>
    </w:rPr>
  </w:style>
  <w:style w:type="paragraph" w:customStyle="1" w:styleId="loose">
    <w:name w:val="loose"/>
    <w:basedOn w:val="Normal"/>
    <w:qFormat/>
    <w:rsid w:val="0045610C"/>
    <w:pPr>
      <w:spacing w:before="210"/>
    </w:pPr>
    <w:rPr>
      <w:rFonts w:eastAsia="Times New Roman"/>
      <w:lang w:eastAsia="zh-CN" w:bidi="he-IL"/>
    </w:rPr>
  </w:style>
  <w:style w:type="character" w:customStyle="1" w:styleId="hit1">
    <w:name w:val="hit1"/>
    <w:basedOn w:val="DefaultParagraphFont"/>
    <w:rsid w:val="0045610C"/>
    <w:rPr>
      <w:b/>
      <w:bCs/>
      <w:color w:val="CC0033"/>
    </w:rPr>
  </w:style>
  <w:style w:type="character" w:customStyle="1" w:styleId="upper">
    <w:name w:val="upper"/>
    <w:basedOn w:val="DefaultParagraphFont"/>
    <w:rsid w:val="0045610C"/>
  </w:style>
  <w:style w:type="character" w:customStyle="1" w:styleId="Author">
    <w:name w:val="Author"/>
    <w:aliases w:val="Style Date"/>
    <w:basedOn w:val="DefaultParagraphFont"/>
    <w:qFormat/>
    <w:rsid w:val="0045610C"/>
    <w:rPr>
      <w:b/>
      <w:sz w:val="24"/>
    </w:rPr>
  </w:style>
  <w:style w:type="character" w:customStyle="1" w:styleId="SmallFont7pt">
    <w:name w:val="Small Font (7 pt)"/>
    <w:basedOn w:val="DefaultParagraphFont"/>
    <w:rsid w:val="0045610C"/>
    <w:rPr>
      <w:sz w:val="14"/>
    </w:rPr>
  </w:style>
  <w:style w:type="paragraph" w:customStyle="1" w:styleId="UnderlinedText">
    <w:name w:val="Underlined Text"/>
    <w:basedOn w:val="Normal"/>
    <w:qFormat/>
    <w:rsid w:val="0045610C"/>
    <w:rPr>
      <w:rFonts w:eastAsia="Times New Roman"/>
      <w:b/>
      <w:szCs w:val="20"/>
    </w:rPr>
  </w:style>
  <w:style w:type="character" w:customStyle="1" w:styleId="SmallText-New">
    <w:name w:val="Small Text - New"/>
    <w:basedOn w:val="DefaultParagraphFont"/>
    <w:rsid w:val="0045610C"/>
    <w:rPr>
      <w:rFonts w:ascii="Arial Narrow" w:hAnsi="Arial Narrow"/>
      <w:sz w:val="14"/>
    </w:rPr>
  </w:style>
  <w:style w:type="paragraph" w:customStyle="1" w:styleId="Smalltext">
    <w:name w:val="Small text"/>
    <w:aliases w:val="Quote1,Quote11"/>
    <w:basedOn w:val="Normal"/>
    <w:link w:val="SmalltextChar"/>
    <w:qFormat/>
    <w:rsid w:val="0045610C"/>
    <w:rPr>
      <w:rFonts w:ascii="Arial Narrow" w:eastAsia="Times New Roman" w:hAnsi="Arial Narrow"/>
    </w:rPr>
  </w:style>
  <w:style w:type="character" w:customStyle="1" w:styleId="Underlined-New">
    <w:name w:val="Underlined - New"/>
    <w:basedOn w:val="DefaultParagraphFont"/>
    <w:rsid w:val="0045610C"/>
    <w:rPr>
      <w:rFonts w:ascii="Arial Narrow" w:hAnsi="Arial Narrow"/>
      <w:sz w:val="16"/>
      <w:u w:val="single"/>
    </w:rPr>
  </w:style>
  <w:style w:type="paragraph" w:styleId="TOC2">
    <w:name w:val="toc 2"/>
    <w:basedOn w:val="Normal"/>
    <w:next w:val="Normal"/>
    <w:autoRedefine/>
    <w:uiPriority w:val="39"/>
    <w:rsid w:val="0045610C"/>
    <w:pPr>
      <w:ind w:left="200"/>
    </w:pPr>
    <w:rPr>
      <w:rFonts w:eastAsia="Times New Roman"/>
      <w:sz w:val="20"/>
      <w:lang w:bidi="en-US"/>
    </w:rPr>
  </w:style>
  <w:style w:type="paragraph" w:styleId="Caption">
    <w:name w:val="caption"/>
    <w:basedOn w:val="Normal"/>
    <w:next w:val="Normal"/>
    <w:qFormat/>
    <w:rsid w:val="0045610C"/>
    <w:rPr>
      <w:rFonts w:eastAsia="Times New Roman"/>
      <w:b/>
      <w:bCs/>
      <w:sz w:val="18"/>
      <w:szCs w:val="18"/>
      <w:lang w:bidi="en-US"/>
    </w:rPr>
  </w:style>
  <w:style w:type="paragraph" w:styleId="TOCHeading">
    <w:name w:val="TOC Heading"/>
    <w:basedOn w:val="Heading1"/>
    <w:next w:val="Normal"/>
    <w:uiPriority w:val="39"/>
    <w:qFormat/>
    <w:rsid w:val="0045610C"/>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45610C"/>
    <w:rPr>
      <w:rFonts w:ascii="Arial Narrow" w:hAnsi="Arial Narrow"/>
      <w:dstrike w:val="0"/>
      <w:sz w:val="20"/>
      <w:bdr w:val="single" w:sz="2" w:space="0" w:color="auto"/>
      <w:vertAlign w:val="baseline"/>
    </w:rPr>
  </w:style>
  <w:style w:type="character" w:customStyle="1" w:styleId="style65">
    <w:name w:val="style65"/>
    <w:basedOn w:val="DefaultParagraphFont"/>
    <w:rsid w:val="0045610C"/>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45610C"/>
    <w:rPr>
      <w:rFonts w:cs="Arial"/>
      <w:bCs/>
      <w:szCs w:val="26"/>
      <w:u w:val="single"/>
      <w:lang w:val="en-US" w:eastAsia="en-US" w:bidi="ar-SA"/>
    </w:rPr>
  </w:style>
  <w:style w:type="character" w:customStyle="1" w:styleId="qlabel">
    <w:name w:val="q_label"/>
    <w:basedOn w:val="DefaultParagraphFont"/>
    <w:rsid w:val="0045610C"/>
  </w:style>
  <w:style w:type="character" w:customStyle="1" w:styleId="alabel">
    <w:name w:val="a_label"/>
    <w:basedOn w:val="DefaultParagraphFont"/>
    <w:rsid w:val="0045610C"/>
  </w:style>
  <w:style w:type="character" w:customStyle="1" w:styleId="Style1Char1">
    <w:name w:val="Style1 Char1"/>
    <w:basedOn w:val="DefaultParagraphFont"/>
    <w:rsid w:val="0045610C"/>
    <w:rPr>
      <w:rFonts w:eastAsia="SimSun"/>
      <w:sz w:val="20"/>
      <w:szCs w:val="24"/>
      <w:u w:val="single"/>
      <w:lang w:val="en-US" w:eastAsia="zh-CN" w:bidi="ar-SA"/>
    </w:rPr>
  </w:style>
  <w:style w:type="character" w:customStyle="1" w:styleId="UnderlineCharChar">
    <w:name w:val="Underline Char Char"/>
    <w:basedOn w:val="DefaultParagraphFont"/>
    <w:rsid w:val="0045610C"/>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45610C"/>
    <w:rPr>
      <w:rFonts w:eastAsia="MS Mincho"/>
      <w:b/>
      <w:u w:val="single"/>
      <w:lang w:val="en-US" w:eastAsia="en-US" w:bidi="ar-SA"/>
    </w:rPr>
  </w:style>
  <w:style w:type="character" w:customStyle="1" w:styleId="CardTextChar0">
    <w:name w:val="Card Text Char"/>
    <w:basedOn w:val="DefaultParagraphFont"/>
    <w:rsid w:val="0045610C"/>
    <w:rPr>
      <w:rFonts w:ascii="Times New Roman" w:eastAsia="Times New Roman" w:hAnsi="Times New Roman" w:cs="Times New Roman"/>
      <w:szCs w:val="24"/>
    </w:rPr>
  </w:style>
  <w:style w:type="character" w:customStyle="1" w:styleId="reduce2">
    <w:name w:val="reduce2"/>
    <w:basedOn w:val="DefaultParagraphFont"/>
    <w:rsid w:val="0045610C"/>
    <w:rPr>
      <w:rFonts w:ascii="Arial" w:hAnsi="Arial" w:cs="Arial"/>
      <w:color w:val="000000"/>
      <w:sz w:val="10"/>
      <w:szCs w:val="22"/>
    </w:rPr>
  </w:style>
  <w:style w:type="paragraph" w:customStyle="1" w:styleId="BoldUnderline">
    <w:name w:val="BoldUnderline"/>
    <w:link w:val="BoldUnderlineChar"/>
    <w:uiPriority w:val="99"/>
    <w:qFormat/>
    <w:rsid w:val="0045610C"/>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45610C"/>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5610C"/>
    <w:rPr>
      <w:rFonts w:cs="Arial"/>
      <w:bCs/>
      <w:szCs w:val="26"/>
      <w:u w:val="single"/>
      <w:lang w:val="en-US" w:eastAsia="en-US" w:bidi="ar-SA"/>
    </w:rPr>
  </w:style>
  <w:style w:type="paragraph" w:customStyle="1" w:styleId="evidencetextChar">
    <w:name w:val="evidence text Char"/>
    <w:basedOn w:val="Normal"/>
    <w:qFormat/>
    <w:rsid w:val="0045610C"/>
    <w:pPr>
      <w:ind w:left="1728" w:right="1008"/>
    </w:pPr>
    <w:rPr>
      <w:rFonts w:eastAsia="Times New Roman"/>
      <w:color w:val="000000"/>
      <w:sz w:val="18"/>
    </w:rPr>
  </w:style>
  <w:style w:type="character" w:customStyle="1" w:styleId="underline2">
    <w:name w:val="underline2"/>
    <w:basedOn w:val="DefaultParagraphFont"/>
    <w:rsid w:val="0045610C"/>
    <w:rPr>
      <w:u w:val="single"/>
    </w:rPr>
  </w:style>
  <w:style w:type="character" w:customStyle="1" w:styleId="Style11ptUnderlineBorderSinglesolidlineAuto05pt">
    <w:name w:val="Style 11 pt Underline Border: : (Single solid line Auto  0.5 pt..."/>
    <w:rsid w:val="0045610C"/>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5610C"/>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5610C"/>
    <w:rPr>
      <w:rFonts w:eastAsia="Times New Roman" w:cs="Times New Roman"/>
      <w:u w:val="single"/>
      <w:bdr w:val="single" w:sz="4" w:space="0" w:color="auto"/>
    </w:rPr>
  </w:style>
  <w:style w:type="character" w:customStyle="1" w:styleId="UnderlineChar4Char">
    <w:name w:val="Underline Char4 Char"/>
    <w:basedOn w:val="DefaultParagraphFont"/>
    <w:link w:val="UnderlineChar4"/>
    <w:rsid w:val="0045610C"/>
    <w:rPr>
      <w:u w:val="single"/>
    </w:rPr>
  </w:style>
  <w:style w:type="paragraph" w:customStyle="1" w:styleId="UnderlineChar4">
    <w:name w:val="Underline Char4"/>
    <w:basedOn w:val="Normal"/>
    <w:link w:val="UnderlineChar4Char"/>
    <w:qFormat/>
    <w:rsid w:val="0045610C"/>
    <w:rPr>
      <w:u w:val="single"/>
    </w:rPr>
  </w:style>
  <w:style w:type="character" w:customStyle="1" w:styleId="BoldandUnderlineChar3Char2">
    <w:name w:val="Bold and Underline Char3 Char2"/>
    <w:basedOn w:val="DefaultParagraphFont"/>
    <w:link w:val="BoldandUnderlineChar3"/>
    <w:rsid w:val="0045610C"/>
    <w:rPr>
      <w:b/>
      <w:u w:val="single"/>
    </w:rPr>
  </w:style>
  <w:style w:type="paragraph" w:customStyle="1" w:styleId="BoldandUnderlineChar3">
    <w:name w:val="Bold and Underline Char3"/>
    <w:basedOn w:val="Normal"/>
    <w:link w:val="BoldandUnderlineChar3Char2"/>
    <w:qFormat/>
    <w:rsid w:val="0045610C"/>
    <w:rPr>
      <w:b/>
      <w:u w:val="single"/>
    </w:rPr>
  </w:style>
  <w:style w:type="paragraph" w:customStyle="1" w:styleId="StyleUnderlineChar11pt">
    <w:name w:val="Style Underline Char + 11 pt"/>
    <w:basedOn w:val="Normal"/>
    <w:link w:val="StyleUnderlineChar11ptChar"/>
    <w:qFormat/>
    <w:rsid w:val="0045610C"/>
    <w:rPr>
      <w:rFonts w:eastAsia="Times New Roman"/>
      <w:u w:val="single"/>
    </w:rPr>
  </w:style>
  <w:style w:type="character" w:customStyle="1" w:styleId="StyleUnderlineChar11ptChar">
    <w:name w:val="Style Underline Char + 11 pt Char"/>
    <w:basedOn w:val="DefaultParagraphFont"/>
    <w:link w:val="StyleUnderlineChar11pt"/>
    <w:rsid w:val="0045610C"/>
    <w:rPr>
      <w:rFonts w:eastAsia="Times New Roman"/>
      <w:u w:val="single"/>
    </w:rPr>
  </w:style>
  <w:style w:type="paragraph" w:customStyle="1" w:styleId="StyleUnderlineChar11ptBold">
    <w:name w:val="Style Underline Char + 11 pt Bold"/>
    <w:basedOn w:val="Normal"/>
    <w:link w:val="StyleUnderlineChar11ptBoldChar"/>
    <w:qFormat/>
    <w:rsid w:val="0045610C"/>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5610C"/>
    <w:rPr>
      <w:rFonts w:eastAsia="Times New Roman"/>
      <w:b/>
      <w:bCs/>
      <w:u w:val="single"/>
    </w:rPr>
  </w:style>
  <w:style w:type="character" w:customStyle="1" w:styleId="inside-head">
    <w:name w:val="inside-head"/>
    <w:basedOn w:val="DefaultParagraphFont"/>
    <w:rsid w:val="0045610C"/>
  </w:style>
  <w:style w:type="paragraph" w:customStyle="1" w:styleId="Style3">
    <w:name w:val="Style3"/>
    <w:basedOn w:val="Normal"/>
    <w:link w:val="Style3Char"/>
    <w:qFormat/>
    <w:rsid w:val="0045610C"/>
    <w:rPr>
      <w:rFonts w:ascii="Arial Narrow" w:eastAsia="Times New Roman" w:hAnsi="Arial Narrow"/>
      <w:b/>
    </w:rPr>
  </w:style>
  <w:style w:type="character" w:customStyle="1" w:styleId="Style3Char">
    <w:name w:val="Style3 Char"/>
    <w:basedOn w:val="DefaultParagraphFont"/>
    <w:link w:val="Style3"/>
    <w:rsid w:val="0045610C"/>
    <w:rPr>
      <w:rFonts w:ascii="Arial Narrow" w:eastAsia="Times New Roman" w:hAnsi="Arial Narrow"/>
      <w:b/>
    </w:rPr>
  </w:style>
  <w:style w:type="character" w:customStyle="1" w:styleId="7TimesNewRoman">
    <w:name w:val="7 Times New Roman"/>
    <w:rsid w:val="0045610C"/>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5610C"/>
  </w:style>
  <w:style w:type="character" w:customStyle="1" w:styleId="officialsbureau">
    <w:name w:val="official_s_bureau"/>
    <w:basedOn w:val="DefaultParagraphFont"/>
    <w:rsid w:val="0045610C"/>
  </w:style>
  <w:style w:type="paragraph" w:customStyle="1" w:styleId="Stylecard11ptUnderline">
    <w:name w:val="Style card + 11 pt Underline"/>
    <w:basedOn w:val="Normal"/>
    <w:link w:val="Stylecard11ptUnderlineChar"/>
    <w:qFormat/>
    <w:rsid w:val="0045610C"/>
    <w:pPr>
      <w:ind w:left="288" w:right="288"/>
    </w:pPr>
    <w:rPr>
      <w:rFonts w:eastAsia="SimSun"/>
      <w:u w:val="single"/>
      <w:lang w:eastAsia="zh-CN"/>
    </w:rPr>
  </w:style>
  <w:style w:type="character" w:customStyle="1" w:styleId="Stylecard11ptUnderlineChar">
    <w:name w:val="Style card + 11 pt Underline Char"/>
    <w:link w:val="Stylecard11ptUnderline"/>
    <w:rsid w:val="0045610C"/>
    <w:rPr>
      <w:rFonts w:eastAsia="SimSun"/>
      <w:u w:val="single"/>
      <w:lang w:eastAsia="zh-CN"/>
    </w:rPr>
  </w:style>
  <w:style w:type="paragraph" w:customStyle="1" w:styleId="Stylecard11ptBoldUnderline">
    <w:name w:val="Style card + 11 pt Bold Underline"/>
    <w:basedOn w:val="Normal"/>
    <w:link w:val="Stylecard11ptBoldUnderlineChar"/>
    <w:qFormat/>
    <w:rsid w:val="0045610C"/>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45610C"/>
    <w:rPr>
      <w:rFonts w:eastAsia="SimSun"/>
      <w:b/>
      <w:bCs/>
      <w:u w:val="single"/>
      <w:lang w:eastAsia="zh-CN"/>
    </w:rPr>
  </w:style>
  <w:style w:type="character" w:customStyle="1" w:styleId="StyleStyle11ptBoldUnderlineBorderSinglesolidlineAuto">
    <w:name w:val="Style Style 11 pt Bold Underline Border: : (Single solid line Auto ..."/>
    <w:basedOn w:val="DefaultParagraphFont"/>
    <w:rsid w:val="0045610C"/>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5610C"/>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45610C"/>
    <w:rPr>
      <w:rFonts w:ascii="Calibri" w:eastAsia="SimSun" w:hAnsi="Calibri" w:cs="Calibri"/>
      <w:u w:val="single"/>
      <w:lang w:eastAsia="zh-CN"/>
    </w:rPr>
  </w:style>
  <w:style w:type="paragraph" w:styleId="HTMLPreformatted">
    <w:name w:val="HTML Preformatted"/>
    <w:basedOn w:val="Normal"/>
    <w:link w:val="HTMLPreformattedChar"/>
    <w:rsid w:val="00456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45610C"/>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5610C"/>
    <w:rPr>
      <w:u w:val="single"/>
    </w:rPr>
  </w:style>
  <w:style w:type="character" w:customStyle="1" w:styleId="StyleUnderlining11ptChar">
    <w:name w:val="Style Underlining + 11 pt Char"/>
    <w:basedOn w:val="DefaultParagraphFont"/>
    <w:link w:val="StyleUnderlining11pt"/>
    <w:rsid w:val="0045610C"/>
    <w:rPr>
      <w:u w:val="single"/>
    </w:rPr>
  </w:style>
  <w:style w:type="paragraph" w:customStyle="1" w:styleId="StyleCardText9pt">
    <w:name w:val="Style Card Text + 9 pt"/>
    <w:basedOn w:val="Normal"/>
    <w:link w:val="StyleCardText9ptChar"/>
    <w:qFormat/>
    <w:rsid w:val="0045610C"/>
    <w:pPr>
      <w:spacing w:after="200"/>
      <w:contextualSpacing/>
    </w:pPr>
    <w:rPr>
      <w:rFonts w:eastAsia="Calibri"/>
    </w:rPr>
  </w:style>
  <w:style w:type="character" w:customStyle="1" w:styleId="StyleCardText9ptChar">
    <w:name w:val="Style Card Text + 9 pt Char"/>
    <w:basedOn w:val="DefaultParagraphFont"/>
    <w:link w:val="StyleCardText9pt"/>
    <w:rsid w:val="0045610C"/>
    <w:rPr>
      <w:rFonts w:eastAsia="Calibri"/>
    </w:rPr>
  </w:style>
  <w:style w:type="paragraph" w:styleId="Quote">
    <w:name w:val="Quote"/>
    <w:basedOn w:val="Normal"/>
    <w:next w:val="Normal"/>
    <w:link w:val="QuoteChar"/>
    <w:uiPriority w:val="29"/>
    <w:qFormat/>
    <w:rsid w:val="0045610C"/>
    <w:pPr>
      <w:widowControl w:val="0"/>
    </w:pPr>
    <w:rPr>
      <w:rFonts w:eastAsia="Times New Roman"/>
      <w:iCs/>
      <w:color w:val="000000"/>
      <w:lang w:bidi="en-US"/>
    </w:rPr>
  </w:style>
  <w:style w:type="character" w:customStyle="1" w:styleId="QuoteChar">
    <w:name w:val="Quote Char"/>
    <w:basedOn w:val="DefaultParagraphFont"/>
    <w:link w:val="Quote"/>
    <w:uiPriority w:val="29"/>
    <w:rsid w:val="0045610C"/>
    <w:rPr>
      <w:rFonts w:eastAsia="Times New Roman"/>
      <w:iCs/>
      <w:color w:val="000000"/>
      <w:lang w:bidi="en-US"/>
    </w:rPr>
  </w:style>
  <w:style w:type="paragraph" w:customStyle="1" w:styleId="Underlining">
    <w:name w:val="Underlining"/>
    <w:basedOn w:val="Normal"/>
    <w:link w:val="UnderliningChar"/>
    <w:qFormat/>
    <w:rsid w:val="0045610C"/>
    <w:rPr>
      <w:rFonts w:ascii="Arial Narrow" w:hAnsi="Arial Narrow" w:cs="Times New Roman"/>
      <w:u w:val="single"/>
    </w:rPr>
  </w:style>
  <w:style w:type="character" w:customStyle="1" w:styleId="ital-inline">
    <w:name w:val="ital-inline"/>
    <w:basedOn w:val="DefaultParagraphFont"/>
    <w:rsid w:val="0045610C"/>
  </w:style>
  <w:style w:type="character" w:customStyle="1" w:styleId="underlineChar">
    <w:name w:val="underline Char"/>
    <w:basedOn w:val="DefaultParagraphFont"/>
    <w:rsid w:val="0045610C"/>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5610C"/>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5610C"/>
    <w:rPr>
      <w:sz w:val="20"/>
      <w:u w:val="single"/>
    </w:rPr>
  </w:style>
  <w:style w:type="paragraph" w:styleId="BodyTextIndent2">
    <w:name w:val="Body Text Indent 2"/>
    <w:basedOn w:val="Normal"/>
    <w:link w:val="BodyTextIndent2Char"/>
    <w:unhideWhenUsed/>
    <w:rsid w:val="0045610C"/>
    <w:pPr>
      <w:spacing w:after="120" w:line="480" w:lineRule="auto"/>
      <w:ind w:left="360"/>
    </w:pPr>
  </w:style>
  <w:style w:type="character" w:customStyle="1" w:styleId="BodyTextIndent2Char">
    <w:name w:val="Body Text Indent 2 Char"/>
    <w:basedOn w:val="DefaultParagraphFont"/>
    <w:link w:val="BodyTextIndent2"/>
    <w:rsid w:val="0045610C"/>
  </w:style>
  <w:style w:type="paragraph" w:styleId="BodyTextIndent3">
    <w:name w:val="Body Text Indent 3"/>
    <w:basedOn w:val="Normal"/>
    <w:link w:val="BodyTextIndent3Char"/>
    <w:uiPriority w:val="99"/>
    <w:semiHidden/>
    <w:unhideWhenUsed/>
    <w:rsid w:val="0045610C"/>
    <w:pPr>
      <w:spacing w:after="120"/>
      <w:ind w:left="360"/>
    </w:pPr>
    <w:rPr>
      <w:szCs w:val="16"/>
    </w:rPr>
  </w:style>
  <w:style w:type="character" w:customStyle="1" w:styleId="BodyTextIndent3Char">
    <w:name w:val="Body Text Indent 3 Char"/>
    <w:basedOn w:val="DefaultParagraphFont"/>
    <w:link w:val="BodyTextIndent3"/>
    <w:uiPriority w:val="99"/>
    <w:semiHidden/>
    <w:rsid w:val="0045610C"/>
    <w:rPr>
      <w:szCs w:val="16"/>
    </w:rPr>
  </w:style>
  <w:style w:type="paragraph" w:styleId="BodyText2">
    <w:name w:val="Body Text 2"/>
    <w:basedOn w:val="Normal"/>
    <w:link w:val="BodyText2Char"/>
    <w:unhideWhenUsed/>
    <w:rsid w:val="0045610C"/>
    <w:pPr>
      <w:spacing w:after="120" w:line="480" w:lineRule="auto"/>
    </w:pPr>
  </w:style>
  <w:style w:type="character" w:customStyle="1" w:styleId="BodyText2Char">
    <w:name w:val="Body Text 2 Char"/>
    <w:basedOn w:val="DefaultParagraphFont"/>
    <w:link w:val="BodyText2"/>
    <w:rsid w:val="0045610C"/>
  </w:style>
  <w:style w:type="paragraph" w:styleId="BodyTextIndent">
    <w:name w:val="Body Text Indent"/>
    <w:basedOn w:val="Normal"/>
    <w:link w:val="BodyTextIndentChar"/>
    <w:uiPriority w:val="99"/>
    <w:unhideWhenUsed/>
    <w:rsid w:val="0045610C"/>
    <w:pPr>
      <w:spacing w:after="120"/>
      <w:ind w:left="360"/>
    </w:pPr>
  </w:style>
  <w:style w:type="character" w:customStyle="1" w:styleId="BodyTextIndentChar">
    <w:name w:val="Body Text Indent Char"/>
    <w:basedOn w:val="DefaultParagraphFont"/>
    <w:link w:val="BodyTextIndent"/>
    <w:uiPriority w:val="99"/>
    <w:rsid w:val="0045610C"/>
  </w:style>
  <w:style w:type="paragraph" w:styleId="BodyText3">
    <w:name w:val="Body Text 3"/>
    <w:basedOn w:val="Normal"/>
    <w:link w:val="BodyText3Char"/>
    <w:unhideWhenUsed/>
    <w:rsid w:val="0045610C"/>
    <w:pPr>
      <w:spacing w:after="120"/>
    </w:pPr>
    <w:rPr>
      <w:szCs w:val="16"/>
    </w:rPr>
  </w:style>
  <w:style w:type="character" w:customStyle="1" w:styleId="BodyText3Char">
    <w:name w:val="Body Text 3 Char"/>
    <w:basedOn w:val="DefaultParagraphFont"/>
    <w:link w:val="BodyText3"/>
    <w:rsid w:val="0045610C"/>
    <w:rPr>
      <w:szCs w:val="16"/>
    </w:rPr>
  </w:style>
  <w:style w:type="character" w:customStyle="1" w:styleId="StyleBold">
    <w:name w:val="Style Bold"/>
    <w:basedOn w:val="DefaultParagraphFont"/>
    <w:uiPriority w:val="9"/>
    <w:semiHidden/>
    <w:rsid w:val="0045610C"/>
    <w:rPr>
      <w:b/>
      <w:bCs/>
    </w:rPr>
  </w:style>
  <w:style w:type="character" w:customStyle="1" w:styleId="body-text">
    <w:name w:val="body-text"/>
    <w:basedOn w:val="DefaultParagraphFont"/>
    <w:rsid w:val="0045610C"/>
  </w:style>
  <w:style w:type="paragraph" w:customStyle="1" w:styleId="StyleStyle411ptBoldBorderSinglesolidlineAuto0">
    <w:name w:val="Style Style4 + 11 pt Bold Border: : (Single solid line Auto  0...."/>
    <w:basedOn w:val="Normal"/>
    <w:link w:val="StyleStyle411ptBoldBorderSinglesolidlineAuto0Char"/>
    <w:qFormat/>
    <w:rsid w:val="0045610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5610C"/>
    <w:rPr>
      <w:rFonts w:eastAsia="Times New Roman"/>
      <w:b/>
      <w:bCs/>
      <w:u w:val="single"/>
      <w:bdr w:val="single" w:sz="4" w:space="0" w:color="auto"/>
    </w:rPr>
  </w:style>
  <w:style w:type="character" w:customStyle="1" w:styleId="BalloonTextChar1">
    <w:name w:val="Balloon Text Char1"/>
    <w:basedOn w:val="DefaultParagraphFont"/>
    <w:uiPriority w:val="99"/>
    <w:rsid w:val="0045610C"/>
    <w:rPr>
      <w:rFonts w:ascii="Tahoma" w:hAnsi="Tahoma" w:cs="Tahoma"/>
      <w:sz w:val="16"/>
      <w:szCs w:val="16"/>
    </w:rPr>
  </w:style>
  <w:style w:type="character" w:customStyle="1" w:styleId="globalcontentbody">
    <w:name w:val="globalcontentbody"/>
    <w:basedOn w:val="DefaultParagraphFont"/>
    <w:rsid w:val="0045610C"/>
  </w:style>
  <w:style w:type="paragraph" w:customStyle="1" w:styleId="StyleStyle112pt">
    <w:name w:val="Style Style1 + 12 pt"/>
    <w:basedOn w:val="Normal"/>
    <w:link w:val="StyleStyle112ptChar"/>
    <w:qFormat/>
    <w:rsid w:val="0045610C"/>
    <w:rPr>
      <w:rFonts w:eastAsia="SimSun"/>
      <w:u w:val="single"/>
      <w:lang w:eastAsia="zh-CN"/>
    </w:rPr>
  </w:style>
  <w:style w:type="character" w:customStyle="1" w:styleId="StyleStyle112ptChar">
    <w:name w:val="Style Style1 + 12 pt Char"/>
    <w:basedOn w:val="DefaultParagraphFont"/>
    <w:link w:val="StyleStyle112pt"/>
    <w:rsid w:val="0045610C"/>
    <w:rPr>
      <w:rFonts w:eastAsia="SimSun"/>
      <w:u w:val="single"/>
      <w:lang w:eastAsia="zh-CN"/>
    </w:rPr>
  </w:style>
  <w:style w:type="paragraph" w:customStyle="1" w:styleId="MinimizedText">
    <w:name w:val="Minimized Text"/>
    <w:basedOn w:val="Normal"/>
    <w:link w:val="MinimizedTextChar"/>
    <w:qFormat/>
    <w:rsid w:val="0045610C"/>
    <w:rPr>
      <w:rFonts w:eastAsia="Times New Roman"/>
    </w:rPr>
  </w:style>
  <w:style w:type="character" w:customStyle="1" w:styleId="MinimizedTextChar">
    <w:name w:val="Minimized Text Char"/>
    <w:basedOn w:val="DefaultParagraphFont"/>
    <w:link w:val="MinimizedText"/>
    <w:rsid w:val="0045610C"/>
    <w:rPr>
      <w:rFonts w:eastAsia="Times New Roman"/>
    </w:rPr>
  </w:style>
  <w:style w:type="character" w:customStyle="1" w:styleId="term1">
    <w:name w:val="term1"/>
    <w:basedOn w:val="DefaultParagraphFont"/>
    <w:rsid w:val="0045610C"/>
    <w:rPr>
      <w:b/>
      <w:bCs/>
    </w:rPr>
  </w:style>
  <w:style w:type="character" w:customStyle="1" w:styleId="Styleterm111ptUnderline">
    <w:name w:val="Style term1 + 11 pt Underline"/>
    <w:basedOn w:val="term1"/>
    <w:rsid w:val="0045610C"/>
    <w:rPr>
      <w:b/>
      <w:bCs/>
      <w:sz w:val="20"/>
      <w:u w:val="single"/>
    </w:rPr>
  </w:style>
  <w:style w:type="paragraph" w:customStyle="1" w:styleId="StyleMinimizedTextArialNarrow10pt">
    <w:name w:val="Style Minimized Text + Arial Narrow 10 pt"/>
    <w:basedOn w:val="MinimizedText"/>
    <w:link w:val="StyleMinimizedTextArialNarrow10ptChar"/>
    <w:qFormat/>
    <w:rsid w:val="0045610C"/>
    <w:rPr>
      <w:sz w:val="20"/>
    </w:rPr>
  </w:style>
  <w:style w:type="character" w:customStyle="1" w:styleId="StyleMinimizedTextArialNarrow10ptChar">
    <w:name w:val="Style Minimized Text + Arial Narrow 10 pt Char"/>
    <w:basedOn w:val="MinimizedTextChar"/>
    <w:link w:val="StyleMinimizedTextArialNarrow10pt"/>
    <w:rsid w:val="0045610C"/>
    <w:rPr>
      <w:rFonts w:eastAsia="Times New Roman"/>
      <w:sz w:val="20"/>
    </w:rPr>
  </w:style>
  <w:style w:type="character" w:customStyle="1" w:styleId="Styleunderline11ptBold">
    <w:name w:val="Style underline + 11 pt Bold"/>
    <w:basedOn w:val="underline"/>
    <w:rsid w:val="0045610C"/>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45610C"/>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5610C"/>
    <w:rPr>
      <w:rFonts w:eastAsia="Times New Roman"/>
      <w:u w:val="single"/>
      <w:bdr w:val="single" w:sz="4" w:space="0" w:color="auto"/>
    </w:rPr>
  </w:style>
  <w:style w:type="character" w:customStyle="1" w:styleId="Style9pt">
    <w:name w:val="Style 9 pt"/>
    <w:basedOn w:val="DefaultParagraphFont"/>
    <w:rsid w:val="0045610C"/>
    <w:rPr>
      <w:rFonts w:ascii="Times New Roman" w:hAnsi="Times New Roman"/>
      <w:sz w:val="20"/>
    </w:rPr>
  </w:style>
  <w:style w:type="paragraph" w:customStyle="1" w:styleId="StyleStyle49pt3">
    <w:name w:val="Style Style4 + 9 pt3"/>
    <w:basedOn w:val="Style4"/>
    <w:link w:val="StyleStyle49pt3Char"/>
    <w:qFormat/>
    <w:rsid w:val="0045610C"/>
    <w:rPr>
      <w:rFonts w:cs="Times New Roman"/>
    </w:rPr>
  </w:style>
  <w:style w:type="character" w:customStyle="1" w:styleId="StyleStyle49pt3Char">
    <w:name w:val="Style Style4 + 9 pt3 Char"/>
    <w:basedOn w:val="Style4Char"/>
    <w:link w:val="StyleStyle49pt3"/>
    <w:rsid w:val="0045610C"/>
    <w:rPr>
      <w:rFonts w:eastAsia="Times New Roman" w:cs="Times New Roman"/>
      <w:u w:val="single"/>
    </w:rPr>
  </w:style>
  <w:style w:type="paragraph" w:customStyle="1" w:styleId="StyleStyle4Bold">
    <w:name w:val="Style Style4 + Bold"/>
    <w:basedOn w:val="Style4"/>
    <w:link w:val="StyleStyle4BoldChar"/>
    <w:qFormat/>
    <w:rsid w:val="0045610C"/>
    <w:rPr>
      <w:rFonts w:cs="Times New Roman"/>
      <w:b/>
      <w:bCs/>
    </w:rPr>
  </w:style>
  <w:style w:type="character" w:customStyle="1" w:styleId="StyleStyle4BoldChar">
    <w:name w:val="Style Style4 + Bold Char"/>
    <w:basedOn w:val="Style4Char"/>
    <w:link w:val="StyleStyle4Bold"/>
    <w:rsid w:val="0045610C"/>
    <w:rPr>
      <w:rFonts w:eastAsia="Times New Roman" w:cs="Times New Roman"/>
      <w:b/>
      <w:bCs/>
      <w:u w:val="single"/>
    </w:rPr>
  </w:style>
  <w:style w:type="character" w:customStyle="1" w:styleId="CharChar11">
    <w:name w:val="Char Char11"/>
    <w:basedOn w:val="DefaultParagraphFont"/>
    <w:rsid w:val="0045610C"/>
    <w:rPr>
      <w:rFonts w:cs="Arial"/>
      <w:bCs/>
      <w:szCs w:val="26"/>
      <w:u w:val="single"/>
      <w:lang w:val="en-US" w:eastAsia="en-US" w:bidi="ar-SA"/>
    </w:rPr>
  </w:style>
  <w:style w:type="character" w:customStyle="1" w:styleId="authorbio">
    <w:name w:val="authorbio"/>
    <w:basedOn w:val="DefaultParagraphFont"/>
    <w:rsid w:val="0045610C"/>
  </w:style>
  <w:style w:type="character" w:customStyle="1" w:styleId="a">
    <w:name w:val="a"/>
    <w:basedOn w:val="DefaultParagraphFont"/>
    <w:rsid w:val="0045610C"/>
  </w:style>
  <w:style w:type="character" w:customStyle="1" w:styleId="StyleStyleUnderline411pt">
    <w:name w:val="Style Style Underline4 + 11 pt"/>
    <w:basedOn w:val="DefaultParagraphFont"/>
    <w:rsid w:val="0045610C"/>
    <w:rPr>
      <w:sz w:val="20"/>
      <w:u w:val="single"/>
    </w:rPr>
  </w:style>
  <w:style w:type="character" w:customStyle="1" w:styleId="StyleStyleUnderline411ptBold">
    <w:name w:val="Style Style Underline4 + 11 pt Bold"/>
    <w:basedOn w:val="DefaultParagraphFont"/>
    <w:rsid w:val="0045610C"/>
    <w:rPr>
      <w:b/>
      <w:bCs/>
      <w:sz w:val="20"/>
      <w:u w:val="single"/>
    </w:rPr>
  </w:style>
  <w:style w:type="character" w:customStyle="1" w:styleId="StyleStyleUnderline311pt">
    <w:name w:val="Style Style Underline3 + 11 pt"/>
    <w:basedOn w:val="DefaultParagraphFont"/>
    <w:rsid w:val="0045610C"/>
    <w:rPr>
      <w:sz w:val="20"/>
      <w:u w:val="single"/>
    </w:rPr>
  </w:style>
  <w:style w:type="character" w:customStyle="1" w:styleId="StyleStyleUnderline311ptBold">
    <w:name w:val="Style Style Underline3 + 11 pt Bold"/>
    <w:basedOn w:val="DefaultParagraphFont"/>
    <w:rsid w:val="0045610C"/>
    <w:rPr>
      <w:b/>
      <w:bCs/>
      <w:sz w:val="20"/>
      <w:u w:val="single"/>
    </w:rPr>
  </w:style>
  <w:style w:type="character" w:customStyle="1" w:styleId="StyleUnderline3">
    <w:name w:val="Style Underline3"/>
    <w:basedOn w:val="DefaultParagraphFont"/>
    <w:rsid w:val="0045610C"/>
    <w:rPr>
      <w:u w:val="single"/>
    </w:rPr>
  </w:style>
  <w:style w:type="paragraph" w:customStyle="1" w:styleId="StyleStyle111ptBorderSinglesolidlineAuto05ptL">
    <w:name w:val="Style Style1 + 11 pt Border: : (Single solid line Auto  0.5 pt L..."/>
    <w:link w:val="StyleStyle111ptBorderSinglesolidlineAuto05ptLChar"/>
    <w:qFormat/>
    <w:rsid w:val="0045610C"/>
    <w:pPr>
      <w:spacing w:after="160" w:line="259" w:lineRule="auto"/>
    </w:pPr>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5610C"/>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5610C"/>
    <w:rPr>
      <w:u w:val="single"/>
    </w:rPr>
  </w:style>
  <w:style w:type="character" w:customStyle="1" w:styleId="NothingChar">
    <w:name w:val="Nothing Char"/>
    <w:basedOn w:val="DefaultParagraphFont"/>
    <w:link w:val="Nothing"/>
    <w:rsid w:val="0045610C"/>
    <w:rPr>
      <w:rFonts w:ascii="Times New Roman" w:eastAsia="Times New Roman" w:hAnsi="Times New Roman" w:cs="Times New Roman"/>
      <w:sz w:val="20"/>
      <w:szCs w:val="24"/>
    </w:rPr>
  </w:style>
  <w:style w:type="character" w:customStyle="1" w:styleId="CardsFont12pt0">
    <w:name w:val="Cards + Font 12pt"/>
    <w:basedOn w:val="DefaultParagraphFont"/>
    <w:rsid w:val="0045610C"/>
    <w:rPr>
      <w:rFonts w:ascii="Times New Roman" w:eastAsia="Calibri" w:hAnsi="Times New Roman" w:cs="Times New Roman"/>
      <w:sz w:val="24"/>
      <w:szCs w:val="20"/>
      <w:u w:val="single"/>
    </w:rPr>
  </w:style>
  <w:style w:type="character" w:customStyle="1" w:styleId="SmallTextChar0">
    <w:name w:val="Small Text Char"/>
    <w:basedOn w:val="CardTextChar0"/>
    <w:rsid w:val="0045610C"/>
    <w:rPr>
      <w:rFonts w:ascii="Times New Roman" w:eastAsia="MS Mincho" w:hAnsi="Times New Roman" w:cs="Times New Roman"/>
      <w:sz w:val="15"/>
      <w:szCs w:val="24"/>
      <w:lang w:eastAsia="ja-JP"/>
    </w:rPr>
  </w:style>
  <w:style w:type="paragraph" w:customStyle="1" w:styleId="Circled">
    <w:name w:val="Circled"/>
    <w:link w:val="CircledChar"/>
    <w:qFormat/>
    <w:rsid w:val="0045610C"/>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5610C"/>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45610C"/>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45610C"/>
  </w:style>
  <w:style w:type="character" w:customStyle="1" w:styleId="part-of-speech">
    <w:name w:val="part-of-speech"/>
    <w:basedOn w:val="DefaultParagraphFont"/>
    <w:rsid w:val="0045610C"/>
  </w:style>
  <w:style w:type="character" w:customStyle="1" w:styleId="sep">
    <w:name w:val="sep"/>
    <w:basedOn w:val="DefaultParagraphFont"/>
    <w:rsid w:val="0045610C"/>
  </w:style>
  <w:style w:type="character" w:customStyle="1" w:styleId="pron">
    <w:name w:val="pron"/>
    <w:basedOn w:val="DefaultParagraphFont"/>
    <w:rsid w:val="0045610C"/>
  </w:style>
  <w:style w:type="paragraph" w:customStyle="1" w:styleId="StyleStyle4LatinTimesNewRomanAsianSimSun">
    <w:name w:val="Style Style4 + (Latin) Times New Roman (Asian) SimSun"/>
    <w:basedOn w:val="Normal"/>
    <w:link w:val="StyleStyle4LatinTimesNewRomanAsianSimSunChar"/>
    <w:qFormat/>
    <w:rsid w:val="0045610C"/>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5610C"/>
    <w:rPr>
      <w:rFonts w:eastAsia="SimSun"/>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5610C"/>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5610C"/>
    <w:rPr>
      <w:rFonts w:eastAsia="SimSun"/>
      <w:b/>
      <w:bCs/>
      <w:u w:val="single"/>
    </w:rPr>
  </w:style>
  <w:style w:type="character" w:customStyle="1" w:styleId="CharChar3">
    <w:name w:val="Char Char3"/>
    <w:basedOn w:val="DefaultParagraphFont"/>
    <w:rsid w:val="0045610C"/>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45610C"/>
    <w:rPr>
      <w:bCs/>
      <w:szCs w:val="26"/>
      <w:u w:val="single"/>
    </w:rPr>
  </w:style>
  <w:style w:type="paragraph" w:styleId="Subtitle">
    <w:name w:val="Subtitle"/>
    <w:aliases w:val="Underlined card text"/>
    <w:basedOn w:val="Normal"/>
    <w:next w:val="Normal"/>
    <w:link w:val="SubtitleChar"/>
    <w:uiPriority w:val="99"/>
    <w:qFormat/>
    <w:rsid w:val="0045610C"/>
    <w:pPr>
      <w:spacing w:after="60"/>
      <w:outlineLvl w:val="1"/>
    </w:pPr>
    <w:rPr>
      <w:bCs/>
      <w:szCs w:val="26"/>
      <w:u w:val="single"/>
    </w:rPr>
  </w:style>
  <w:style w:type="character" w:customStyle="1" w:styleId="SubtitleChar1">
    <w:name w:val="Subtitle Char1"/>
    <w:aliases w:val="Underlined card text Char1"/>
    <w:basedOn w:val="DefaultParagraphFont"/>
    <w:rsid w:val="0045610C"/>
    <w:rPr>
      <w:rFonts w:asciiTheme="minorHAnsi" w:hAnsiTheme="minorHAnsi" w:cstheme="minorBidi"/>
      <w:color w:val="5A5A5A" w:themeColor="text1" w:themeTint="A5"/>
      <w:spacing w:val="15"/>
    </w:rPr>
  </w:style>
  <w:style w:type="paragraph" w:customStyle="1" w:styleId="StyleStyle411pt1">
    <w:name w:val="Style Style4 + 11 pt1"/>
    <w:basedOn w:val="Style4"/>
    <w:link w:val="StyleStyle411pt1Char"/>
    <w:qFormat/>
    <w:rsid w:val="0045610C"/>
    <w:rPr>
      <w:rFonts w:cs="Times New Roman"/>
    </w:rPr>
  </w:style>
  <w:style w:type="character" w:customStyle="1" w:styleId="StyleStyle411pt1Char">
    <w:name w:val="Style Style4 + 11 pt1 Char"/>
    <w:basedOn w:val="Style4Char"/>
    <w:link w:val="StyleStyle411pt1"/>
    <w:rsid w:val="0045610C"/>
    <w:rPr>
      <w:rFonts w:eastAsia="Times New Roman" w:cs="Times New Roman"/>
      <w:u w:val="single"/>
    </w:rPr>
  </w:style>
  <w:style w:type="character" w:customStyle="1" w:styleId="BoldandUnderlineCharChar2">
    <w:name w:val="Bold and Underline Char Char2"/>
    <w:basedOn w:val="DefaultParagraphFont"/>
    <w:rsid w:val="0045610C"/>
    <w:rPr>
      <w:b/>
      <w:u w:val="single"/>
      <w:lang w:val="en-US" w:eastAsia="en-US" w:bidi="ar-SA"/>
    </w:rPr>
  </w:style>
  <w:style w:type="character" w:customStyle="1" w:styleId="StyleUnderlineCharChar111pt">
    <w:name w:val="Style Underline Char Char1 + 11 pt"/>
    <w:basedOn w:val="DefaultParagraphFont"/>
    <w:rsid w:val="0045610C"/>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5610C"/>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5610C"/>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5610C"/>
    <w:rPr>
      <w:sz w:val="22"/>
      <w:u w:val="single"/>
    </w:rPr>
  </w:style>
  <w:style w:type="paragraph" w:customStyle="1" w:styleId="StyleMinimizedTextArialNarrow9pt">
    <w:name w:val="Style Minimized Text + Arial Narrow 9 pt"/>
    <w:basedOn w:val="Normal"/>
    <w:link w:val="StyleMinimizedTextArialNarrow9ptChar"/>
    <w:qFormat/>
    <w:rsid w:val="0045610C"/>
    <w:rPr>
      <w:rFonts w:eastAsia="Times New Roman"/>
    </w:rPr>
  </w:style>
  <w:style w:type="character" w:customStyle="1" w:styleId="StyleMinimizedTextArialNarrow9ptChar">
    <w:name w:val="Style Minimized Text + Arial Narrow 9 pt Char"/>
    <w:basedOn w:val="DefaultParagraphFont"/>
    <w:link w:val="StyleMinimizedTextArialNarrow9pt"/>
    <w:rsid w:val="0045610C"/>
    <w:rPr>
      <w:rFonts w:eastAsia="Times New Roman"/>
    </w:rPr>
  </w:style>
  <w:style w:type="paragraph" w:customStyle="1" w:styleId="StyleBoldandUnderlineChar11ptNotBold">
    <w:name w:val="Style Bold and Underline Char + 11 pt Not Bold"/>
    <w:link w:val="StyleBoldandUnderlineChar11ptNotBoldChar"/>
    <w:qFormat/>
    <w:rsid w:val="0045610C"/>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5610C"/>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5610C"/>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5610C"/>
    <w:pPr>
      <w:spacing w:after="160" w:line="259" w:lineRule="auto"/>
    </w:pPr>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5610C"/>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5610C"/>
    <w:rPr>
      <w:b w:val="0"/>
      <w:bCs/>
      <w:sz w:val="20"/>
      <w:u w:val="single"/>
      <w:lang w:val="en-US" w:eastAsia="en-US" w:bidi="ar-SA"/>
    </w:rPr>
  </w:style>
  <w:style w:type="character" w:customStyle="1" w:styleId="Styleunderline9pt">
    <w:name w:val="Style underline + 9 pt"/>
    <w:basedOn w:val="underline"/>
    <w:rsid w:val="0045610C"/>
    <w:rPr>
      <w:rFonts w:ascii="Times New Roman" w:hAnsi="Times New Roman" w:cs="Times New Roman"/>
      <w:b/>
      <w:sz w:val="20"/>
      <w:u w:val="single"/>
    </w:rPr>
  </w:style>
  <w:style w:type="character" w:customStyle="1" w:styleId="StyleTimesNewRoman9pt">
    <w:name w:val="Style Times New Roman 9 pt"/>
    <w:basedOn w:val="DefaultParagraphFont"/>
    <w:rsid w:val="0045610C"/>
    <w:rPr>
      <w:rFonts w:ascii="Times New Roman" w:hAnsi="Times New Roman"/>
      <w:sz w:val="20"/>
    </w:rPr>
  </w:style>
  <w:style w:type="character" w:customStyle="1" w:styleId="Styleunderline9pt1">
    <w:name w:val="Style underline + 9 pt1"/>
    <w:basedOn w:val="underline"/>
    <w:rsid w:val="0045610C"/>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45610C"/>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45610C"/>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45610C"/>
    <w:rPr>
      <w:b/>
      <w:bCs/>
      <w:noProof w:val="0"/>
      <w:sz w:val="20"/>
      <w:u w:val="single"/>
      <w:lang w:val="en-US" w:eastAsia="en-US" w:bidi="ar-SA"/>
    </w:rPr>
  </w:style>
  <w:style w:type="character" w:customStyle="1" w:styleId="Hyperlink23">
    <w:name w:val="Hyperlink23"/>
    <w:basedOn w:val="DefaultParagraphFont"/>
    <w:rsid w:val="0045610C"/>
    <w:rPr>
      <w:color w:val="3300CC"/>
      <w:u w:val="single"/>
    </w:rPr>
  </w:style>
  <w:style w:type="paragraph" w:customStyle="1" w:styleId="cardCharChar">
    <w:name w:val="card Char Char"/>
    <w:basedOn w:val="Normal"/>
    <w:link w:val="cardCharCharChar"/>
    <w:qFormat/>
    <w:rsid w:val="0045610C"/>
    <w:pPr>
      <w:ind w:left="288" w:right="288"/>
    </w:pPr>
    <w:rPr>
      <w:rFonts w:eastAsia="Times New Roman"/>
      <w:szCs w:val="20"/>
    </w:rPr>
  </w:style>
  <w:style w:type="character" w:customStyle="1" w:styleId="cardCharCharChar">
    <w:name w:val="card Char Char Char"/>
    <w:basedOn w:val="DefaultParagraphFont"/>
    <w:link w:val="cardCharChar"/>
    <w:rsid w:val="0045610C"/>
    <w:rPr>
      <w:rFonts w:eastAsia="Times New Roman"/>
      <w:szCs w:val="20"/>
    </w:rPr>
  </w:style>
  <w:style w:type="character" w:customStyle="1" w:styleId="StyleunderlineArialNarrow9ptBold">
    <w:name w:val="Style underline + Arial Narrow 9 pt Bold"/>
    <w:basedOn w:val="underline"/>
    <w:rsid w:val="0045610C"/>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45610C"/>
  </w:style>
  <w:style w:type="character" w:customStyle="1" w:styleId="StylecardCharCharArialNarrow9ptChar">
    <w:name w:val="Style card Char Char + Arial Narrow 9 pt Char"/>
    <w:basedOn w:val="cardCharCharChar"/>
    <w:link w:val="StylecardCharCharArialNarrow9pt"/>
    <w:rsid w:val="0045610C"/>
    <w:rPr>
      <w:rFonts w:eastAsia="Times New Roman"/>
      <w:szCs w:val="20"/>
    </w:rPr>
  </w:style>
  <w:style w:type="character" w:customStyle="1" w:styleId="UnderlineCharCharChar">
    <w:name w:val="Underline Char Char Char"/>
    <w:basedOn w:val="DefaultParagraphFont"/>
    <w:rsid w:val="0045610C"/>
    <w:rPr>
      <w:noProof w:val="0"/>
      <w:u w:val="single"/>
      <w:lang w:val="en-US" w:eastAsia="en-US" w:bidi="ar-SA"/>
    </w:rPr>
  </w:style>
  <w:style w:type="character" w:customStyle="1" w:styleId="CardTextChar1">
    <w:name w:val="Card Text Char1"/>
    <w:basedOn w:val="DefaultParagraphFont"/>
    <w:rsid w:val="0045610C"/>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5610C"/>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5610C"/>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5610C"/>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5610C"/>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5610C"/>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5610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5610C"/>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5610C"/>
    <w:rPr>
      <w:rFonts w:eastAsia="Times New Roman"/>
    </w:rPr>
  </w:style>
  <w:style w:type="character" w:customStyle="1" w:styleId="TextsmallChar">
    <w:name w:val="Textsmall Char"/>
    <w:basedOn w:val="DefaultParagraphFont"/>
    <w:link w:val="Textsmall"/>
    <w:rsid w:val="0045610C"/>
    <w:rPr>
      <w:rFonts w:eastAsia="Times New Roman"/>
    </w:rPr>
  </w:style>
  <w:style w:type="character" w:customStyle="1" w:styleId="CharChar111">
    <w:name w:val="Char Char111"/>
    <w:basedOn w:val="DefaultParagraphFont"/>
    <w:rsid w:val="0045610C"/>
    <w:rPr>
      <w:rFonts w:cs="Arial"/>
      <w:bCs/>
      <w:szCs w:val="26"/>
      <w:u w:val="single"/>
      <w:lang w:val="en-US" w:eastAsia="en-US" w:bidi="ar-SA"/>
    </w:rPr>
  </w:style>
  <w:style w:type="character" w:customStyle="1" w:styleId="UnderlineBold">
    <w:name w:val="Underline + Bold"/>
    <w:uiPriority w:val="1"/>
    <w:qFormat/>
    <w:rsid w:val="0045610C"/>
    <w:rPr>
      <w:b/>
      <w:sz w:val="20"/>
      <w:u w:val="single"/>
    </w:rPr>
  </w:style>
  <w:style w:type="paragraph" w:customStyle="1" w:styleId="cardtextsmall">
    <w:name w:val="card text small"/>
    <w:basedOn w:val="Normal"/>
    <w:qFormat/>
    <w:rsid w:val="0045610C"/>
    <w:rPr>
      <w:rFonts w:ascii="Arial Narrow" w:eastAsia="Times New Roman" w:hAnsi="Arial Narrow"/>
    </w:rPr>
  </w:style>
  <w:style w:type="character" w:customStyle="1" w:styleId="AUnterdline">
    <w:name w:val="AUnterdline"/>
    <w:rsid w:val="0045610C"/>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5610C"/>
    <w:rPr>
      <w:rFonts w:ascii="Times New Roman" w:hAnsi="Times New Roman"/>
      <w:b/>
      <w:bCs/>
      <w:sz w:val="20"/>
      <w:u w:val="single"/>
      <w:bdr w:val="single" w:sz="4" w:space="0" w:color="auto"/>
    </w:rPr>
  </w:style>
  <w:style w:type="character" w:customStyle="1" w:styleId="highlightedsearchterm">
    <w:name w:val="highlightedsearchterm"/>
    <w:rsid w:val="0045610C"/>
  </w:style>
  <w:style w:type="character" w:customStyle="1" w:styleId="StyleUnderline1">
    <w:name w:val="Style Underline1"/>
    <w:basedOn w:val="DefaultParagraphFont"/>
    <w:rsid w:val="0045610C"/>
    <w:rPr>
      <w:rFonts w:ascii="Times New Roman" w:hAnsi="Times New Roman"/>
      <w:sz w:val="20"/>
      <w:u w:val="single"/>
    </w:rPr>
  </w:style>
  <w:style w:type="paragraph" w:customStyle="1" w:styleId="CardIndented">
    <w:name w:val="Card (Indented)"/>
    <w:basedOn w:val="Normal"/>
    <w:link w:val="CardIndentedChar"/>
    <w:qFormat/>
    <w:rsid w:val="0045610C"/>
    <w:pPr>
      <w:ind w:left="288"/>
    </w:pPr>
  </w:style>
  <w:style w:type="paragraph" w:customStyle="1" w:styleId="StyleStyle49pt10">
    <w:name w:val="Style Style4 + 9 pt10"/>
    <w:basedOn w:val="Style4"/>
    <w:link w:val="StyleStyle49pt10Char"/>
    <w:qFormat/>
    <w:rsid w:val="0045610C"/>
    <w:rPr>
      <w:rFonts w:cs="Times New Roman"/>
    </w:rPr>
  </w:style>
  <w:style w:type="character" w:customStyle="1" w:styleId="StyleStyle49pt10Char">
    <w:name w:val="Style Style4 + 9 pt10 Char"/>
    <w:basedOn w:val="Style4Char"/>
    <w:link w:val="StyleStyle49pt10"/>
    <w:rsid w:val="0045610C"/>
    <w:rPr>
      <w:rFonts w:eastAsia="Times New Roman" w:cs="Times New Roman"/>
      <w:u w:val="single"/>
    </w:rPr>
  </w:style>
  <w:style w:type="paragraph" w:customStyle="1" w:styleId="StyleStyle49ptBold7">
    <w:name w:val="Style Style4 + 9 pt Bold7"/>
    <w:basedOn w:val="Style4"/>
    <w:link w:val="StyleStyle49ptBold7Char"/>
    <w:qFormat/>
    <w:rsid w:val="0045610C"/>
    <w:rPr>
      <w:rFonts w:cs="Times New Roman"/>
      <w:b/>
      <w:bCs/>
    </w:rPr>
  </w:style>
  <w:style w:type="character" w:customStyle="1" w:styleId="StyleStyle49ptBold7Char">
    <w:name w:val="Style Style4 + 9 pt Bold7 Char"/>
    <w:link w:val="StyleStyle49ptBold7"/>
    <w:rsid w:val="0045610C"/>
    <w:rPr>
      <w:rFonts w:eastAsia="Times New Roman" w:cs="Times New Roman"/>
      <w:b/>
      <w:bCs/>
      <w:u w:val="single"/>
    </w:rPr>
  </w:style>
  <w:style w:type="paragraph" w:customStyle="1" w:styleId="NormalUnderline">
    <w:name w:val="Normal Underline"/>
    <w:basedOn w:val="Normal"/>
    <w:link w:val="NormalUnderlineChar"/>
    <w:qFormat/>
    <w:rsid w:val="0045610C"/>
    <w:pPr>
      <w:ind w:left="288"/>
    </w:pPr>
    <w:rPr>
      <w:rFonts w:eastAsia="Times New Roman"/>
      <w:u w:val="single"/>
    </w:rPr>
  </w:style>
  <w:style w:type="character" w:customStyle="1" w:styleId="NormalUnderlineChar">
    <w:name w:val="Normal Underline Char"/>
    <w:link w:val="NormalUnderline"/>
    <w:rsid w:val="0045610C"/>
    <w:rPr>
      <w:rFonts w:eastAsia="Times New Roman"/>
      <w:u w:val="single"/>
    </w:rPr>
  </w:style>
  <w:style w:type="character" w:customStyle="1" w:styleId="DontRead">
    <w:name w:val="Don't Read"/>
    <w:qFormat/>
    <w:rsid w:val="0045610C"/>
    <w:rPr>
      <w:rFonts w:ascii="Times New Roman" w:hAnsi="Times New Roman"/>
      <w:sz w:val="16"/>
    </w:rPr>
  </w:style>
  <w:style w:type="paragraph" w:customStyle="1" w:styleId="Underlinestyle">
    <w:name w:val="Underline style"/>
    <w:basedOn w:val="Normal"/>
    <w:qFormat/>
    <w:rsid w:val="0045610C"/>
    <w:rPr>
      <w:rFonts w:eastAsia="Times New Roman"/>
      <w:u w:val="single"/>
    </w:rPr>
  </w:style>
  <w:style w:type="character" w:customStyle="1" w:styleId="Style11ptUnderline3">
    <w:name w:val="Style 11 pt Underline3"/>
    <w:rsid w:val="0045610C"/>
    <w:rPr>
      <w:sz w:val="20"/>
      <w:u w:val="single"/>
    </w:rPr>
  </w:style>
  <w:style w:type="character" w:customStyle="1" w:styleId="27">
    <w:name w:val="27"/>
    <w:rsid w:val="0045610C"/>
    <w:rPr>
      <w:rFonts w:cs="Arial"/>
      <w:bCs/>
      <w:sz w:val="20"/>
      <w:u w:val="single"/>
      <w:lang w:val="en-US" w:eastAsia="en-US" w:bidi="ar-SA"/>
    </w:rPr>
  </w:style>
  <w:style w:type="character" w:customStyle="1" w:styleId="2">
    <w:name w:val="2"/>
    <w:rsid w:val="0045610C"/>
    <w:rPr>
      <w:rFonts w:cs="Arial"/>
      <w:bCs/>
      <w:sz w:val="20"/>
      <w:u w:val="single"/>
      <w:lang w:val="en-US" w:eastAsia="en-US" w:bidi="ar-SA"/>
    </w:rPr>
  </w:style>
  <w:style w:type="character" w:customStyle="1" w:styleId="Style9ptUnderline11">
    <w:name w:val="Style 9 pt Underline11"/>
    <w:basedOn w:val="DefaultParagraphFont"/>
    <w:rsid w:val="0045610C"/>
    <w:rPr>
      <w:sz w:val="20"/>
      <w:u w:val="single"/>
    </w:rPr>
  </w:style>
  <w:style w:type="character" w:customStyle="1" w:styleId="Style9ptBoldUnderline5">
    <w:name w:val="Style 9 pt Bold Underline5"/>
    <w:basedOn w:val="DefaultParagraphFont"/>
    <w:rsid w:val="0045610C"/>
    <w:rPr>
      <w:b/>
      <w:bCs/>
      <w:sz w:val="20"/>
      <w:u w:val="single"/>
    </w:rPr>
  </w:style>
  <w:style w:type="character" w:customStyle="1" w:styleId="CharChar114">
    <w:name w:val="Char Char114"/>
    <w:basedOn w:val="DefaultParagraphFont"/>
    <w:rsid w:val="0045610C"/>
    <w:rPr>
      <w:rFonts w:cs="Arial"/>
      <w:bCs/>
      <w:szCs w:val="26"/>
      <w:u w:val="single"/>
      <w:lang w:val="en-US" w:eastAsia="en-US" w:bidi="ar-SA"/>
    </w:rPr>
  </w:style>
  <w:style w:type="character" w:customStyle="1" w:styleId="CharChar113">
    <w:name w:val="Char Char113"/>
    <w:basedOn w:val="DefaultParagraphFont"/>
    <w:rsid w:val="0045610C"/>
    <w:rPr>
      <w:rFonts w:cs="Arial"/>
      <w:bCs/>
      <w:szCs w:val="26"/>
      <w:u w:val="single"/>
      <w:lang w:val="en-US" w:eastAsia="en-US" w:bidi="ar-SA"/>
    </w:rPr>
  </w:style>
  <w:style w:type="character" w:customStyle="1" w:styleId="CharChar112">
    <w:name w:val="Char Char112"/>
    <w:basedOn w:val="DefaultParagraphFont"/>
    <w:rsid w:val="0045610C"/>
    <w:rPr>
      <w:rFonts w:cs="Arial"/>
      <w:bCs/>
      <w:szCs w:val="26"/>
      <w:u w:val="single"/>
      <w:lang w:val="en-US" w:eastAsia="en-US" w:bidi="ar-SA"/>
    </w:rPr>
  </w:style>
  <w:style w:type="character" w:customStyle="1" w:styleId="ssl0">
    <w:name w:val="ss_l0"/>
    <w:basedOn w:val="DefaultParagraphFont"/>
    <w:rsid w:val="0045610C"/>
  </w:style>
  <w:style w:type="paragraph" w:styleId="CommentText">
    <w:name w:val="annotation text"/>
    <w:basedOn w:val="Normal"/>
    <w:link w:val="CommentTextChar"/>
    <w:uiPriority w:val="99"/>
    <w:rsid w:val="0045610C"/>
    <w:rPr>
      <w:szCs w:val="20"/>
    </w:rPr>
  </w:style>
  <w:style w:type="character" w:customStyle="1" w:styleId="CommentTextChar">
    <w:name w:val="Comment Text Char"/>
    <w:basedOn w:val="DefaultParagraphFont"/>
    <w:link w:val="CommentText"/>
    <w:uiPriority w:val="99"/>
    <w:rsid w:val="0045610C"/>
    <w:rPr>
      <w:szCs w:val="20"/>
    </w:rPr>
  </w:style>
  <w:style w:type="character" w:customStyle="1" w:styleId="CommentSubjectChar">
    <w:name w:val="Comment Subject Char"/>
    <w:basedOn w:val="CommentTextChar"/>
    <w:link w:val="CommentSubject"/>
    <w:rsid w:val="0045610C"/>
    <w:rPr>
      <w:rFonts w:ascii="Times New Roman" w:hAnsi="Times New Roman" w:cs="Times New Roman"/>
      <w:b/>
      <w:bCs/>
      <w:szCs w:val="20"/>
    </w:rPr>
  </w:style>
  <w:style w:type="paragraph" w:styleId="CommentSubject">
    <w:name w:val="annotation subject"/>
    <w:basedOn w:val="CommentText"/>
    <w:next w:val="CommentText"/>
    <w:link w:val="CommentSubjectChar"/>
    <w:rsid w:val="0045610C"/>
    <w:rPr>
      <w:rFonts w:ascii="Times New Roman" w:hAnsi="Times New Roman" w:cs="Times New Roman"/>
      <w:b/>
      <w:bCs/>
    </w:rPr>
  </w:style>
  <w:style w:type="character" w:customStyle="1" w:styleId="CommentSubjectChar1">
    <w:name w:val="Comment Subject Char1"/>
    <w:basedOn w:val="CommentTextChar"/>
    <w:uiPriority w:val="99"/>
    <w:semiHidden/>
    <w:rsid w:val="0045610C"/>
    <w:rPr>
      <w:b/>
      <w:bCs/>
      <w:szCs w:val="20"/>
    </w:rPr>
  </w:style>
  <w:style w:type="paragraph" w:customStyle="1" w:styleId="WW-Default1">
    <w:name w:val="WW-Default1"/>
    <w:basedOn w:val="Normal"/>
    <w:qFormat/>
    <w:rsid w:val="0045610C"/>
    <w:pPr>
      <w:suppressAutoHyphens/>
    </w:pPr>
    <w:rPr>
      <w:rFonts w:eastAsia="Times New Roman"/>
      <w:b/>
      <w:bCs/>
      <w:szCs w:val="20"/>
      <w:lang w:eastAsia="ar-SA"/>
    </w:rPr>
  </w:style>
  <w:style w:type="paragraph" w:customStyle="1" w:styleId="Normal1">
    <w:name w:val="Normal1"/>
    <w:basedOn w:val="BodyText"/>
    <w:qFormat/>
    <w:rsid w:val="0045610C"/>
  </w:style>
  <w:style w:type="character" w:customStyle="1" w:styleId="zoomme">
    <w:name w:val="zoomme"/>
    <w:basedOn w:val="DefaultParagraphFont"/>
    <w:rsid w:val="0045610C"/>
  </w:style>
  <w:style w:type="character" w:customStyle="1" w:styleId="Date1">
    <w:name w:val="Date1"/>
    <w:basedOn w:val="DefaultParagraphFont"/>
    <w:rsid w:val="0045610C"/>
  </w:style>
  <w:style w:type="character" w:customStyle="1" w:styleId="classauthor">
    <w:name w:val="class=&quot;author&quot;"/>
    <w:basedOn w:val="DefaultParagraphFont"/>
    <w:rsid w:val="0045610C"/>
  </w:style>
  <w:style w:type="paragraph" w:customStyle="1" w:styleId="CardStyle">
    <w:name w:val="Card Style"/>
    <w:basedOn w:val="Normal"/>
    <w:link w:val="CardStyleChar"/>
    <w:qFormat/>
    <w:rsid w:val="0045610C"/>
    <w:rPr>
      <w:rFonts w:eastAsia="Times New Roman"/>
    </w:rPr>
  </w:style>
  <w:style w:type="character" w:customStyle="1" w:styleId="CharCharChar">
    <w:name w:val="Char Char Char"/>
    <w:basedOn w:val="DefaultParagraphFont"/>
    <w:rsid w:val="0045610C"/>
    <w:rPr>
      <w:rFonts w:cs="Arial"/>
      <w:bCs/>
      <w:szCs w:val="26"/>
      <w:u w:val="single"/>
      <w:lang w:val="en-US" w:eastAsia="en-US" w:bidi="ar-SA"/>
    </w:rPr>
  </w:style>
  <w:style w:type="character" w:customStyle="1" w:styleId="BoldUnderlineChar0">
    <w:name w:val="Bold Underline Char"/>
    <w:rsid w:val="0045610C"/>
    <w:rPr>
      <w:rFonts w:ascii="Times New Roman" w:eastAsia="Times New Roman" w:hAnsi="Times New Roman"/>
      <w:b/>
      <w:bCs/>
      <w:szCs w:val="24"/>
      <w:u w:val="single"/>
    </w:rPr>
  </w:style>
  <w:style w:type="character" w:customStyle="1" w:styleId="texto1">
    <w:name w:val="texto1"/>
    <w:rsid w:val="0045610C"/>
  </w:style>
  <w:style w:type="character" w:customStyle="1" w:styleId="apple-style-span">
    <w:name w:val="apple-style-span"/>
    <w:rsid w:val="0045610C"/>
  </w:style>
  <w:style w:type="paragraph" w:customStyle="1" w:styleId="citenon-bold">
    <w:name w:val="cite non-bold"/>
    <w:basedOn w:val="Normal"/>
    <w:link w:val="citenon-boldChar"/>
    <w:qFormat/>
    <w:rsid w:val="0045610C"/>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5610C"/>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5610C"/>
    <w:rPr>
      <w:rFonts w:eastAsia="Times New Roman" w:cs="Arial"/>
      <w:b/>
      <w:sz w:val="24"/>
      <w:szCs w:val="28"/>
    </w:rPr>
  </w:style>
  <w:style w:type="paragraph" w:customStyle="1" w:styleId="Style23">
    <w:name w:val="Style23"/>
    <w:basedOn w:val="Normal"/>
    <w:uiPriority w:val="99"/>
    <w:qFormat/>
    <w:rsid w:val="0045610C"/>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45610C"/>
    <w:rPr>
      <w:rFonts w:eastAsia="Times New Roman"/>
      <w:lang w:bidi="en-US"/>
    </w:rPr>
  </w:style>
  <w:style w:type="character" w:customStyle="1" w:styleId="gray">
    <w:name w:val="gray"/>
    <w:basedOn w:val="DefaultParagraphFont"/>
    <w:rsid w:val="0045610C"/>
  </w:style>
  <w:style w:type="paragraph" w:customStyle="1" w:styleId="Tagtemplate">
    <w:name w:val="Tagtemplate"/>
    <w:basedOn w:val="Normal"/>
    <w:link w:val="TagtemplateChar"/>
    <w:autoRedefine/>
    <w:qFormat/>
    <w:rsid w:val="0045610C"/>
    <w:pPr>
      <w:keepNext/>
      <w:keepLines/>
    </w:pPr>
    <w:rPr>
      <w:rFonts w:eastAsia="Calibri"/>
      <w:b/>
    </w:rPr>
  </w:style>
  <w:style w:type="character" w:customStyle="1" w:styleId="TagtemplateChar">
    <w:name w:val="Tagtemplate Char"/>
    <w:basedOn w:val="DefaultParagraphFont"/>
    <w:link w:val="Tagtemplate"/>
    <w:rsid w:val="0045610C"/>
    <w:rPr>
      <w:rFonts w:eastAsia="Calibri"/>
      <w:b/>
    </w:rPr>
  </w:style>
  <w:style w:type="character" w:customStyle="1" w:styleId="Styleunderline11ptBorderSinglesolidlineAuto05p">
    <w:name w:val="Style underline + 11 pt Border: : (Single solid line Auto  0.5 p..."/>
    <w:rsid w:val="0045610C"/>
    <w:rPr>
      <w:sz w:val="20"/>
      <w:u w:val="single"/>
      <w:bdr w:val="single" w:sz="4" w:space="0" w:color="auto"/>
    </w:rPr>
  </w:style>
  <w:style w:type="paragraph" w:customStyle="1" w:styleId="Citation-FirstLine">
    <w:name w:val="Citation - First Line"/>
    <w:basedOn w:val="Normal"/>
    <w:next w:val="Normal"/>
    <w:autoRedefine/>
    <w:qFormat/>
    <w:rsid w:val="0045610C"/>
    <w:pPr>
      <w:spacing w:line="240" w:lineRule="atLeast"/>
      <w:jc w:val="both"/>
    </w:pPr>
    <w:rPr>
      <w:rFonts w:ascii="Book Antiqua" w:eastAsia="Times New Roman" w:hAnsi="Book Antiqua"/>
    </w:rPr>
  </w:style>
  <w:style w:type="character" w:customStyle="1" w:styleId="CardText-Underlined">
    <w:name w:val="Card Text - Underlined"/>
    <w:rsid w:val="0045610C"/>
    <w:rPr>
      <w:b/>
      <w:sz w:val="20"/>
      <w:u w:val="single"/>
    </w:rPr>
  </w:style>
  <w:style w:type="paragraph" w:customStyle="1" w:styleId="Citation-Complete">
    <w:name w:val="Citation - Complete"/>
    <w:basedOn w:val="Normal"/>
    <w:next w:val="Normal"/>
    <w:link w:val="Citation-CompleteChar"/>
    <w:autoRedefine/>
    <w:qFormat/>
    <w:rsid w:val="0045610C"/>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5610C"/>
    <w:rPr>
      <w:rFonts w:ascii="Book Antiqua" w:eastAsia="Times New Roman" w:hAnsi="Book Antiqua"/>
    </w:rPr>
  </w:style>
  <w:style w:type="character" w:customStyle="1" w:styleId="MicroTextChar">
    <w:name w:val="MicroText Char"/>
    <w:link w:val="MicroText"/>
    <w:rsid w:val="0045610C"/>
    <w:rPr>
      <w:rFonts w:ascii="Arial Narrow" w:hAnsi="Arial Narrow"/>
      <w:sz w:val="12"/>
    </w:rPr>
  </w:style>
  <w:style w:type="paragraph" w:customStyle="1" w:styleId="TagCite">
    <w:name w:val="Tag/Cite"/>
    <w:basedOn w:val="Normal"/>
    <w:qFormat/>
    <w:rsid w:val="0045610C"/>
    <w:rPr>
      <w:rFonts w:eastAsia="Times New Roman"/>
      <w:b/>
    </w:rPr>
  </w:style>
  <w:style w:type="character" w:customStyle="1" w:styleId="Style11ptItalicUnderline">
    <w:name w:val="Style 11 pt Italic Underline"/>
    <w:basedOn w:val="DefaultParagraphFont"/>
    <w:rsid w:val="0045610C"/>
    <w:rPr>
      <w:i/>
      <w:iCs/>
      <w:sz w:val="20"/>
      <w:u w:val="single"/>
    </w:rPr>
  </w:style>
  <w:style w:type="character" w:customStyle="1" w:styleId="Style11ptItalic">
    <w:name w:val="Style 11 pt Italic"/>
    <w:basedOn w:val="DefaultParagraphFont"/>
    <w:rsid w:val="0045610C"/>
    <w:rPr>
      <w:rFonts w:ascii="Times New Roman" w:hAnsi="Times New Roman"/>
      <w:i/>
      <w:iCs/>
      <w:sz w:val="20"/>
    </w:rPr>
  </w:style>
  <w:style w:type="character" w:customStyle="1" w:styleId="BoldandUnderlineChar">
    <w:name w:val="Bold and Underline Char"/>
    <w:basedOn w:val="DefaultParagraphFont"/>
    <w:link w:val="BoldandUnderline"/>
    <w:locked/>
    <w:rsid w:val="0045610C"/>
    <w:rPr>
      <w:b/>
      <w:u w:val="single"/>
    </w:rPr>
  </w:style>
  <w:style w:type="paragraph" w:customStyle="1" w:styleId="BoldandUnderline">
    <w:name w:val="Bold and Underline"/>
    <w:basedOn w:val="Normal"/>
    <w:link w:val="BoldandUnderlineChar"/>
    <w:qFormat/>
    <w:rsid w:val="0045610C"/>
    <w:rPr>
      <w:b/>
      <w:u w:val="single"/>
    </w:rPr>
  </w:style>
  <w:style w:type="character" w:customStyle="1" w:styleId="hdr">
    <w:name w:val="hdr"/>
    <w:basedOn w:val="DefaultParagraphFont"/>
    <w:rsid w:val="0045610C"/>
  </w:style>
  <w:style w:type="paragraph" w:customStyle="1" w:styleId="StyleStyle49ptBold3">
    <w:name w:val="Style Style4 + 9 pt Bold3"/>
    <w:basedOn w:val="Style4"/>
    <w:link w:val="StyleStyle49ptBold3Char"/>
    <w:qFormat/>
    <w:rsid w:val="0045610C"/>
    <w:rPr>
      <w:rFonts w:cs="Times New Roman"/>
      <w:b/>
      <w:bCs/>
    </w:rPr>
  </w:style>
  <w:style w:type="character" w:customStyle="1" w:styleId="StyleStyle49ptBold3Char">
    <w:name w:val="Style Style4 + 9 pt Bold3 Char"/>
    <w:basedOn w:val="Style4Char"/>
    <w:link w:val="StyleStyle49ptBold3"/>
    <w:rsid w:val="0045610C"/>
    <w:rPr>
      <w:rFonts w:eastAsia="Times New Roman" w:cs="Times New Roman"/>
      <w:b/>
      <w:bCs/>
      <w:u w:val="single"/>
    </w:rPr>
  </w:style>
  <w:style w:type="character" w:customStyle="1" w:styleId="Style9ptUnderline6">
    <w:name w:val="Style 9 pt Underline6"/>
    <w:basedOn w:val="DefaultParagraphFont"/>
    <w:rsid w:val="0045610C"/>
    <w:rPr>
      <w:sz w:val="20"/>
      <w:u w:val="single"/>
    </w:rPr>
  </w:style>
  <w:style w:type="character" w:customStyle="1" w:styleId="ct-with-fmlt">
    <w:name w:val="ct-with-fmlt"/>
    <w:basedOn w:val="DefaultParagraphFont"/>
    <w:rsid w:val="0045610C"/>
  </w:style>
  <w:style w:type="paragraph" w:customStyle="1" w:styleId="TagText">
    <w:name w:val="TagText"/>
    <w:basedOn w:val="Normal"/>
    <w:uiPriority w:val="99"/>
    <w:qFormat/>
    <w:rsid w:val="0045610C"/>
    <w:rPr>
      <w:b/>
    </w:rPr>
  </w:style>
  <w:style w:type="paragraph" w:customStyle="1" w:styleId="StyleStyle49pt">
    <w:name w:val="Style Style4 + 9 pt"/>
    <w:basedOn w:val="Normal"/>
    <w:link w:val="StyleStyle49ptChar"/>
    <w:qFormat/>
    <w:rsid w:val="0045610C"/>
    <w:rPr>
      <w:rFonts w:eastAsia="Times New Roman"/>
      <w:u w:val="single"/>
    </w:rPr>
  </w:style>
  <w:style w:type="character" w:customStyle="1" w:styleId="StyleStyle49ptChar">
    <w:name w:val="Style Style4 + 9 pt Char"/>
    <w:basedOn w:val="DefaultParagraphFont"/>
    <w:link w:val="StyleStyle49pt"/>
    <w:rsid w:val="0045610C"/>
    <w:rPr>
      <w:rFonts w:eastAsia="Times New Roman"/>
      <w:u w:val="single"/>
    </w:rPr>
  </w:style>
  <w:style w:type="paragraph" w:customStyle="1" w:styleId="StyleStyle49ptBold">
    <w:name w:val="Style Style4 + 9 pt Bold"/>
    <w:basedOn w:val="Normal"/>
    <w:link w:val="StyleStyle49ptBoldChar"/>
    <w:qFormat/>
    <w:rsid w:val="0045610C"/>
    <w:rPr>
      <w:rFonts w:eastAsia="Times New Roman"/>
      <w:b/>
      <w:bCs/>
      <w:u w:val="single"/>
    </w:rPr>
  </w:style>
  <w:style w:type="character" w:customStyle="1" w:styleId="StyleStyle49ptBoldChar">
    <w:name w:val="Style Style4 + 9 pt Bold Char"/>
    <w:basedOn w:val="DefaultParagraphFont"/>
    <w:link w:val="StyleStyle49ptBold"/>
    <w:rsid w:val="0045610C"/>
    <w:rPr>
      <w:rFonts w:eastAsia="Times New Roman"/>
      <w:b/>
      <w:bCs/>
      <w:u w:val="single"/>
    </w:rPr>
  </w:style>
  <w:style w:type="paragraph" w:customStyle="1" w:styleId="StyleStyle49ptBoldItalic">
    <w:name w:val="Style Style4 + 9 pt Bold Italic"/>
    <w:basedOn w:val="Normal"/>
    <w:link w:val="StyleStyle49ptBoldItalicChar"/>
    <w:qFormat/>
    <w:rsid w:val="0045610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5610C"/>
    <w:rPr>
      <w:rFonts w:eastAsia="Times New Roman"/>
      <w:b/>
      <w:bCs/>
      <w:i/>
      <w:iCs/>
      <w:u w:val="single"/>
    </w:rPr>
  </w:style>
  <w:style w:type="paragraph" w:customStyle="1" w:styleId="StyleUnderlined11ptBold">
    <w:name w:val="Style Underlined + 11 pt Bold"/>
    <w:link w:val="StyleUnderlined11ptBoldChar"/>
    <w:qFormat/>
    <w:rsid w:val="0045610C"/>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5610C"/>
    <w:rPr>
      <w:rFonts w:ascii="Arial" w:eastAsia="Times New Roman" w:hAnsi="Arial" w:cs="Arial"/>
      <w:b/>
      <w:bCs/>
      <w:szCs w:val="24"/>
      <w:u w:val="single"/>
    </w:rPr>
  </w:style>
  <w:style w:type="paragraph" w:customStyle="1" w:styleId="StyleUnderlined11pt">
    <w:name w:val="Style Underlined + 11 pt"/>
    <w:link w:val="StyleUnderlined11ptChar"/>
    <w:qFormat/>
    <w:rsid w:val="0045610C"/>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5610C"/>
    <w:rPr>
      <w:rFonts w:ascii="Arial" w:eastAsia="Times New Roman" w:hAnsi="Arial" w:cs="Arial"/>
      <w:szCs w:val="24"/>
      <w:u w:val="single"/>
    </w:rPr>
  </w:style>
  <w:style w:type="character" w:customStyle="1" w:styleId="newscontent">
    <w:name w:val="newscontent"/>
    <w:rsid w:val="0045610C"/>
  </w:style>
  <w:style w:type="character" w:customStyle="1" w:styleId="StyleUnderlinePatternClearYellow">
    <w:name w:val="Style Underline Pattern: Clear (Yellow)"/>
    <w:basedOn w:val="DefaultParagraphFont"/>
    <w:rsid w:val="0045610C"/>
    <w:rPr>
      <w:u w:val="single"/>
      <w:shd w:val="clear" w:color="auto" w:fill="00FF00"/>
    </w:rPr>
  </w:style>
  <w:style w:type="paragraph" w:customStyle="1" w:styleId="StyleUnderlineChar11pt3">
    <w:name w:val="Style Underline Char + 11 pt3"/>
    <w:link w:val="StyleUnderlineChar11pt3Char"/>
    <w:qFormat/>
    <w:rsid w:val="0045610C"/>
    <w:pPr>
      <w:spacing w:after="160" w:line="259" w:lineRule="auto"/>
    </w:pPr>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45610C"/>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45610C"/>
    <w:rPr>
      <w:b w:val="0"/>
      <w:bCs/>
      <w:u w:val="single"/>
    </w:rPr>
  </w:style>
  <w:style w:type="character" w:customStyle="1" w:styleId="date-display-single">
    <w:name w:val="date-display-single"/>
    <w:basedOn w:val="DefaultParagraphFont"/>
    <w:rsid w:val="0045610C"/>
  </w:style>
  <w:style w:type="character" w:customStyle="1" w:styleId="CommentTextChar1">
    <w:name w:val="Comment Text Char1"/>
    <w:basedOn w:val="DefaultParagraphFont"/>
    <w:uiPriority w:val="99"/>
    <w:rsid w:val="0045610C"/>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45610C"/>
    <w:rPr>
      <w:rFonts w:ascii="Times New Roman" w:hAnsi="Times New Roman" w:cs="Times New Roman"/>
      <w:sz w:val="20"/>
    </w:rPr>
  </w:style>
  <w:style w:type="paragraph" w:customStyle="1" w:styleId="Cite2">
    <w:name w:val="Cite 2"/>
    <w:basedOn w:val="Normal"/>
    <w:qFormat/>
    <w:rsid w:val="0045610C"/>
    <w:rPr>
      <w:rFonts w:eastAsia="MS Mincho"/>
      <w:b/>
      <w:u w:val="single"/>
    </w:rPr>
  </w:style>
  <w:style w:type="character" w:customStyle="1" w:styleId="StyleunderlineBold">
    <w:name w:val="Style underline + Bold"/>
    <w:basedOn w:val="underline"/>
    <w:rsid w:val="0045610C"/>
    <w:rPr>
      <w:rFonts w:ascii="Times New Roman" w:hAnsi="Times New Roman" w:cs="Times New Roman"/>
      <w:bCs/>
      <w:sz w:val="20"/>
      <w:u w:val="single"/>
    </w:rPr>
  </w:style>
  <w:style w:type="paragraph" w:customStyle="1" w:styleId="cards0">
    <w:name w:val="cards"/>
    <w:basedOn w:val="Cites0"/>
    <w:qFormat/>
    <w:rsid w:val="0045610C"/>
    <w:pPr>
      <w:widowControl/>
      <w:jc w:val="left"/>
    </w:pPr>
    <w:rPr>
      <w:szCs w:val="22"/>
    </w:rPr>
  </w:style>
  <w:style w:type="character" w:customStyle="1" w:styleId="Style10ptUnderline">
    <w:name w:val="Style 10 pt Underline"/>
    <w:basedOn w:val="DefaultParagraphFont"/>
    <w:rsid w:val="0045610C"/>
    <w:rPr>
      <w:sz w:val="20"/>
      <w:u w:val="single"/>
    </w:rPr>
  </w:style>
  <w:style w:type="character" w:styleId="HTMLCite">
    <w:name w:val="HTML Cite"/>
    <w:uiPriority w:val="99"/>
    <w:rsid w:val="0045610C"/>
    <w:rPr>
      <w:i/>
      <w:iCs/>
    </w:rPr>
  </w:style>
  <w:style w:type="character" w:customStyle="1" w:styleId="slug-pub-date">
    <w:name w:val="slug-pub-date"/>
    <w:basedOn w:val="DefaultParagraphFont"/>
    <w:rsid w:val="0045610C"/>
  </w:style>
  <w:style w:type="character" w:customStyle="1" w:styleId="slug-vol">
    <w:name w:val="slug-vol"/>
    <w:basedOn w:val="DefaultParagraphFont"/>
    <w:rsid w:val="0045610C"/>
  </w:style>
  <w:style w:type="character" w:customStyle="1" w:styleId="slug-issue">
    <w:name w:val="slug-issue"/>
    <w:basedOn w:val="DefaultParagraphFont"/>
    <w:rsid w:val="0045610C"/>
  </w:style>
  <w:style w:type="character" w:customStyle="1" w:styleId="slug-pages">
    <w:name w:val="slug-pages"/>
    <w:basedOn w:val="DefaultParagraphFont"/>
    <w:rsid w:val="0045610C"/>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5610C"/>
    <w:rPr>
      <w:b/>
      <w:bCs/>
      <w:strike w:val="0"/>
      <w:dstrike w:val="0"/>
      <w:sz w:val="24"/>
      <w:u w:val="none"/>
      <w:effect w:val="none"/>
    </w:rPr>
  </w:style>
  <w:style w:type="paragraph" w:customStyle="1" w:styleId="Tag2">
    <w:name w:val="Tag2"/>
    <w:basedOn w:val="Normal"/>
    <w:autoRedefine/>
    <w:qFormat/>
    <w:rsid w:val="0045610C"/>
    <w:pPr>
      <w:spacing w:before="120"/>
    </w:pPr>
    <w:rPr>
      <w:b/>
      <w:sz w:val="26"/>
    </w:rPr>
  </w:style>
  <w:style w:type="character" w:customStyle="1" w:styleId="tagchar">
    <w:name w:val="tagchar"/>
    <w:basedOn w:val="DefaultParagraphFont"/>
    <w:rsid w:val="0045610C"/>
  </w:style>
  <w:style w:type="paragraph" w:customStyle="1" w:styleId="NormalText">
    <w:name w:val="Normal Text"/>
    <w:basedOn w:val="Normal"/>
    <w:link w:val="NormalTextChar"/>
    <w:autoRedefine/>
    <w:qFormat/>
    <w:rsid w:val="0045610C"/>
    <w:pPr>
      <w:jc w:val="both"/>
    </w:pPr>
    <w:rPr>
      <w:rFonts w:eastAsia="Times New Roman"/>
      <w:szCs w:val="26"/>
    </w:rPr>
  </w:style>
  <w:style w:type="character" w:customStyle="1" w:styleId="pmterms11">
    <w:name w:val="pmterms11"/>
    <w:basedOn w:val="DefaultParagraphFont"/>
    <w:rsid w:val="0045610C"/>
    <w:rPr>
      <w:b/>
      <w:bCs/>
      <w:i w:val="0"/>
      <w:iCs w:val="0"/>
      <w:color w:val="000000"/>
    </w:rPr>
  </w:style>
  <w:style w:type="character" w:customStyle="1" w:styleId="StyleUnderlineChar9ptBold">
    <w:name w:val="Style Underline Char + 9 pt Bold"/>
    <w:basedOn w:val="DefaultParagraphFont"/>
    <w:rsid w:val="0045610C"/>
    <w:rPr>
      <w:rFonts w:ascii="Times New Roman" w:hAnsi="Times New Roman"/>
      <w:b/>
      <w:bCs/>
      <w:sz w:val="20"/>
      <w:u w:val="single"/>
      <w:lang w:val="en-US" w:eastAsia="en-US" w:bidi="ar-SA"/>
    </w:rPr>
  </w:style>
  <w:style w:type="character" w:customStyle="1" w:styleId="Style8pt">
    <w:name w:val="Style 8 pt"/>
    <w:basedOn w:val="DefaultParagraphFont"/>
    <w:rsid w:val="0045610C"/>
    <w:rPr>
      <w:sz w:val="20"/>
    </w:rPr>
  </w:style>
  <w:style w:type="character" w:customStyle="1" w:styleId="UnderlineChar5Char">
    <w:name w:val="Underline Char5 Char"/>
    <w:basedOn w:val="DefaultParagraphFont"/>
    <w:rsid w:val="0045610C"/>
    <w:rPr>
      <w:szCs w:val="24"/>
      <w:u w:val="single"/>
      <w:lang w:val="en-US" w:eastAsia="en-US" w:bidi="ar-SA"/>
    </w:rPr>
  </w:style>
  <w:style w:type="character" w:customStyle="1" w:styleId="BoldandUnderlineChar2Char1">
    <w:name w:val="Bold and Underline Char2 Char1"/>
    <w:basedOn w:val="DefaultParagraphFont"/>
    <w:rsid w:val="0045610C"/>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5610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5610C"/>
    <w:rPr>
      <w:szCs w:val="24"/>
      <w:u w:val="single"/>
      <w:lang w:val="en-US" w:eastAsia="en-US" w:bidi="ar-SA"/>
    </w:rPr>
  </w:style>
  <w:style w:type="paragraph" w:customStyle="1" w:styleId="Language">
    <w:name w:val="Language"/>
    <w:basedOn w:val="Normal"/>
    <w:link w:val="LanguageChar"/>
    <w:qFormat/>
    <w:rsid w:val="0045610C"/>
    <w:rPr>
      <w:rFonts w:eastAsia="Times New Roman"/>
      <w:strike/>
      <w:szCs w:val="20"/>
    </w:rPr>
  </w:style>
  <w:style w:type="character" w:customStyle="1" w:styleId="LanguageChar">
    <w:name w:val="Language Char"/>
    <w:basedOn w:val="DefaultParagraphFont"/>
    <w:link w:val="Language"/>
    <w:rsid w:val="0045610C"/>
    <w:rPr>
      <w:rFonts w:eastAsia="Times New Roman"/>
      <w:strike/>
      <w:szCs w:val="20"/>
    </w:rPr>
  </w:style>
  <w:style w:type="paragraph" w:customStyle="1" w:styleId="UnderlineChar3">
    <w:name w:val="Underline Char3"/>
    <w:basedOn w:val="Normal"/>
    <w:link w:val="UnderlineChar3Char"/>
    <w:qFormat/>
    <w:rsid w:val="0045610C"/>
    <w:rPr>
      <w:rFonts w:eastAsia="Times New Roman"/>
      <w:u w:val="single"/>
    </w:rPr>
  </w:style>
  <w:style w:type="character" w:customStyle="1" w:styleId="UnderlineChar3Char">
    <w:name w:val="Underline Char3 Char"/>
    <w:basedOn w:val="DefaultParagraphFont"/>
    <w:link w:val="UnderlineChar3"/>
    <w:rsid w:val="0045610C"/>
    <w:rPr>
      <w:rFonts w:eastAsia="Times New Roman"/>
      <w:u w:val="single"/>
    </w:rPr>
  </w:style>
  <w:style w:type="paragraph" w:customStyle="1" w:styleId="BoldandUnderlineChar3Char">
    <w:name w:val="Bold and Underline Char3 Char"/>
    <w:basedOn w:val="Normal"/>
    <w:link w:val="BoldandUnderlineChar3CharChar"/>
    <w:qFormat/>
    <w:rsid w:val="0045610C"/>
    <w:rPr>
      <w:rFonts w:eastAsia="Times New Roman"/>
      <w:b/>
      <w:u w:val="single"/>
    </w:rPr>
  </w:style>
  <w:style w:type="character" w:customStyle="1" w:styleId="BoldandUnderlineChar3CharChar">
    <w:name w:val="Bold and Underline Char3 Char Char"/>
    <w:basedOn w:val="DefaultParagraphFont"/>
    <w:link w:val="BoldandUnderlineChar3Char"/>
    <w:rsid w:val="0045610C"/>
    <w:rPr>
      <w:rFonts w:eastAsia="Times New Roman"/>
      <w:b/>
      <w:u w:val="single"/>
    </w:rPr>
  </w:style>
  <w:style w:type="character" w:customStyle="1" w:styleId="UnderlineChar1">
    <w:name w:val="Underline Char1"/>
    <w:basedOn w:val="DefaultParagraphFont"/>
    <w:rsid w:val="0045610C"/>
    <w:rPr>
      <w:szCs w:val="24"/>
      <w:u w:val="single"/>
      <w:lang w:val="en-US" w:eastAsia="en-US" w:bidi="ar-SA"/>
    </w:rPr>
  </w:style>
  <w:style w:type="character" w:customStyle="1" w:styleId="BoldandUnderlineChar1Char2Char">
    <w:name w:val="Bold and Underline Char1 Char2 Char"/>
    <w:basedOn w:val="DefaultParagraphFont"/>
    <w:rsid w:val="0045610C"/>
    <w:rPr>
      <w:b/>
      <w:szCs w:val="24"/>
      <w:u w:val="single"/>
      <w:lang w:val="en-US" w:eastAsia="en-US" w:bidi="ar-SA"/>
    </w:rPr>
  </w:style>
  <w:style w:type="character" w:customStyle="1" w:styleId="SmalltextChar">
    <w:name w:val="Small text Char"/>
    <w:aliases w:val="Quote1 Char1"/>
    <w:link w:val="Smalltext"/>
    <w:rsid w:val="0045610C"/>
    <w:rPr>
      <w:rFonts w:ascii="Arial Narrow" w:eastAsia="Times New Roman" w:hAnsi="Arial Narrow"/>
    </w:rPr>
  </w:style>
  <w:style w:type="paragraph" w:customStyle="1" w:styleId="HotRoute">
    <w:name w:val="Hot Route"/>
    <w:basedOn w:val="Normal"/>
    <w:link w:val="HotRouteChar0"/>
    <w:qFormat/>
    <w:rsid w:val="0045610C"/>
    <w:pPr>
      <w:ind w:left="144"/>
    </w:pPr>
    <w:rPr>
      <w:rFonts w:eastAsia="Times New Roman"/>
    </w:rPr>
  </w:style>
  <w:style w:type="paragraph" w:customStyle="1" w:styleId="Cardstyle0">
    <w:name w:val="Cardstyle"/>
    <w:basedOn w:val="Normal"/>
    <w:next w:val="Normal"/>
    <w:qFormat/>
    <w:rsid w:val="0045610C"/>
    <w:rPr>
      <w:rFonts w:eastAsia="Times New Roman"/>
    </w:rPr>
  </w:style>
  <w:style w:type="character" w:customStyle="1" w:styleId="Style12ptBoldUnderline1">
    <w:name w:val="Style 12 pt Bold Underline1"/>
    <w:basedOn w:val="DefaultParagraphFont"/>
    <w:rsid w:val="0045610C"/>
    <w:rPr>
      <w:b/>
      <w:bCs/>
      <w:sz w:val="24"/>
      <w:u w:val="single"/>
    </w:rPr>
  </w:style>
  <w:style w:type="character" w:customStyle="1" w:styleId="StyleEmphasisArial12ptBoldNotItalic">
    <w:name w:val="Style Emphasis + Arial 12 pt Bold Not Italic"/>
    <w:basedOn w:val="Emphasis"/>
    <w:rsid w:val="0045610C"/>
    <w:rPr>
      <w:rFonts w:ascii="Arial" w:hAnsi="Arial" w:cs="Times New Roman"/>
      <w:b w:val="0"/>
      <w:bCs/>
      <w:i/>
      <w:iCs/>
      <w:sz w:val="24"/>
      <w:u w:val="single"/>
      <w:bdr w:val="single" w:sz="8" w:space="0" w:color="auto"/>
    </w:rPr>
  </w:style>
  <w:style w:type="character" w:customStyle="1" w:styleId="DebateHighlighted">
    <w:name w:val="Debate Highlighted"/>
    <w:qFormat/>
    <w:rsid w:val="0045610C"/>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5610C"/>
    <w:rPr>
      <w:rFonts w:ascii="SimSun" w:eastAsia="SimSun" w:hAnsi="SimSun"/>
      <w:sz w:val="15"/>
      <w:lang w:eastAsia="zh-CN"/>
    </w:rPr>
  </w:style>
  <w:style w:type="paragraph" w:customStyle="1" w:styleId="UnreadText">
    <w:name w:val="Unread Text"/>
    <w:basedOn w:val="Normal"/>
    <w:next w:val="Normal"/>
    <w:link w:val="UnreadTextChar"/>
    <w:autoRedefine/>
    <w:qFormat/>
    <w:rsid w:val="0045610C"/>
    <w:pPr>
      <w:ind w:left="360"/>
    </w:pPr>
    <w:rPr>
      <w:rFonts w:ascii="SimSun" w:eastAsia="SimSun" w:hAnsi="SimSun"/>
      <w:sz w:val="15"/>
      <w:lang w:eastAsia="zh-CN"/>
    </w:rPr>
  </w:style>
  <w:style w:type="paragraph" w:customStyle="1" w:styleId="AuthorDate">
    <w:name w:val="AuthorDate"/>
    <w:next w:val="Normal"/>
    <w:link w:val="AuthorDateChar"/>
    <w:qFormat/>
    <w:rsid w:val="0045610C"/>
    <w:pPr>
      <w:widowControl w:val="0"/>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45610C"/>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45610C"/>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45610C"/>
    <w:rPr>
      <w:rFonts w:ascii="Times New Roman" w:hAnsi="Times New Roman"/>
      <w:sz w:val="20"/>
      <w:u w:val="single"/>
      <w:bdr w:val="none" w:sz="0" w:space="0" w:color="auto"/>
      <w:shd w:val="clear" w:color="auto" w:fill="C0C0C0"/>
    </w:rPr>
  </w:style>
  <w:style w:type="character" w:customStyle="1" w:styleId="smallChar">
    <w:name w:val="small Char"/>
    <w:rsid w:val="0045610C"/>
    <w:rPr>
      <w:rFonts w:ascii="Calibri" w:eastAsia="Calibri" w:hAnsi="Calibri" w:cs="Calibri"/>
      <w:sz w:val="16"/>
      <w:szCs w:val="20"/>
      <w:lang w:val="x-none" w:eastAsia="x-none"/>
    </w:rPr>
  </w:style>
  <w:style w:type="paragraph" w:customStyle="1" w:styleId="HotRoute0">
    <w:name w:val="Hot Route!"/>
    <w:basedOn w:val="Normal"/>
    <w:qFormat/>
    <w:rsid w:val="0045610C"/>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45610C"/>
    <w:rPr>
      <w:rFonts w:ascii="Times New Roman" w:hAnsi="Times New Roman" w:cs="Times New Roman"/>
      <w:sz w:val="16"/>
      <w:szCs w:val="16"/>
    </w:rPr>
  </w:style>
  <w:style w:type="character" w:customStyle="1" w:styleId="BodyText2Char1">
    <w:name w:val="Body Text 2 Char1"/>
    <w:basedOn w:val="DefaultParagraphFont"/>
    <w:semiHidden/>
    <w:rsid w:val="0045610C"/>
    <w:rPr>
      <w:rFonts w:ascii="Times New Roman" w:hAnsi="Times New Roman" w:cs="Times New Roman"/>
      <w:sz w:val="20"/>
    </w:rPr>
  </w:style>
  <w:style w:type="character" w:customStyle="1" w:styleId="Heading2Char1CharCharCharCharCharC">
    <w:name w:val="Heading 2 Char1 Char Char Char Char Char C"/>
    <w:rsid w:val="0045610C"/>
    <w:rPr>
      <w:rFonts w:cs="Arial"/>
      <w:b/>
      <w:bCs/>
      <w:iCs/>
      <w:sz w:val="24"/>
      <w:szCs w:val="28"/>
      <w:lang w:val="en-US" w:eastAsia="en-US" w:bidi="ar-SA"/>
    </w:rPr>
  </w:style>
  <w:style w:type="character" w:customStyle="1" w:styleId="underline1">
    <w:name w:val="underline1"/>
    <w:basedOn w:val="DefaultParagraphFont"/>
    <w:rsid w:val="0045610C"/>
    <w:rPr>
      <w:u w:val="single"/>
    </w:rPr>
  </w:style>
  <w:style w:type="character" w:customStyle="1" w:styleId="author0">
    <w:name w:val="author"/>
    <w:basedOn w:val="DefaultParagraphFont"/>
    <w:rsid w:val="0045610C"/>
    <w:rPr>
      <w:rFonts w:ascii="Times New Roman" w:hAnsi="Times New Roman"/>
      <w:b/>
      <w:sz w:val="24"/>
    </w:rPr>
  </w:style>
  <w:style w:type="character" w:customStyle="1" w:styleId="FontStyle291">
    <w:name w:val="Font Style291"/>
    <w:basedOn w:val="DefaultParagraphFont"/>
    <w:uiPriority w:val="99"/>
    <w:rsid w:val="0045610C"/>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5610C"/>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5610C"/>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5610C"/>
    <w:rPr>
      <w:rFonts w:eastAsia="Times New Roman"/>
    </w:rPr>
  </w:style>
  <w:style w:type="paragraph" w:customStyle="1" w:styleId="Cards1">
    <w:name w:val="Cards1"/>
    <w:basedOn w:val="Normal"/>
    <w:link w:val="Cards1Char"/>
    <w:qFormat/>
    <w:rsid w:val="0045610C"/>
    <w:pPr>
      <w:ind w:left="288"/>
    </w:pPr>
    <w:rPr>
      <w:rFonts w:eastAsia="Times New Roman"/>
      <w:u w:val="single"/>
    </w:rPr>
  </w:style>
  <w:style w:type="character" w:customStyle="1" w:styleId="Cards1Char">
    <w:name w:val="Cards1 Char"/>
    <w:basedOn w:val="DefaultParagraphFont"/>
    <w:link w:val="Cards1"/>
    <w:rsid w:val="0045610C"/>
    <w:rPr>
      <w:rFonts w:eastAsia="Times New Roman"/>
      <w:u w:val="single"/>
    </w:rPr>
  </w:style>
  <w:style w:type="paragraph" w:customStyle="1" w:styleId="StyleCardTextTimesNewRoman11ptUnderline">
    <w:name w:val="Style Card Text + Times New Roman 11 pt Underline"/>
    <w:link w:val="StyleCardTextTimesNewRoman11ptUnderlineChar"/>
    <w:qFormat/>
    <w:rsid w:val="0045610C"/>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5610C"/>
    <w:rPr>
      <w:rFonts w:ascii="Arial" w:eastAsia="Calibri" w:hAnsi="Arial" w:cs="Arial"/>
      <w:u w:val="single"/>
    </w:rPr>
  </w:style>
  <w:style w:type="character" w:customStyle="1" w:styleId="EmphasizeThis">
    <w:name w:val="EmphasizeThis"/>
    <w:rsid w:val="0045610C"/>
    <w:rPr>
      <w:rFonts w:ascii="Georgia" w:hAnsi="Georgia"/>
      <w:b/>
      <w:iCs/>
      <w:sz w:val="24"/>
      <w:u w:val="thick"/>
    </w:rPr>
  </w:style>
  <w:style w:type="paragraph" w:customStyle="1" w:styleId="Stylecard8pt">
    <w:name w:val="Style card + 8 pt"/>
    <w:basedOn w:val="Normal"/>
    <w:link w:val="Stylecard8ptChar"/>
    <w:qFormat/>
    <w:rsid w:val="0045610C"/>
    <w:pPr>
      <w:ind w:left="288" w:right="288"/>
    </w:pPr>
    <w:rPr>
      <w:rFonts w:cs="Calibri"/>
      <w:color w:val="000000"/>
      <w:u w:val="single"/>
      <w:lang w:eastAsia="ar-SA"/>
    </w:rPr>
  </w:style>
  <w:style w:type="character" w:customStyle="1" w:styleId="Stylecard8ptChar">
    <w:name w:val="Style card + 8 pt Char"/>
    <w:basedOn w:val="cardChar"/>
    <w:link w:val="Stylecard8pt"/>
    <w:rsid w:val="0045610C"/>
    <w:rPr>
      <w:rFonts w:ascii="Calibri" w:hAnsi="Calibri" w:cs="Calibri"/>
      <w:color w:val="000000"/>
      <w:u w:val="single"/>
      <w:lang w:eastAsia="ar-SA"/>
    </w:rPr>
  </w:style>
  <w:style w:type="character" w:customStyle="1" w:styleId="bhl">
    <w:name w:val="bhl"/>
    <w:basedOn w:val="DefaultParagraphFont"/>
    <w:rsid w:val="0045610C"/>
  </w:style>
  <w:style w:type="paragraph" w:customStyle="1" w:styleId="TagGA11">
    <w:name w:val="Tag GA 11"/>
    <w:basedOn w:val="TOC1"/>
    <w:qFormat/>
    <w:rsid w:val="0045610C"/>
    <w:pPr>
      <w:spacing w:before="0" w:after="160"/>
    </w:pPr>
    <w:rPr>
      <w:rFonts w:eastAsia="Calibri"/>
      <w:u w:val="none"/>
      <w:lang w:bidi="ar-SA"/>
    </w:rPr>
  </w:style>
  <w:style w:type="paragraph" w:customStyle="1" w:styleId="CiteCard">
    <w:name w:val="Cite/Card"/>
    <w:basedOn w:val="TOC2"/>
    <w:qFormat/>
    <w:rsid w:val="0045610C"/>
    <w:pPr>
      <w:tabs>
        <w:tab w:val="left" w:pos="4360"/>
      </w:tabs>
      <w:ind w:left="220"/>
    </w:pPr>
    <w:rPr>
      <w:rFonts w:eastAsia="Calibri"/>
      <w:sz w:val="22"/>
      <w:lang w:bidi="ar-SA"/>
    </w:rPr>
  </w:style>
  <w:style w:type="character" w:customStyle="1" w:styleId="CardTextUnderlinedChar">
    <w:name w:val="Card Text Underlined Char"/>
    <w:basedOn w:val="DefaultParagraphFont"/>
    <w:rsid w:val="0045610C"/>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5610C"/>
    <w:rPr>
      <w:sz w:val="16"/>
      <w:szCs w:val="16"/>
    </w:rPr>
  </w:style>
  <w:style w:type="character" w:customStyle="1" w:styleId="DocumentMapChar1">
    <w:name w:val="Document Map Char1"/>
    <w:basedOn w:val="DefaultParagraphFont"/>
    <w:uiPriority w:val="99"/>
    <w:rsid w:val="0045610C"/>
    <w:rPr>
      <w:rFonts w:ascii="Tahoma" w:hAnsi="Tahoma" w:cs="Tahoma"/>
      <w:sz w:val="16"/>
      <w:szCs w:val="16"/>
    </w:rPr>
  </w:style>
  <w:style w:type="character" w:customStyle="1" w:styleId="addmd">
    <w:name w:val="addmd"/>
    <w:basedOn w:val="DefaultParagraphFont"/>
    <w:rsid w:val="0045610C"/>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45610C"/>
    <w:rPr>
      <w:rFonts w:ascii="Arial" w:hAnsi="Arial"/>
      <w:b/>
      <w:sz w:val="26"/>
    </w:rPr>
  </w:style>
  <w:style w:type="paragraph" w:styleId="FootnoteText">
    <w:name w:val="footnote text"/>
    <w:basedOn w:val="Normal"/>
    <w:link w:val="FootnoteTextChar"/>
    <w:unhideWhenUsed/>
    <w:rsid w:val="0045610C"/>
    <w:rPr>
      <w:rFonts w:eastAsia="Calibri"/>
      <w:szCs w:val="20"/>
      <w:lang w:eastAsia="zh-CN"/>
    </w:rPr>
  </w:style>
  <w:style w:type="character" w:customStyle="1" w:styleId="FootnoteTextChar">
    <w:name w:val="Footnote Text Char"/>
    <w:basedOn w:val="DefaultParagraphFont"/>
    <w:link w:val="FootnoteText"/>
    <w:rsid w:val="0045610C"/>
    <w:rPr>
      <w:rFonts w:eastAsia="Calibri"/>
      <w:szCs w:val="20"/>
      <w:lang w:eastAsia="zh-CN"/>
    </w:rPr>
  </w:style>
  <w:style w:type="character" w:customStyle="1" w:styleId="UnderlinedTextCharChar">
    <w:name w:val="Underlined Text Char Char"/>
    <w:basedOn w:val="DefaultParagraphFont"/>
    <w:rsid w:val="0045610C"/>
    <w:rPr>
      <w:rFonts w:cs="Arial"/>
      <w:bCs/>
      <w:noProof w:val="0"/>
      <w:szCs w:val="26"/>
      <w:u w:val="single"/>
      <w:lang w:val="en-US" w:eastAsia="en-US" w:bidi="ar-SA"/>
    </w:rPr>
  </w:style>
  <w:style w:type="character" w:customStyle="1" w:styleId="StyleTimesNewRoman12ptBold">
    <w:name w:val="Style Times New Roman 12 pt Bold"/>
    <w:rsid w:val="0045610C"/>
    <w:rPr>
      <w:b/>
      <w:bCs/>
      <w:sz w:val="24"/>
    </w:rPr>
  </w:style>
  <w:style w:type="character" w:customStyle="1" w:styleId="CardText1Char">
    <w:name w:val="Card Text 1 Char"/>
    <w:rsid w:val="0045610C"/>
    <w:rPr>
      <w:rFonts w:ascii="Georgia" w:hAnsi="Georgia"/>
      <w:color w:val="000000"/>
      <w:sz w:val="22"/>
      <w:szCs w:val="22"/>
      <w:u w:val="single"/>
    </w:rPr>
  </w:style>
  <w:style w:type="character" w:customStyle="1" w:styleId="BoldUnderlining">
    <w:name w:val="Bold Underlining"/>
    <w:rsid w:val="0045610C"/>
    <w:rPr>
      <w:u w:val="single"/>
    </w:rPr>
  </w:style>
  <w:style w:type="character" w:customStyle="1" w:styleId="Intemphasis">
    <w:name w:val="Intemphasis"/>
    <w:uiPriority w:val="1"/>
    <w:qFormat/>
    <w:rsid w:val="0045610C"/>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5610C"/>
    <w:pPr>
      <w:ind w:left="288" w:right="288"/>
    </w:pPr>
    <w:rPr>
      <w:szCs w:val="16"/>
    </w:rPr>
  </w:style>
  <w:style w:type="character" w:customStyle="1" w:styleId="cardtextChar2">
    <w:name w:val="cardtext Char"/>
    <w:basedOn w:val="DefaultParagraphFont"/>
    <w:link w:val="cardtext0"/>
    <w:rsid w:val="0045610C"/>
    <w:rPr>
      <w:szCs w:val="16"/>
    </w:rPr>
  </w:style>
  <w:style w:type="character" w:customStyle="1" w:styleId="BoldUnderlineChar1">
    <w:name w:val="BoldUnderline Char1"/>
    <w:rsid w:val="0045610C"/>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5610C"/>
    <w:pPr>
      <w:spacing w:after="200"/>
      <w:contextualSpacing/>
    </w:pPr>
    <w:rPr>
      <w:rFonts w:eastAsia="Calibri"/>
      <w:u w:val="single"/>
    </w:rPr>
  </w:style>
  <w:style w:type="character" w:customStyle="1" w:styleId="UnderlinedCardTextChar">
    <w:name w:val="Underlined Card Text Char"/>
    <w:link w:val="UnderlinedCardText"/>
    <w:rsid w:val="0045610C"/>
    <w:rPr>
      <w:rFonts w:eastAsia="Calibri"/>
      <w:u w:val="single"/>
    </w:rPr>
  </w:style>
  <w:style w:type="character" w:customStyle="1" w:styleId="Hyperlink6">
    <w:name w:val="Hyperlink6"/>
    <w:basedOn w:val="DefaultParagraphFont"/>
    <w:rsid w:val="0045610C"/>
    <w:rPr>
      <w:color w:val="3300CC"/>
      <w:u w:val="single"/>
    </w:rPr>
  </w:style>
  <w:style w:type="paragraph" w:customStyle="1" w:styleId="Tag12">
    <w:name w:val="Tag12"/>
    <w:basedOn w:val="Normal"/>
    <w:qFormat/>
    <w:rsid w:val="0045610C"/>
    <w:pPr>
      <w:contextualSpacing/>
    </w:pPr>
    <w:rPr>
      <w:rFonts w:eastAsia="Cambria"/>
      <w:b/>
    </w:rPr>
  </w:style>
  <w:style w:type="paragraph" w:customStyle="1" w:styleId="Shrink8">
    <w:name w:val="Shrink8"/>
    <w:basedOn w:val="Normal"/>
    <w:qFormat/>
    <w:rsid w:val="0045610C"/>
    <w:rPr>
      <w:rFonts w:eastAsia="Cambria"/>
    </w:rPr>
  </w:style>
  <w:style w:type="character" w:customStyle="1" w:styleId="highlight2">
    <w:name w:val="highlight2"/>
    <w:rsid w:val="0045610C"/>
    <w:rPr>
      <w:rFonts w:ascii="Arial" w:hAnsi="Arial"/>
      <w:b/>
      <w:sz w:val="19"/>
      <w:u w:val="thick"/>
      <w:bdr w:val="none" w:sz="0" w:space="0" w:color="auto"/>
      <w:shd w:val="clear" w:color="auto" w:fill="auto"/>
    </w:rPr>
  </w:style>
  <w:style w:type="character" w:customStyle="1" w:styleId="citation">
    <w:name w:val="citation"/>
    <w:basedOn w:val="DefaultParagraphFont"/>
    <w:rsid w:val="0045610C"/>
  </w:style>
  <w:style w:type="paragraph" w:customStyle="1" w:styleId="UnderlineText">
    <w:name w:val="Underline Text"/>
    <w:basedOn w:val="Normal"/>
    <w:link w:val="UnderlineTextChar"/>
    <w:qFormat/>
    <w:rsid w:val="0045610C"/>
    <w:pPr>
      <w:ind w:left="288"/>
    </w:pPr>
    <w:rPr>
      <w:rFonts w:eastAsia="Times New Roman"/>
      <w:u w:val="single"/>
    </w:rPr>
  </w:style>
  <w:style w:type="character" w:customStyle="1" w:styleId="UnderlineTextChar">
    <w:name w:val="Underline Text Char"/>
    <w:basedOn w:val="DefaultParagraphFont"/>
    <w:link w:val="UnderlineText"/>
    <w:rsid w:val="0045610C"/>
    <w:rPr>
      <w:rFonts w:eastAsia="Times New Roman"/>
      <w:u w:val="single"/>
    </w:rPr>
  </w:style>
  <w:style w:type="character" w:customStyle="1" w:styleId="il">
    <w:name w:val="il"/>
    <w:basedOn w:val="DefaultParagraphFont"/>
    <w:rsid w:val="0045610C"/>
  </w:style>
  <w:style w:type="character" w:customStyle="1" w:styleId="commentstext">
    <w:name w:val="comments_text"/>
    <w:uiPriority w:val="99"/>
    <w:rsid w:val="0045610C"/>
    <w:rPr>
      <w:rFonts w:cs="Times New Roman"/>
    </w:rPr>
  </w:style>
  <w:style w:type="paragraph" w:customStyle="1" w:styleId="Heading42">
    <w:name w:val="Heading 42"/>
    <w:basedOn w:val="Normal"/>
    <w:qFormat/>
    <w:rsid w:val="0045610C"/>
    <w:rPr>
      <w:rFonts w:eastAsia="Times New Roman"/>
    </w:rPr>
  </w:style>
  <w:style w:type="paragraph" w:customStyle="1" w:styleId="DebateNormal">
    <w:name w:val="DebateNormal"/>
    <w:basedOn w:val="Normal"/>
    <w:link w:val="DebateNormalChar"/>
    <w:qFormat/>
    <w:rsid w:val="0045610C"/>
    <w:pPr>
      <w:spacing w:line="276" w:lineRule="auto"/>
    </w:pPr>
    <w:rPr>
      <w:rFonts w:eastAsia="Calibri"/>
      <w:szCs w:val="20"/>
    </w:rPr>
  </w:style>
  <w:style w:type="character" w:customStyle="1" w:styleId="DebateNormalChar">
    <w:name w:val="DebateNormal Char"/>
    <w:basedOn w:val="DefaultParagraphFont"/>
    <w:link w:val="DebateNormal"/>
    <w:rsid w:val="0045610C"/>
    <w:rPr>
      <w:rFonts w:eastAsia="Calibri"/>
      <w:szCs w:val="20"/>
    </w:rPr>
  </w:style>
  <w:style w:type="paragraph" w:customStyle="1" w:styleId="DebateEmphasis">
    <w:name w:val="DebateEmphasis"/>
    <w:basedOn w:val="Normal"/>
    <w:link w:val="DebateEmphasisChar"/>
    <w:qFormat/>
    <w:rsid w:val="0045610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45610C"/>
    <w:rPr>
      <w:rFonts w:eastAsia="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45610C"/>
    <w:rPr>
      <w:rFonts w:ascii="Times New Roman" w:eastAsia="Cambria" w:hAnsi="Times New Roman" w:cs="Times New Roman"/>
      <w:sz w:val="20"/>
      <w:szCs w:val="22"/>
    </w:rPr>
  </w:style>
  <w:style w:type="paragraph" w:customStyle="1" w:styleId="NormalCite">
    <w:name w:val="NormalCite"/>
    <w:link w:val="NormalCiteChar"/>
    <w:qFormat/>
    <w:rsid w:val="0045610C"/>
    <w:rPr>
      <w:rFonts w:ascii="Times New Roman" w:eastAsiaTheme="minorHAnsi" w:hAnsi="Times New Roman" w:cs="Times New Roman"/>
      <w:sz w:val="18"/>
    </w:rPr>
  </w:style>
  <w:style w:type="character" w:customStyle="1" w:styleId="NormalCiteChar">
    <w:name w:val="NormalCite Char"/>
    <w:basedOn w:val="DefaultParagraphFont"/>
    <w:link w:val="NormalCite"/>
    <w:rsid w:val="0045610C"/>
    <w:rPr>
      <w:rFonts w:ascii="Times New Roman" w:eastAsiaTheme="minorHAnsi" w:hAnsi="Times New Roman" w:cs="Times New Roman"/>
      <w:sz w:val="18"/>
    </w:rPr>
  </w:style>
  <w:style w:type="character" w:customStyle="1" w:styleId="articletext">
    <w:name w:val="articletext"/>
    <w:basedOn w:val="DefaultParagraphFont"/>
    <w:rsid w:val="0045610C"/>
  </w:style>
  <w:style w:type="character" w:customStyle="1" w:styleId="grey10">
    <w:name w:val="grey10"/>
    <w:basedOn w:val="DefaultParagraphFont"/>
    <w:rsid w:val="0045610C"/>
  </w:style>
  <w:style w:type="character" w:customStyle="1" w:styleId="navy13bd">
    <w:name w:val="navy13bd"/>
    <w:basedOn w:val="DefaultParagraphFont"/>
    <w:rsid w:val="0045610C"/>
  </w:style>
  <w:style w:type="character" w:customStyle="1" w:styleId="Style9ptUnderline2">
    <w:name w:val="Style 9 pt Underline2"/>
    <w:basedOn w:val="DefaultParagraphFont"/>
    <w:rsid w:val="0045610C"/>
    <w:rPr>
      <w:sz w:val="20"/>
      <w:u w:val="single"/>
    </w:rPr>
  </w:style>
  <w:style w:type="character" w:customStyle="1" w:styleId="Style9ptBoldUnderline1">
    <w:name w:val="Style 9 pt Bold Underline1"/>
    <w:basedOn w:val="DefaultParagraphFont"/>
    <w:rsid w:val="0045610C"/>
    <w:rPr>
      <w:b/>
      <w:bCs/>
      <w:sz w:val="20"/>
      <w:u w:val="single"/>
    </w:rPr>
  </w:style>
  <w:style w:type="character" w:customStyle="1" w:styleId="TagsCharChar">
    <w:name w:val="Tags Char Char"/>
    <w:basedOn w:val="DefaultParagraphFont"/>
    <w:rsid w:val="0045610C"/>
    <w:rPr>
      <w:rFonts w:eastAsia="SimSun"/>
      <w:b/>
      <w:sz w:val="24"/>
      <w:lang w:val="en-US" w:eastAsia="zh-CN" w:bidi="ar-SA"/>
    </w:rPr>
  </w:style>
  <w:style w:type="paragraph" w:customStyle="1" w:styleId="cardCharCharCharChar">
    <w:name w:val="card Char Char Char Char"/>
    <w:basedOn w:val="Normal"/>
    <w:qFormat/>
    <w:rsid w:val="0045610C"/>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45610C"/>
    <w:rPr>
      <w:rFonts w:ascii="Times" w:eastAsia="Times New Roman" w:hAnsi="Times"/>
    </w:rPr>
  </w:style>
  <w:style w:type="paragraph" w:customStyle="1" w:styleId="CARD0">
    <w:name w:val="CARD"/>
    <w:basedOn w:val="Normal"/>
    <w:link w:val="CARDChar1"/>
    <w:qFormat/>
    <w:rsid w:val="0045610C"/>
    <w:rPr>
      <w:rFonts w:eastAsia="Times New Roman"/>
      <w:u w:val="single"/>
    </w:rPr>
  </w:style>
  <w:style w:type="character" w:customStyle="1" w:styleId="CARDChar1">
    <w:name w:val="CARD Char"/>
    <w:basedOn w:val="DefaultParagraphFont"/>
    <w:link w:val="CARD0"/>
    <w:rsid w:val="0045610C"/>
    <w:rPr>
      <w:rFonts w:eastAsia="Times New Roman"/>
      <w:u w:val="single"/>
    </w:rPr>
  </w:style>
  <w:style w:type="paragraph" w:customStyle="1" w:styleId="Normal2">
    <w:name w:val="Normal2"/>
    <w:basedOn w:val="Normal"/>
    <w:qFormat/>
    <w:rsid w:val="0045610C"/>
    <w:rPr>
      <w:rFonts w:eastAsia="Times New Roman"/>
    </w:rPr>
  </w:style>
  <w:style w:type="character" w:customStyle="1" w:styleId="Style11ptThickunderline">
    <w:name w:val="Style 11 pt Thick underline"/>
    <w:rsid w:val="0045610C"/>
    <w:rPr>
      <w:rFonts w:ascii="Times New Roman" w:hAnsi="Times New Roman"/>
      <w:sz w:val="20"/>
      <w:u w:val="single"/>
    </w:rPr>
  </w:style>
  <w:style w:type="character" w:customStyle="1" w:styleId="Style11ptBoldThickunderline">
    <w:name w:val="Style 11 pt Bold Thick underline"/>
    <w:rsid w:val="0045610C"/>
    <w:rPr>
      <w:rFonts w:ascii="Times New Roman" w:hAnsi="Times New Roman"/>
      <w:b/>
      <w:bCs/>
      <w:sz w:val="20"/>
      <w:u w:val="single"/>
    </w:rPr>
  </w:style>
  <w:style w:type="character" w:styleId="FootnoteReference">
    <w:name w:val="footnote reference"/>
    <w:unhideWhenUsed/>
    <w:rsid w:val="0045610C"/>
    <w:rPr>
      <w:vertAlign w:val="superscript"/>
    </w:rPr>
  </w:style>
  <w:style w:type="character" w:customStyle="1" w:styleId="CharChar5">
    <w:name w:val="Char Char5"/>
    <w:rsid w:val="0045610C"/>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5610C"/>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45610C"/>
    <w:rPr>
      <w:rFonts w:eastAsia="Times New Roman"/>
      <w:szCs w:val="20"/>
      <w:u w:val="thick"/>
    </w:rPr>
  </w:style>
  <w:style w:type="paragraph" w:customStyle="1" w:styleId="StyleUnderlineBoldIndent11pt">
    <w:name w:val="Style Underline + Bold Indent + 11 pt"/>
    <w:basedOn w:val="UnderlineBoldIndent"/>
    <w:link w:val="StyleUnderlineBoldIndent11ptChar"/>
    <w:qFormat/>
    <w:rsid w:val="0045610C"/>
    <w:rPr>
      <w:u w:val="single"/>
    </w:rPr>
  </w:style>
  <w:style w:type="character" w:customStyle="1" w:styleId="StyleUnderlineBoldIndent11ptChar">
    <w:name w:val="Style Underline + Bold Indent + 11 pt Char"/>
    <w:link w:val="StyleUnderlineBoldIndent11pt"/>
    <w:rsid w:val="0045610C"/>
    <w:rPr>
      <w:rFonts w:eastAsia="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45610C"/>
    <w:rPr>
      <w:b/>
      <w:bCs/>
      <w:u w:val="single"/>
    </w:rPr>
  </w:style>
  <w:style w:type="character" w:customStyle="1" w:styleId="StyleUnderlineBoldIndent11ptBoldChar">
    <w:name w:val="Style Underline + Bold Indent + 11 pt Bold Char"/>
    <w:link w:val="StyleUnderlineBoldIndent11ptBold"/>
    <w:rsid w:val="0045610C"/>
    <w:rPr>
      <w:rFonts w:eastAsia="Times New Roman"/>
      <w:b/>
      <w:bCs/>
      <w:szCs w:val="20"/>
      <w:u w:val="single"/>
    </w:rPr>
  </w:style>
  <w:style w:type="paragraph" w:customStyle="1" w:styleId="Normal20pt">
    <w:name w:val="Normal  + 20 pt"/>
    <w:basedOn w:val="Normal"/>
    <w:uiPriority w:val="6"/>
    <w:qFormat/>
    <w:rsid w:val="0045610C"/>
    <w:rPr>
      <w:bCs/>
      <w:u w:val="single"/>
    </w:rPr>
  </w:style>
  <w:style w:type="character" w:customStyle="1" w:styleId="StyleStyle4CharTimesNewRoman11pt">
    <w:name w:val="Style Style4 Char + Times New Roman 11 pt"/>
    <w:basedOn w:val="DefaultParagraphFont"/>
    <w:rsid w:val="0045610C"/>
    <w:rPr>
      <w:rFonts w:ascii="Times New Roman" w:hAnsi="Times New Roman"/>
      <w:sz w:val="20"/>
      <w:szCs w:val="24"/>
      <w:u w:val="single"/>
      <w:lang w:val="en-US" w:eastAsia="en-US" w:bidi="ar-SA"/>
    </w:rPr>
  </w:style>
  <w:style w:type="paragraph" w:customStyle="1" w:styleId="author-name">
    <w:name w:val="author-name"/>
    <w:basedOn w:val="Normal"/>
    <w:qFormat/>
    <w:rsid w:val="0045610C"/>
    <w:pPr>
      <w:spacing w:before="100" w:beforeAutospacing="1" w:after="100" w:afterAutospacing="1"/>
    </w:pPr>
    <w:rPr>
      <w:rFonts w:eastAsia="Times New Roman"/>
    </w:rPr>
  </w:style>
  <w:style w:type="paragraph" w:customStyle="1" w:styleId="author-credentials">
    <w:name w:val="author-credentials"/>
    <w:basedOn w:val="Normal"/>
    <w:rsid w:val="0045610C"/>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45610C"/>
    <w:rPr>
      <w:rFonts w:ascii="Consolas" w:hAnsi="Consolas" w:cs="Consolas"/>
      <w:sz w:val="20"/>
      <w:szCs w:val="20"/>
    </w:rPr>
  </w:style>
  <w:style w:type="character" w:customStyle="1" w:styleId="StyleStyle4CharTimesNewRoman11ptBold">
    <w:name w:val="Style Style4 Char + Times New Roman 11 pt Bold"/>
    <w:basedOn w:val="DefaultParagraphFont"/>
    <w:rsid w:val="0045610C"/>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5610C"/>
    <w:rPr>
      <w:rFonts w:ascii="Times New Roman" w:hAnsi="Times New Roman"/>
      <w:i/>
      <w:iCs/>
      <w:sz w:val="20"/>
      <w:szCs w:val="24"/>
      <w:u w:val="single"/>
      <w:lang w:val="en-US" w:eastAsia="en-US" w:bidi="ar-SA"/>
    </w:rPr>
  </w:style>
  <w:style w:type="character" w:customStyle="1" w:styleId="headline">
    <w:name w:val="headline"/>
    <w:basedOn w:val="DefaultParagraphFont"/>
    <w:rsid w:val="0045610C"/>
  </w:style>
  <w:style w:type="character" w:customStyle="1" w:styleId="CharChar4">
    <w:name w:val="Char Char4"/>
    <w:basedOn w:val="DefaultParagraphFont"/>
    <w:rsid w:val="0045610C"/>
    <w:rPr>
      <w:rFonts w:cs="Arial"/>
      <w:b/>
      <w:bCs/>
      <w:iCs/>
      <w:szCs w:val="28"/>
      <w:lang w:val="en-US" w:eastAsia="en-US" w:bidi="ar-SA"/>
    </w:rPr>
  </w:style>
  <w:style w:type="character" w:customStyle="1" w:styleId="yshortcuts">
    <w:name w:val="yshortcuts"/>
    <w:basedOn w:val="DefaultParagraphFont"/>
    <w:rsid w:val="0045610C"/>
  </w:style>
  <w:style w:type="character" w:customStyle="1" w:styleId="HotRouteChar0">
    <w:name w:val="Hot Route Char"/>
    <w:link w:val="HotRoute"/>
    <w:rsid w:val="0045610C"/>
    <w:rPr>
      <w:rFonts w:eastAsia="Times New Roman"/>
    </w:rPr>
  </w:style>
  <w:style w:type="paragraph" w:styleId="PlainText">
    <w:name w:val="Plain Text"/>
    <w:basedOn w:val="Normal"/>
    <w:link w:val="PlainTextChar"/>
    <w:rsid w:val="0045610C"/>
    <w:rPr>
      <w:rFonts w:ascii="Courier New" w:eastAsia="Times New Roman" w:hAnsi="Courier New" w:cs="Courier New"/>
      <w:szCs w:val="20"/>
    </w:rPr>
  </w:style>
  <w:style w:type="character" w:customStyle="1" w:styleId="PlainTextChar">
    <w:name w:val="Plain Text Char"/>
    <w:basedOn w:val="DefaultParagraphFont"/>
    <w:link w:val="PlainText"/>
    <w:rsid w:val="0045610C"/>
    <w:rPr>
      <w:rFonts w:ascii="Courier New" w:eastAsia="Times New Roman" w:hAnsi="Courier New" w:cs="Courier New"/>
      <w:szCs w:val="20"/>
    </w:rPr>
  </w:style>
  <w:style w:type="character" w:customStyle="1" w:styleId="senselabelstart">
    <w:name w:val="sense_label start"/>
    <w:basedOn w:val="DefaultParagraphFont"/>
    <w:rsid w:val="0045610C"/>
  </w:style>
  <w:style w:type="character" w:customStyle="1" w:styleId="sensecontent">
    <w:name w:val="sense_content"/>
    <w:basedOn w:val="DefaultParagraphFont"/>
    <w:rsid w:val="0045610C"/>
  </w:style>
  <w:style w:type="character" w:customStyle="1" w:styleId="vi">
    <w:name w:val="vi"/>
    <w:basedOn w:val="DefaultParagraphFont"/>
    <w:rsid w:val="0045610C"/>
  </w:style>
  <w:style w:type="character" w:customStyle="1" w:styleId="italic">
    <w:name w:val="italic"/>
    <w:basedOn w:val="DefaultParagraphFont"/>
    <w:rsid w:val="0045610C"/>
  </w:style>
  <w:style w:type="paragraph" w:customStyle="1" w:styleId="Microtext0">
    <w:name w:val="Microtext"/>
    <w:basedOn w:val="Normal"/>
    <w:next w:val="Normal"/>
    <w:link w:val="MicrotextChar0"/>
    <w:qFormat/>
    <w:rsid w:val="0045610C"/>
    <w:rPr>
      <w:sz w:val="12"/>
    </w:rPr>
  </w:style>
  <w:style w:type="character" w:customStyle="1" w:styleId="MicrotextChar0">
    <w:name w:val="Microtext Char"/>
    <w:link w:val="Microtext0"/>
    <w:rsid w:val="0045610C"/>
    <w:rPr>
      <w:sz w:val="12"/>
    </w:rPr>
  </w:style>
  <w:style w:type="character" w:customStyle="1" w:styleId="st">
    <w:name w:val="st"/>
    <w:basedOn w:val="DefaultParagraphFont"/>
    <w:rsid w:val="0045610C"/>
  </w:style>
  <w:style w:type="paragraph" w:customStyle="1" w:styleId="Style6">
    <w:name w:val="Style6"/>
    <w:basedOn w:val="Normal"/>
    <w:link w:val="Style6Char"/>
    <w:autoRedefine/>
    <w:qFormat/>
    <w:rsid w:val="0045610C"/>
    <w:rPr>
      <w:b/>
    </w:rPr>
  </w:style>
  <w:style w:type="character" w:customStyle="1" w:styleId="Style6Char">
    <w:name w:val="Style6 Char"/>
    <w:basedOn w:val="DefaultParagraphFont"/>
    <w:link w:val="Style6"/>
    <w:rsid w:val="0045610C"/>
    <w:rPr>
      <w:b/>
    </w:rPr>
  </w:style>
  <w:style w:type="paragraph" w:customStyle="1" w:styleId="Style11">
    <w:name w:val="Style11"/>
    <w:basedOn w:val="Normal"/>
    <w:link w:val="Style11Char"/>
    <w:qFormat/>
    <w:rsid w:val="0045610C"/>
    <w:rPr>
      <w:rFonts w:eastAsia="Times New Roman"/>
      <w:b/>
      <w:szCs w:val="20"/>
      <w:u w:val="thick"/>
    </w:rPr>
  </w:style>
  <w:style w:type="paragraph" w:customStyle="1" w:styleId="Style12">
    <w:name w:val="Style12"/>
    <w:basedOn w:val="Normal"/>
    <w:link w:val="Style12Char"/>
    <w:qFormat/>
    <w:rsid w:val="0045610C"/>
    <w:rPr>
      <w:rFonts w:eastAsia="Times New Roman"/>
      <w:b/>
      <w:u w:val="thick"/>
    </w:rPr>
  </w:style>
  <w:style w:type="character" w:customStyle="1" w:styleId="Style11Char">
    <w:name w:val="Style11 Char"/>
    <w:basedOn w:val="DefaultParagraphFont"/>
    <w:link w:val="Style11"/>
    <w:rsid w:val="0045610C"/>
    <w:rPr>
      <w:rFonts w:eastAsia="Times New Roman"/>
      <w:b/>
      <w:szCs w:val="20"/>
      <w:u w:val="thick"/>
    </w:rPr>
  </w:style>
  <w:style w:type="character" w:customStyle="1" w:styleId="Style12Char">
    <w:name w:val="Style12 Char"/>
    <w:basedOn w:val="DefaultParagraphFont"/>
    <w:link w:val="Style12"/>
    <w:rsid w:val="0045610C"/>
    <w:rPr>
      <w:rFonts w:eastAsia="Times New Roman"/>
      <w:b/>
      <w:u w:val="thick"/>
    </w:rPr>
  </w:style>
  <w:style w:type="character" w:customStyle="1" w:styleId="caps-label">
    <w:name w:val="caps-label"/>
    <w:basedOn w:val="DefaultParagraphFont"/>
    <w:rsid w:val="0045610C"/>
  </w:style>
  <w:style w:type="character" w:customStyle="1" w:styleId="wikiexternallink">
    <w:name w:val="wikiexternallink"/>
    <w:basedOn w:val="DefaultParagraphFont"/>
    <w:rsid w:val="0045610C"/>
  </w:style>
  <w:style w:type="character" w:customStyle="1" w:styleId="wikigeneratedlinkcontent">
    <w:name w:val="wikigeneratedlinkcontent"/>
    <w:basedOn w:val="DefaultParagraphFont"/>
    <w:rsid w:val="0045610C"/>
  </w:style>
  <w:style w:type="character" w:customStyle="1" w:styleId="ShrinkChar">
    <w:name w:val="Shrink Char"/>
    <w:link w:val="Shrink"/>
    <w:locked/>
    <w:rsid w:val="0045610C"/>
    <w:rPr>
      <w:rFonts w:ascii="Garamond" w:eastAsia="Times New Roman" w:hAnsi="Garamond"/>
      <w:sz w:val="12"/>
    </w:rPr>
  </w:style>
  <w:style w:type="paragraph" w:customStyle="1" w:styleId="Shrink">
    <w:name w:val="Shrink"/>
    <w:link w:val="ShrinkChar"/>
    <w:qFormat/>
    <w:rsid w:val="0045610C"/>
    <w:pPr>
      <w:ind w:left="288" w:right="288"/>
    </w:pPr>
    <w:rPr>
      <w:rFonts w:ascii="Garamond" w:eastAsia="Times New Roman" w:hAnsi="Garamond"/>
      <w:sz w:val="12"/>
    </w:rPr>
  </w:style>
  <w:style w:type="character" w:customStyle="1" w:styleId="aqj">
    <w:name w:val="aqj"/>
    <w:basedOn w:val="DefaultParagraphFont"/>
    <w:rsid w:val="0045610C"/>
  </w:style>
  <w:style w:type="character" w:customStyle="1" w:styleId="StyleStyleBoldUnderlineIntenseEmphasisUnderlineapple-style-s">
    <w:name w:val="Style Style Bold UnderlineIntense EmphasisUnderlineapple-style-s..."/>
    <w:basedOn w:val="DefaultParagraphFont"/>
    <w:rsid w:val="0045610C"/>
    <w:rPr>
      <w:b w:val="0"/>
      <w:bCs w:val="0"/>
      <w:sz w:val="22"/>
      <w:u w:val="single"/>
      <w:bdr w:val="none" w:sz="0" w:space="0" w:color="auto"/>
    </w:rPr>
  </w:style>
  <w:style w:type="paragraph" w:customStyle="1" w:styleId="blocktitle0">
    <w:name w:val="block title"/>
    <w:basedOn w:val="Normal"/>
    <w:link w:val="blocktitleChar"/>
    <w:autoRedefine/>
    <w:qFormat/>
    <w:rsid w:val="0045610C"/>
    <w:pPr>
      <w:spacing w:after="240"/>
      <w:jc w:val="center"/>
      <w:outlineLvl w:val="0"/>
    </w:pPr>
    <w:rPr>
      <w:rFonts w:eastAsia="Calibri"/>
      <w:b/>
      <w:caps/>
      <w:sz w:val="28"/>
      <w:szCs w:val="28"/>
      <w:lang w:val="es-ES"/>
    </w:rPr>
  </w:style>
  <w:style w:type="character" w:customStyle="1" w:styleId="Boxed">
    <w:name w:val="Boxed"/>
    <w:qFormat/>
    <w:rsid w:val="0045610C"/>
    <w:rPr>
      <w:rFonts w:ascii="Times New Roman" w:hAnsi="Times New Roman"/>
      <w:sz w:val="20"/>
      <w:bdr w:val="single" w:sz="6" w:space="0" w:color="auto"/>
    </w:rPr>
  </w:style>
  <w:style w:type="character" w:customStyle="1" w:styleId="UnderlineCard">
    <w:name w:val="Underline Card"/>
    <w:uiPriority w:val="6"/>
    <w:qFormat/>
    <w:rsid w:val="0045610C"/>
    <w:rPr>
      <w:rFonts w:ascii="Arial" w:hAnsi="Arial"/>
      <w:b w:val="0"/>
      <w:bCs/>
      <w:sz w:val="20"/>
      <w:u w:val="single"/>
    </w:rPr>
  </w:style>
  <w:style w:type="character" w:customStyle="1" w:styleId="story-author">
    <w:name w:val="story-author"/>
    <w:basedOn w:val="DefaultParagraphFont"/>
    <w:rsid w:val="0045610C"/>
  </w:style>
  <w:style w:type="paragraph" w:customStyle="1" w:styleId="type">
    <w:name w:val="type"/>
    <w:basedOn w:val="Normal"/>
    <w:qFormat/>
    <w:rsid w:val="0045610C"/>
    <w:pPr>
      <w:spacing w:before="100" w:beforeAutospacing="1" w:after="100" w:afterAutospacing="1"/>
    </w:pPr>
    <w:rPr>
      <w:rFonts w:eastAsia="Times New Roman"/>
    </w:rPr>
  </w:style>
  <w:style w:type="character" w:customStyle="1" w:styleId="institution">
    <w:name w:val="institution"/>
    <w:basedOn w:val="DefaultParagraphFont"/>
    <w:rsid w:val="0045610C"/>
  </w:style>
  <w:style w:type="character" w:customStyle="1" w:styleId="abodyblack3">
    <w:name w:val="abodyblack3"/>
    <w:basedOn w:val="DefaultParagraphFont"/>
    <w:rsid w:val="0045610C"/>
  </w:style>
  <w:style w:type="paragraph" w:customStyle="1" w:styleId="UnderlineChar2CharChar">
    <w:name w:val="Underline Char2 Char Char"/>
    <w:basedOn w:val="Normal"/>
    <w:link w:val="UnderlineChar2CharCharChar"/>
    <w:qFormat/>
    <w:rsid w:val="0045610C"/>
    <w:rPr>
      <w:rFonts w:eastAsia="MS Mincho"/>
      <w:szCs w:val="20"/>
      <w:u w:val="single"/>
    </w:rPr>
  </w:style>
  <w:style w:type="character" w:customStyle="1" w:styleId="UnderlineChar2CharCharChar">
    <w:name w:val="Underline Char2 Char Char Char"/>
    <w:link w:val="UnderlineChar2CharChar"/>
    <w:rsid w:val="0045610C"/>
    <w:rPr>
      <w:rFonts w:eastAsia="MS Mincho"/>
      <w:szCs w:val="20"/>
      <w:u w:val="single"/>
    </w:rPr>
  </w:style>
  <w:style w:type="character" w:customStyle="1" w:styleId="CharacterStyle1">
    <w:name w:val="Character Style 1"/>
    <w:rsid w:val="0045610C"/>
    <w:rPr>
      <w:sz w:val="20"/>
      <w:szCs w:val="20"/>
    </w:rPr>
  </w:style>
  <w:style w:type="character" w:customStyle="1" w:styleId="FontStyle177">
    <w:name w:val="Font Style177"/>
    <w:basedOn w:val="DefaultParagraphFont"/>
    <w:uiPriority w:val="99"/>
    <w:rsid w:val="0045610C"/>
    <w:rPr>
      <w:rFonts w:ascii="Times New Roman" w:hAnsi="Times New Roman" w:cs="Times New Roman"/>
      <w:sz w:val="20"/>
      <w:szCs w:val="20"/>
    </w:rPr>
  </w:style>
  <w:style w:type="character" w:customStyle="1" w:styleId="FontStyle173">
    <w:name w:val="Font Style173"/>
    <w:basedOn w:val="DefaultParagraphFont"/>
    <w:uiPriority w:val="99"/>
    <w:rsid w:val="0045610C"/>
    <w:rPr>
      <w:rFonts w:ascii="Times New Roman" w:hAnsi="Times New Roman" w:cs="Times New Roman"/>
      <w:sz w:val="14"/>
      <w:szCs w:val="14"/>
    </w:rPr>
  </w:style>
  <w:style w:type="character" w:customStyle="1" w:styleId="FontStyle151">
    <w:name w:val="Font Style151"/>
    <w:basedOn w:val="DefaultParagraphFont"/>
    <w:uiPriority w:val="99"/>
    <w:rsid w:val="0045610C"/>
    <w:rPr>
      <w:rFonts w:ascii="Arial Narrow" w:hAnsi="Arial Narrow" w:cs="Arial Narrow"/>
      <w:b/>
      <w:bCs/>
      <w:sz w:val="12"/>
      <w:szCs w:val="12"/>
    </w:rPr>
  </w:style>
  <w:style w:type="character" w:customStyle="1" w:styleId="FontStyle156">
    <w:name w:val="Font Style156"/>
    <w:basedOn w:val="DefaultParagraphFont"/>
    <w:uiPriority w:val="99"/>
    <w:rsid w:val="0045610C"/>
    <w:rPr>
      <w:rFonts w:ascii="Arial Narrow" w:hAnsi="Arial Narrow" w:cs="Arial Narrow"/>
      <w:sz w:val="8"/>
      <w:szCs w:val="8"/>
    </w:rPr>
  </w:style>
  <w:style w:type="character" w:customStyle="1" w:styleId="FontStyle160">
    <w:name w:val="Font Style160"/>
    <w:basedOn w:val="DefaultParagraphFont"/>
    <w:uiPriority w:val="99"/>
    <w:rsid w:val="0045610C"/>
    <w:rPr>
      <w:rFonts w:ascii="Times New Roman" w:hAnsi="Times New Roman" w:cs="Times New Roman"/>
      <w:b/>
      <w:bCs/>
      <w:sz w:val="20"/>
      <w:szCs w:val="20"/>
    </w:rPr>
  </w:style>
  <w:style w:type="character" w:customStyle="1" w:styleId="FontStyle178">
    <w:name w:val="Font Style178"/>
    <w:basedOn w:val="DefaultParagraphFont"/>
    <w:uiPriority w:val="99"/>
    <w:rsid w:val="0045610C"/>
    <w:rPr>
      <w:rFonts w:ascii="Times New Roman" w:hAnsi="Times New Roman" w:cs="Times New Roman"/>
      <w:sz w:val="18"/>
      <w:szCs w:val="18"/>
    </w:rPr>
  </w:style>
  <w:style w:type="paragraph" w:customStyle="1" w:styleId="Style14">
    <w:name w:val="Style14"/>
    <w:basedOn w:val="Normal"/>
    <w:uiPriority w:val="99"/>
    <w:qFormat/>
    <w:rsid w:val="0045610C"/>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45610C"/>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45610C"/>
    <w:rPr>
      <w:rFonts w:ascii="Times New Roman" w:hAnsi="Times New Roman" w:cs="Times New Roman"/>
      <w:sz w:val="12"/>
      <w:szCs w:val="12"/>
    </w:rPr>
  </w:style>
  <w:style w:type="paragraph" w:customStyle="1" w:styleId="Style9">
    <w:name w:val="Style9"/>
    <w:basedOn w:val="Normal"/>
    <w:uiPriority w:val="99"/>
    <w:qFormat/>
    <w:rsid w:val="0045610C"/>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45610C"/>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45610C"/>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45610C"/>
    <w:rPr>
      <w:rFonts w:ascii="Times New Roman" w:hAnsi="Times New Roman" w:cs="Times New Roman"/>
      <w:sz w:val="16"/>
      <w:szCs w:val="16"/>
    </w:rPr>
  </w:style>
  <w:style w:type="character" w:customStyle="1" w:styleId="f">
    <w:name w:val="f"/>
    <w:basedOn w:val="DefaultParagraphFont"/>
    <w:rsid w:val="0045610C"/>
  </w:style>
  <w:style w:type="character" w:customStyle="1" w:styleId="TagsChar2">
    <w:name w:val="Tags Char2"/>
    <w:rsid w:val="0045610C"/>
    <w:rPr>
      <w:b/>
      <w:sz w:val="24"/>
    </w:rPr>
  </w:style>
  <w:style w:type="paragraph" w:customStyle="1" w:styleId="CardsFont6ptChar">
    <w:name w:val="Cards + Font: 6 pt Char"/>
    <w:basedOn w:val="Normal"/>
    <w:link w:val="CardsFont6ptCharChar"/>
    <w:qFormat/>
    <w:rsid w:val="0045610C"/>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45610C"/>
    <w:rPr>
      <w:rFonts w:eastAsia="Times New Roman"/>
      <w:sz w:val="12"/>
    </w:rPr>
  </w:style>
  <w:style w:type="character" w:customStyle="1" w:styleId="FontStyle172">
    <w:name w:val="Font Style172"/>
    <w:basedOn w:val="DefaultParagraphFont"/>
    <w:uiPriority w:val="99"/>
    <w:rsid w:val="0045610C"/>
    <w:rPr>
      <w:rFonts w:ascii="Times New Roman" w:hAnsi="Times New Roman" w:cs="Times New Roman"/>
      <w:b/>
      <w:bCs/>
      <w:sz w:val="16"/>
      <w:szCs w:val="16"/>
    </w:rPr>
  </w:style>
  <w:style w:type="paragraph" w:customStyle="1" w:styleId="Style18">
    <w:name w:val="Style18"/>
    <w:basedOn w:val="Normal"/>
    <w:uiPriority w:val="99"/>
    <w:qFormat/>
    <w:rsid w:val="0045610C"/>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45610C"/>
    <w:rPr>
      <w:rFonts w:ascii="Times New Roman" w:hAnsi="Times New Roman" w:cs="Times New Roman"/>
      <w:i/>
      <w:iCs/>
      <w:sz w:val="16"/>
      <w:szCs w:val="16"/>
    </w:rPr>
  </w:style>
  <w:style w:type="character" w:customStyle="1" w:styleId="FontStyle162">
    <w:name w:val="Font Style162"/>
    <w:basedOn w:val="DefaultParagraphFont"/>
    <w:uiPriority w:val="99"/>
    <w:rsid w:val="0045610C"/>
    <w:rPr>
      <w:rFonts w:ascii="Times New Roman" w:hAnsi="Times New Roman" w:cs="Times New Roman"/>
      <w:b/>
      <w:bCs/>
      <w:sz w:val="18"/>
      <w:szCs w:val="18"/>
    </w:rPr>
  </w:style>
  <w:style w:type="character" w:customStyle="1" w:styleId="FontStyle167">
    <w:name w:val="Font Style167"/>
    <w:basedOn w:val="DefaultParagraphFont"/>
    <w:uiPriority w:val="99"/>
    <w:rsid w:val="0045610C"/>
    <w:rPr>
      <w:rFonts w:ascii="Times New Roman" w:hAnsi="Times New Roman" w:cs="Times New Roman"/>
      <w:sz w:val="10"/>
      <w:szCs w:val="10"/>
    </w:rPr>
  </w:style>
  <w:style w:type="character" w:customStyle="1" w:styleId="FontStyle174">
    <w:name w:val="Font Style174"/>
    <w:basedOn w:val="DefaultParagraphFont"/>
    <w:uiPriority w:val="99"/>
    <w:rsid w:val="0045610C"/>
    <w:rPr>
      <w:rFonts w:ascii="Arial Narrow" w:hAnsi="Arial Narrow" w:cs="Arial Narrow"/>
      <w:b/>
      <w:bCs/>
      <w:sz w:val="18"/>
      <w:szCs w:val="18"/>
    </w:rPr>
  </w:style>
  <w:style w:type="paragraph" w:customStyle="1" w:styleId="Style47">
    <w:name w:val="Style47"/>
    <w:basedOn w:val="Normal"/>
    <w:uiPriority w:val="99"/>
    <w:qFormat/>
    <w:rsid w:val="0045610C"/>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45610C"/>
    <w:rPr>
      <w:rFonts w:ascii="Times New Roman" w:hAnsi="Times New Roman" w:cs="Times New Roman"/>
      <w:sz w:val="12"/>
      <w:szCs w:val="12"/>
    </w:rPr>
  </w:style>
  <w:style w:type="paragraph" w:customStyle="1" w:styleId="Style24">
    <w:name w:val="Style24"/>
    <w:basedOn w:val="Normal"/>
    <w:uiPriority w:val="99"/>
    <w:qFormat/>
    <w:rsid w:val="0045610C"/>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45610C"/>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45610C"/>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45610C"/>
    <w:rPr>
      <w:rFonts w:ascii="Times New Roman" w:hAnsi="Times New Roman" w:cs="Times New Roman"/>
      <w:b/>
      <w:bCs/>
      <w:sz w:val="18"/>
      <w:szCs w:val="18"/>
    </w:rPr>
  </w:style>
  <w:style w:type="paragraph" w:customStyle="1" w:styleId="Style21">
    <w:name w:val="Style21"/>
    <w:basedOn w:val="Normal"/>
    <w:uiPriority w:val="99"/>
    <w:qFormat/>
    <w:rsid w:val="0045610C"/>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45610C"/>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45610C"/>
    <w:rPr>
      <w:rFonts w:ascii="Calibri" w:hAnsi="Calibri"/>
      <w:sz w:val="20"/>
      <w:szCs w:val="20"/>
    </w:rPr>
  </w:style>
  <w:style w:type="paragraph" w:customStyle="1" w:styleId="Standard">
    <w:name w:val="Standard"/>
    <w:qFormat/>
    <w:rsid w:val="0045610C"/>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5610C"/>
    <w:rPr>
      <w:color w:val="000000"/>
      <w:sz w:val="32"/>
      <w:szCs w:val="32"/>
    </w:rPr>
  </w:style>
  <w:style w:type="paragraph" w:customStyle="1" w:styleId="Cardnon-underlined">
    <w:name w:val="Card non-underlined"/>
    <w:basedOn w:val="Normal"/>
    <w:link w:val="Cardnon-underlinedChar"/>
    <w:autoRedefine/>
    <w:uiPriority w:val="99"/>
    <w:qFormat/>
    <w:rsid w:val="0045610C"/>
    <w:rPr>
      <w:rFonts w:eastAsia="Times New Roman"/>
      <w:szCs w:val="20"/>
    </w:rPr>
  </w:style>
  <w:style w:type="character" w:customStyle="1" w:styleId="Cardnon-underlinedChar">
    <w:name w:val="Card non-underlined Char"/>
    <w:basedOn w:val="DefaultParagraphFont"/>
    <w:link w:val="Cardnon-underlined"/>
    <w:uiPriority w:val="99"/>
    <w:rsid w:val="0045610C"/>
    <w:rPr>
      <w:rFonts w:eastAsia="Times New Roman"/>
      <w:szCs w:val="20"/>
    </w:rPr>
  </w:style>
  <w:style w:type="numbering" w:customStyle="1" w:styleId="NoList1">
    <w:name w:val="No List1"/>
    <w:next w:val="NoList"/>
    <w:semiHidden/>
    <w:unhideWhenUsed/>
    <w:rsid w:val="0045610C"/>
  </w:style>
  <w:style w:type="character" w:customStyle="1" w:styleId="TitleChar2">
    <w:name w:val="Title Char2"/>
    <w:basedOn w:val="DefaultParagraphFont"/>
    <w:uiPriority w:val="10"/>
    <w:qFormat/>
    <w:locked/>
    <w:rsid w:val="0045610C"/>
    <w:rPr>
      <w:b/>
      <w:bCs/>
      <w:u w:val="single"/>
    </w:rPr>
  </w:style>
  <w:style w:type="paragraph" w:styleId="TOC3">
    <w:name w:val="toc 3"/>
    <w:basedOn w:val="Normal"/>
    <w:next w:val="Normal"/>
    <w:autoRedefine/>
    <w:rsid w:val="0045610C"/>
    <w:pPr>
      <w:ind w:left="400"/>
    </w:pPr>
    <w:rPr>
      <w:rFonts w:eastAsia="Times New Roman"/>
      <w:szCs w:val="20"/>
    </w:rPr>
  </w:style>
  <w:style w:type="paragraph" w:styleId="TOC4">
    <w:name w:val="toc 4"/>
    <w:basedOn w:val="Normal"/>
    <w:next w:val="Normal"/>
    <w:autoRedefine/>
    <w:rsid w:val="0045610C"/>
    <w:pPr>
      <w:ind w:left="600"/>
    </w:pPr>
    <w:rPr>
      <w:rFonts w:eastAsia="Times New Roman"/>
      <w:szCs w:val="20"/>
    </w:rPr>
  </w:style>
  <w:style w:type="paragraph" w:styleId="TOC5">
    <w:name w:val="toc 5"/>
    <w:basedOn w:val="Normal"/>
    <w:next w:val="Normal"/>
    <w:autoRedefine/>
    <w:rsid w:val="0045610C"/>
    <w:pPr>
      <w:ind w:left="800"/>
    </w:pPr>
    <w:rPr>
      <w:rFonts w:eastAsia="Times New Roman"/>
      <w:szCs w:val="20"/>
    </w:rPr>
  </w:style>
  <w:style w:type="paragraph" w:styleId="TOC6">
    <w:name w:val="toc 6"/>
    <w:basedOn w:val="Normal"/>
    <w:next w:val="Normal"/>
    <w:autoRedefine/>
    <w:rsid w:val="0045610C"/>
    <w:pPr>
      <w:ind w:left="1000"/>
    </w:pPr>
    <w:rPr>
      <w:rFonts w:eastAsia="Times New Roman"/>
      <w:szCs w:val="20"/>
    </w:rPr>
  </w:style>
  <w:style w:type="paragraph" w:styleId="TOC7">
    <w:name w:val="toc 7"/>
    <w:basedOn w:val="Normal"/>
    <w:next w:val="Normal"/>
    <w:autoRedefine/>
    <w:rsid w:val="0045610C"/>
    <w:pPr>
      <w:ind w:left="1200"/>
    </w:pPr>
    <w:rPr>
      <w:rFonts w:eastAsia="Times New Roman"/>
      <w:szCs w:val="20"/>
    </w:rPr>
  </w:style>
  <w:style w:type="paragraph" w:styleId="TOC8">
    <w:name w:val="toc 8"/>
    <w:basedOn w:val="Normal"/>
    <w:next w:val="Normal"/>
    <w:autoRedefine/>
    <w:rsid w:val="0045610C"/>
    <w:pPr>
      <w:ind w:left="1400"/>
    </w:pPr>
    <w:rPr>
      <w:rFonts w:eastAsia="Times New Roman"/>
      <w:szCs w:val="20"/>
    </w:rPr>
  </w:style>
  <w:style w:type="character" w:customStyle="1" w:styleId="allocatoragentsleft">
    <w:name w:val="al_locatoragentsleft"/>
    <w:basedOn w:val="DefaultParagraphFont"/>
    <w:rsid w:val="0045610C"/>
  </w:style>
  <w:style w:type="character" w:styleId="HTMLTypewriter">
    <w:name w:val="HTML Typewriter"/>
    <w:basedOn w:val="DefaultParagraphFont"/>
    <w:unhideWhenUsed/>
    <w:rsid w:val="0045610C"/>
    <w:rPr>
      <w:rFonts w:ascii="Courier New" w:eastAsia="Times New Roman" w:hAnsi="Courier New" w:cs="Courier New"/>
      <w:sz w:val="20"/>
      <w:szCs w:val="20"/>
    </w:rPr>
  </w:style>
  <w:style w:type="character" w:customStyle="1" w:styleId="caps">
    <w:name w:val="caps"/>
    <w:basedOn w:val="DefaultParagraphFont"/>
    <w:rsid w:val="0045610C"/>
  </w:style>
  <w:style w:type="character" w:customStyle="1" w:styleId="UnderlinesCharChar">
    <w:name w:val="Underlines Char Char"/>
    <w:basedOn w:val="DefaultParagraphFont"/>
    <w:rsid w:val="0045610C"/>
    <w:rPr>
      <w:rFonts w:cs="Arial"/>
      <w:b/>
      <w:bCs/>
      <w:noProof w:val="0"/>
      <w:sz w:val="22"/>
      <w:szCs w:val="26"/>
      <w:u w:val="single"/>
      <w:lang w:val="en-US" w:eastAsia="en-US" w:bidi="ar-SA"/>
    </w:rPr>
  </w:style>
  <w:style w:type="paragraph" w:customStyle="1" w:styleId="Carding">
    <w:name w:val="Carding"/>
    <w:basedOn w:val="Normal"/>
    <w:uiPriority w:val="99"/>
    <w:qFormat/>
    <w:rsid w:val="0045610C"/>
    <w:rPr>
      <w:rFonts w:eastAsia="Times New Roman"/>
      <w:sz w:val="18"/>
    </w:rPr>
  </w:style>
  <w:style w:type="character" w:customStyle="1" w:styleId="aunderline">
    <w:name w:val="aunderline"/>
    <w:basedOn w:val="DefaultParagraphFont"/>
    <w:rsid w:val="0045610C"/>
    <w:rPr>
      <w:rFonts w:ascii="Times New Roman" w:hAnsi="Times New Roman"/>
      <w:sz w:val="20"/>
      <w:szCs w:val="24"/>
      <w:u w:val="thick"/>
    </w:rPr>
  </w:style>
  <w:style w:type="character" w:customStyle="1" w:styleId="tagChar1">
    <w:name w:val="tag Char1"/>
    <w:basedOn w:val="DefaultParagraphFont"/>
    <w:rsid w:val="0045610C"/>
    <w:rPr>
      <w:b/>
      <w:noProof w:val="0"/>
      <w:sz w:val="24"/>
      <w:lang w:val="en-US" w:eastAsia="en-US" w:bidi="ar-SA"/>
    </w:rPr>
  </w:style>
  <w:style w:type="character" w:customStyle="1" w:styleId="tagChar2">
    <w:name w:val="tag Char2"/>
    <w:basedOn w:val="DefaultParagraphFont"/>
    <w:qFormat/>
    <w:rsid w:val="0045610C"/>
    <w:rPr>
      <w:b/>
      <w:noProof w:val="0"/>
      <w:sz w:val="24"/>
      <w:lang w:val="en-US" w:eastAsia="en-US" w:bidi="ar-SA"/>
    </w:rPr>
  </w:style>
  <w:style w:type="character" w:customStyle="1" w:styleId="Taggin-New">
    <w:name w:val="Taggin - New"/>
    <w:basedOn w:val="DefaultParagraphFont"/>
    <w:rsid w:val="0045610C"/>
    <w:rPr>
      <w:rFonts w:ascii="Arial Narrow" w:hAnsi="Arial Narrow"/>
      <w:b/>
      <w:sz w:val="22"/>
    </w:rPr>
  </w:style>
  <w:style w:type="character" w:customStyle="1" w:styleId="Boxing-New">
    <w:name w:val="Boxing - New"/>
    <w:basedOn w:val="DefaultParagraphFont"/>
    <w:rsid w:val="0045610C"/>
    <w:rPr>
      <w:rFonts w:ascii="Arial Narrow" w:hAnsi="Arial Narrow"/>
      <w:sz w:val="16"/>
      <w:u w:val="none"/>
      <w:bdr w:val="single" w:sz="4" w:space="0" w:color="auto"/>
    </w:rPr>
  </w:style>
  <w:style w:type="character" w:customStyle="1" w:styleId="ilad">
    <w:name w:val="il_ad"/>
    <w:rsid w:val="0045610C"/>
  </w:style>
  <w:style w:type="paragraph" w:customStyle="1" w:styleId="CardsHighlighted">
    <w:name w:val="Cards Highlighted"/>
    <w:next w:val="Normal"/>
    <w:link w:val="CardsHighlightedChar"/>
    <w:qFormat/>
    <w:rsid w:val="0045610C"/>
    <w:pPr>
      <w:shd w:val="clear" w:color="auto" w:fill="00FFFF"/>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5610C"/>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5610C"/>
    <w:rPr>
      <w:rFonts w:ascii="Garamond" w:hAnsi="Garamond"/>
      <w:sz w:val="22"/>
      <w:szCs w:val="24"/>
      <w:u w:val="single"/>
      <w:lang w:val="en-US" w:eastAsia="en-US" w:bidi="ar-SA"/>
    </w:rPr>
  </w:style>
  <w:style w:type="paragraph" w:customStyle="1" w:styleId="Style2">
    <w:name w:val="Style2"/>
    <w:basedOn w:val="Heading4"/>
    <w:qFormat/>
    <w:rsid w:val="0045610C"/>
    <w:pPr>
      <w:spacing w:before="0"/>
    </w:pPr>
    <w:rPr>
      <w:rFonts w:eastAsia="Times New Roman" w:cs="Times New Roman"/>
      <w:iCs/>
      <w:caps/>
      <w:szCs w:val="20"/>
    </w:rPr>
  </w:style>
  <w:style w:type="character" w:customStyle="1" w:styleId="pagetitle">
    <w:name w:val="pagetitle"/>
    <w:basedOn w:val="DefaultParagraphFont"/>
    <w:rsid w:val="0045610C"/>
  </w:style>
  <w:style w:type="paragraph" w:customStyle="1" w:styleId="text">
    <w:name w:val="text"/>
    <w:basedOn w:val="Normal"/>
    <w:uiPriority w:val="99"/>
    <w:qFormat/>
    <w:rsid w:val="0045610C"/>
    <w:pPr>
      <w:spacing w:before="100" w:beforeAutospacing="1" w:after="100" w:afterAutospacing="1"/>
    </w:pPr>
    <w:rPr>
      <w:rFonts w:eastAsia="Times New Roman"/>
    </w:rPr>
  </w:style>
  <w:style w:type="character" w:customStyle="1" w:styleId="StyleUnderlineCharChar9ptBold1">
    <w:name w:val="Style Underline Char Char + 9 pt Bold1"/>
    <w:rsid w:val="0045610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5610C"/>
    <w:rPr>
      <w:rFonts w:ascii="Times New Roman" w:hAnsi="Times New Roman"/>
      <w:sz w:val="20"/>
      <w:szCs w:val="24"/>
      <w:u w:val="single"/>
      <w:lang w:val="en-US" w:eastAsia="en-US" w:bidi="ar-SA"/>
    </w:rPr>
  </w:style>
  <w:style w:type="character" w:customStyle="1" w:styleId="Style9ptBoldUnderline">
    <w:name w:val="Style 9 pt Bold Underline"/>
    <w:rsid w:val="0045610C"/>
    <w:rPr>
      <w:b/>
      <w:bCs/>
      <w:sz w:val="20"/>
      <w:u w:val="single"/>
    </w:rPr>
  </w:style>
  <w:style w:type="paragraph" w:customStyle="1" w:styleId="StyleUnderline9pt0">
    <w:name w:val="Style Underline + 9 pt"/>
    <w:link w:val="StyleUnderline9ptChar"/>
    <w:qFormat/>
    <w:rsid w:val="0045610C"/>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5610C"/>
    <w:rPr>
      <w:rFonts w:ascii="Arial" w:eastAsia="Times New Roman" w:hAnsi="Arial" w:cs="Times New Roman"/>
      <w:szCs w:val="20"/>
      <w:u w:val="single"/>
    </w:rPr>
  </w:style>
  <w:style w:type="character" w:customStyle="1" w:styleId="StyleUnderlineChar1Bold">
    <w:name w:val="Style Underline Char1 + Bold"/>
    <w:rsid w:val="0045610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5610C"/>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45610C"/>
    <w:rPr>
      <w:rFonts w:ascii="Calibri" w:hAnsi="Calibri" w:cs="Calibri"/>
      <w:kern w:val="32"/>
      <w:szCs w:val="20"/>
      <w:u w:val="single"/>
      <w:lang w:eastAsia="ar-SA"/>
    </w:rPr>
  </w:style>
  <w:style w:type="character" w:customStyle="1" w:styleId="TagsCharCharChar">
    <w:name w:val="Tags Char Char Char"/>
    <w:basedOn w:val="DefaultParagraphFont"/>
    <w:rsid w:val="0045610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45610C"/>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45610C"/>
    <w:rPr>
      <w:color w:val="000000"/>
      <w:sz w:val="20"/>
      <w:u w:val="single"/>
    </w:rPr>
  </w:style>
  <w:style w:type="character" w:customStyle="1" w:styleId="Style11ptBlack">
    <w:name w:val="Style 11 pt Black"/>
    <w:basedOn w:val="DefaultParagraphFont"/>
    <w:rsid w:val="0045610C"/>
    <w:rPr>
      <w:color w:val="000000"/>
      <w:sz w:val="20"/>
    </w:rPr>
  </w:style>
  <w:style w:type="character" w:customStyle="1" w:styleId="StyleUnderlineCharTimesBold">
    <w:name w:val="Style Underline Char + Times Bold"/>
    <w:basedOn w:val="DefaultParagraphFont"/>
    <w:rsid w:val="0045610C"/>
    <w:rPr>
      <w:rFonts w:ascii="Times" w:hAnsi="Times"/>
      <w:b w:val="0"/>
      <w:bCs/>
      <w:sz w:val="20"/>
      <w:u w:val="single"/>
    </w:rPr>
  </w:style>
  <w:style w:type="character" w:customStyle="1" w:styleId="blubigktbiz">
    <w:name w:val="blubigktbiz"/>
    <w:rsid w:val="0045610C"/>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5610C"/>
  </w:style>
  <w:style w:type="character" w:customStyle="1" w:styleId="StyleevidencetextBorderSinglesolidlineAuto05ptLChar">
    <w:name w:val="Style evidence text + Border: : (Single solid line Auto  0.5 pt L... Char"/>
    <w:link w:val="StyleevidencetextBorderSinglesolidlineAuto05ptL"/>
    <w:rsid w:val="0045610C"/>
    <w:rPr>
      <w:color w:val="000000"/>
      <w:lang w:val="x-none" w:eastAsia="x-none"/>
    </w:rPr>
  </w:style>
  <w:style w:type="character" w:customStyle="1" w:styleId="Style4CharChar">
    <w:name w:val="Style4 Char Char"/>
    <w:basedOn w:val="DefaultParagraphFont"/>
    <w:rsid w:val="0045610C"/>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45610C"/>
    <w:rPr>
      <w:rFonts w:ascii="Times New Roman" w:hAnsi="Times New Roman" w:cs="Times New Roman"/>
      <w:sz w:val="16"/>
      <w:szCs w:val="16"/>
    </w:rPr>
  </w:style>
  <w:style w:type="character" w:customStyle="1" w:styleId="StyleEmphasisArial12ptBold">
    <w:name w:val="Style Emphasis + Arial 12 pt Bold"/>
    <w:rsid w:val="0045610C"/>
    <w:rPr>
      <w:rFonts w:ascii="Arial" w:hAnsi="Arial"/>
      <w:b/>
      <w:bCs/>
      <w:i/>
      <w:iCs/>
      <w:sz w:val="24"/>
    </w:rPr>
  </w:style>
  <w:style w:type="character" w:customStyle="1" w:styleId="super">
    <w:name w:val="super"/>
    <w:rsid w:val="0045610C"/>
  </w:style>
  <w:style w:type="character" w:customStyle="1" w:styleId="text30">
    <w:name w:val="text30"/>
    <w:rsid w:val="0045610C"/>
  </w:style>
  <w:style w:type="character" w:customStyle="1" w:styleId="uppercase">
    <w:name w:val="uppercase"/>
    <w:rsid w:val="0045610C"/>
  </w:style>
  <w:style w:type="character" w:customStyle="1" w:styleId="bodytext0">
    <w:name w:val="bodytext"/>
    <w:rsid w:val="0045610C"/>
  </w:style>
  <w:style w:type="character" w:customStyle="1" w:styleId="entry-title">
    <w:name w:val="entry-title"/>
    <w:rsid w:val="0045610C"/>
  </w:style>
  <w:style w:type="character" w:customStyle="1" w:styleId="BodyTextIndentChar1">
    <w:name w:val="Body Text Indent Char1"/>
    <w:basedOn w:val="DefaultParagraphFont"/>
    <w:uiPriority w:val="99"/>
    <w:semiHidden/>
    <w:rsid w:val="0045610C"/>
    <w:rPr>
      <w:rFonts w:ascii="Times New Roman" w:hAnsi="Times New Roman" w:cs="Times New Roman"/>
      <w:sz w:val="20"/>
    </w:rPr>
  </w:style>
  <w:style w:type="character" w:customStyle="1" w:styleId="Style6pt">
    <w:name w:val="Style 6 pt"/>
    <w:basedOn w:val="DefaultParagraphFont"/>
    <w:qFormat/>
    <w:rsid w:val="0045610C"/>
    <w:rPr>
      <w:sz w:val="12"/>
    </w:rPr>
  </w:style>
  <w:style w:type="character" w:customStyle="1" w:styleId="CiteCharCharCharCharCharChar">
    <w:name w:val="Cite Char Char Char Char Char Char"/>
    <w:basedOn w:val="DefaultParagraphFont"/>
    <w:rsid w:val="0045610C"/>
    <w:rPr>
      <w:b/>
      <w:noProof w:val="0"/>
      <w:sz w:val="22"/>
      <w:szCs w:val="24"/>
      <w:u w:val="single"/>
      <w:lang w:val="en-US" w:eastAsia="en-US" w:bidi="ar-SA"/>
    </w:rPr>
  </w:style>
  <w:style w:type="character" w:customStyle="1" w:styleId="mainbody1">
    <w:name w:val="mainbody1"/>
    <w:basedOn w:val="DefaultParagraphFont"/>
    <w:rsid w:val="0045610C"/>
    <w:rPr>
      <w:rFonts w:ascii="Verdana" w:hAnsi="Verdana" w:hint="default"/>
      <w:color w:val="000000"/>
      <w:sz w:val="22"/>
      <w:szCs w:val="22"/>
    </w:rPr>
  </w:style>
  <w:style w:type="character" w:customStyle="1" w:styleId="ssl4">
    <w:name w:val="ss_l4"/>
    <w:basedOn w:val="DefaultParagraphFont"/>
    <w:rsid w:val="0045610C"/>
  </w:style>
  <w:style w:type="paragraph" w:customStyle="1" w:styleId="StyleNormalWeb11ptUnderline">
    <w:name w:val="Style Normal (Web) + 11 pt Underline"/>
    <w:basedOn w:val="NormalWeb"/>
    <w:link w:val="StyleNormalWeb11ptUnderlineChar"/>
    <w:qFormat/>
    <w:rsid w:val="0045610C"/>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45610C"/>
    <w:rPr>
      <w:rFonts w:eastAsia="Calibri"/>
      <w:u w:val="single"/>
    </w:rPr>
  </w:style>
  <w:style w:type="character" w:customStyle="1" w:styleId="cit-first-element">
    <w:name w:val="cit-first-element"/>
    <w:basedOn w:val="DefaultParagraphFont"/>
    <w:rsid w:val="0045610C"/>
  </w:style>
  <w:style w:type="character" w:customStyle="1" w:styleId="title1">
    <w:name w:val="title1"/>
    <w:basedOn w:val="DefaultParagraphFont"/>
    <w:rsid w:val="0045610C"/>
  </w:style>
  <w:style w:type="character" w:customStyle="1" w:styleId="StyleThickunderline1">
    <w:name w:val="Style Thick underline1"/>
    <w:basedOn w:val="DefaultParagraphFont"/>
    <w:rsid w:val="0045610C"/>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45610C"/>
    <w:rPr>
      <w:rFonts w:ascii="Georgia" w:hAnsi="Georgia"/>
    </w:rPr>
  </w:style>
  <w:style w:type="character" w:customStyle="1" w:styleId="FooterChar1">
    <w:name w:val="Footer Char1"/>
    <w:basedOn w:val="DefaultParagraphFont"/>
    <w:uiPriority w:val="99"/>
    <w:semiHidden/>
    <w:rsid w:val="0045610C"/>
    <w:rPr>
      <w:rFonts w:ascii="Georgia" w:hAnsi="Georgia"/>
    </w:rPr>
  </w:style>
  <w:style w:type="character" w:customStyle="1" w:styleId="AnalyticChar">
    <w:name w:val="Analytic Char"/>
    <w:basedOn w:val="DefaultParagraphFont"/>
    <w:link w:val="Analytic"/>
    <w:rsid w:val="0045610C"/>
    <w:rPr>
      <w:b/>
      <w:sz w:val="24"/>
    </w:rPr>
  </w:style>
  <w:style w:type="character" w:customStyle="1" w:styleId="UnderlineBold0">
    <w:name w:val="Underline Bold"/>
    <w:uiPriority w:val="6"/>
    <w:qFormat/>
    <w:rsid w:val="0045610C"/>
    <w:rPr>
      <w:b/>
      <w:sz w:val="20"/>
      <w:u w:val="single"/>
    </w:rPr>
  </w:style>
  <w:style w:type="paragraph" w:customStyle="1" w:styleId="Underline20">
    <w:name w:val="Underline2"/>
    <w:basedOn w:val="Normal"/>
    <w:link w:val="Underline2Char"/>
    <w:autoRedefine/>
    <w:uiPriority w:val="4"/>
    <w:qFormat/>
    <w:rsid w:val="0045610C"/>
    <w:rPr>
      <w:b/>
      <w:u w:val="single"/>
    </w:rPr>
  </w:style>
  <w:style w:type="character" w:customStyle="1" w:styleId="Underline2Char">
    <w:name w:val="Underline2 Char"/>
    <w:basedOn w:val="DefaultParagraphFont"/>
    <w:link w:val="Underline20"/>
    <w:uiPriority w:val="4"/>
    <w:rsid w:val="0045610C"/>
    <w:rPr>
      <w:b/>
      <w:u w:val="single"/>
    </w:rPr>
  </w:style>
  <w:style w:type="character" w:customStyle="1" w:styleId="NormalTextChar">
    <w:name w:val="Normal Text Char"/>
    <w:link w:val="NormalText"/>
    <w:rsid w:val="0045610C"/>
    <w:rPr>
      <w:rFonts w:eastAsia="Times New Roman"/>
      <w:szCs w:val="26"/>
    </w:rPr>
  </w:style>
  <w:style w:type="paragraph" w:customStyle="1" w:styleId="TableParagraph">
    <w:name w:val="Table Paragraph"/>
    <w:basedOn w:val="Normal"/>
    <w:uiPriority w:val="1"/>
    <w:qFormat/>
    <w:rsid w:val="0045610C"/>
    <w:pPr>
      <w:widowControl w:val="0"/>
    </w:pPr>
  </w:style>
  <w:style w:type="character" w:customStyle="1" w:styleId="UnderlineChar0">
    <w:name w:val="UnderlineChar"/>
    <w:rsid w:val="0045610C"/>
    <w:rPr>
      <w:sz w:val="24"/>
      <w:u w:val="single"/>
      <w:shd w:val="clear" w:color="auto" w:fill="auto"/>
    </w:rPr>
  </w:style>
  <w:style w:type="character" w:customStyle="1" w:styleId="foreground">
    <w:name w:val="foreground"/>
    <w:basedOn w:val="DefaultParagraphFont"/>
    <w:rsid w:val="0045610C"/>
  </w:style>
  <w:style w:type="paragraph" w:customStyle="1" w:styleId="StyleCircled11pt">
    <w:name w:val="Style Circled + 11 pt"/>
    <w:basedOn w:val="Normal"/>
    <w:link w:val="StyleCircled11ptChar"/>
    <w:qFormat/>
    <w:rsid w:val="0045610C"/>
    <w:rPr>
      <w:rFonts w:eastAsia="Times New Roman"/>
      <w:b/>
      <w:bCs/>
      <w:sz w:val="20"/>
      <w:u w:val="single"/>
    </w:rPr>
  </w:style>
  <w:style w:type="character" w:customStyle="1" w:styleId="StyleCircled11ptChar">
    <w:name w:val="Style Circled + 11 pt Char"/>
    <w:link w:val="StyleCircled11pt"/>
    <w:rsid w:val="0045610C"/>
    <w:rPr>
      <w:rFonts w:eastAsia="Times New Roman"/>
      <w:b/>
      <w:bCs/>
      <w:sz w:val="20"/>
      <w:u w:val="single"/>
    </w:rPr>
  </w:style>
  <w:style w:type="paragraph" w:customStyle="1" w:styleId="StyleUnunderlined10ptThickunderline">
    <w:name w:val="Style Ununderlined + 10 pt Thick underline"/>
    <w:basedOn w:val="Normal"/>
    <w:link w:val="StyleUnunderlined10ptThickunderlineChar"/>
    <w:rsid w:val="0045610C"/>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45610C"/>
    <w:rPr>
      <w:rFonts w:ascii="Times" w:eastAsia="Times New Roman" w:hAnsi="Times"/>
      <w:sz w:val="20"/>
      <w:szCs w:val="28"/>
      <w:u w:val="single"/>
    </w:rPr>
  </w:style>
  <w:style w:type="paragraph" w:customStyle="1" w:styleId="cite20">
    <w:name w:val="cite2"/>
    <w:basedOn w:val="Normal"/>
    <w:uiPriority w:val="99"/>
    <w:qFormat/>
    <w:rsid w:val="0045610C"/>
    <w:rPr>
      <w:rFonts w:eastAsia="Times New Roman"/>
      <w:color w:val="000000"/>
      <w:sz w:val="20"/>
      <w:szCs w:val="20"/>
    </w:rPr>
  </w:style>
  <w:style w:type="character" w:customStyle="1" w:styleId="postby">
    <w:name w:val="post_by"/>
    <w:basedOn w:val="DefaultParagraphFont"/>
    <w:rsid w:val="0045610C"/>
  </w:style>
  <w:style w:type="character" w:customStyle="1" w:styleId="Style11ptBorderSinglesolidlineAuto05ptLinewidth">
    <w:name w:val="Style 11 pt Border: : (Single solid line Auto  0.5 pt Line width)"/>
    <w:rsid w:val="0045610C"/>
    <w:rPr>
      <w:sz w:val="20"/>
      <w:bdr w:val="single" w:sz="4" w:space="0" w:color="auto" w:frame="1"/>
    </w:rPr>
  </w:style>
  <w:style w:type="character" w:customStyle="1" w:styleId="StyleUnderlineChar9ptBorderSinglesolidlineAuto0">
    <w:name w:val="Style Underline Char + 9 pt Border: : (Single solid line Auto  0..."/>
    <w:rsid w:val="0045610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5610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5610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5610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5610C"/>
    <w:rPr>
      <w:sz w:val="20"/>
      <w:szCs w:val="24"/>
      <w:u w:val="single"/>
      <w:bdr w:val="single" w:sz="4" w:space="0" w:color="auto"/>
      <w:lang w:val="en-US" w:eastAsia="en-US" w:bidi="ar-SA"/>
    </w:rPr>
  </w:style>
  <w:style w:type="character" w:customStyle="1" w:styleId="StyleLatinGaramondUnderline">
    <w:name w:val="Style (Latin) Garamond Underline"/>
    <w:rsid w:val="0045610C"/>
    <w:rPr>
      <w:rFonts w:ascii="Times New Roman" w:hAnsi="Times New Roman"/>
      <w:sz w:val="20"/>
      <w:u w:val="single"/>
    </w:rPr>
  </w:style>
  <w:style w:type="character" w:customStyle="1" w:styleId="StyleLatinGaramond">
    <w:name w:val="Style (Latin) Garamond"/>
    <w:rsid w:val="0045610C"/>
    <w:rPr>
      <w:rFonts w:ascii="Times New Roman" w:hAnsi="Times New Roman"/>
      <w:sz w:val="20"/>
    </w:rPr>
  </w:style>
  <w:style w:type="character" w:customStyle="1" w:styleId="styletimesnewroman12ptbold0">
    <w:name w:val="styletimesnewroman12ptbold"/>
    <w:basedOn w:val="DefaultParagraphFont"/>
    <w:rsid w:val="0045610C"/>
  </w:style>
  <w:style w:type="character" w:customStyle="1" w:styleId="CharCharCharCharChar">
    <w:name w:val="Char Char Char Char Char"/>
    <w:aliases w:val="Char Char Char Char,Char Char Char Char Char Char Char1,Heading 2 Char1 Char Char Char Char Char Char"/>
    <w:basedOn w:val="DefaultParagraphFont"/>
    <w:rsid w:val="0045610C"/>
    <w:rPr>
      <w:rFonts w:cs="Arial"/>
      <w:b/>
      <w:bCs/>
      <w:iCs/>
      <w:sz w:val="24"/>
      <w:szCs w:val="28"/>
      <w:lang w:val="en-US" w:eastAsia="en-US" w:bidi="ar-SA"/>
    </w:rPr>
  </w:style>
  <w:style w:type="character" w:customStyle="1" w:styleId="mainheading">
    <w:name w:val="mainheading"/>
    <w:basedOn w:val="DefaultParagraphFont"/>
    <w:rsid w:val="0045610C"/>
  </w:style>
  <w:style w:type="paragraph" w:customStyle="1" w:styleId="BoldandUnderlineChar2CharChar">
    <w:name w:val="Bold and Underline Char2 Char Char"/>
    <w:basedOn w:val="Normal"/>
    <w:link w:val="BoldandUnderlineChar2CharCharChar"/>
    <w:qFormat/>
    <w:rsid w:val="0045610C"/>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5610C"/>
    <w:rPr>
      <w:rFonts w:eastAsia="Times New Roman"/>
      <w:b/>
      <w:u w:val="single"/>
    </w:rPr>
  </w:style>
  <w:style w:type="character" w:customStyle="1" w:styleId="StyleUnderlineChar9ptChar">
    <w:name w:val="Style Underline Char + 9 pt Char"/>
    <w:basedOn w:val="UnderlineCharChar"/>
    <w:rsid w:val="0045610C"/>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45610C"/>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5610C"/>
    <w:rPr>
      <w:sz w:val="16"/>
    </w:rPr>
  </w:style>
  <w:style w:type="paragraph" w:customStyle="1" w:styleId="Reduce8pt">
    <w:name w:val="Reduce 8pt"/>
    <w:basedOn w:val="Normal"/>
    <w:link w:val="Reduce8ptCharChar"/>
    <w:qFormat/>
    <w:rsid w:val="0045610C"/>
    <w:pPr>
      <w:autoSpaceDE w:val="0"/>
      <w:autoSpaceDN w:val="0"/>
      <w:adjustRightInd w:val="0"/>
      <w:jc w:val="both"/>
    </w:pPr>
    <w:rPr>
      <w:sz w:val="16"/>
    </w:rPr>
  </w:style>
  <w:style w:type="paragraph" w:styleId="List">
    <w:name w:val="List"/>
    <w:basedOn w:val="Normal"/>
    <w:uiPriority w:val="99"/>
    <w:unhideWhenUsed/>
    <w:rsid w:val="0045610C"/>
    <w:pPr>
      <w:contextualSpacing/>
    </w:pPr>
    <w:rPr>
      <w:rFonts w:eastAsia="Calibri"/>
    </w:rPr>
  </w:style>
  <w:style w:type="character" w:customStyle="1" w:styleId="CardIndentedChar">
    <w:name w:val="Card (Indented) Char"/>
    <w:link w:val="CardIndented"/>
    <w:locked/>
    <w:rsid w:val="0045610C"/>
  </w:style>
  <w:style w:type="character" w:customStyle="1" w:styleId="citenon-boldChar">
    <w:name w:val="cite non-bold Char"/>
    <w:basedOn w:val="DefaultParagraphFont"/>
    <w:link w:val="citenon-bold"/>
    <w:locked/>
    <w:rsid w:val="0045610C"/>
    <w:rPr>
      <w:rFonts w:ascii="Garamond" w:eastAsia="Times New Roman" w:hAnsi="Garamond"/>
      <w:szCs w:val="20"/>
    </w:rPr>
  </w:style>
  <w:style w:type="character" w:customStyle="1" w:styleId="boldciteChar4">
    <w:name w:val="bold cite Char4"/>
    <w:link w:val="boldcite"/>
    <w:locked/>
    <w:rsid w:val="0045610C"/>
    <w:rPr>
      <w:rFonts w:eastAsia="Times New Roman" w:cs="Times New Roman"/>
      <w:b/>
      <w:color w:val="000000"/>
      <w:sz w:val="20"/>
      <w:u w:val="thick" w:color="000000"/>
    </w:rPr>
  </w:style>
  <w:style w:type="paragraph" w:customStyle="1" w:styleId="boldcite">
    <w:name w:val="bold cite"/>
    <w:basedOn w:val="Normal"/>
    <w:link w:val="boldciteChar4"/>
    <w:qFormat/>
    <w:rsid w:val="0045610C"/>
    <w:rPr>
      <w:rFonts w:eastAsia="Times New Roman" w:cs="Times New Roman"/>
      <w:b/>
      <w:color w:val="000000"/>
      <w:sz w:val="20"/>
      <w:u w:val="thick" w:color="000000"/>
    </w:rPr>
  </w:style>
  <w:style w:type="paragraph" w:customStyle="1" w:styleId="Style7">
    <w:name w:val="Style7"/>
    <w:basedOn w:val="Normal"/>
    <w:uiPriority w:val="99"/>
    <w:qFormat/>
    <w:rsid w:val="0045610C"/>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45610C"/>
    <w:rPr>
      <w:rFonts w:eastAsia="Calibri"/>
      <w:b/>
    </w:rPr>
  </w:style>
  <w:style w:type="character" w:customStyle="1" w:styleId="HeadingsBaseChar">
    <w:name w:val="Headings Base Char"/>
    <w:basedOn w:val="DefaultParagraphFont"/>
    <w:link w:val="HeadingsBase"/>
    <w:locked/>
    <w:rsid w:val="0045610C"/>
    <w:rPr>
      <w:rFonts w:ascii="Times New Roman" w:hAnsi="Times New Roman" w:cs="Times New Roman"/>
      <w:b/>
      <w:sz w:val="32"/>
    </w:rPr>
  </w:style>
  <w:style w:type="paragraph" w:customStyle="1" w:styleId="HeadingsBase">
    <w:name w:val="Headings Base"/>
    <w:basedOn w:val="Normal"/>
    <w:link w:val="HeadingsBaseChar"/>
    <w:qFormat/>
    <w:rsid w:val="0045610C"/>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45610C"/>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45610C"/>
    <w:pPr>
      <w:spacing w:line="480" w:lineRule="auto"/>
      <w:ind w:firstLine="720"/>
    </w:pPr>
    <w:rPr>
      <w:rFonts w:eastAsia="Calibri"/>
    </w:rPr>
  </w:style>
  <w:style w:type="paragraph" w:customStyle="1" w:styleId="SchoolBlockQuote">
    <w:name w:val="School Block Quote"/>
    <w:basedOn w:val="SchoolPaper"/>
    <w:qFormat/>
    <w:rsid w:val="0045610C"/>
  </w:style>
  <w:style w:type="paragraph" w:customStyle="1" w:styleId="SchoolWorksCited">
    <w:name w:val="School Works Cited"/>
    <w:basedOn w:val="SchoolPaper"/>
    <w:qFormat/>
    <w:rsid w:val="0045610C"/>
  </w:style>
  <w:style w:type="paragraph" w:customStyle="1" w:styleId="BlockQuote">
    <w:name w:val="Block Quote"/>
    <w:basedOn w:val="Normal"/>
    <w:qFormat/>
    <w:rsid w:val="0045610C"/>
    <w:pPr>
      <w:ind w:left="720" w:right="720"/>
    </w:pPr>
    <w:rPr>
      <w:rFonts w:eastAsia="Calibri"/>
    </w:rPr>
  </w:style>
  <w:style w:type="paragraph" w:customStyle="1" w:styleId="PaperBody">
    <w:name w:val="Paper Body"/>
    <w:basedOn w:val="Normal"/>
    <w:qFormat/>
    <w:rsid w:val="0045610C"/>
    <w:pPr>
      <w:spacing w:line="480" w:lineRule="auto"/>
      <w:ind w:firstLine="720"/>
    </w:pPr>
    <w:rPr>
      <w:rFonts w:eastAsia="Calibri"/>
    </w:rPr>
  </w:style>
  <w:style w:type="paragraph" w:customStyle="1" w:styleId="PaperCitation">
    <w:name w:val="Paper Citation"/>
    <w:basedOn w:val="Normal"/>
    <w:qFormat/>
    <w:rsid w:val="0045610C"/>
    <w:pPr>
      <w:spacing w:line="480" w:lineRule="auto"/>
      <w:ind w:left="720" w:hanging="720"/>
    </w:pPr>
    <w:rPr>
      <w:rFonts w:eastAsia="Calibri"/>
    </w:rPr>
  </w:style>
  <w:style w:type="character" w:customStyle="1" w:styleId="hatChar">
    <w:name w:val="hat Char"/>
    <w:basedOn w:val="DefaultParagraphFont"/>
    <w:link w:val="hat"/>
    <w:locked/>
    <w:rsid w:val="0045610C"/>
    <w:rPr>
      <w:rFonts w:eastAsia="Times New Roman"/>
      <w:b/>
      <w:bCs/>
      <w:sz w:val="32"/>
      <w:u w:val="single"/>
      <w:lang w:bidi="en-US"/>
    </w:rPr>
  </w:style>
  <w:style w:type="paragraph" w:customStyle="1" w:styleId="WW-Default">
    <w:name w:val="WW-Default"/>
    <w:qFormat/>
    <w:rsid w:val="0045610C"/>
    <w:pPr>
      <w:suppressAutoHyphens/>
    </w:pPr>
    <w:rPr>
      <w:rFonts w:ascii="Georgia" w:eastAsia="Calibri" w:hAnsi="Georgia" w:cs="Calibri"/>
      <w:lang w:eastAsia="ar-SA"/>
    </w:rPr>
  </w:style>
  <w:style w:type="paragraph" w:customStyle="1" w:styleId="B-TagCite">
    <w:name w:val="B-TagCite"/>
    <w:qFormat/>
    <w:rsid w:val="0045610C"/>
    <w:pPr>
      <w:keepNext/>
      <w:widowControl w:val="0"/>
      <w:tabs>
        <w:tab w:val="num" w:pos="0"/>
      </w:tabs>
      <w:suppressAutoHyphens/>
    </w:pPr>
    <w:rPr>
      <w:rFonts w:ascii="Garamond" w:eastAsia="MS Gothic" w:hAnsi="Garamond" w:cs="Times New Roman"/>
      <w:b/>
      <w:sz w:val="24"/>
      <w:szCs w:val="24"/>
      <w:lang w:eastAsia="ar-SA"/>
    </w:rPr>
  </w:style>
  <w:style w:type="character" w:customStyle="1" w:styleId="AuthorChar">
    <w:name w:val="Author Char"/>
    <w:basedOn w:val="DefaultParagraphFont"/>
    <w:locked/>
    <w:rsid w:val="0045610C"/>
    <w:rPr>
      <w:rFonts w:ascii="Times New Roman" w:hAnsi="Times New Roman" w:cs="Times New Roman"/>
      <w:b/>
      <w:sz w:val="20"/>
    </w:rPr>
  </w:style>
  <w:style w:type="paragraph" w:customStyle="1" w:styleId="MicroText">
    <w:name w:val="MicroText"/>
    <w:basedOn w:val="Normal"/>
    <w:next w:val="Normal"/>
    <w:link w:val="MicroTextChar"/>
    <w:qFormat/>
    <w:rsid w:val="0045610C"/>
    <w:rPr>
      <w:rFonts w:ascii="Arial Narrow" w:hAnsi="Arial Narrow"/>
      <w:sz w:val="12"/>
    </w:rPr>
  </w:style>
  <w:style w:type="character" w:customStyle="1" w:styleId="Footnote2Char">
    <w:name w:val="Footnote2 Char"/>
    <w:link w:val="Footnote2"/>
    <w:locked/>
    <w:rsid w:val="0045610C"/>
  </w:style>
  <w:style w:type="paragraph" w:customStyle="1" w:styleId="Footnote2">
    <w:name w:val="Footnote2"/>
    <w:basedOn w:val="Normal"/>
    <w:next w:val="Normal"/>
    <w:link w:val="Footnote2Char"/>
    <w:autoRedefine/>
    <w:qFormat/>
    <w:rsid w:val="0045610C"/>
    <w:pPr>
      <w:spacing w:after="120" w:line="480" w:lineRule="auto"/>
    </w:pPr>
  </w:style>
  <w:style w:type="paragraph" w:customStyle="1" w:styleId="indent">
    <w:name w:val="indent"/>
    <w:basedOn w:val="Normal"/>
    <w:qFormat/>
    <w:rsid w:val="0045610C"/>
    <w:pPr>
      <w:spacing w:before="100" w:beforeAutospacing="1" w:after="100" w:afterAutospacing="1"/>
    </w:pPr>
    <w:rPr>
      <w:rFonts w:eastAsia="Times New Roman"/>
    </w:rPr>
  </w:style>
  <w:style w:type="paragraph" w:customStyle="1" w:styleId="PageHeaderLine1">
    <w:name w:val="PageHeaderLine1"/>
    <w:basedOn w:val="Normal"/>
    <w:qFormat/>
    <w:rsid w:val="0045610C"/>
    <w:pPr>
      <w:tabs>
        <w:tab w:val="right" w:pos="10800"/>
      </w:tabs>
    </w:pPr>
    <w:rPr>
      <w:rFonts w:eastAsia="Calibri"/>
      <w:b/>
    </w:rPr>
  </w:style>
  <w:style w:type="paragraph" w:customStyle="1" w:styleId="PageHeaderLine2">
    <w:name w:val="PageHeaderLine2"/>
    <w:basedOn w:val="Normal"/>
    <w:next w:val="Normal"/>
    <w:link w:val="PageHeaderLine2Char"/>
    <w:qFormat/>
    <w:rsid w:val="0045610C"/>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45610C"/>
    <w:rPr>
      <w:rFonts w:ascii="Times New Roman" w:hAnsi="Times New Roman" w:cs="Times New Roman"/>
      <w:sz w:val="20"/>
    </w:rPr>
  </w:style>
  <w:style w:type="paragraph" w:customStyle="1" w:styleId="CardText1">
    <w:name w:val="CardText"/>
    <w:basedOn w:val="Normal"/>
    <w:link w:val="CardTextChar3"/>
    <w:qFormat/>
    <w:rsid w:val="0045610C"/>
    <w:pPr>
      <w:ind w:left="288"/>
    </w:pPr>
    <w:rPr>
      <w:rFonts w:ascii="Times New Roman" w:hAnsi="Times New Roman" w:cs="Times New Roman"/>
      <w:sz w:val="20"/>
    </w:rPr>
  </w:style>
  <w:style w:type="character" w:customStyle="1" w:styleId="stylestylebold12pt">
    <w:name w:val="stylestylebold12pt"/>
    <w:basedOn w:val="DefaultParagraphFont"/>
    <w:rsid w:val="0045610C"/>
  </w:style>
  <w:style w:type="character" w:customStyle="1" w:styleId="styleboldunderline">
    <w:name w:val="styleboldunderline"/>
    <w:basedOn w:val="DefaultParagraphFont"/>
    <w:rsid w:val="0045610C"/>
  </w:style>
  <w:style w:type="character" w:customStyle="1" w:styleId="box">
    <w:name w:val="box"/>
    <w:basedOn w:val="DefaultParagraphFont"/>
    <w:rsid w:val="0045610C"/>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5610C"/>
    <w:rPr>
      <w:rFonts w:ascii="Arial Narrow" w:hAnsi="Arial Narrow" w:cs="Arial Narrow" w:hint="default"/>
      <w:sz w:val="18"/>
      <w:szCs w:val="18"/>
    </w:rPr>
  </w:style>
  <w:style w:type="character" w:customStyle="1" w:styleId="FontStyle14">
    <w:name w:val="Font Style14"/>
    <w:basedOn w:val="DefaultParagraphFont"/>
    <w:uiPriority w:val="99"/>
    <w:rsid w:val="0045610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5610C"/>
    <w:rPr>
      <w:rFonts w:ascii="Arial Narrow" w:hAnsi="Arial Narrow" w:cs="Arial Narrow" w:hint="default"/>
      <w:b/>
      <w:bCs/>
      <w:sz w:val="10"/>
      <w:szCs w:val="10"/>
    </w:rPr>
  </w:style>
  <w:style w:type="character" w:customStyle="1" w:styleId="CardTagandCiteChar">
    <w:name w:val="Card Tag and Cite Char"/>
    <w:basedOn w:val="DefaultParagraphFont"/>
    <w:rsid w:val="0045610C"/>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45610C"/>
    <w:rPr>
      <w:rFonts w:ascii="Arial Narrow" w:hAnsi="Arial Narrow"/>
      <w:b/>
      <w:color w:val="000000"/>
      <w:sz w:val="22"/>
      <w:szCs w:val="22"/>
      <w:u w:val="single"/>
    </w:rPr>
  </w:style>
  <w:style w:type="character" w:customStyle="1" w:styleId="SmallText0">
    <w:name w:val="SmallText"/>
    <w:rsid w:val="0045610C"/>
    <w:rPr>
      <w:color w:val="000000"/>
    </w:rPr>
  </w:style>
  <w:style w:type="character" w:customStyle="1" w:styleId="CitesChar1">
    <w:name w:val="Cites Char1"/>
    <w:basedOn w:val="DefaultParagraphFont"/>
    <w:rsid w:val="0045610C"/>
    <w:rPr>
      <w:b/>
      <w:bCs w:val="0"/>
      <w:szCs w:val="24"/>
      <w:u w:val="single"/>
      <w:lang w:val="en-US" w:eastAsia="en-US" w:bidi="ar-SA"/>
    </w:rPr>
  </w:style>
  <w:style w:type="character" w:customStyle="1" w:styleId="CardUnderlinedChar">
    <w:name w:val="Card Underlined Char"/>
    <w:basedOn w:val="DefaultParagraphFont"/>
    <w:rsid w:val="0045610C"/>
    <w:rPr>
      <w:rFonts w:ascii="Arial Narrow" w:hAnsi="Arial Narrow" w:hint="default"/>
      <w:sz w:val="22"/>
      <w:szCs w:val="24"/>
      <w:u w:val="single"/>
      <w:lang w:val="en-US" w:eastAsia="en-US" w:bidi="ar-SA"/>
    </w:rPr>
  </w:style>
  <w:style w:type="character" w:customStyle="1" w:styleId="underline3">
    <w:name w:val="underline3"/>
    <w:basedOn w:val="underline2"/>
    <w:rsid w:val="0045610C"/>
    <w:rPr>
      <w:rFonts w:ascii="Arial" w:hAnsi="Arial"/>
      <w:sz w:val="18"/>
      <w:u w:val="single"/>
      <w:bdr w:val="none" w:sz="0" w:space="0" w:color="auto" w:frame="1"/>
      <w:shd w:val="clear" w:color="auto" w:fill="FFFF00"/>
    </w:rPr>
  </w:style>
  <w:style w:type="character" w:customStyle="1" w:styleId="menu">
    <w:name w:val="menu"/>
    <w:basedOn w:val="DefaultParagraphFont"/>
    <w:rsid w:val="0045610C"/>
  </w:style>
  <w:style w:type="character" w:customStyle="1" w:styleId="itxtrst">
    <w:name w:val="itxtrst"/>
    <w:rsid w:val="0045610C"/>
  </w:style>
  <w:style w:type="character" w:customStyle="1" w:styleId="A-Underlining">
    <w:name w:val="A-Underlining"/>
    <w:basedOn w:val="DefaultParagraphFont"/>
    <w:rsid w:val="0045610C"/>
    <w:rPr>
      <w:rFonts w:ascii="Garamond" w:hAnsi="Garamond" w:hint="default"/>
      <w:color w:val="auto"/>
      <w:sz w:val="24"/>
      <w:u w:val="single"/>
    </w:rPr>
  </w:style>
  <w:style w:type="character" w:customStyle="1" w:styleId="StyleUnderlineBold0">
    <w:name w:val="Style Underline + Bold"/>
    <w:rsid w:val="0045610C"/>
    <w:rPr>
      <w:b/>
      <w:bCs/>
      <w:u w:val="single"/>
    </w:rPr>
  </w:style>
  <w:style w:type="character" w:customStyle="1" w:styleId="Underline-Highlighted">
    <w:name w:val="Underline-Highlighted"/>
    <w:uiPriority w:val="1"/>
    <w:qFormat/>
    <w:rsid w:val="0045610C"/>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5610C"/>
  </w:style>
  <w:style w:type="character" w:customStyle="1" w:styleId="newsmain">
    <w:name w:val="news_main"/>
    <w:basedOn w:val="DefaultParagraphFont"/>
    <w:rsid w:val="0045610C"/>
  </w:style>
  <w:style w:type="character" w:customStyle="1" w:styleId="vitstoryheadline">
    <w:name w:val="vitstoryheadline"/>
    <w:rsid w:val="0045610C"/>
  </w:style>
  <w:style w:type="character" w:customStyle="1" w:styleId="AuthorDate0">
    <w:name w:val="Author Date"/>
    <w:rsid w:val="0045610C"/>
    <w:rPr>
      <w:b/>
      <w:bCs w:val="0"/>
      <w:sz w:val="24"/>
      <w:u w:val="thick"/>
    </w:rPr>
  </w:style>
  <w:style w:type="character" w:customStyle="1" w:styleId="red">
    <w:name w:val="red"/>
    <w:basedOn w:val="DefaultParagraphFont"/>
    <w:rsid w:val="0045610C"/>
  </w:style>
  <w:style w:type="character" w:customStyle="1" w:styleId="at">
    <w:name w:val="at"/>
    <w:rsid w:val="0045610C"/>
  </w:style>
  <w:style w:type="character" w:customStyle="1" w:styleId="org">
    <w:name w:val="org"/>
    <w:rsid w:val="0045610C"/>
  </w:style>
  <w:style w:type="character" w:customStyle="1" w:styleId="pnumber">
    <w:name w:val="pnumber"/>
    <w:rsid w:val="0045610C"/>
  </w:style>
  <w:style w:type="character" w:customStyle="1" w:styleId="ital">
    <w:name w:val="ital"/>
    <w:rsid w:val="0045610C"/>
  </w:style>
  <w:style w:type="character" w:customStyle="1" w:styleId="orgdiv">
    <w:name w:val="orgdiv"/>
    <w:rsid w:val="0045610C"/>
  </w:style>
  <w:style w:type="character" w:customStyle="1" w:styleId="orgname">
    <w:name w:val="orgname"/>
    <w:rsid w:val="0045610C"/>
  </w:style>
  <w:style w:type="character" w:customStyle="1" w:styleId="city">
    <w:name w:val="city"/>
    <w:rsid w:val="0045610C"/>
  </w:style>
  <w:style w:type="character" w:customStyle="1" w:styleId="state">
    <w:name w:val="state"/>
    <w:rsid w:val="0045610C"/>
  </w:style>
  <w:style w:type="character" w:customStyle="1" w:styleId="country">
    <w:name w:val="country"/>
    <w:rsid w:val="0045610C"/>
  </w:style>
  <w:style w:type="character" w:customStyle="1" w:styleId="articletitle">
    <w:name w:val="articletitle"/>
    <w:rsid w:val="0045610C"/>
    <w:rPr>
      <w:rFonts w:ascii="Times New Roman" w:hAnsi="Times New Roman" w:cs="Times New Roman" w:hint="default"/>
    </w:rPr>
  </w:style>
  <w:style w:type="character" w:customStyle="1" w:styleId="6pointChar">
    <w:name w:val="6 point Char"/>
    <w:rsid w:val="0045610C"/>
    <w:rPr>
      <w:rFonts w:ascii="Times New Roman" w:hAnsi="Times New Roman" w:cs="Times New Roman" w:hint="default"/>
      <w:sz w:val="12"/>
      <w:lang w:val="en-US" w:eastAsia="en-US"/>
    </w:rPr>
  </w:style>
  <w:style w:type="character" w:customStyle="1" w:styleId="StyleThickunderline">
    <w:name w:val="Style Thick underline"/>
    <w:qFormat/>
    <w:rsid w:val="0045610C"/>
    <w:rPr>
      <w:u w:val="thick"/>
    </w:rPr>
  </w:style>
  <w:style w:type="character" w:customStyle="1" w:styleId="Box0">
    <w:name w:val="Box!"/>
    <w:rsid w:val="0045610C"/>
    <w:rPr>
      <w:rFonts w:ascii="Garamond" w:hAnsi="Garamond" w:hint="default"/>
      <w:sz w:val="24"/>
      <w:u w:val="single"/>
      <w:bdr w:val="single" w:sz="4" w:space="0" w:color="auto" w:frame="1"/>
    </w:rPr>
  </w:style>
  <w:style w:type="character" w:customStyle="1" w:styleId="citechar">
    <w:name w:val="citechar"/>
    <w:basedOn w:val="DefaultParagraphFont"/>
    <w:rsid w:val="0045610C"/>
  </w:style>
  <w:style w:type="character" w:customStyle="1" w:styleId="underlinechar2">
    <w:name w:val="underlinechar"/>
    <w:basedOn w:val="DefaultParagraphFont"/>
    <w:rsid w:val="0045610C"/>
  </w:style>
  <w:style w:type="character" w:customStyle="1" w:styleId="CardUnderlineChar">
    <w:name w:val="Card Underline Char"/>
    <w:rsid w:val="0045610C"/>
    <w:rPr>
      <w:szCs w:val="24"/>
      <w:u w:val="single"/>
      <w:lang w:val="en-US" w:eastAsia="en-US" w:bidi="ar-SA"/>
    </w:rPr>
  </w:style>
  <w:style w:type="character" w:customStyle="1" w:styleId="tagciteChar">
    <w:name w:val="tag/cite Char"/>
    <w:basedOn w:val="DefaultParagraphFont"/>
    <w:rsid w:val="0045610C"/>
    <w:rPr>
      <w:b/>
      <w:bCs w:val="0"/>
      <w:sz w:val="24"/>
      <w:lang w:val="en-US" w:eastAsia="en-US" w:bidi="ar-SA"/>
    </w:rPr>
  </w:style>
  <w:style w:type="character" w:customStyle="1" w:styleId="8pointChar">
    <w:name w:val="8 point Char"/>
    <w:basedOn w:val="DefaultParagraphFont"/>
    <w:rsid w:val="0045610C"/>
    <w:rPr>
      <w:sz w:val="16"/>
      <w:lang w:val="en-US" w:eastAsia="en-US" w:bidi="ar-SA"/>
    </w:rPr>
  </w:style>
  <w:style w:type="character" w:customStyle="1" w:styleId="BoldText12pt">
    <w:name w:val="Bold Text 12 pt"/>
    <w:rsid w:val="0045610C"/>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5610C"/>
  </w:style>
  <w:style w:type="table" w:styleId="TableGrid">
    <w:name w:val="Table Grid"/>
    <w:basedOn w:val="TableNormal"/>
    <w:rsid w:val="0045610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5610C"/>
    <w:rPr>
      <w:b/>
      <w:bCs w:val="0"/>
      <w:sz w:val="24"/>
      <w:lang w:val="en-US" w:eastAsia="en-US" w:bidi="ar-SA"/>
    </w:rPr>
  </w:style>
  <w:style w:type="character" w:customStyle="1" w:styleId="Mention11">
    <w:name w:val="Mention11"/>
    <w:basedOn w:val="DefaultParagraphFont"/>
    <w:uiPriority w:val="99"/>
    <w:semiHidden/>
    <w:unhideWhenUsed/>
    <w:rsid w:val="0045610C"/>
    <w:rPr>
      <w:color w:val="2B579A"/>
      <w:shd w:val="clear" w:color="auto" w:fill="E6E6E6"/>
    </w:rPr>
  </w:style>
  <w:style w:type="paragraph" w:customStyle="1" w:styleId="Emphasize">
    <w:name w:val="Emphasize"/>
    <w:basedOn w:val="Normal"/>
    <w:uiPriority w:val="7"/>
    <w:qFormat/>
    <w:rsid w:val="0045610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45610C"/>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45610C"/>
  </w:style>
  <w:style w:type="character" w:customStyle="1" w:styleId="Heading3Char2">
    <w:name w:val="Heading 3 Char2"/>
    <w:aliases w:val="Heading 3 Char Char Char4, Char Char1, Char Char Char4"/>
    <w:basedOn w:val="DefaultParagraphFont"/>
    <w:rsid w:val="0045610C"/>
    <w:rPr>
      <w:rFonts w:cs="Arial"/>
      <w:bCs/>
      <w:szCs w:val="26"/>
      <w:u w:val="single"/>
      <w:lang w:val="en-US" w:eastAsia="en-US" w:bidi="ar-SA"/>
    </w:rPr>
  </w:style>
  <w:style w:type="character" w:customStyle="1" w:styleId="Mention2">
    <w:name w:val="Mention2"/>
    <w:basedOn w:val="DefaultParagraphFont"/>
    <w:uiPriority w:val="99"/>
    <w:semiHidden/>
    <w:unhideWhenUsed/>
    <w:rsid w:val="0045610C"/>
    <w:rPr>
      <w:color w:val="2B579A"/>
      <w:shd w:val="clear" w:color="auto" w:fill="E6E6E6"/>
    </w:rPr>
  </w:style>
  <w:style w:type="paragraph" w:customStyle="1" w:styleId="FlashTag">
    <w:name w:val="FlashTag"/>
    <w:basedOn w:val="Normal"/>
    <w:link w:val="FlashTagChar"/>
    <w:autoRedefine/>
    <w:uiPriority w:val="4"/>
    <w:qFormat/>
    <w:rsid w:val="0045610C"/>
    <w:rPr>
      <w:rFonts w:asciiTheme="majorHAnsi" w:hAnsiTheme="majorHAnsi"/>
      <w:b/>
      <w:sz w:val="28"/>
    </w:rPr>
  </w:style>
  <w:style w:type="character" w:customStyle="1" w:styleId="FlashTagChar">
    <w:name w:val="FlashTag Char"/>
    <w:basedOn w:val="DefaultParagraphFont"/>
    <w:link w:val="FlashTag"/>
    <w:uiPriority w:val="4"/>
    <w:rsid w:val="0045610C"/>
    <w:rPr>
      <w:rFonts w:asciiTheme="majorHAnsi" w:hAnsiTheme="majorHAnsi"/>
      <w:b/>
      <w:sz w:val="28"/>
    </w:rPr>
  </w:style>
  <w:style w:type="paragraph" w:customStyle="1" w:styleId="Warrant">
    <w:name w:val="Warrant"/>
    <w:autoRedefine/>
    <w:uiPriority w:val="4"/>
    <w:qFormat/>
    <w:rsid w:val="0045610C"/>
    <w:pPr>
      <w:spacing w:after="160" w:line="259" w:lineRule="auto"/>
      <w:ind w:left="720"/>
    </w:pPr>
    <w:rPr>
      <w:rFonts w:eastAsiaTheme="minorHAnsi" w:cs="Arial"/>
    </w:rPr>
  </w:style>
  <w:style w:type="character" w:customStyle="1" w:styleId="m-8793234324905335251gmail-style13ptbold">
    <w:name w:val="m_-8793234324905335251gmail-style13ptbold"/>
    <w:basedOn w:val="DefaultParagraphFont"/>
    <w:rsid w:val="0045610C"/>
  </w:style>
  <w:style w:type="character" w:customStyle="1" w:styleId="m3965771245576658108gmail-styleunderline">
    <w:name w:val="m_3965771245576658108gmail-styleunderline"/>
    <w:basedOn w:val="DefaultParagraphFont"/>
    <w:rsid w:val="0045610C"/>
  </w:style>
  <w:style w:type="paragraph" w:customStyle="1" w:styleId="Header1">
    <w:name w:val="Header1"/>
    <w:aliases w:val="Header Char Char,Header Char Char Char Char Char Char Char Cha,Header Char2,Header Char1 Char,Char Char Char Cha"/>
    <w:basedOn w:val="Normal"/>
    <w:qFormat/>
    <w:rsid w:val="0045610C"/>
    <w:pPr>
      <w:tabs>
        <w:tab w:val="center" w:pos="4680"/>
        <w:tab w:val="right" w:pos="9360"/>
      </w:tabs>
    </w:pPr>
  </w:style>
  <w:style w:type="character" w:customStyle="1" w:styleId="EndnoteTextChar">
    <w:name w:val="Endnote Text Char"/>
    <w:basedOn w:val="DefaultParagraphFont"/>
    <w:link w:val="EndnoteText"/>
    <w:locked/>
    <w:rsid w:val="0045610C"/>
    <w:rPr>
      <w:rFonts w:ascii="Georgia" w:eastAsia="Times New Roman" w:hAnsi="Georgia"/>
      <w:szCs w:val="20"/>
    </w:rPr>
  </w:style>
  <w:style w:type="paragraph" w:styleId="EndnoteText">
    <w:name w:val="endnote text"/>
    <w:basedOn w:val="Normal"/>
    <w:link w:val="EndnoteTextChar"/>
    <w:unhideWhenUsed/>
    <w:rsid w:val="0045610C"/>
    <w:rPr>
      <w:rFonts w:ascii="Georgia" w:eastAsia="Times New Roman" w:hAnsi="Georgia"/>
      <w:szCs w:val="20"/>
    </w:rPr>
  </w:style>
  <w:style w:type="character" w:customStyle="1" w:styleId="EndnoteTextChar1">
    <w:name w:val="Endnote Text Char1"/>
    <w:basedOn w:val="DefaultParagraphFont"/>
    <w:semiHidden/>
    <w:rsid w:val="0045610C"/>
    <w:rPr>
      <w:sz w:val="20"/>
      <w:szCs w:val="20"/>
    </w:rPr>
  </w:style>
  <w:style w:type="character" w:customStyle="1" w:styleId="DateChar">
    <w:name w:val="Date Char"/>
    <w:aliases w:val="date Char"/>
    <w:basedOn w:val="DefaultParagraphFont"/>
    <w:link w:val="Date"/>
    <w:uiPriority w:val="99"/>
    <w:locked/>
    <w:rsid w:val="0045610C"/>
    <w:rPr>
      <w:rFonts w:ascii="Georgia" w:eastAsia="Times New Roman" w:hAnsi="Georgia"/>
    </w:rPr>
  </w:style>
  <w:style w:type="paragraph" w:styleId="Date">
    <w:name w:val="Date"/>
    <w:aliases w:val="date"/>
    <w:basedOn w:val="Normal"/>
    <w:next w:val="Normal"/>
    <w:link w:val="DateChar"/>
    <w:uiPriority w:val="99"/>
    <w:unhideWhenUsed/>
    <w:rsid w:val="0045610C"/>
    <w:rPr>
      <w:rFonts w:ascii="Georgia" w:eastAsia="Times New Roman" w:hAnsi="Georgia"/>
    </w:rPr>
  </w:style>
  <w:style w:type="character" w:customStyle="1" w:styleId="DateChar1">
    <w:name w:val="Date Char1"/>
    <w:basedOn w:val="DefaultParagraphFont"/>
    <w:uiPriority w:val="99"/>
    <w:semiHidden/>
    <w:rsid w:val="0045610C"/>
  </w:style>
  <w:style w:type="character" w:customStyle="1" w:styleId="BodyTextFirstIndentChar">
    <w:name w:val="Body Text First Indent Char"/>
    <w:basedOn w:val="BodyTextChar"/>
    <w:link w:val="BodyTextFirstIndent"/>
    <w:locked/>
    <w:rsid w:val="0045610C"/>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45610C"/>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45610C"/>
  </w:style>
  <w:style w:type="character" w:customStyle="1" w:styleId="BodyTextIndent2Char1">
    <w:name w:val="Body Text Indent 2 Char1"/>
    <w:basedOn w:val="DefaultParagraphFont"/>
    <w:semiHidden/>
    <w:rsid w:val="0045610C"/>
    <w:rPr>
      <w:rFonts w:ascii="Calibri" w:hAnsi="Calibri" w:cs="Calibri"/>
    </w:rPr>
  </w:style>
  <w:style w:type="character" w:customStyle="1" w:styleId="PlainTextChar1">
    <w:name w:val="Plain Text Char1"/>
    <w:basedOn w:val="DefaultParagraphFont"/>
    <w:semiHidden/>
    <w:rsid w:val="0045610C"/>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ca Char"/>
    <w:link w:val="NoSpacing"/>
    <w:uiPriority w:val="1"/>
    <w:qFormat/>
    <w:locked/>
    <w:rsid w:val="0045610C"/>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45610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45610C"/>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45610C"/>
    <w:rPr>
      <w:rFonts w:ascii="Calibri" w:hAnsi="Calibri" w:cs="Calibri"/>
      <w:i/>
      <w:iCs/>
      <w:color w:val="000000" w:themeColor="text1"/>
    </w:rPr>
  </w:style>
  <w:style w:type="paragraph" w:customStyle="1" w:styleId="CiteSpacing">
    <w:name w:val="Cite Spacing"/>
    <w:basedOn w:val="Normal"/>
    <w:uiPriority w:val="4"/>
    <w:qFormat/>
    <w:rsid w:val="0045610C"/>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45610C"/>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45610C"/>
    <w:rPr>
      <w:rFonts w:eastAsia="Calibri"/>
      <w:b/>
    </w:rPr>
  </w:style>
  <w:style w:type="paragraph" w:customStyle="1" w:styleId="Heading2-Bold">
    <w:name w:val="Heading 2 - Bold"/>
    <w:basedOn w:val="Normal"/>
    <w:autoRedefine/>
    <w:uiPriority w:val="99"/>
    <w:qFormat/>
    <w:rsid w:val="0045610C"/>
    <w:rPr>
      <w:rFonts w:ascii="Garamond" w:eastAsia="Calibri" w:hAnsi="Garamond"/>
      <w:b/>
    </w:rPr>
  </w:style>
  <w:style w:type="paragraph" w:customStyle="1" w:styleId="tag">
    <w:name w:val="%tag"/>
    <w:basedOn w:val="Normal"/>
    <w:next w:val="Normal"/>
    <w:uiPriority w:val="99"/>
    <w:qFormat/>
    <w:rsid w:val="0045610C"/>
    <w:rPr>
      <w:rFonts w:ascii="Garamond" w:eastAsia="Calibri" w:hAnsi="Garamond"/>
      <w:bCs/>
      <w:sz w:val="18"/>
    </w:rPr>
  </w:style>
  <w:style w:type="character" w:customStyle="1" w:styleId="Style2Char">
    <w:name w:val="Style 2 Char"/>
    <w:link w:val="Style20"/>
    <w:uiPriority w:val="99"/>
    <w:locked/>
    <w:rsid w:val="0045610C"/>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45610C"/>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45610C"/>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45610C"/>
    <w:rPr>
      <w:rFonts w:ascii="Garamond" w:eastAsia="Times New Roman" w:hAnsi="Garamond"/>
      <w:szCs w:val="20"/>
      <w:u w:val="single"/>
      <w:lang w:val="x-none" w:eastAsia="x-none"/>
    </w:rPr>
  </w:style>
  <w:style w:type="character" w:customStyle="1" w:styleId="textsmallChar0">
    <w:name w:val="textsmall Char"/>
    <w:link w:val="textsmall0"/>
    <w:locked/>
    <w:rsid w:val="0045610C"/>
    <w:rPr>
      <w:rFonts w:ascii="Georgia" w:eastAsia="Times New Roman" w:hAnsi="Georgia"/>
      <w:sz w:val="18"/>
      <w:szCs w:val="20"/>
      <w:lang w:val="x-none" w:eastAsia="x-none"/>
    </w:rPr>
  </w:style>
  <w:style w:type="paragraph" w:customStyle="1" w:styleId="textsmall0">
    <w:name w:val="textsmall"/>
    <w:basedOn w:val="Normal"/>
    <w:link w:val="textsmallChar0"/>
    <w:qFormat/>
    <w:rsid w:val="0045610C"/>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45610C"/>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45610C"/>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45610C"/>
    <w:rPr>
      <w:rFonts w:ascii="Arial" w:eastAsia="Times New Roman" w:hAnsi="Arial" w:cs="Arial"/>
      <w:sz w:val="12"/>
    </w:rPr>
  </w:style>
  <w:style w:type="paragraph" w:customStyle="1" w:styleId="Micro">
    <w:name w:val="Micro"/>
    <w:basedOn w:val="Normal"/>
    <w:next w:val="Normal"/>
    <w:link w:val="MicroChar"/>
    <w:qFormat/>
    <w:rsid w:val="0045610C"/>
    <w:rPr>
      <w:rFonts w:ascii="Arial" w:eastAsia="Times New Roman" w:hAnsi="Arial" w:cs="Arial"/>
      <w:sz w:val="12"/>
    </w:rPr>
  </w:style>
  <w:style w:type="character" w:customStyle="1" w:styleId="CardNotUnderlinedChar1">
    <w:name w:val="Card Not Underlined Char1"/>
    <w:link w:val="CardNotUnderlined"/>
    <w:locked/>
    <w:rsid w:val="0045610C"/>
    <w:rPr>
      <w:rFonts w:ascii="Bell MT" w:eastAsia="Calibri" w:hAnsi="Bell MT"/>
      <w:szCs w:val="20"/>
    </w:rPr>
  </w:style>
  <w:style w:type="paragraph" w:customStyle="1" w:styleId="CardNotUnderlined">
    <w:name w:val="Card Not Underlined"/>
    <w:basedOn w:val="Normal"/>
    <w:link w:val="CardNotUnderlinedChar1"/>
    <w:autoRedefine/>
    <w:qFormat/>
    <w:rsid w:val="0045610C"/>
    <w:rPr>
      <w:rFonts w:ascii="Bell MT" w:eastAsia="Calibri" w:hAnsi="Bell MT"/>
      <w:szCs w:val="20"/>
    </w:rPr>
  </w:style>
  <w:style w:type="paragraph" w:customStyle="1" w:styleId="h-lead">
    <w:name w:val="h-lead"/>
    <w:basedOn w:val="Normal"/>
    <w:uiPriority w:val="99"/>
    <w:qFormat/>
    <w:rsid w:val="0045610C"/>
    <w:pPr>
      <w:spacing w:before="100" w:beforeAutospacing="1" w:after="100" w:afterAutospacing="1"/>
    </w:pPr>
    <w:rPr>
      <w:rFonts w:eastAsia="Times New Roman"/>
      <w:sz w:val="24"/>
    </w:rPr>
  </w:style>
  <w:style w:type="paragraph" w:customStyle="1" w:styleId="intro">
    <w:name w:val="intro"/>
    <w:basedOn w:val="Normal"/>
    <w:uiPriority w:val="99"/>
    <w:qFormat/>
    <w:rsid w:val="0045610C"/>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45610C"/>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45610C"/>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45610C"/>
    <w:pPr>
      <w:keepNext w:val="0"/>
      <w:keepLines w:val="0"/>
      <w:pageBreakBefore w:val="0"/>
      <w:widowControl w:val="0"/>
      <w:spacing w:before="60" w:after="60"/>
      <w:jc w:val="left"/>
    </w:pPr>
    <w:rPr>
      <w:rFonts w:ascii="Bell MT" w:eastAsia="Times New Roman" w:hAnsi="Bell MT" w:cs="Times New Roman"/>
      <w:bCs w:val="0"/>
      <w:sz w:val="22"/>
      <w:szCs w:val="28"/>
      <w:u w:val="none"/>
    </w:rPr>
  </w:style>
  <w:style w:type="paragraph" w:customStyle="1" w:styleId="F4-NormalText">
    <w:name w:val="F4 - Normal Text"/>
    <w:basedOn w:val="Normal"/>
    <w:uiPriority w:val="99"/>
    <w:qFormat/>
    <w:rsid w:val="0045610C"/>
    <w:rPr>
      <w:rFonts w:eastAsia="Calibri"/>
    </w:rPr>
  </w:style>
  <w:style w:type="paragraph" w:customStyle="1" w:styleId="F3-TagAuthor">
    <w:name w:val="F3 - Tag/Author"/>
    <w:basedOn w:val="Normal"/>
    <w:uiPriority w:val="99"/>
    <w:qFormat/>
    <w:rsid w:val="0045610C"/>
    <w:rPr>
      <w:rFonts w:eastAsia="Times New Roman"/>
      <w:b/>
    </w:rPr>
  </w:style>
  <w:style w:type="paragraph" w:customStyle="1" w:styleId="F5-UnderlineNormal">
    <w:name w:val="F5 - Underline Normal"/>
    <w:basedOn w:val="Normal"/>
    <w:uiPriority w:val="99"/>
    <w:qFormat/>
    <w:rsid w:val="0045610C"/>
    <w:rPr>
      <w:rFonts w:eastAsia="Calibri"/>
      <w:u w:val="single"/>
    </w:rPr>
  </w:style>
  <w:style w:type="paragraph" w:customStyle="1" w:styleId="Brief-PrimarySource">
    <w:name w:val="Brief - Primary Source"/>
    <w:basedOn w:val="Normal"/>
    <w:uiPriority w:val="99"/>
    <w:qFormat/>
    <w:rsid w:val="0045610C"/>
    <w:rPr>
      <w:rFonts w:eastAsia="Times New Roman"/>
      <w:b/>
      <w:sz w:val="24"/>
      <w:u w:val="single"/>
    </w:rPr>
  </w:style>
  <w:style w:type="paragraph" w:customStyle="1" w:styleId="Brief-Underline">
    <w:name w:val="Brief - Underline"/>
    <w:basedOn w:val="Normal"/>
    <w:uiPriority w:val="99"/>
    <w:qFormat/>
    <w:rsid w:val="0045610C"/>
    <w:rPr>
      <w:rFonts w:eastAsia="Times New Roman"/>
      <w:u w:val="single"/>
    </w:rPr>
  </w:style>
  <w:style w:type="paragraph" w:customStyle="1" w:styleId="Brief">
    <w:name w:val="Brief"/>
    <w:basedOn w:val="Brief-PrimarySource"/>
    <w:uiPriority w:val="99"/>
    <w:qFormat/>
    <w:rsid w:val="0045610C"/>
    <w:rPr>
      <w:b w:val="0"/>
    </w:rPr>
  </w:style>
  <w:style w:type="paragraph" w:customStyle="1" w:styleId="CM2">
    <w:name w:val="CM2"/>
    <w:basedOn w:val="Normal"/>
    <w:next w:val="Normal"/>
    <w:uiPriority w:val="99"/>
    <w:qFormat/>
    <w:rsid w:val="0045610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45610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45610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45610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45610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45610C"/>
    <w:pPr>
      <w:widowControl w:val="0"/>
      <w:spacing w:line="276" w:lineRule="atLeast"/>
    </w:pPr>
    <w:rPr>
      <w:color w:val="auto"/>
    </w:rPr>
  </w:style>
  <w:style w:type="paragraph" w:customStyle="1" w:styleId="CM34">
    <w:name w:val="CM34"/>
    <w:basedOn w:val="Default"/>
    <w:next w:val="Default"/>
    <w:uiPriority w:val="99"/>
    <w:qFormat/>
    <w:rsid w:val="0045610C"/>
    <w:pPr>
      <w:widowControl w:val="0"/>
    </w:pPr>
    <w:rPr>
      <w:color w:val="auto"/>
    </w:rPr>
  </w:style>
  <w:style w:type="paragraph" w:customStyle="1" w:styleId="CM56">
    <w:name w:val="CM56"/>
    <w:basedOn w:val="Default"/>
    <w:next w:val="Default"/>
    <w:uiPriority w:val="99"/>
    <w:qFormat/>
    <w:rsid w:val="0045610C"/>
    <w:pPr>
      <w:widowControl w:val="0"/>
    </w:pPr>
    <w:rPr>
      <w:rFonts w:eastAsia="Calibri"/>
      <w:color w:val="auto"/>
    </w:rPr>
  </w:style>
  <w:style w:type="paragraph" w:customStyle="1" w:styleId="CM58">
    <w:name w:val="CM58"/>
    <w:basedOn w:val="Default"/>
    <w:next w:val="Default"/>
    <w:uiPriority w:val="99"/>
    <w:qFormat/>
    <w:rsid w:val="0045610C"/>
    <w:pPr>
      <w:widowControl w:val="0"/>
    </w:pPr>
    <w:rPr>
      <w:rFonts w:eastAsia="Calibri"/>
      <w:color w:val="auto"/>
    </w:rPr>
  </w:style>
  <w:style w:type="paragraph" w:customStyle="1" w:styleId="CM57">
    <w:name w:val="CM57"/>
    <w:basedOn w:val="Default"/>
    <w:next w:val="Default"/>
    <w:uiPriority w:val="99"/>
    <w:qFormat/>
    <w:rsid w:val="0045610C"/>
    <w:pPr>
      <w:widowControl w:val="0"/>
    </w:pPr>
    <w:rPr>
      <w:rFonts w:eastAsia="Calibri"/>
      <w:color w:val="auto"/>
    </w:rPr>
  </w:style>
  <w:style w:type="paragraph" w:customStyle="1" w:styleId="CM1">
    <w:name w:val="CM1"/>
    <w:basedOn w:val="Default"/>
    <w:next w:val="Default"/>
    <w:uiPriority w:val="99"/>
    <w:qFormat/>
    <w:rsid w:val="0045610C"/>
    <w:pPr>
      <w:widowControl w:val="0"/>
    </w:pPr>
    <w:rPr>
      <w:rFonts w:eastAsia="Calibri"/>
      <w:color w:val="auto"/>
    </w:rPr>
  </w:style>
  <w:style w:type="paragraph" w:customStyle="1" w:styleId="CM49">
    <w:name w:val="CM49"/>
    <w:basedOn w:val="Default"/>
    <w:next w:val="Default"/>
    <w:uiPriority w:val="99"/>
    <w:qFormat/>
    <w:rsid w:val="0045610C"/>
    <w:pPr>
      <w:widowControl w:val="0"/>
    </w:pPr>
    <w:rPr>
      <w:rFonts w:eastAsia="Calibri"/>
      <w:color w:val="auto"/>
    </w:rPr>
  </w:style>
  <w:style w:type="paragraph" w:customStyle="1" w:styleId="CM41">
    <w:name w:val="CM41"/>
    <w:basedOn w:val="Default"/>
    <w:next w:val="Default"/>
    <w:uiPriority w:val="99"/>
    <w:qFormat/>
    <w:rsid w:val="0045610C"/>
    <w:pPr>
      <w:widowControl w:val="0"/>
    </w:pPr>
    <w:rPr>
      <w:rFonts w:eastAsia="Calibri"/>
      <w:color w:val="auto"/>
    </w:rPr>
  </w:style>
  <w:style w:type="paragraph" w:customStyle="1" w:styleId="3rdOrderPara">
    <w:name w:val="3rd Order Para"/>
    <w:basedOn w:val="Default"/>
    <w:next w:val="Default"/>
    <w:rsid w:val="0045610C"/>
    <w:pPr>
      <w:widowControl w:val="0"/>
    </w:pPr>
    <w:rPr>
      <w:rFonts w:eastAsia="Calibri"/>
      <w:color w:val="auto"/>
    </w:rPr>
  </w:style>
  <w:style w:type="paragraph" w:customStyle="1" w:styleId="2ndOrderPara">
    <w:name w:val="2nd Order Para"/>
    <w:basedOn w:val="Default"/>
    <w:next w:val="Default"/>
    <w:rsid w:val="0045610C"/>
    <w:pPr>
      <w:widowControl w:val="0"/>
    </w:pPr>
    <w:rPr>
      <w:rFonts w:eastAsia="Calibri"/>
      <w:color w:val="auto"/>
    </w:rPr>
  </w:style>
  <w:style w:type="paragraph" w:customStyle="1" w:styleId="Normal-SIGN2">
    <w:name w:val="Normal-SIGN2"/>
    <w:basedOn w:val="Default"/>
    <w:next w:val="Default"/>
    <w:qFormat/>
    <w:rsid w:val="0045610C"/>
    <w:pPr>
      <w:widowControl w:val="0"/>
    </w:pPr>
    <w:rPr>
      <w:rFonts w:eastAsia="Calibri"/>
      <w:color w:val="auto"/>
    </w:rPr>
  </w:style>
  <w:style w:type="paragraph" w:customStyle="1" w:styleId="Normal-SIGN1">
    <w:name w:val="Normal-SIGN1"/>
    <w:basedOn w:val="Default"/>
    <w:next w:val="Default"/>
    <w:uiPriority w:val="99"/>
    <w:qFormat/>
    <w:rsid w:val="0045610C"/>
    <w:pPr>
      <w:widowControl w:val="0"/>
    </w:pPr>
    <w:rPr>
      <w:rFonts w:eastAsia="Calibri"/>
      <w:color w:val="auto"/>
    </w:rPr>
  </w:style>
  <w:style w:type="paragraph" w:customStyle="1" w:styleId="CM3">
    <w:name w:val="CM3"/>
    <w:basedOn w:val="Default"/>
    <w:next w:val="Default"/>
    <w:uiPriority w:val="99"/>
    <w:qFormat/>
    <w:rsid w:val="0045610C"/>
    <w:pPr>
      <w:widowControl w:val="0"/>
      <w:spacing w:line="553" w:lineRule="atLeast"/>
    </w:pPr>
    <w:rPr>
      <w:rFonts w:eastAsia="Calibri"/>
      <w:color w:val="auto"/>
    </w:rPr>
  </w:style>
  <w:style w:type="paragraph" w:customStyle="1" w:styleId="CM33">
    <w:name w:val="CM33"/>
    <w:basedOn w:val="Default"/>
    <w:next w:val="Default"/>
    <w:uiPriority w:val="99"/>
    <w:qFormat/>
    <w:rsid w:val="0045610C"/>
    <w:pPr>
      <w:widowControl w:val="0"/>
    </w:pPr>
    <w:rPr>
      <w:rFonts w:eastAsia="Calibri"/>
      <w:color w:val="auto"/>
    </w:rPr>
  </w:style>
  <w:style w:type="paragraph" w:customStyle="1" w:styleId="CM37">
    <w:name w:val="CM37"/>
    <w:basedOn w:val="Default"/>
    <w:next w:val="Default"/>
    <w:uiPriority w:val="99"/>
    <w:qFormat/>
    <w:rsid w:val="0045610C"/>
    <w:pPr>
      <w:widowControl w:val="0"/>
    </w:pPr>
    <w:rPr>
      <w:rFonts w:eastAsia="Calibri"/>
      <w:color w:val="auto"/>
    </w:rPr>
  </w:style>
  <w:style w:type="paragraph" w:customStyle="1" w:styleId="CM7">
    <w:name w:val="CM7"/>
    <w:basedOn w:val="Default"/>
    <w:next w:val="Default"/>
    <w:uiPriority w:val="99"/>
    <w:qFormat/>
    <w:rsid w:val="0045610C"/>
    <w:pPr>
      <w:widowControl w:val="0"/>
      <w:spacing w:line="553" w:lineRule="atLeast"/>
    </w:pPr>
    <w:rPr>
      <w:rFonts w:eastAsia="Calibri"/>
      <w:color w:val="auto"/>
    </w:rPr>
  </w:style>
  <w:style w:type="paragraph" w:customStyle="1" w:styleId="Brief-SecondarySource">
    <w:name w:val="Brief - Secondary Source"/>
    <w:basedOn w:val="Normal"/>
    <w:qFormat/>
    <w:rsid w:val="0045610C"/>
    <w:rPr>
      <w:rFonts w:eastAsia="Times New Roman"/>
      <w:sz w:val="14"/>
      <w:szCs w:val="20"/>
    </w:rPr>
  </w:style>
  <w:style w:type="paragraph" w:customStyle="1" w:styleId="Brief-Card">
    <w:name w:val="Brief - Card"/>
    <w:basedOn w:val="Normal"/>
    <w:uiPriority w:val="99"/>
    <w:qFormat/>
    <w:rsid w:val="0045610C"/>
    <w:rPr>
      <w:rFonts w:eastAsia="Times New Roman"/>
    </w:rPr>
  </w:style>
  <w:style w:type="paragraph" w:customStyle="1" w:styleId="Pa2">
    <w:name w:val="Pa2"/>
    <w:basedOn w:val="Default"/>
    <w:next w:val="Default"/>
    <w:uiPriority w:val="99"/>
    <w:qFormat/>
    <w:rsid w:val="0045610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45610C"/>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45610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45610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45610C"/>
    <w:pPr>
      <w:widowControl w:val="0"/>
    </w:pPr>
    <w:rPr>
      <w:rFonts w:ascii="Arial Black" w:hAnsi="Arial Black"/>
      <w:color w:val="auto"/>
    </w:rPr>
  </w:style>
  <w:style w:type="paragraph" w:customStyle="1" w:styleId="Cover1">
    <w:name w:val="Cover 1"/>
    <w:basedOn w:val="Normal"/>
    <w:next w:val="Normal"/>
    <w:uiPriority w:val="99"/>
    <w:qFormat/>
    <w:rsid w:val="0045610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45610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45610C"/>
    <w:pPr>
      <w:widowControl w:val="0"/>
    </w:pPr>
    <w:rPr>
      <w:color w:val="auto"/>
    </w:rPr>
  </w:style>
  <w:style w:type="paragraph" w:customStyle="1" w:styleId="Pa11">
    <w:name w:val="Pa11"/>
    <w:basedOn w:val="Normal"/>
    <w:next w:val="Normal"/>
    <w:uiPriority w:val="99"/>
    <w:qFormat/>
    <w:rsid w:val="0045610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45610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45610C"/>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45610C"/>
    <w:pPr>
      <w:widowControl w:val="0"/>
    </w:pPr>
    <w:rPr>
      <w:rFonts w:eastAsia="Calibri"/>
      <w:color w:val="auto"/>
    </w:rPr>
  </w:style>
  <w:style w:type="paragraph" w:customStyle="1" w:styleId="CM5">
    <w:name w:val="CM5"/>
    <w:basedOn w:val="Default"/>
    <w:next w:val="Default"/>
    <w:qFormat/>
    <w:rsid w:val="0045610C"/>
    <w:pPr>
      <w:widowControl w:val="0"/>
      <w:spacing w:line="553" w:lineRule="atLeast"/>
    </w:pPr>
    <w:rPr>
      <w:rFonts w:eastAsia="Calibri"/>
      <w:color w:val="auto"/>
    </w:rPr>
  </w:style>
  <w:style w:type="paragraph" w:customStyle="1" w:styleId="CM28">
    <w:name w:val="CM28"/>
    <w:basedOn w:val="Default"/>
    <w:next w:val="Default"/>
    <w:uiPriority w:val="99"/>
    <w:qFormat/>
    <w:rsid w:val="0045610C"/>
    <w:pPr>
      <w:widowControl w:val="0"/>
    </w:pPr>
    <w:rPr>
      <w:rFonts w:eastAsia="Calibri"/>
      <w:color w:val="auto"/>
    </w:rPr>
  </w:style>
  <w:style w:type="paragraph" w:customStyle="1" w:styleId="CM8">
    <w:name w:val="CM8"/>
    <w:basedOn w:val="Default"/>
    <w:next w:val="Default"/>
    <w:uiPriority w:val="99"/>
    <w:qFormat/>
    <w:rsid w:val="0045610C"/>
    <w:pPr>
      <w:widowControl w:val="0"/>
    </w:pPr>
    <w:rPr>
      <w:rFonts w:eastAsia="Calibri"/>
      <w:color w:val="auto"/>
    </w:rPr>
  </w:style>
  <w:style w:type="paragraph" w:customStyle="1" w:styleId="CM6">
    <w:name w:val="CM6"/>
    <w:basedOn w:val="Default"/>
    <w:next w:val="Default"/>
    <w:uiPriority w:val="99"/>
    <w:qFormat/>
    <w:rsid w:val="0045610C"/>
    <w:pPr>
      <w:widowControl w:val="0"/>
      <w:spacing w:line="553" w:lineRule="atLeast"/>
    </w:pPr>
    <w:rPr>
      <w:rFonts w:eastAsia="Calibri"/>
      <w:color w:val="auto"/>
    </w:rPr>
  </w:style>
  <w:style w:type="paragraph" w:customStyle="1" w:styleId="CM22">
    <w:name w:val="CM22"/>
    <w:basedOn w:val="Default"/>
    <w:next w:val="Default"/>
    <w:uiPriority w:val="99"/>
    <w:qFormat/>
    <w:rsid w:val="0045610C"/>
    <w:pPr>
      <w:widowControl w:val="0"/>
    </w:pPr>
    <w:rPr>
      <w:rFonts w:eastAsia="Calibri"/>
      <w:color w:val="auto"/>
    </w:rPr>
  </w:style>
  <w:style w:type="paragraph" w:customStyle="1" w:styleId="DoubleUnderlined">
    <w:name w:val="Double Underlined"/>
    <w:basedOn w:val="Heading2"/>
    <w:autoRedefine/>
    <w:uiPriority w:val="99"/>
    <w:qFormat/>
    <w:rsid w:val="0045610C"/>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45610C"/>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45610C"/>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45610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45610C"/>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45610C"/>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45610C"/>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45610C"/>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45610C"/>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45610C"/>
  </w:style>
  <w:style w:type="paragraph" w:customStyle="1" w:styleId="StyleUnderliningTimesNewRomanBoldNounderlineKernat16">
    <w:name w:val="Style Underlining + Times New Roman Bold No underline Kern at 16..."/>
    <w:basedOn w:val="Normal"/>
    <w:uiPriority w:val="99"/>
    <w:qFormat/>
    <w:rsid w:val="0045610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45610C"/>
    <w:rPr>
      <w:rFonts w:eastAsia="Times New Roman"/>
      <w:b/>
      <w:bCs/>
      <w:kern w:val="32"/>
      <w:sz w:val="32"/>
      <w:szCs w:val="32"/>
    </w:rPr>
  </w:style>
  <w:style w:type="paragraph" w:customStyle="1" w:styleId="StyleBoldUnderliningKernat16pt">
    <w:name w:val="Style Bold Underlining + Kern at 16 pt"/>
    <w:uiPriority w:val="99"/>
    <w:qFormat/>
    <w:rsid w:val="0045610C"/>
    <w:pPr>
      <w:widowControl w:val="0"/>
      <w:tabs>
        <w:tab w:val="left" w:pos="8820"/>
      </w:tabs>
      <w:autoSpaceDE w:val="0"/>
      <w:autoSpaceDN w:val="0"/>
      <w:spacing w:before="100" w:after="100"/>
    </w:pPr>
    <w:rPr>
      <w:rFonts w:ascii="Times New Roman" w:eastAsia="Times New Roman" w:hAnsi="Times New Roman" w:cstheme="minorBidi"/>
      <w:b/>
      <w:bCs/>
      <w:kern w:val="32"/>
      <w:sz w:val="32"/>
      <w:szCs w:val="32"/>
      <w:u w:val="single"/>
      <w:lang w:val="en-GB" w:eastAsia="x-none"/>
    </w:rPr>
  </w:style>
  <w:style w:type="paragraph" w:customStyle="1" w:styleId="boldy">
    <w:name w:val="boldy"/>
    <w:basedOn w:val="Heading2"/>
    <w:uiPriority w:val="99"/>
    <w:qFormat/>
    <w:rsid w:val="0045610C"/>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45610C"/>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45610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45610C"/>
    <w:pPr>
      <w:ind w:left="400"/>
    </w:pPr>
    <w:rPr>
      <w:rFonts w:eastAsia="Times New Roman"/>
      <w:szCs w:val="20"/>
    </w:rPr>
  </w:style>
  <w:style w:type="paragraph" w:customStyle="1" w:styleId="Paste">
    <w:name w:val="Paste"/>
    <w:basedOn w:val="Normal"/>
    <w:qFormat/>
    <w:rsid w:val="0045610C"/>
    <w:rPr>
      <w:rFonts w:ascii="Arial Narrow" w:eastAsia="Times New Roman" w:hAnsi="Arial Narrow"/>
      <w:szCs w:val="20"/>
      <w:lang w:val="x-none" w:eastAsia="x-none"/>
    </w:rPr>
  </w:style>
  <w:style w:type="character" w:customStyle="1" w:styleId="UnderlineStyleChar">
    <w:name w:val="Underline Style Char"/>
    <w:link w:val="UnderlineStyle0"/>
    <w:locked/>
    <w:rsid w:val="0045610C"/>
    <w:rPr>
      <w:rFonts w:ascii="Georgia" w:eastAsia="Times New Roman" w:hAnsi="Georgia"/>
      <w:b/>
      <w:u w:val="single"/>
    </w:rPr>
  </w:style>
  <w:style w:type="paragraph" w:customStyle="1" w:styleId="UnderlineStyle0">
    <w:name w:val="Underline Style"/>
    <w:basedOn w:val="Normal"/>
    <w:link w:val="UnderlineStyleChar"/>
    <w:qFormat/>
    <w:rsid w:val="0045610C"/>
    <w:rPr>
      <w:rFonts w:ascii="Georgia" w:eastAsia="Times New Roman" w:hAnsi="Georgia"/>
      <w:b/>
      <w:u w:val="single"/>
    </w:rPr>
  </w:style>
  <w:style w:type="paragraph" w:customStyle="1" w:styleId="Normalization">
    <w:name w:val="Normalization"/>
    <w:basedOn w:val="Normal"/>
    <w:uiPriority w:val="99"/>
    <w:qFormat/>
    <w:rsid w:val="0045610C"/>
    <w:rPr>
      <w:rFonts w:eastAsia="Times New Roman"/>
      <w:sz w:val="18"/>
    </w:rPr>
  </w:style>
  <w:style w:type="paragraph" w:customStyle="1" w:styleId="BreifTitle">
    <w:name w:val="Breif Title"/>
    <w:basedOn w:val="Normal"/>
    <w:autoRedefine/>
    <w:uiPriority w:val="99"/>
    <w:qFormat/>
    <w:rsid w:val="0045610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45610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45610C"/>
    <w:pPr>
      <w:spacing w:before="0" w:after="0"/>
      <w:jc w:val="center"/>
      <w:outlineLvl w:val="0"/>
    </w:pPr>
    <w:rPr>
      <w:sz w:val="32"/>
      <w:szCs w:val="32"/>
      <w:lang w:bidi="ar-SA"/>
    </w:rPr>
  </w:style>
  <w:style w:type="paragraph" w:customStyle="1" w:styleId="Tagandcite">
    <w:name w:val="Tag and cite"/>
    <w:basedOn w:val="Normal"/>
    <w:autoRedefine/>
    <w:uiPriority w:val="99"/>
    <w:qFormat/>
    <w:rsid w:val="0045610C"/>
    <w:rPr>
      <w:rFonts w:eastAsia="Times New Roman"/>
      <w:color w:val="333333"/>
    </w:rPr>
  </w:style>
  <w:style w:type="paragraph" w:customStyle="1" w:styleId="StyleTagandCiteFranklinGothicDemi">
    <w:name w:val="Style Tag and Cite + Franklin Gothic Demi"/>
    <w:basedOn w:val="Normal"/>
    <w:autoRedefine/>
    <w:uiPriority w:val="99"/>
    <w:qFormat/>
    <w:rsid w:val="0045610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45610C"/>
    <w:rPr>
      <w:bCs/>
    </w:rPr>
  </w:style>
  <w:style w:type="paragraph" w:customStyle="1" w:styleId="tagCharCharCharCharCharCharChar">
    <w:name w:val="tag Char Char Char Char Char Char Char"/>
    <w:basedOn w:val="Normal"/>
    <w:uiPriority w:val="99"/>
    <w:qFormat/>
    <w:rsid w:val="0045610C"/>
    <w:rPr>
      <w:rFonts w:eastAsia="Times New Roman"/>
      <w:b/>
      <w:sz w:val="24"/>
      <w:szCs w:val="20"/>
    </w:rPr>
  </w:style>
  <w:style w:type="paragraph" w:customStyle="1" w:styleId="title-bold-medium">
    <w:name w:val="title-bold-medium"/>
    <w:basedOn w:val="Normal"/>
    <w:uiPriority w:val="99"/>
    <w:qFormat/>
    <w:rsid w:val="0045610C"/>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45610C"/>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5610C"/>
    <w:rPr>
      <w:rFonts w:ascii="Arial Narrow" w:eastAsia="Times New Roman" w:hAnsi="Arial Narrow"/>
      <w:b/>
      <w:sz w:val="24"/>
    </w:rPr>
  </w:style>
  <w:style w:type="paragraph" w:customStyle="1" w:styleId="BLOCKTITLE1">
    <w:name w:val="BLOCK TITLE"/>
    <w:basedOn w:val="Heading1"/>
    <w:uiPriority w:val="99"/>
    <w:qFormat/>
    <w:rsid w:val="0045610C"/>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45610C"/>
    <w:pPr>
      <w:widowControl w:val="0"/>
      <w:autoSpaceDE w:val="0"/>
      <w:autoSpaceDN w:val="0"/>
      <w:adjustRightInd w:val="0"/>
    </w:pPr>
    <w:rPr>
      <w:sz w:val="24"/>
      <w:szCs w:val="20"/>
    </w:rPr>
  </w:style>
  <w:style w:type="paragraph" w:customStyle="1" w:styleId="BriefTitle1">
    <w:name w:val="Brief Title 1"/>
    <w:basedOn w:val="Normal"/>
    <w:uiPriority w:val="99"/>
    <w:qFormat/>
    <w:rsid w:val="0045610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5610C"/>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45610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45610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45610C"/>
    <w:pPr>
      <w:spacing w:before="100" w:beforeAutospacing="1" w:after="100" w:afterAutospacing="1"/>
    </w:pPr>
    <w:rPr>
      <w:rFonts w:eastAsia="Times New Roman"/>
    </w:rPr>
  </w:style>
  <w:style w:type="paragraph" w:customStyle="1" w:styleId="ToRead">
    <w:name w:val="To Read"/>
    <w:basedOn w:val="Normal"/>
    <w:uiPriority w:val="99"/>
    <w:qFormat/>
    <w:rsid w:val="0045610C"/>
    <w:pPr>
      <w:ind w:left="720"/>
    </w:pPr>
    <w:rPr>
      <w:rFonts w:ascii="Verdana" w:eastAsia="Times New Roman" w:hAnsi="Verdana"/>
      <w:b/>
      <w:u w:val="single"/>
    </w:rPr>
  </w:style>
  <w:style w:type="paragraph" w:customStyle="1" w:styleId="Style1">
    <w:name w:val="Style 1"/>
    <w:basedOn w:val="Normal"/>
    <w:uiPriority w:val="99"/>
    <w:qFormat/>
    <w:rsid w:val="0045610C"/>
    <w:pPr>
      <w:widowControl w:val="0"/>
      <w:ind w:firstLine="216"/>
    </w:pPr>
    <w:rPr>
      <w:rFonts w:eastAsia="Times New Roman"/>
      <w:noProof/>
      <w:color w:val="000000"/>
      <w:szCs w:val="20"/>
    </w:rPr>
  </w:style>
  <w:style w:type="paragraph" w:customStyle="1" w:styleId="Style40">
    <w:name w:val="Style 4"/>
    <w:basedOn w:val="Normal"/>
    <w:uiPriority w:val="99"/>
    <w:qFormat/>
    <w:rsid w:val="0045610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45610C"/>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45610C"/>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45610C"/>
    <w:pPr>
      <w:ind w:left="1660"/>
    </w:pPr>
  </w:style>
  <w:style w:type="paragraph" w:customStyle="1" w:styleId="PageNumber1">
    <w:name w:val="Page Number1"/>
    <w:basedOn w:val="Normal"/>
    <w:next w:val="Normal"/>
    <w:uiPriority w:val="99"/>
    <w:qFormat/>
    <w:rsid w:val="0045610C"/>
    <w:rPr>
      <w:rFonts w:eastAsia="Times New Roman"/>
    </w:rPr>
  </w:style>
  <w:style w:type="paragraph" w:customStyle="1" w:styleId="Card1">
    <w:name w:val="Card1"/>
    <w:uiPriority w:val="99"/>
    <w:qFormat/>
    <w:rsid w:val="0045610C"/>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45610C"/>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5610C"/>
    <w:pPr>
      <w:ind w:left="288" w:right="288"/>
    </w:pPr>
    <w:rPr>
      <w:rFonts w:eastAsia="Times New Roman"/>
    </w:rPr>
  </w:style>
  <w:style w:type="paragraph" w:customStyle="1" w:styleId="CaseListNormal">
    <w:name w:val="Case List Normal"/>
    <w:basedOn w:val="Normal"/>
    <w:uiPriority w:val="99"/>
    <w:qFormat/>
    <w:rsid w:val="0045610C"/>
    <w:rPr>
      <w:rFonts w:ascii="Times" w:eastAsia="Times New Roman" w:hAnsi="Times"/>
      <w:szCs w:val="26"/>
    </w:rPr>
  </w:style>
  <w:style w:type="paragraph" w:customStyle="1" w:styleId="Body">
    <w:name w:val="Body"/>
    <w:basedOn w:val="Normal"/>
    <w:uiPriority w:val="99"/>
    <w:qFormat/>
    <w:rsid w:val="0045610C"/>
    <w:pPr>
      <w:outlineLvl w:val="3"/>
    </w:pPr>
    <w:rPr>
      <w:rFonts w:eastAsia="Times New Roman"/>
      <w:szCs w:val="20"/>
    </w:rPr>
  </w:style>
  <w:style w:type="paragraph" w:customStyle="1" w:styleId="3text">
    <w:name w:val="3text"/>
    <w:basedOn w:val="Normal"/>
    <w:uiPriority w:val="99"/>
    <w:qFormat/>
    <w:rsid w:val="0045610C"/>
    <w:pPr>
      <w:spacing w:before="100" w:beforeAutospacing="1" w:after="100" w:afterAutospacing="1"/>
    </w:pPr>
    <w:rPr>
      <w:rFonts w:eastAsia="Times New Roman"/>
      <w:sz w:val="24"/>
    </w:rPr>
  </w:style>
  <w:style w:type="paragraph" w:customStyle="1" w:styleId="TimesNewRoman12">
    <w:name w:val="TimesNewRoman12"/>
    <w:uiPriority w:val="99"/>
    <w:qFormat/>
    <w:rsid w:val="0045610C"/>
    <w:pPr>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45610C"/>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45610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45610C"/>
    <w:rPr>
      <w:rFonts w:eastAsia="Times New Roman"/>
      <w:color w:val="000000"/>
      <w:sz w:val="18"/>
    </w:rPr>
  </w:style>
  <w:style w:type="paragraph" w:customStyle="1" w:styleId="text1">
    <w:name w:val="text1"/>
    <w:basedOn w:val="Normal"/>
    <w:autoRedefine/>
    <w:uiPriority w:val="99"/>
    <w:qFormat/>
    <w:rsid w:val="0045610C"/>
    <w:rPr>
      <w:rFonts w:eastAsia="Times New Roman"/>
      <w:szCs w:val="20"/>
    </w:rPr>
  </w:style>
  <w:style w:type="paragraph" w:customStyle="1" w:styleId="RepeatBlockHeading">
    <w:name w:val="Repeat Block Heading"/>
    <w:basedOn w:val="Normal"/>
    <w:autoRedefine/>
    <w:uiPriority w:val="99"/>
    <w:qFormat/>
    <w:rsid w:val="0045610C"/>
    <w:pPr>
      <w:jc w:val="center"/>
    </w:pPr>
    <w:rPr>
      <w:rFonts w:eastAsia="Times New Roman"/>
      <w:b/>
      <w:smallCaps/>
      <w:color w:val="000000"/>
      <w:sz w:val="24"/>
      <w:u w:val="thick"/>
    </w:rPr>
  </w:style>
  <w:style w:type="paragraph" w:customStyle="1" w:styleId="story-headline">
    <w:name w:val="story-headline"/>
    <w:basedOn w:val="Normal"/>
    <w:uiPriority w:val="99"/>
    <w:qFormat/>
    <w:rsid w:val="0045610C"/>
    <w:pPr>
      <w:spacing w:before="72" w:after="72"/>
    </w:pPr>
    <w:rPr>
      <w:rFonts w:eastAsia="Times New Roman"/>
      <w:b/>
      <w:bCs/>
      <w:sz w:val="26"/>
      <w:szCs w:val="26"/>
    </w:rPr>
  </w:style>
  <w:style w:type="paragraph" w:customStyle="1" w:styleId="story-body">
    <w:name w:val="story-body"/>
    <w:basedOn w:val="Normal"/>
    <w:uiPriority w:val="99"/>
    <w:qFormat/>
    <w:rsid w:val="0045610C"/>
    <w:pPr>
      <w:spacing w:before="100" w:beforeAutospacing="1" w:after="100" w:afterAutospacing="1"/>
    </w:pPr>
    <w:rPr>
      <w:rFonts w:eastAsia="Times New Roman"/>
    </w:rPr>
  </w:style>
  <w:style w:type="paragraph" w:customStyle="1" w:styleId="story-dateline">
    <w:name w:val="story-dateline"/>
    <w:basedOn w:val="Normal"/>
    <w:uiPriority w:val="99"/>
    <w:qFormat/>
    <w:rsid w:val="0045610C"/>
    <w:rPr>
      <w:rFonts w:eastAsia="Times New Roman"/>
      <w:b/>
      <w:bCs/>
    </w:rPr>
  </w:style>
  <w:style w:type="paragraph" w:customStyle="1" w:styleId="TextofCards">
    <w:name w:val="Text of Cards"/>
    <w:basedOn w:val="Normal"/>
    <w:uiPriority w:val="99"/>
    <w:qFormat/>
    <w:rsid w:val="0045610C"/>
    <w:rPr>
      <w:rFonts w:eastAsia="Times New Roman"/>
      <w:color w:val="000000"/>
      <w:spacing w:val="6"/>
      <w:szCs w:val="23"/>
    </w:rPr>
  </w:style>
  <w:style w:type="paragraph" w:customStyle="1" w:styleId="Corpotesto">
    <w:name w:val="Corpo testo"/>
    <w:basedOn w:val="Normal"/>
    <w:uiPriority w:val="99"/>
    <w:qFormat/>
    <w:rsid w:val="0045610C"/>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45610C"/>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45610C"/>
    <w:rPr>
      <w:rFonts w:asciiTheme="minorHAnsi" w:eastAsia="Times New Roman" w:hAnsiTheme="minorHAnsi" w:cs="Calibri"/>
      <w:b/>
      <w:bCs/>
      <w:sz w:val="24"/>
      <w:szCs w:val="24"/>
    </w:rPr>
  </w:style>
  <w:style w:type="paragraph" w:customStyle="1" w:styleId="inside-copy">
    <w:name w:val="inside-copy"/>
    <w:basedOn w:val="Normal"/>
    <w:uiPriority w:val="99"/>
    <w:qFormat/>
    <w:rsid w:val="0045610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45610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45610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45610C"/>
    <w:rPr>
      <w:rFonts w:ascii="Arial" w:hAnsi="Arial"/>
      <w:b w:val="0"/>
      <w:caps w:val="0"/>
      <w:sz w:val="20"/>
    </w:rPr>
  </w:style>
  <w:style w:type="paragraph" w:customStyle="1" w:styleId="ProjectTitleLine">
    <w:name w:val="Project Title Line"/>
    <w:basedOn w:val="Normal"/>
    <w:next w:val="Normal"/>
    <w:autoRedefine/>
    <w:uiPriority w:val="99"/>
    <w:qFormat/>
    <w:rsid w:val="0045610C"/>
    <w:pPr>
      <w:jc w:val="center"/>
    </w:pPr>
    <w:rPr>
      <w:rFonts w:eastAsia="Times New Roman"/>
      <w:caps/>
      <w:szCs w:val="20"/>
    </w:rPr>
  </w:style>
  <w:style w:type="paragraph" w:customStyle="1" w:styleId="LanguageStrike">
    <w:name w:val="Language Strike"/>
    <w:basedOn w:val="Normal"/>
    <w:next w:val="Normal"/>
    <w:uiPriority w:val="99"/>
    <w:qFormat/>
    <w:rsid w:val="0045610C"/>
    <w:rPr>
      <w:rFonts w:ascii="Arial Narrow" w:eastAsia="Times New Roman" w:hAnsi="Arial Narrow"/>
      <w:strike/>
    </w:rPr>
  </w:style>
  <w:style w:type="paragraph" w:customStyle="1" w:styleId="NormalVerdana">
    <w:name w:val="Normal + Verdana"/>
    <w:aliases w:val="10 pt,White,Normal + Arial"/>
    <w:basedOn w:val="Normal"/>
    <w:uiPriority w:val="99"/>
    <w:qFormat/>
    <w:rsid w:val="0045610C"/>
    <w:rPr>
      <w:rFonts w:eastAsia="Times New Roman"/>
      <w:szCs w:val="20"/>
      <w:u w:val="single"/>
    </w:rPr>
  </w:style>
  <w:style w:type="paragraph" w:customStyle="1" w:styleId="Normal10pt">
    <w:name w:val="Normal + 10 pt"/>
    <w:basedOn w:val="Normal"/>
    <w:uiPriority w:val="99"/>
    <w:qFormat/>
    <w:rsid w:val="0045610C"/>
    <w:rPr>
      <w:rFonts w:eastAsia="Times New Roman"/>
      <w:szCs w:val="20"/>
    </w:rPr>
  </w:style>
  <w:style w:type="paragraph" w:customStyle="1" w:styleId="cardChar1Char">
    <w:name w:val="card Char1 Char"/>
    <w:basedOn w:val="Normal"/>
    <w:uiPriority w:val="99"/>
    <w:qFormat/>
    <w:rsid w:val="0045610C"/>
    <w:pPr>
      <w:ind w:left="288" w:right="288"/>
    </w:pPr>
    <w:rPr>
      <w:rFonts w:eastAsia="Times New Roman"/>
      <w:szCs w:val="20"/>
    </w:rPr>
  </w:style>
  <w:style w:type="paragraph" w:customStyle="1" w:styleId="CM12">
    <w:name w:val="CM12"/>
    <w:basedOn w:val="Default"/>
    <w:next w:val="Default"/>
    <w:uiPriority w:val="99"/>
    <w:qFormat/>
    <w:rsid w:val="0045610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45610C"/>
    <w:pPr>
      <w:widowControl w:val="0"/>
      <w:spacing w:after="480"/>
    </w:pPr>
    <w:rPr>
      <w:rFonts w:ascii="Granjon LT Std" w:hAnsi="Granjon LT Std"/>
      <w:color w:val="auto"/>
    </w:rPr>
  </w:style>
  <w:style w:type="paragraph" w:customStyle="1" w:styleId="CM10">
    <w:name w:val="CM10"/>
    <w:basedOn w:val="Default"/>
    <w:next w:val="Default"/>
    <w:uiPriority w:val="99"/>
    <w:qFormat/>
    <w:rsid w:val="0045610C"/>
    <w:pPr>
      <w:widowControl w:val="0"/>
      <w:spacing w:line="320" w:lineRule="atLeast"/>
    </w:pPr>
    <w:rPr>
      <w:rFonts w:ascii="Granjon LT Std" w:hAnsi="Granjon LT Std"/>
      <w:color w:val="auto"/>
    </w:rPr>
  </w:style>
  <w:style w:type="paragraph" w:customStyle="1" w:styleId="bold">
    <w:name w:val="bold"/>
    <w:basedOn w:val="Normal"/>
    <w:uiPriority w:val="99"/>
    <w:qFormat/>
    <w:rsid w:val="0045610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45610C"/>
    <w:rPr>
      <w:rFonts w:ascii="Arial Narrow" w:eastAsia="Times New Roman" w:hAnsi="Arial Narrow"/>
      <w:strike/>
      <w:szCs w:val="20"/>
    </w:rPr>
  </w:style>
  <w:style w:type="paragraph" w:customStyle="1" w:styleId="textbodyblack">
    <w:name w:val="textbodyblack"/>
    <w:basedOn w:val="Normal"/>
    <w:uiPriority w:val="99"/>
    <w:qFormat/>
    <w:rsid w:val="0045610C"/>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45610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561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45610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45610C"/>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5610C"/>
    <w:rPr>
      <w:rFonts w:ascii="Georgia" w:eastAsia="Times New Roman" w:hAnsi="Georgia"/>
      <w:b/>
      <w:bCs/>
      <w:szCs w:val="16"/>
      <w:u w:val="single"/>
    </w:rPr>
  </w:style>
  <w:style w:type="paragraph" w:customStyle="1" w:styleId="CiteCorrected">
    <w:name w:val="Cite Corrected"/>
    <w:basedOn w:val="Normal"/>
    <w:link w:val="CiteCorrectedChar"/>
    <w:qFormat/>
    <w:rsid w:val="0045610C"/>
    <w:rPr>
      <w:rFonts w:ascii="Georgia" w:eastAsia="Times New Roman" w:hAnsi="Georgia"/>
      <w:b/>
      <w:bCs/>
      <w:szCs w:val="16"/>
      <w:u w:val="single"/>
    </w:rPr>
  </w:style>
  <w:style w:type="paragraph" w:customStyle="1" w:styleId="CardText2">
    <w:name w:val="Card Text 2"/>
    <w:basedOn w:val="CardText10"/>
    <w:link w:val="CardText2Char"/>
    <w:qFormat/>
    <w:rsid w:val="0045610C"/>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rPr>
  </w:style>
  <w:style w:type="paragraph" w:customStyle="1" w:styleId="StyleLeft02">
    <w:name w:val="Style Left:  0.2&quot;"/>
    <w:basedOn w:val="Normal"/>
    <w:uiPriority w:val="99"/>
    <w:qFormat/>
    <w:rsid w:val="0045610C"/>
    <w:pPr>
      <w:ind w:left="288"/>
    </w:pPr>
    <w:rPr>
      <w:rFonts w:eastAsia="SimSun"/>
      <w:szCs w:val="20"/>
      <w:lang w:eastAsia="zh-CN"/>
    </w:rPr>
  </w:style>
  <w:style w:type="paragraph" w:customStyle="1" w:styleId="story-body-text">
    <w:name w:val="story-body-text"/>
    <w:basedOn w:val="Normal"/>
    <w:uiPriority w:val="99"/>
    <w:qFormat/>
    <w:rsid w:val="0045610C"/>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5610C"/>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45610C"/>
    <w:rPr>
      <w:u w:val="single"/>
    </w:rPr>
  </w:style>
  <w:style w:type="paragraph" w:customStyle="1" w:styleId="StyleCardText11ptUnderline">
    <w:name w:val="Style Card Text + 11 pt Underline"/>
    <w:link w:val="StyleCardText11ptUnderlineChar"/>
    <w:qFormat/>
    <w:rsid w:val="0045610C"/>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45610C"/>
    <w:rPr>
      <w:rFonts w:ascii="Georgia" w:hAnsi="Georgia"/>
      <w:sz w:val="16"/>
    </w:rPr>
  </w:style>
  <w:style w:type="paragraph" w:customStyle="1" w:styleId="StyleMinimizedText11pt">
    <w:name w:val="Style Minimized Text + 11 pt"/>
    <w:basedOn w:val="Normal"/>
    <w:link w:val="StyleMinimizedText11ptChar"/>
    <w:qFormat/>
    <w:rsid w:val="0045610C"/>
    <w:rPr>
      <w:rFonts w:ascii="Georgia" w:hAnsi="Georgia"/>
      <w:sz w:val="16"/>
    </w:rPr>
  </w:style>
  <w:style w:type="character" w:customStyle="1" w:styleId="StyleMinimizedText11pt1Char">
    <w:name w:val="Style Minimized Text + 11 pt1 Char"/>
    <w:basedOn w:val="DefaultParagraphFont"/>
    <w:link w:val="StyleMinimizedText11pt1"/>
    <w:locked/>
    <w:rsid w:val="0045610C"/>
    <w:rPr>
      <w:rFonts w:ascii="Georgia" w:hAnsi="Georgia"/>
      <w:sz w:val="16"/>
    </w:rPr>
  </w:style>
  <w:style w:type="paragraph" w:customStyle="1" w:styleId="StyleMinimizedText11pt1">
    <w:name w:val="Style Minimized Text + 11 pt1"/>
    <w:basedOn w:val="Normal"/>
    <w:link w:val="StyleMinimizedText11pt1Char"/>
    <w:qFormat/>
    <w:rsid w:val="0045610C"/>
    <w:rPr>
      <w:rFonts w:ascii="Georgia" w:hAnsi="Georgia"/>
      <w:sz w:val="16"/>
    </w:rPr>
  </w:style>
  <w:style w:type="character" w:customStyle="1" w:styleId="Debate-CardSmalltextF2Char">
    <w:name w:val="Debate- Card Small text F2 Char"/>
    <w:link w:val="Debate-CardSmalltextF2"/>
    <w:locked/>
    <w:rsid w:val="0045610C"/>
    <w:rPr>
      <w:rFonts w:ascii="Arial Narrow" w:hAnsi="Arial Narrow"/>
      <w:sz w:val="16"/>
    </w:rPr>
  </w:style>
  <w:style w:type="paragraph" w:customStyle="1" w:styleId="Debate-CardSmalltextF2">
    <w:name w:val="Debate- Card Small text F2"/>
    <w:basedOn w:val="Normal"/>
    <w:next w:val="Normal"/>
    <w:link w:val="Debate-CardSmalltextF2Char"/>
    <w:qFormat/>
    <w:rsid w:val="0045610C"/>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45610C"/>
    <w:rPr>
      <w:rFonts w:ascii="Arial Narrow" w:hAnsi="Arial Narrow"/>
      <w:b/>
      <w:sz w:val="18"/>
      <w:u w:val="single"/>
    </w:rPr>
  </w:style>
  <w:style w:type="paragraph" w:customStyle="1" w:styleId="Debate-EmphasizedText-F5">
    <w:name w:val="Debate- Emphasized Text- F5"/>
    <w:basedOn w:val="Normal"/>
    <w:link w:val="Debate-EmphasizedText-F5Char"/>
    <w:qFormat/>
    <w:rsid w:val="0045610C"/>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45610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45610C"/>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45610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45610C"/>
    <w:rPr>
      <w:rFonts w:ascii="Times New Roman" w:eastAsia="Times New Roman" w:hAnsi="Times New Roman" w:cs="Calibri"/>
      <w:sz w:val="16"/>
    </w:rPr>
  </w:style>
  <w:style w:type="character" w:customStyle="1" w:styleId="CardStyleChar">
    <w:name w:val="Card Style Char"/>
    <w:link w:val="CardStyle"/>
    <w:locked/>
    <w:rsid w:val="0045610C"/>
    <w:rPr>
      <w:rFonts w:eastAsia="Times New Roman"/>
    </w:rPr>
  </w:style>
  <w:style w:type="paragraph" w:customStyle="1" w:styleId="emactive">
    <w:name w:val="emactive"/>
    <w:basedOn w:val="Normal"/>
    <w:uiPriority w:val="99"/>
    <w:qFormat/>
    <w:rsid w:val="0045610C"/>
    <w:pPr>
      <w:spacing w:before="100" w:beforeAutospacing="1" w:after="100" w:afterAutospacing="1"/>
    </w:pPr>
    <w:rPr>
      <w:rFonts w:eastAsia="Times New Roman"/>
      <w:sz w:val="24"/>
    </w:rPr>
  </w:style>
  <w:style w:type="paragraph" w:customStyle="1" w:styleId="emready">
    <w:name w:val="emready"/>
    <w:basedOn w:val="Normal"/>
    <w:uiPriority w:val="99"/>
    <w:qFormat/>
    <w:rsid w:val="0045610C"/>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45610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5610C"/>
    <w:rPr>
      <w:rFonts w:ascii="Georgia" w:eastAsia="Times New Roman" w:hAnsi="Georgia" w:cs="Times New Roman"/>
      <w:b/>
      <w:u w:val="single"/>
    </w:rPr>
  </w:style>
  <w:style w:type="character" w:customStyle="1" w:styleId="CardHighlightChar">
    <w:name w:val="Card Highlight Char"/>
    <w:link w:val="CardHighlight"/>
    <w:locked/>
    <w:rsid w:val="0045610C"/>
    <w:rPr>
      <w:rFonts w:eastAsia="Calibri" w:cs="Calibri"/>
      <w:u w:val="single"/>
      <w:shd w:val="clear" w:color="auto" w:fill="66FFFF"/>
    </w:rPr>
  </w:style>
  <w:style w:type="paragraph" w:customStyle="1" w:styleId="CardHighlight">
    <w:name w:val="Card Highlight"/>
    <w:basedOn w:val="Normal"/>
    <w:link w:val="CardHighlightChar"/>
    <w:qFormat/>
    <w:rsid w:val="0045610C"/>
    <w:pPr>
      <w:shd w:val="clear" w:color="auto" w:fill="66FFFF"/>
    </w:pPr>
    <w:rPr>
      <w:rFonts w:eastAsia="Calibri" w:cs="Calibri"/>
      <w:u w:val="single"/>
    </w:rPr>
  </w:style>
  <w:style w:type="character" w:customStyle="1" w:styleId="BlockHeaderHiddenChar">
    <w:name w:val="Block Header Hidden Char"/>
    <w:link w:val="BlockHeaderHidden"/>
    <w:locked/>
    <w:rsid w:val="0045610C"/>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5610C"/>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45610C"/>
    <w:pPr>
      <w:spacing w:before="100" w:beforeAutospacing="1" w:after="100" w:afterAutospacing="1"/>
    </w:pPr>
    <w:rPr>
      <w:rFonts w:eastAsia="Times New Roman"/>
      <w:sz w:val="24"/>
    </w:rPr>
  </w:style>
  <w:style w:type="paragraph" w:customStyle="1" w:styleId="norma">
    <w:name w:val="norma"/>
    <w:basedOn w:val="Heading3"/>
    <w:uiPriority w:val="99"/>
    <w:qFormat/>
    <w:rsid w:val="0045610C"/>
    <w:rPr>
      <w:rFonts w:eastAsia="MS Gothic" w:cs="Arial"/>
      <w:sz w:val="24"/>
    </w:rPr>
  </w:style>
  <w:style w:type="paragraph" w:customStyle="1" w:styleId="nromal">
    <w:name w:val="nromal"/>
    <w:basedOn w:val="Normal"/>
    <w:uiPriority w:val="99"/>
    <w:qFormat/>
    <w:rsid w:val="0045610C"/>
    <w:pPr>
      <w:keepNext/>
      <w:keepLines/>
      <w:spacing w:before="200"/>
      <w:outlineLvl w:val="3"/>
    </w:pPr>
    <w:rPr>
      <w:rFonts w:eastAsia="Times New Roman" w:cs="Cambria"/>
      <w:b/>
      <w:iCs/>
    </w:rPr>
  </w:style>
  <w:style w:type="paragraph" w:customStyle="1" w:styleId="natural">
    <w:name w:val="natural"/>
    <w:basedOn w:val="Normal"/>
    <w:uiPriority w:val="99"/>
    <w:qFormat/>
    <w:rsid w:val="0045610C"/>
    <w:pPr>
      <w:keepNext/>
      <w:keepLines/>
      <w:spacing w:before="200"/>
      <w:outlineLvl w:val="3"/>
    </w:pPr>
    <w:rPr>
      <w:rFonts w:eastAsia="Times New Roman"/>
      <w:b/>
      <w:iCs/>
    </w:rPr>
  </w:style>
  <w:style w:type="paragraph" w:customStyle="1" w:styleId="nroaml">
    <w:name w:val="nroaml"/>
    <w:basedOn w:val="Normal"/>
    <w:uiPriority w:val="99"/>
    <w:qFormat/>
    <w:rsid w:val="0045610C"/>
    <w:pPr>
      <w:keepNext/>
      <w:keepLines/>
      <w:spacing w:before="200"/>
      <w:outlineLvl w:val="3"/>
    </w:pPr>
    <w:rPr>
      <w:rFonts w:eastAsia="Times New Roman"/>
      <w:b/>
      <w:iCs/>
    </w:rPr>
  </w:style>
  <w:style w:type="paragraph" w:customStyle="1" w:styleId="noraml">
    <w:name w:val="noraml"/>
    <w:basedOn w:val="Normal"/>
    <w:uiPriority w:val="99"/>
    <w:qFormat/>
    <w:rsid w:val="0045610C"/>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45610C"/>
    <w:rPr>
      <w:rFonts w:ascii="Georgia" w:eastAsia="Calibri" w:hAnsi="Georgia"/>
      <w:sz w:val="16"/>
      <w:szCs w:val="16"/>
    </w:rPr>
  </w:style>
  <w:style w:type="paragraph" w:customStyle="1" w:styleId="SmallSizeParagraph">
    <w:name w:val="Small Size Paragraph"/>
    <w:basedOn w:val="Normal"/>
    <w:link w:val="SmallSizeParagraphChar"/>
    <w:qFormat/>
    <w:rsid w:val="0045610C"/>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5610C"/>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5610C"/>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rPr>
  </w:style>
  <w:style w:type="character" w:customStyle="1" w:styleId="LanguageEditingChar">
    <w:name w:val="Language Editing Char"/>
    <w:link w:val="LanguageEditing"/>
    <w:locked/>
    <w:rsid w:val="0045610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5610C"/>
    <w:rPr>
      <w:rFonts w:ascii="Times New Roman" w:eastAsia="Times New Roman" w:hAnsi="Times New Roman" w:cs="Times New Roman"/>
      <w:strike/>
      <w:sz w:val="20"/>
    </w:rPr>
  </w:style>
  <w:style w:type="character" w:customStyle="1" w:styleId="CardT1Char">
    <w:name w:val="CardT1 Char"/>
    <w:link w:val="CardT1"/>
    <w:locked/>
    <w:rsid w:val="0045610C"/>
    <w:rPr>
      <w:rFonts w:ascii="Arial" w:eastAsia="Calibri" w:hAnsi="Arial" w:cs="Arial"/>
      <w:kern w:val="2"/>
      <w:sz w:val="14"/>
      <w:szCs w:val="14"/>
      <w:lang w:eastAsia="zh-TW"/>
    </w:rPr>
  </w:style>
  <w:style w:type="paragraph" w:customStyle="1" w:styleId="CardT1">
    <w:name w:val="CardT1"/>
    <w:basedOn w:val="Normal"/>
    <w:link w:val="CardT1Char"/>
    <w:qFormat/>
    <w:rsid w:val="0045610C"/>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5610C"/>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5610C"/>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45610C"/>
    <w:pPr>
      <w:spacing w:before="100" w:beforeAutospacing="1" w:after="100" w:afterAutospacing="1"/>
    </w:pPr>
    <w:rPr>
      <w:rFonts w:eastAsia="Times New Roman"/>
      <w:sz w:val="24"/>
    </w:rPr>
  </w:style>
  <w:style w:type="paragraph" w:customStyle="1" w:styleId="CiteReal">
    <w:name w:val="Cite Real"/>
    <w:basedOn w:val="Normal"/>
    <w:next w:val="Normal"/>
    <w:qFormat/>
    <w:rsid w:val="0045610C"/>
    <w:rPr>
      <w:rFonts w:eastAsia="MS Mincho"/>
      <w:b/>
      <w:sz w:val="24"/>
      <w:u w:val="single"/>
    </w:rPr>
  </w:style>
  <w:style w:type="paragraph" w:customStyle="1" w:styleId="2909F619802848F09E01365C32F34654">
    <w:name w:val="2909F619802848F09E01365C32F34654"/>
    <w:uiPriority w:val="99"/>
    <w:qFormat/>
    <w:rsid w:val="0045610C"/>
    <w:pPr>
      <w:spacing w:after="200" w:line="276" w:lineRule="auto"/>
    </w:pPr>
    <w:rPr>
      <w:rFonts w:eastAsia="Times New Roman" w:cs="Times New Roman"/>
      <w:lang w:eastAsia="ja-JP"/>
    </w:rPr>
  </w:style>
  <w:style w:type="character" w:customStyle="1" w:styleId="UnderlineSChar">
    <w:name w:val="Underline S Char"/>
    <w:link w:val="UnderlineS"/>
    <w:locked/>
    <w:rsid w:val="0045610C"/>
    <w:rPr>
      <w:rFonts w:ascii="Georgia" w:eastAsia="Calibri" w:hAnsi="Georgia"/>
      <w:u w:val="single"/>
      <w:lang w:val="x-none" w:eastAsia="zh-CN"/>
    </w:rPr>
  </w:style>
  <w:style w:type="paragraph" w:customStyle="1" w:styleId="UnderlineS">
    <w:name w:val="Underline S"/>
    <w:basedOn w:val="Normal"/>
    <w:link w:val="UnderlineSChar"/>
    <w:qFormat/>
    <w:rsid w:val="0045610C"/>
    <w:pPr>
      <w:spacing w:after="200"/>
    </w:pPr>
    <w:rPr>
      <w:rFonts w:ascii="Georgia" w:eastAsia="Calibri" w:hAnsi="Georgia"/>
      <w:u w:val="single"/>
      <w:lang w:val="x-none" w:eastAsia="zh-CN"/>
    </w:rPr>
  </w:style>
  <w:style w:type="character" w:customStyle="1" w:styleId="UnunderlinedChar">
    <w:name w:val="Ununderlined Char"/>
    <w:link w:val="Ununderlined"/>
    <w:locked/>
    <w:rsid w:val="0045610C"/>
    <w:rPr>
      <w:rFonts w:ascii="Georgia" w:eastAsia="SimSun" w:hAnsi="Georgia"/>
      <w:sz w:val="12"/>
    </w:rPr>
  </w:style>
  <w:style w:type="paragraph" w:customStyle="1" w:styleId="Ununderlined">
    <w:name w:val="Ununderlined"/>
    <w:basedOn w:val="Normal"/>
    <w:link w:val="UnunderlinedChar"/>
    <w:qFormat/>
    <w:rsid w:val="0045610C"/>
    <w:rPr>
      <w:rFonts w:ascii="Georgia" w:eastAsia="SimSun" w:hAnsi="Georgia"/>
      <w:sz w:val="12"/>
    </w:rPr>
  </w:style>
  <w:style w:type="character" w:customStyle="1" w:styleId="HighlightingChar">
    <w:name w:val="Highlighting Char"/>
    <w:link w:val="Highlighting"/>
    <w:locked/>
    <w:rsid w:val="0045610C"/>
    <w:rPr>
      <w:rFonts w:ascii="Georgia" w:eastAsia="SimSun" w:hAnsi="Georgia"/>
      <w:u w:val="thick"/>
    </w:rPr>
  </w:style>
  <w:style w:type="paragraph" w:customStyle="1" w:styleId="Highlighting">
    <w:name w:val="Highlighting"/>
    <w:basedOn w:val="Normal"/>
    <w:link w:val="HighlightingChar"/>
    <w:autoRedefine/>
    <w:qFormat/>
    <w:rsid w:val="0045610C"/>
    <w:rPr>
      <w:rFonts w:ascii="Georgia" w:eastAsia="SimSun" w:hAnsi="Georgia"/>
      <w:u w:val="thick"/>
    </w:rPr>
  </w:style>
  <w:style w:type="character" w:customStyle="1" w:styleId="CITEChar0">
    <w:name w:val="CITE Char"/>
    <w:link w:val="CITE"/>
    <w:locked/>
    <w:rsid w:val="0045610C"/>
    <w:rPr>
      <w:rFonts w:ascii="Arial" w:eastAsia="Times New Roman" w:hAnsi="Arial" w:cs="Arial"/>
      <w:iCs/>
      <w:smallCaps/>
      <w:sz w:val="20"/>
      <w:szCs w:val="20"/>
      <w:u w:val="double"/>
    </w:rPr>
  </w:style>
  <w:style w:type="paragraph" w:customStyle="1" w:styleId="CITE">
    <w:name w:val="CITE"/>
    <w:basedOn w:val="Heading2"/>
    <w:link w:val="CITEChar0"/>
    <w:autoRedefine/>
    <w:qFormat/>
    <w:rsid w:val="0045610C"/>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45610C"/>
    <w:pPr>
      <w:spacing w:before="100" w:beforeAutospacing="1" w:after="100" w:afterAutospacing="1"/>
    </w:pPr>
    <w:rPr>
      <w:rFonts w:eastAsia="Times New Roman"/>
      <w:sz w:val="24"/>
      <w:lang w:eastAsia="zh-CN"/>
    </w:rPr>
  </w:style>
  <w:style w:type="paragraph" w:customStyle="1" w:styleId="Analytics">
    <w:name w:val="Analytics"/>
    <w:basedOn w:val="Normal"/>
    <w:rsid w:val="0045610C"/>
    <w:rPr>
      <w:rFonts w:eastAsia="Calibri"/>
      <w:b/>
      <w:sz w:val="24"/>
    </w:rPr>
  </w:style>
  <w:style w:type="paragraph" w:customStyle="1" w:styleId="D345FF3D873148C5AE3FBF3267827368">
    <w:name w:val="D345FF3D873148C5AE3FBF3267827368"/>
    <w:uiPriority w:val="99"/>
    <w:qFormat/>
    <w:rsid w:val="0045610C"/>
    <w:pPr>
      <w:spacing w:after="200" w:line="276" w:lineRule="auto"/>
    </w:pPr>
    <w:rPr>
      <w:rFonts w:eastAsia="Times New Roman" w:cs="Times New Roman"/>
      <w:lang w:eastAsia="ja-JP"/>
    </w:rPr>
  </w:style>
  <w:style w:type="character" w:customStyle="1" w:styleId="NormaltextCharChar">
    <w:name w:val="Normal text Char Char"/>
    <w:link w:val="Normaltext0"/>
    <w:locked/>
    <w:rsid w:val="0045610C"/>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5610C"/>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45610C"/>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5610C"/>
    <w:rPr>
      <w:b/>
      <w:sz w:val="28"/>
    </w:rPr>
  </w:style>
  <w:style w:type="character" w:customStyle="1" w:styleId="SourcenameChar">
    <w:name w:val="Source name Char"/>
    <w:link w:val="Sourcename"/>
    <w:locked/>
    <w:rsid w:val="0045610C"/>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45610C"/>
    <w:rPr>
      <w:b/>
      <w:bCs/>
      <w:sz w:val="20"/>
    </w:rPr>
  </w:style>
  <w:style w:type="character" w:customStyle="1" w:styleId="underlinedcardChar">
    <w:name w:val="underlined card Char"/>
    <w:link w:val="underlinedcard0"/>
    <w:locked/>
    <w:rsid w:val="0045610C"/>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45610C"/>
    <w:rPr>
      <w:sz w:val="22"/>
      <w:u w:val="single"/>
    </w:rPr>
  </w:style>
  <w:style w:type="paragraph" w:customStyle="1" w:styleId="FullText">
    <w:name w:val="Full Text"/>
    <w:basedOn w:val="Normal"/>
    <w:uiPriority w:val="99"/>
    <w:qFormat/>
    <w:rsid w:val="0045610C"/>
    <w:rPr>
      <w:rFonts w:eastAsia="Times New Roman"/>
    </w:rPr>
  </w:style>
  <w:style w:type="character" w:customStyle="1" w:styleId="TextUnderlineChar">
    <w:name w:val="Text Underline Char"/>
    <w:link w:val="TextUnderline"/>
    <w:locked/>
    <w:rsid w:val="0045610C"/>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45610C"/>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45610C"/>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45610C"/>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45610C"/>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45610C"/>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45610C"/>
    <w:pPr>
      <w:spacing w:before="240"/>
      <w:outlineLvl w:val="2"/>
    </w:pPr>
    <w:rPr>
      <w:rFonts w:eastAsia="Times New Roman"/>
      <w:b/>
    </w:rPr>
  </w:style>
  <w:style w:type="character" w:customStyle="1" w:styleId="CiteCardChar">
    <w:name w:val="Cite_Card Char"/>
    <w:link w:val="CiteCard0"/>
    <w:locked/>
    <w:rsid w:val="0045610C"/>
    <w:rPr>
      <w:rFonts w:ascii="Times New Roman" w:eastAsia="Times New Roman" w:hAnsi="Times New Roman" w:cs="Arial"/>
      <w:bCs/>
      <w:sz w:val="20"/>
      <w:szCs w:val="20"/>
    </w:rPr>
  </w:style>
  <w:style w:type="paragraph" w:customStyle="1" w:styleId="CiteCard0">
    <w:name w:val="Cite_Card"/>
    <w:link w:val="CiteCardChar"/>
    <w:qFormat/>
    <w:rsid w:val="0045610C"/>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45610C"/>
    <w:pPr>
      <w:widowControl w:val="0"/>
    </w:pPr>
    <w:rPr>
      <w:rFonts w:eastAsia="MS Mincho"/>
      <w:color w:val="auto"/>
    </w:rPr>
  </w:style>
  <w:style w:type="paragraph" w:customStyle="1" w:styleId="dropcap">
    <w:name w:val="dropcap"/>
    <w:basedOn w:val="Normal"/>
    <w:uiPriority w:val="99"/>
    <w:qFormat/>
    <w:rsid w:val="0045610C"/>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45610C"/>
    <w:rPr>
      <w:rFonts w:ascii="Georgia" w:eastAsia="Times New Roman" w:hAnsi="Georgia"/>
      <w:u w:val="single"/>
    </w:rPr>
  </w:style>
  <w:style w:type="paragraph" w:customStyle="1" w:styleId="StyleStyle49pt6">
    <w:name w:val="Style Style4 + 9 pt6"/>
    <w:basedOn w:val="Style4"/>
    <w:link w:val="StyleStyle49pt6Char"/>
    <w:qFormat/>
    <w:rsid w:val="0045610C"/>
    <w:rPr>
      <w:rFonts w:ascii="Georgia" w:hAnsi="Georgia"/>
    </w:rPr>
  </w:style>
  <w:style w:type="character" w:customStyle="1" w:styleId="UnderlineCharCharCharCharChar">
    <w:name w:val="Underline Char Char Char Char Char"/>
    <w:link w:val="UnderlineCharCharCharChar"/>
    <w:locked/>
    <w:rsid w:val="0045610C"/>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5610C"/>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5610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5610C"/>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5610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5610C"/>
    <w:rPr>
      <w:rFonts w:ascii="Georgia" w:hAnsi="Georgia" w:cs="Calibri"/>
      <w:b/>
      <w:bCs/>
      <w:u w:val="single"/>
    </w:rPr>
  </w:style>
  <w:style w:type="character" w:customStyle="1" w:styleId="DebatenoramlChar">
    <w:name w:val="Debatenoraml Char"/>
    <w:link w:val="Debatenoraml"/>
    <w:locked/>
    <w:rsid w:val="0045610C"/>
    <w:rPr>
      <w:rFonts w:ascii="Times New Roman" w:hAnsi="Times New Roman" w:cs="Times New Roman"/>
    </w:rPr>
  </w:style>
  <w:style w:type="paragraph" w:customStyle="1" w:styleId="Debatenoraml">
    <w:name w:val="Debatenoraml"/>
    <w:basedOn w:val="NoSpacing"/>
    <w:link w:val="DebatenoramlChar"/>
    <w:qFormat/>
    <w:rsid w:val="0045610C"/>
    <w:rPr>
      <w:rFonts w:eastAsiaTheme="minorEastAsia"/>
      <w:sz w:val="22"/>
      <w:szCs w:val="22"/>
    </w:rPr>
  </w:style>
  <w:style w:type="paragraph" w:customStyle="1" w:styleId="SynergyTag">
    <w:name w:val="SynergyTag"/>
    <w:basedOn w:val="Normal"/>
    <w:uiPriority w:val="99"/>
    <w:qFormat/>
    <w:rsid w:val="0045610C"/>
    <w:rPr>
      <w:rFonts w:eastAsia="Calibri"/>
      <w:b/>
    </w:rPr>
  </w:style>
  <w:style w:type="character" w:customStyle="1" w:styleId="QualsChar">
    <w:name w:val="Quals Char"/>
    <w:link w:val="Quals"/>
    <w:locked/>
    <w:rsid w:val="0045610C"/>
    <w:rPr>
      <w:rFonts w:ascii="Georgia" w:eastAsia="Calibri" w:hAnsi="Georgia"/>
      <w:sz w:val="18"/>
    </w:rPr>
  </w:style>
  <w:style w:type="paragraph" w:customStyle="1" w:styleId="Quals">
    <w:name w:val="Quals"/>
    <w:basedOn w:val="Normal"/>
    <w:link w:val="QualsChar"/>
    <w:qFormat/>
    <w:rsid w:val="0045610C"/>
    <w:rPr>
      <w:rFonts w:ascii="Georgia" w:eastAsia="Calibri" w:hAnsi="Georgia"/>
      <w:sz w:val="18"/>
    </w:rPr>
  </w:style>
  <w:style w:type="paragraph" w:customStyle="1" w:styleId="times">
    <w:name w:val="times"/>
    <w:basedOn w:val="Normal"/>
    <w:qFormat/>
    <w:rsid w:val="0045610C"/>
    <w:pPr>
      <w:spacing w:before="100" w:beforeAutospacing="1" w:after="100" w:afterAutospacing="1"/>
    </w:pPr>
    <w:rPr>
      <w:rFonts w:eastAsia="Times New Roman"/>
      <w:sz w:val="24"/>
    </w:rPr>
  </w:style>
  <w:style w:type="paragraph" w:customStyle="1" w:styleId="BodyA">
    <w:name w:val="Body A"/>
    <w:uiPriority w:val="99"/>
    <w:qFormat/>
    <w:rsid w:val="0045610C"/>
    <w:rPr>
      <w:rFonts w:ascii="Helvetica" w:eastAsia="ヒラギノ角ゴ Pro W3" w:hAnsi="Helvetica" w:cs="Times New Roman"/>
      <w:color w:val="000000"/>
      <w:sz w:val="24"/>
      <w:szCs w:val="20"/>
    </w:rPr>
  </w:style>
  <w:style w:type="character" w:customStyle="1" w:styleId="StarredChar">
    <w:name w:val="Starred Char"/>
    <w:link w:val="Starred"/>
    <w:locked/>
    <w:rsid w:val="0045610C"/>
    <w:rPr>
      <w:rFonts w:ascii="Georgia" w:eastAsia="Times New Roman" w:hAnsi="Georgia"/>
      <w:b/>
      <w:caps/>
      <w:szCs w:val="28"/>
      <w:u w:val="single"/>
    </w:rPr>
  </w:style>
  <w:style w:type="paragraph" w:customStyle="1" w:styleId="Starred">
    <w:name w:val="Starred"/>
    <w:basedOn w:val="Normal"/>
    <w:link w:val="StarredChar"/>
    <w:qFormat/>
    <w:rsid w:val="0045610C"/>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45610C"/>
    <w:rPr>
      <w:rFonts w:ascii="Georgia" w:eastAsia="Times New Roman" w:hAnsi="Georgia"/>
      <w:b/>
      <w:caps/>
      <w:szCs w:val="28"/>
      <w:u w:val="single"/>
    </w:rPr>
  </w:style>
  <w:style w:type="paragraph" w:customStyle="1" w:styleId="NotStarred">
    <w:name w:val="NotStarred"/>
    <w:basedOn w:val="Normal"/>
    <w:link w:val="NotStarredChar"/>
    <w:qFormat/>
    <w:rsid w:val="0045610C"/>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45610C"/>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45610C"/>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5610C"/>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bdr w:val="single" w:sz="4" w:space="0" w:color="auto" w:frame="1"/>
    </w:rPr>
  </w:style>
  <w:style w:type="character" w:customStyle="1" w:styleId="H4TagChar1">
    <w:name w:val="H4 (Tag) Char1"/>
    <w:link w:val="H4Tag"/>
    <w:locked/>
    <w:rsid w:val="0045610C"/>
    <w:rPr>
      <w:rFonts w:ascii="Georgia" w:eastAsia="Calibri" w:hAnsi="Georgia"/>
      <w:b/>
    </w:rPr>
  </w:style>
  <w:style w:type="paragraph" w:customStyle="1" w:styleId="H4Tag">
    <w:name w:val="H4 (Tag)"/>
    <w:basedOn w:val="Normal"/>
    <w:link w:val="H4TagChar1"/>
    <w:qFormat/>
    <w:rsid w:val="0045610C"/>
    <w:rPr>
      <w:rFonts w:ascii="Georgia" w:eastAsia="Calibri" w:hAnsi="Georgia"/>
      <w:b/>
    </w:rPr>
  </w:style>
  <w:style w:type="paragraph" w:customStyle="1" w:styleId="CM25">
    <w:name w:val="CM25"/>
    <w:basedOn w:val="Default"/>
    <w:next w:val="Default"/>
    <w:qFormat/>
    <w:rsid w:val="0045610C"/>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45610C"/>
    <w:rPr>
      <w:rFonts w:ascii="Georgia" w:hAnsi="Georgia"/>
      <w:b/>
    </w:rPr>
  </w:style>
  <w:style w:type="paragraph" w:customStyle="1" w:styleId="Debate-CardTagandCite-F6">
    <w:name w:val="Debate- Card Tag and Cite- F6"/>
    <w:basedOn w:val="Normal"/>
    <w:link w:val="Debate-CardTagandCite-F6Char"/>
    <w:qFormat/>
    <w:rsid w:val="0045610C"/>
    <w:pPr>
      <w:contextualSpacing/>
    </w:pPr>
    <w:rPr>
      <w:rFonts w:ascii="Georgia" w:hAnsi="Georgia"/>
      <w:b/>
    </w:rPr>
  </w:style>
  <w:style w:type="character" w:customStyle="1" w:styleId="CardtextChar4">
    <w:name w:val="Card text Char"/>
    <w:link w:val="Cardtext3"/>
    <w:locked/>
    <w:rsid w:val="0045610C"/>
    <w:rPr>
      <w:rFonts w:ascii="Arial Narrow" w:hAnsi="Arial Narrow"/>
      <w:u w:val="single"/>
    </w:rPr>
  </w:style>
  <w:style w:type="paragraph" w:customStyle="1" w:styleId="Cardtext3">
    <w:name w:val="Card text"/>
    <w:link w:val="CardtextChar4"/>
    <w:qFormat/>
    <w:rsid w:val="0045610C"/>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45610C"/>
    <w:rPr>
      <w:rFonts w:ascii="Georgia" w:eastAsia="Times New Roman" w:hAnsi="Georgia"/>
      <w:b/>
      <w:szCs w:val="28"/>
      <w:u w:val="single"/>
    </w:rPr>
  </w:style>
  <w:style w:type="paragraph" w:customStyle="1" w:styleId="NewHeading2">
    <w:name w:val="NewHeading2"/>
    <w:basedOn w:val="Normal"/>
    <w:link w:val="NewHeading2Char"/>
    <w:qFormat/>
    <w:rsid w:val="0045610C"/>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45610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45610C"/>
    <w:rPr>
      <w:rFonts w:eastAsia="Calibri"/>
    </w:rPr>
  </w:style>
  <w:style w:type="paragraph" w:customStyle="1" w:styleId="TagLine">
    <w:name w:val="Tag Line"/>
    <w:basedOn w:val="Normal"/>
    <w:next w:val="FullText"/>
    <w:uiPriority w:val="99"/>
    <w:qFormat/>
    <w:rsid w:val="0045610C"/>
    <w:rPr>
      <w:rFonts w:ascii="Arial Narrow" w:eastAsia="Times New Roman" w:hAnsi="Arial Narrow"/>
      <w:b/>
      <w:sz w:val="28"/>
    </w:rPr>
  </w:style>
  <w:style w:type="paragraph" w:customStyle="1" w:styleId="Card6pt">
    <w:name w:val="Card 6pt"/>
    <w:basedOn w:val="Normal"/>
    <w:uiPriority w:val="99"/>
    <w:qFormat/>
    <w:rsid w:val="0045610C"/>
    <w:pPr>
      <w:ind w:left="288" w:right="288"/>
    </w:pPr>
    <w:rPr>
      <w:rFonts w:eastAsia="Calibri"/>
      <w:color w:val="000000"/>
      <w:sz w:val="12"/>
      <w:szCs w:val="20"/>
    </w:rPr>
  </w:style>
  <w:style w:type="character" w:customStyle="1" w:styleId="FullCiteChar">
    <w:name w:val="Full Cite Char"/>
    <w:link w:val="FullCite"/>
    <w:locked/>
    <w:rsid w:val="0045610C"/>
    <w:rPr>
      <w:rFonts w:ascii="Garamond" w:eastAsia="Calibri" w:hAnsi="Garamond"/>
    </w:rPr>
  </w:style>
  <w:style w:type="paragraph" w:customStyle="1" w:styleId="FullCite">
    <w:name w:val="Full Cite"/>
    <w:basedOn w:val="Normal"/>
    <w:next w:val="Normal"/>
    <w:link w:val="FullCiteChar"/>
    <w:qFormat/>
    <w:rsid w:val="0045610C"/>
    <w:rPr>
      <w:rFonts w:ascii="Garamond" w:eastAsia="Calibri" w:hAnsi="Garamond"/>
    </w:rPr>
  </w:style>
  <w:style w:type="character" w:customStyle="1" w:styleId="StyleCardStyleBlackUnderlineChar">
    <w:name w:val="Style Card Style + Black Underline Char"/>
    <w:link w:val="StyleCardStyleBlackUnderline"/>
    <w:locked/>
    <w:rsid w:val="0045610C"/>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5610C"/>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45610C"/>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45610C"/>
    <w:rPr>
      <w:rFonts w:ascii="Century Gothic" w:eastAsia="Times New Roman" w:hAnsi="Century Gothic"/>
    </w:rPr>
  </w:style>
  <w:style w:type="character" w:customStyle="1" w:styleId="StylecardThickunderlineChar">
    <w:name w:val="Style card + Thick underline Char"/>
    <w:link w:val="StylecardThickunderline"/>
    <w:locked/>
    <w:rsid w:val="0045610C"/>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5610C"/>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45610C"/>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5610C"/>
    <w:pPr>
      <w:ind w:left="288" w:right="288"/>
    </w:pPr>
    <w:rPr>
      <w:rFonts w:ascii="Georgia" w:eastAsia="SimSun" w:hAnsi="Georgia"/>
      <w:b/>
      <w:bCs/>
      <w:u w:val="single"/>
      <w:lang w:eastAsia="zh-CN"/>
    </w:rPr>
  </w:style>
  <w:style w:type="paragraph" w:customStyle="1" w:styleId="CM27">
    <w:name w:val="CM27"/>
    <w:basedOn w:val="Default"/>
    <w:next w:val="Default"/>
    <w:qFormat/>
    <w:rsid w:val="0045610C"/>
    <w:pPr>
      <w:spacing w:after="200" w:line="276" w:lineRule="auto"/>
    </w:pPr>
    <w:rPr>
      <w:rFonts w:eastAsia="Calibri"/>
      <w:color w:val="auto"/>
      <w:sz w:val="22"/>
    </w:rPr>
  </w:style>
  <w:style w:type="paragraph" w:customStyle="1" w:styleId="font-null">
    <w:name w:val="font-null"/>
    <w:basedOn w:val="Normal"/>
    <w:uiPriority w:val="99"/>
    <w:qFormat/>
    <w:rsid w:val="0045610C"/>
    <w:pPr>
      <w:spacing w:before="100" w:beforeAutospacing="1" w:after="100" w:afterAutospacing="1"/>
    </w:pPr>
    <w:rPr>
      <w:rFonts w:eastAsia="Times New Roman"/>
      <w:sz w:val="24"/>
    </w:rPr>
  </w:style>
  <w:style w:type="paragraph" w:customStyle="1" w:styleId="rteindent1">
    <w:name w:val="rteindent1"/>
    <w:basedOn w:val="Normal"/>
    <w:uiPriority w:val="99"/>
    <w:qFormat/>
    <w:rsid w:val="0045610C"/>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5610C"/>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45610C"/>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5610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5610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5610C"/>
    <w:pPr>
      <w:spacing w:before="100" w:beforeAutospacing="1" w:after="100" w:afterAutospacing="1"/>
    </w:pPr>
    <w:rPr>
      <w:rFonts w:eastAsia="Times New Roman"/>
      <w:sz w:val="24"/>
    </w:rPr>
  </w:style>
  <w:style w:type="paragraph" w:customStyle="1" w:styleId="class">
    <w:name w:val="class"/>
    <w:basedOn w:val="Normal"/>
    <w:uiPriority w:val="99"/>
    <w:qFormat/>
    <w:rsid w:val="0045610C"/>
    <w:pPr>
      <w:spacing w:before="100" w:beforeAutospacing="1" w:after="100" w:afterAutospacing="1"/>
    </w:pPr>
    <w:rPr>
      <w:rFonts w:eastAsia="Times New Roman"/>
      <w:sz w:val="24"/>
    </w:rPr>
  </w:style>
  <w:style w:type="character" w:customStyle="1" w:styleId="blocktitleChar">
    <w:name w:val="block title Char"/>
    <w:link w:val="blocktitle0"/>
    <w:locked/>
    <w:rsid w:val="0045610C"/>
    <w:rPr>
      <w:rFonts w:eastAsia="Calibri"/>
      <w:b/>
      <w:caps/>
      <w:sz w:val="28"/>
      <w:szCs w:val="28"/>
      <w:lang w:val="es-ES"/>
    </w:rPr>
  </w:style>
  <w:style w:type="paragraph" w:customStyle="1" w:styleId="Pa6">
    <w:name w:val="Pa6"/>
    <w:basedOn w:val="Normal"/>
    <w:next w:val="Normal"/>
    <w:uiPriority w:val="99"/>
    <w:qFormat/>
    <w:rsid w:val="0045610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45610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45610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45610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45610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45610C"/>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45610C"/>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5610C"/>
    <w:rPr>
      <w:rFonts w:ascii="Georgia" w:eastAsia="SimSun" w:hAnsi="Georgia"/>
      <w:b/>
      <w:bCs/>
    </w:rPr>
  </w:style>
  <w:style w:type="paragraph" w:customStyle="1" w:styleId="summary">
    <w:name w:val="summary"/>
    <w:basedOn w:val="Normal"/>
    <w:uiPriority w:val="99"/>
    <w:qFormat/>
    <w:rsid w:val="0045610C"/>
    <w:pPr>
      <w:spacing w:before="100" w:beforeAutospacing="1" w:after="100" w:afterAutospacing="1"/>
    </w:pPr>
    <w:rPr>
      <w:rFonts w:eastAsia="Times New Roman"/>
      <w:sz w:val="24"/>
    </w:rPr>
  </w:style>
  <w:style w:type="paragraph" w:customStyle="1" w:styleId="Caption2">
    <w:name w:val="Caption2"/>
    <w:basedOn w:val="Normal"/>
    <w:uiPriority w:val="99"/>
    <w:qFormat/>
    <w:rsid w:val="0045610C"/>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45610C"/>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5610C"/>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45610C"/>
    <w:pPr>
      <w:jc w:val="center"/>
    </w:pPr>
    <w:rPr>
      <w:rFonts w:ascii="Book Antiqua" w:eastAsia="Times New Roman" w:hAnsi="Book Antiqua"/>
      <w:b/>
      <w:sz w:val="28"/>
    </w:rPr>
  </w:style>
  <w:style w:type="paragraph" w:customStyle="1" w:styleId="Little">
    <w:name w:val="Little"/>
    <w:basedOn w:val="Normal"/>
    <w:next w:val="Normal"/>
    <w:link w:val="LittleChar"/>
    <w:qFormat/>
    <w:rsid w:val="0045610C"/>
    <w:pPr>
      <w:ind w:left="288"/>
    </w:pPr>
    <w:rPr>
      <w:rFonts w:ascii="Garamond" w:eastAsia="Times New Roman" w:hAnsi="Garamond"/>
    </w:rPr>
  </w:style>
  <w:style w:type="paragraph" w:customStyle="1" w:styleId="AAAcard">
    <w:name w:val="AAAcard"/>
    <w:basedOn w:val="Normal"/>
    <w:uiPriority w:val="99"/>
    <w:qFormat/>
    <w:rsid w:val="0045610C"/>
    <w:pPr>
      <w:ind w:left="288" w:right="288"/>
    </w:pPr>
    <w:rPr>
      <w:rFonts w:eastAsia="Times New Roman"/>
    </w:rPr>
  </w:style>
  <w:style w:type="paragraph" w:customStyle="1" w:styleId="Caption3">
    <w:name w:val="Caption3"/>
    <w:basedOn w:val="Normal"/>
    <w:uiPriority w:val="99"/>
    <w:qFormat/>
    <w:rsid w:val="0045610C"/>
    <w:pPr>
      <w:spacing w:before="100" w:beforeAutospacing="1" w:after="100" w:afterAutospacing="1"/>
    </w:pPr>
    <w:rPr>
      <w:rFonts w:eastAsia="Times New Roman"/>
      <w:sz w:val="24"/>
    </w:rPr>
  </w:style>
  <w:style w:type="paragraph" w:customStyle="1" w:styleId="body-12-5">
    <w:name w:val="body-12-5"/>
    <w:basedOn w:val="Normal"/>
    <w:uiPriority w:val="99"/>
    <w:qFormat/>
    <w:rsid w:val="0045610C"/>
    <w:pPr>
      <w:spacing w:before="100" w:beforeAutospacing="1" w:after="100" w:afterAutospacing="1"/>
    </w:pPr>
    <w:rPr>
      <w:rFonts w:eastAsia="Times New Roman"/>
      <w:sz w:val="24"/>
    </w:rPr>
  </w:style>
  <w:style w:type="paragraph" w:customStyle="1" w:styleId="infuse">
    <w:name w:val="infuse"/>
    <w:basedOn w:val="Normal"/>
    <w:uiPriority w:val="99"/>
    <w:qFormat/>
    <w:rsid w:val="0045610C"/>
    <w:pPr>
      <w:spacing w:before="100" w:beforeAutospacing="1" w:after="100" w:afterAutospacing="1"/>
    </w:pPr>
    <w:rPr>
      <w:rFonts w:eastAsia="Times New Roman"/>
      <w:sz w:val="24"/>
    </w:rPr>
  </w:style>
  <w:style w:type="paragraph" w:customStyle="1" w:styleId="fontreg">
    <w:name w:val="font_reg"/>
    <w:basedOn w:val="Normal"/>
    <w:uiPriority w:val="99"/>
    <w:qFormat/>
    <w:rsid w:val="0045610C"/>
    <w:pPr>
      <w:spacing w:before="100" w:beforeAutospacing="1" w:after="100" w:afterAutospacing="1"/>
    </w:pPr>
    <w:rPr>
      <w:rFonts w:eastAsia="Times New Roman"/>
      <w:sz w:val="24"/>
    </w:rPr>
  </w:style>
  <w:style w:type="paragraph" w:customStyle="1" w:styleId="CITEF3">
    <w:name w:val="CITE F3"/>
    <w:uiPriority w:val="99"/>
    <w:qFormat/>
    <w:rsid w:val="0045610C"/>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45610C"/>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5610C"/>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5610C"/>
    <w:rPr>
      <w:rFonts w:eastAsia="Calibri" w:cs="Times New Roman"/>
      <w:sz w:val="20"/>
      <w:szCs w:val="20"/>
      <w:u w:val="single"/>
    </w:rPr>
  </w:style>
  <w:style w:type="paragraph" w:customStyle="1" w:styleId="StyleUnderlineTimesNewRoman">
    <w:name w:val="Style Underline + Times New Roman"/>
    <w:link w:val="StyleUnderlineTimesNewRomanChar"/>
    <w:qFormat/>
    <w:rsid w:val="0045610C"/>
    <w:pPr>
      <w:spacing w:after="200"/>
    </w:pPr>
    <w:rPr>
      <w:rFonts w:eastAsia="Calibri" w:cs="Times New Roman"/>
      <w:sz w:val="20"/>
      <w:szCs w:val="20"/>
      <w:u w:val="single"/>
    </w:rPr>
  </w:style>
  <w:style w:type="paragraph" w:customStyle="1" w:styleId="hotroute1">
    <w:name w:val="hot route!"/>
    <w:basedOn w:val="Normal"/>
    <w:qFormat/>
    <w:rsid w:val="0045610C"/>
    <w:pPr>
      <w:ind w:left="144"/>
    </w:pPr>
    <w:rPr>
      <w:rFonts w:ascii="Cambria" w:eastAsia="Calibri" w:hAnsi="Cambria"/>
      <w:sz w:val="24"/>
    </w:rPr>
  </w:style>
  <w:style w:type="paragraph" w:customStyle="1" w:styleId="FreeFormA">
    <w:name w:val="Free Form A"/>
    <w:autoRedefine/>
    <w:uiPriority w:val="99"/>
    <w:qFormat/>
    <w:rsid w:val="0045610C"/>
    <w:pPr>
      <w:spacing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5610C"/>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45610C"/>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5610C"/>
    <w:rPr>
      <w:rFonts w:ascii="Times New Roman" w:eastAsia="Times New Roman" w:hAnsi="Times New Roman" w:cs="Times New Roman"/>
      <w:sz w:val="10"/>
    </w:rPr>
  </w:style>
  <w:style w:type="paragraph" w:customStyle="1" w:styleId="subheader">
    <w:name w:val="subheader"/>
    <w:basedOn w:val="Normal"/>
    <w:uiPriority w:val="99"/>
    <w:qFormat/>
    <w:rsid w:val="0045610C"/>
    <w:pPr>
      <w:spacing w:before="100" w:beforeAutospacing="1" w:after="100" w:afterAutospacing="1"/>
    </w:pPr>
    <w:rPr>
      <w:rFonts w:eastAsia="Times New Roman"/>
      <w:sz w:val="24"/>
    </w:rPr>
  </w:style>
  <w:style w:type="paragraph" w:customStyle="1" w:styleId="firstletter">
    <w:name w:val="firstletter"/>
    <w:basedOn w:val="Normal"/>
    <w:uiPriority w:val="99"/>
    <w:qFormat/>
    <w:rsid w:val="0045610C"/>
    <w:pPr>
      <w:spacing w:before="100" w:beforeAutospacing="1" w:after="100" w:afterAutospacing="1"/>
    </w:pPr>
    <w:rPr>
      <w:rFonts w:eastAsia="Times New Roman"/>
      <w:sz w:val="24"/>
    </w:rPr>
  </w:style>
  <w:style w:type="paragraph" w:customStyle="1" w:styleId="more">
    <w:name w:val="more"/>
    <w:basedOn w:val="Normal"/>
    <w:uiPriority w:val="99"/>
    <w:qFormat/>
    <w:rsid w:val="0045610C"/>
    <w:pPr>
      <w:spacing w:before="100" w:beforeAutospacing="1" w:after="100" w:afterAutospacing="1"/>
    </w:pPr>
    <w:rPr>
      <w:rFonts w:eastAsia="Times New Roman"/>
      <w:sz w:val="24"/>
    </w:rPr>
  </w:style>
  <w:style w:type="paragraph" w:customStyle="1" w:styleId="story">
    <w:name w:val="story"/>
    <w:basedOn w:val="Normal"/>
    <w:uiPriority w:val="99"/>
    <w:qFormat/>
    <w:rsid w:val="0045610C"/>
    <w:pPr>
      <w:spacing w:before="100" w:beforeAutospacing="1" w:after="100" w:afterAutospacing="1"/>
    </w:pPr>
    <w:rPr>
      <w:rFonts w:eastAsia="Times New Roman"/>
      <w:sz w:val="24"/>
    </w:rPr>
  </w:style>
  <w:style w:type="paragraph" w:customStyle="1" w:styleId="H1numbered">
    <w:name w:val="H1 numbered"/>
    <w:basedOn w:val="Normal"/>
    <w:uiPriority w:val="99"/>
    <w:qFormat/>
    <w:rsid w:val="0045610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45610C"/>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45610C"/>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45610C"/>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45610C"/>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45610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45610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45610C"/>
    <w:pPr>
      <w:widowControl w:val="0"/>
      <w:spacing w:after="63"/>
    </w:pPr>
    <w:rPr>
      <w:rFonts w:ascii="Arial" w:hAnsi="Arial"/>
      <w:color w:val="auto"/>
    </w:rPr>
  </w:style>
  <w:style w:type="paragraph" w:customStyle="1" w:styleId="CM35">
    <w:name w:val="CM35"/>
    <w:basedOn w:val="Default"/>
    <w:next w:val="Default"/>
    <w:uiPriority w:val="99"/>
    <w:qFormat/>
    <w:rsid w:val="0045610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45610C"/>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45610C"/>
    <w:rPr>
      <w:rFonts w:eastAsia="Times New Roman" w:cs="Times New Roman"/>
      <w:sz w:val="20"/>
      <w:szCs w:val="20"/>
    </w:rPr>
  </w:style>
  <w:style w:type="paragraph" w:customStyle="1" w:styleId="StylecardCharCharChar11pt">
    <w:name w:val="Style card Char Char Char + 11 pt"/>
    <w:link w:val="StylecardCharCharChar11ptChar"/>
    <w:qFormat/>
    <w:rsid w:val="0045610C"/>
    <w:pPr>
      <w:spacing w:after="200"/>
      <w:ind w:left="288" w:right="288"/>
    </w:pPr>
    <w:rPr>
      <w:rFonts w:eastAsia="Times New Roman" w:cs="Times New Roman"/>
      <w:sz w:val="20"/>
      <w:szCs w:val="20"/>
    </w:rPr>
  </w:style>
  <w:style w:type="character" w:customStyle="1" w:styleId="StyleCards11ptChar">
    <w:name w:val="Style Cards + 11 pt Char"/>
    <w:link w:val="StyleCards11pt"/>
    <w:locked/>
    <w:rsid w:val="0045610C"/>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5610C"/>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5610C"/>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5610C"/>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45610C"/>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5610C"/>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5610C"/>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5610C"/>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45610C"/>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5610C"/>
    <w:rPr>
      <w:rFonts w:ascii="Georgia" w:hAnsi="Georgia"/>
      <w:lang w:val="x-none" w:eastAsia="x-none"/>
    </w:rPr>
  </w:style>
  <w:style w:type="character" w:customStyle="1" w:styleId="NormalFontChar">
    <w:name w:val="Normal Font Char"/>
    <w:link w:val="NormalFont"/>
    <w:locked/>
    <w:rsid w:val="0045610C"/>
    <w:rPr>
      <w:rFonts w:ascii="Times New Roman" w:eastAsia="Times New Roman" w:hAnsi="Times New Roman" w:cs="Times New Roman"/>
      <w:sz w:val="20"/>
      <w:szCs w:val="20"/>
    </w:rPr>
  </w:style>
  <w:style w:type="paragraph" w:customStyle="1" w:styleId="NormalFont">
    <w:name w:val="Normal Font"/>
    <w:link w:val="NormalFontChar"/>
    <w:qFormat/>
    <w:rsid w:val="0045610C"/>
    <w:rPr>
      <w:rFonts w:ascii="Times New Roman" w:eastAsia="Times New Roman" w:hAnsi="Times New Roman" w:cs="Times New Roman"/>
      <w:sz w:val="20"/>
      <w:szCs w:val="20"/>
    </w:rPr>
  </w:style>
  <w:style w:type="paragraph" w:customStyle="1" w:styleId="StyleSmall11pt">
    <w:name w:val="Style Small + 11 pt"/>
    <w:uiPriority w:val="99"/>
    <w:qFormat/>
    <w:rsid w:val="0045610C"/>
    <w:pPr>
      <w:spacing w:after="200"/>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45610C"/>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5610C"/>
    <w:rPr>
      <w:u w:val="single"/>
      <w:lang w:val="x-none" w:eastAsia="x-none"/>
    </w:rPr>
  </w:style>
  <w:style w:type="character" w:customStyle="1" w:styleId="StyleNormalFont11ptBoldUnderlineChar">
    <w:name w:val="Style Normal Font + 11 pt Bold Underline Char"/>
    <w:link w:val="StyleNormalFont11ptBoldUnderline"/>
    <w:locked/>
    <w:rsid w:val="0045610C"/>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5610C"/>
    <w:rPr>
      <w:b/>
      <w:bCs/>
      <w:u w:val="single"/>
      <w:lang w:val="x-none" w:eastAsia="x-none"/>
    </w:rPr>
  </w:style>
  <w:style w:type="paragraph" w:customStyle="1" w:styleId="Smallfont0">
    <w:name w:val="Smallfont"/>
    <w:basedOn w:val="Normal"/>
    <w:uiPriority w:val="99"/>
    <w:qFormat/>
    <w:rsid w:val="0045610C"/>
    <w:rPr>
      <w:rFonts w:eastAsia="Times New Roman"/>
      <w:sz w:val="15"/>
    </w:rPr>
  </w:style>
  <w:style w:type="paragraph" w:customStyle="1" w:styleId="formatvorlage2">
    <w:name w:val="formatvorlage2"/>
    <w:basedOn w:val="Normal"/>
    <w:uiPriority w:val="99"/>
    <w:qFormat/>
    <w:rsid w:val="0045610C"/>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45610C"/>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5610C"/>
    <w:pPr>
      <w:spacing w:after="0"/>
      <w:contextualSpacing w:val="0"/>
      <w:jc w:val="center"/>
    </w:pPr>
    <w:rPr>
      <w:rFonts w:ascii="Georgia" w:eastAsia="Times New Roman" w:hAnsi="Georgia" w:cs="Calibri (Headings)"/>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45610C"/>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5610C"/>
    <w:pPr>
      <w:spacing w:after="0"/>
      <w:contextualSpacing w:val="0"/>
      <w:jc w:val="center"/>
    </w:pPr>
    <w:rPr>
      <w:rFonts w:ascii="Georgia" w:eastAsia="Times New Roman" w:hAnsi="Georgia" w:cs="Calibri (Headings)"/>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45610C"/>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45610C"/>
    <w:pPr>
      <w:ind w:left="144"/>
    </w:pPr>
    <w:rPr>
      <w:rFonts w:ascii="Georgia" w:eastAsia="Times New Roman" w:hAnsi="Georgia"/>
      <w:lang w:val="x-none" w:eastAsia="x-none"/>
    </w:rPr>
  </w:style>
  <w:style w:type="paragraph" w:customStyle="1" w:styleId="deck">
    <w:name w:val="deck"/>
    <w:basedOn w:val="Normal"/>
    <w:uiPriority w:val="99"/>
    <w:qFormat/>
    <w:rsid w:val="0045610C"/>
    <w:pPr>
      <w:spacing w:before="100" w:beforeAutospacing="1" w:after="100" w:afterAutospacing="1"/>
    </w:pPr>
    <w:rPr>
      <w:rFonts w:eastAsia="Times New Roman"/>
      <w:sz w:val="24"/>
    </w:rPr>
  </w:style>
  <w:style w:type="paragraph" w:customStyle="1" w:styleId="i1">
    <w:name w:val="i1"/>
    <w:basedOn w:val="Normal"/>
    <w:uiPriority w:val="99"/>
    <w:qFormat/>
    <w:rsid w:val="0045610C"/>
    <w:pPr>
      <w:spacing w:before="100" w:beforeAutospacing="1" w:after="100" w:afterAutospacing="1"/>
    </w:pPr>
    <w:rPr>
      <w:rFonts w:eastAsia="Times New Roman"/>
      <w:sz w:val="24"/>
    </w:rPr>
  </w:style>
  <w:style w:type="paragraph" w:customStyle="1" w:styleId="question">
    <w:name w:val="question"/>
    <w:basedOn w:val="Normal"/>
    <w:uiPriority w:val="99"/>
    <w:qFormat/>
    <w:rsid w:val="0045610C"/>
    <w:pPr>
      <w:spacing w:before="100" w:beforeAutospacing="1" w:after="100" w:afterAutospacing="1"/>
    </w:pPr>
    <w:rPr>
      <w:rFonts w:eastAsia="Times New Roman"/>
      <w:sz w:val="24"/>
    </w:rPr>
  </w:style>
  <w:style w:type="paragraph" w:customStyle="1" w:styleId="bodycopy">
    <w:name w:val="bodycopy"/>
    <w:basedOn w:val="Normal"/>
    <w:uiPriority w:val="99"/>
    <w:qFormat/>
    <w:rsid w:val="0045610C"/>
    <w:pPr>
      <w:spacing w:before="100" w:beforeAutospacing="1" w:after="100" w:afterAutospacing="1"/>
    </w:pPr>
    <w:rPr>
      <w:rFonts w:eastAsia="Times New Roman"/>
      <w:sz w:val="24"/>
    </w:rPr>
  </w:style>
  <w:style w:type="paragraph" w:customStyle="1" w:styleId="Fifth">
    <w:name w:val="Fifth"/>
    <w:basedOn w:val="Normal"/>
    <w:link w:val="FifthChar"/>
    <w:qFormat/>
    <w:rsid w:val="0045610C"/>
    <w:rPr>
      <w:rFonts w:eastAsia="Calibri"/>
    </w:rPr>
  </w:style>
  <w:style w:type="paragraph" w:customStyle="1" w:styleId="NoteLevel22">
    <w:name w:val="Note Level 22"/>
    <w:basedOn w:val="Normal"/>
    <w:next w:val="Normal"/>
    <w:uiPriority w:val="99"/>
    <w:qFormat/>
    <w:rsid w:val="0045610C"/>
    <w:pPr>
      <w:keepNext/>
      <w:ind w:left="288" w:right="288"/>
    </w:pPr>
    <w:rPr>
      <w:rFonts w:eastAsia="MS Gothic"/>
      <w:szCs w:val="20"/>
    </w:rPr>
  </w:style>
  <w:style w:type="paragraph" w:customStyle="1" w:styleId="wp-caption-text">
    <w:name w:val="wp-caption-text"/>
    <w:basedOn w:val="Normal"/>
    <w:qFormat/>
    <w:rsid w:val="0045610C"/>
    <w:pPr>
      <w:spacing w:before="100" w:beforeAutospacing="1" w:after="100" w:afterAutospacing="1"/>
    </w:pPr>
    <w:rPr>
      <w:rFonts w:eastAsia="Times New Roman"/>
      <w:sz w:val="24"/>
    </w:rPr>
  </w:style>
  <w:style w:type="paragraph" w:customStyle="1" w:styleId="svarticle">
    <w:name w:val="svarticle"/>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45610C"/>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45610C"/>
    <w:pPr>
      <w:spacing w:before="100" w:beforeAutospacing="1" w:after="100" w:afterAutospacing="1"/>
    </w:pPr>
  </w:style>
  <w:style w:type="paragraph" w:customStyle="1" w:styleId="description">
    <w:name w:val="description"/>
    <w:basedOn w:val="Normal"/>
    <w:uiPriority w:val="99"/>
    <w:qFormat/>
    <w:rsid w:val="0045610C"/>
    <w:pPr>
      <w:spacing w:before="100" w:beforeAutospacing="1" w:after="100" w:afterAutospacing="1"/>
    </w:pPr>
  </w:style>
  <w:style w:type="paragraph" w:customStyle="1" w:styleId="graf">
    <w:name w:val="graf"/>
    <w:basedOn w:val="Normal"/>
    <w:uiPriority w:val="99"/>
    <w:qFormat/>
    <w:rsid w:val="0045610C"/>
    <w:pPr>
      <w:spacing w:before="100" w:beforeAutospacing="1" w:after="100" w:afterAutospacing="1"/>
    </w:pPr>
  </w:style>
  <w:style w:type="paragraph" w:customStyle="1" w:styleId="column">
    <w:name w:val="column"/>
    <w:basedOn w:val="Normal"/>
    <w:uiPriority w:val="99"/>
    <w:qFormat/>
    <w:rsid w:val="0045610C"/>
    <w:pPr>
      <w:spacing w:before="100" w:beforeAutospacing="1" w:after="100" w:afterAutospacing="1"/>
    </w:pPr>
  </w:style>
  <w:style w:type="paragraph" w:customStyle="1" w:styleId="recirc-container">
    <w:name w:val="recirc-container"/>
    <w:basedOn w:val="Normal"/>
    <w:uiPriority w:val="99"/>
    <w:qFormat/>
    <w:rsid w:val="0045610C"/>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45610C"/>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45610C"/>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45610C"/>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45610C"/>
    <w:rPr>
      <w:rFonts w:ascii="Georgia" w:hAnsi="Georgia" w:hint="default"/>
      <w:i/>
      <w:iCs/>
      <w:color w:val="808080"/>
    </w:rPr>
  </w:style>
  <w:style w:type="character" w:customStyle="1" w:styleId="cardchar00">
    <w:name w:val="cardchar0"/>
    <w:basedOn w:val="DefaultParagraphFont"/>
    <w:rsid w:val="0045610C"/>
  </w:style>
  <w:style w:type="character" w:customStyle="1" w:styleId="UnderlineNon-bold">
    <w:name w:val="Underline Non - bold"/>
    <w:rsid w:val="0045610C"/>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45610C"/>
  </w:style>
  <w:style w:type="character" w:customStyle="1" w:styleId="StyleHeading4UnderlinedsmalltextGaramondChar">
    <w:name w:val="Style Heading 4Underlinedsmall text + Garamond Char"/>
    <w:link w:val="StyleHeading4UnderlinedsmalltextGaramond"/>
    <w:locked/>
    <w:rsid w:val="0045610C"/>
  </w:style>
  <w:style w:type="character" w:customStyle="1" w:styleId="Heading5Char2">
    <w:name w:val="Heading 5 Char2"/>
    <w:rsid w:val="0045610C"/>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45610C"/>
    <w:rPr>
      <w:rFonts w:ascii="Arial" w:hAnsi="Arial" w:cs="Arial"/>
      <w:vanish/>
      <w:sz w:val="16"/>
      <w:szCs w:val="16"/>
    </w:rPr>
  </w:style>
  <w:style w:type="paragraph" w:styleId="z-TopofForm">
    <w:name w:val="HTML Top of Form"/>
    <w:basedOn w:val="Normal"/>
    <w:next w:val="Normal"/>
    <w:link w:val="z-TopofFormChar"/>
    <w:hidden/>
    <w:uiPriority w:val="99"/>
    <w:unhideWhenUsed/>
    <w:rsid w:val="0045610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45610C"/>
    <w:rPr>
      <w:rFonts w:ascii="Arial" w:hAnsi="Arial" w:cs="Arial"/>
      <w:vanish/>
      <w:sz w:val="16"/>
      <w:szCs w:val="16"/>
    </w:rPr>
  </w:style>
  <w:style w:type="character" w:customStyle="1" w:styleId="z-BottomofFormChar">
    <w:name w:val="z-Bottom of Form Char"/>
    <w:basedOn w:val="DefaultParagraphFont"/>
    <w:link w:val="z-BottomofForm"/>
    <w:uiPriority w:val="99"/>
    <w:rsid w:val="0045610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5610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45610C"/>
    <w:rPr>
      <w:rFonts w:ascii="Arial" w:hAnsi="Arial" w:cs="Arial"/>
      <w:vanish/>
      <w:sz w:val="16"/>
      <w:szCs w:val="16"/>
    </w:rPr>
  </w:style>
  <w:style w:type="character" w:customStyle="1" w:styleId="Style2CharChar">
    <w:name w:val="Style2 Char Char"/>
    <w:rsid w:val="0045610C"/>
    <w:rPr>
      <w:u w:val="thick"/>
      <w:lang w:val="en-US" w:eastAsia="en-US" w:bidi="ar-SA"/>
    </w:rPr>
  </w:style>
  <w:style w:type="character" w:customStyle="1" w:styleId="authordate1">
    <w:name w:val="authordate"/>
    <w:rsid w:val="0045610C"/>
  </w:style>
  <w:style w:type="character" w:customStyle="1" w:styleId="underline0">
    <w:name w:val="%underline"/>
    <w:rsid w:val="0045610C"/>
    <w:rPr>
      <w:rFonts w:ascii="Times New Roman" w:hAnsi="Times New Roman" w:cs="Times New Roman" w:hint="default"/>
      <w:strike w:val="0"/>
      <w:dstrike w:val="0"/>
      <w:sz w:val="16"/>
      <w:u w:val="none"/>
      <w:effect w:val="none"/>
    </w:rPr>
  </w:style>
  <w:style w:type="character" w:customStyle="1" w:styleId="AUNDERLINE0">
    <w:name w:val="AUNDERLINE"/>
    <w:qFormat/>
    <w:rsid w:val="0045610C"/>
    <w:rPr>
      <w:rFonts w:ascii="Times New Roman" w:hAnsi="Times New Roman" w:cs="Times New Roman" w:hint="default"/>
      <w:sz w:val="20"/>
      <w:u w:val="single"/>
    </w:rPr>
  </w:style>
  <w:style w:type="character" w:customStyle="1" w:styleId="UnderlinedCharChar">
    <w:name w:val="Underlined Char Char"/>
    <w:rsid w:val="0045610C"/>
    <w:rPr>
      <w:rFonts w:ascii="Garamond" w:hAnsi="Garamond" w:hint="default"/>
      <w:szCs w:val="28"/>
      <w:u w:val="single"/>
      <w:lang w:val="en-US" w:eastAsia="en-US" w:bidi="ar-SA"/>
    </w:rPr>
  </w:style>
  <w:style w:type="character" w:customStyle="1" w:styleId="slug-doi">
    <w:name w:val="slug-doi"/>
    <w:basedOn w:val="DefaultParagraphFont"/>
    <w:rsid w:val="0045610C"/>
  </w:style>
  <w:style w:type="character" w:customStyle="1" w:styleId="af">
    <w:name w:val="af"/>
    <w:basedOn w:val="DefaultParagraphFont"/>
    <w:rsid w:val="0045610C"/>
  </w:style>
  <w:style w:type="character" w:customStyle="1" w:styleId="ab">
    <w:name w:val="ab"/>
    <w:basedOn w:val="DefaultParagraphFont"/>
    <w:rsid w:val="0045610C"/>
  </w:style>
  <w:style w:type="character" w:customStyle="1" w:styleId="em">
    <w:name w:val="em"/>
    <w:basedOn w:val="DefaultParagraphFont"/>
    <w:rsid w:val="0045610C"/>
  </w:style>
  <w:style w:type="character" w:customStyle="1" w:styleId="au">
    <w:name w:val="au"/>
    <w:basedOn w:val="DefaultParagraphFont"/>
    <w:rsid w:val="0045610C"/>
  </w:style>
  <w:style w:type="character" w:customStyle="1" w:styleId="ti">
    <w:name w:val="ti"/>
    <w:basedOn w:val="DefaultParagraphFont"/>
    <w:rsid w:val="0045610C"/>
  </w:style>
  <w:style w:type="character" w:customStyle="1" w:styleId="subheadblue">
    <w:name w:val="subhead_blue"/>
    <w:basedOn w:val="DefaultParagraphFont"/>
    <w:rsid w:val="0045610C"/>
  </w:style>
  <w:style w:type="character" w:customStyle="1" w:styleId="affiliation">
    <w:name w:val="affiliation"/>
    <w:basedOn w:val="DefaultParagraphFont"/>
    <w:rsid w:val="0045610C"/>
  </w:style>
  <w:style w:type="character" w:customStyle="1" w:styleId="slug-doi-wrapper">
    <w:name w:val="slug-doi-wrapper"/>
    <w:basedOn w:val="DefaultParagraphFont"/>
    <w:rsid w:val="0045610C"/>
  </w:style>
  <w:style w:type="character" w:customStyle="1" w:styleId="slug-metadata-noteahead-of-print">
    <w:name w:val="slug-metadata-note ahead-of-print"/>
    <w:basedOn w:val="DefaultParagraphFont"/>
    <w:rsid w:val="0045610C"/>
  </w:style>
  <w:style w:type="character" w:customStyle="1" w:styleId="slug-ahead-of-print-date">
    <w:name w:val="slug-ahead-of-print-date"/>
    <w:basedOn w:val="DefaultParagraphFont"/>
    <w:rsid w:val="0045610C"/>
  </w:style>
  <w:style w:type="character" w:customStyle="1" w:styleId="medium-bold">
    <w:name w:val="medium-bold"/>
    <w:basedOn w:val="DefaultParagraphFont"/>
    <w:rsid w:val="0045610C"/>
  </w:style>
  <w:style w:type="character" w:customStyle="1" w:styleId="updated-short-citation">
    <w:name w:val="updated-short-citation"/>
    <w:basedOn w:val="DefaultParagraphFont"/>
    <w:rsid w:val="0045610C"/>
  </w:style>
  <w:style w:type="character" w:customStyle="1" w:styleId="goohl0">
    <w:name w:val="goohl0"/>
    <w:basedOn w:val="DefaultParagraphFont"/>
    <w:rsid w:val="0045610C"/>
  </w:style>
  <w:style w:type="character" w:customStyle="1" w:styleId="CharChar6">
    <w:name w:val="Char Char6"/>
    <w:rsid w:val="0045610C"/>
    <w:rPr>
      <w:rFonts w:ascii="Arial" w:hAnsi="Arial" w:cs="Arial" w:hint="default"/>
      <w:bCs/>
      <w:sz w:val="16"/>
      <w:szCs w:val="26"/>
      <w:lang w:val="en-US" w:eastAsia="en-US" w:bidi="ar-SA"/>
    </w:rPr>
  </w:style>
  <w:style w:type="character" w:customStyle="1" w:styleId="TagCharChar1">
    <w:name w:val="Tag Char Char1"/>
    <w:rsid w:val="0045610C"/>
    <w:rPr>
      <w:b/>
      <w:bCs w:val="0"/>
      <w:sz w:val="24"/>
      <w:szCs w:val="24"/>
      <w:lang w:val="en-US" w:eastAsia="en-US" w:bidi="ar-SA"/>
    </w:rPr>
  </w:style>
  <w:style w:type="character" w:customStyle="1" w:styleId="12TimesNewRoman">
    <w:name w:val="12 Times New Roman"/>
    <w:rsid w:val="0045610C"/>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5610C"/>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5610C"/>
    <w:rPr>
      <w:rFonts w:ascii="Times New Roman" w:hAnsi="Times New Roman" w:cs="Times New Roman" w:hint="default"/>
      <w:strike w:val="0"/>
      <w:dstrike w:val="0"/>
      <w:sz w:val="14"/>
      <w:u w:val="none"/>
      <w:effect w:val="none"/>
    </w:rPr>
  </w:style>
  <w:style w:type="character" w:customStyle="1" w:styleId="F8-UnderlineBold">
    <w:name w:val="F8 - Underline/Bold"/>
    <w:rsid w:val="0045610C"/>
    <w:rPr>
      <w:rFonts w:ascii="Times New Roman" w:hAnsi="Times New Roman" w:cs="Times New Roman" w:hint="default"/>
      <w:b/>
      <w:bCs w:val="0"/>
      <w:sz w:val="20"/>
      <w:u w:val="single"/>
    </w:rPr>
  </w:style>
  <w:style w:type="character" w:customStyle="1" w:styleId="F7-SmallFont">
    <w:name w:val="F7 - Small Font"/>
    <w:rsid w:val="0045610C"/>
    <w:rPr>
      <w:rFonts w:ascii="Times New Roman" w:hAnsi="Times New Roman" w:cs="Times New Roman" w:hint="default"/>
      <w:sz w:val="14"/>
    </w:rPr>
  </w:style>
  <w:style w:type="character" w:customStyle="1" w:styleId="Brief-Bold">
    <w:name w:val="Brief - Bold"/>
    <w:rsid w:val="0045610C"/>
    <w:rPr>
      <w:rFonts w:ascii="Times New Roman" w:hAnsi="Times New Roman" w:cs="Times New Roman" w:hint="default"/>
      <w:b/>
      <w:bCs w:val="0"/>
    </w:rPr>
  </w:style>
  <w:style w:type="character" w:customStyle="1" w:styleId="Card-Underline">
    <w:name w:val="Card - Underline"/>
    <w:rsid w:val="0045610C"/>
    <w:rPr>
      <w:rFonts w:ascii="Times New Roman" w:hAnsi="Times New Roman" w:cs="Times New Roman" w:hint="default"/>
      <w:u w:val="single"/>
    </w:rPr>
  </w:style>
  <w:style w:type="character" w:customStyle="1" w:styleId="beriefunderline">
    <w:name w:val="berief = underline"/>
    <w:rsid w:val="0045610C"/>
    <w:rPr>
      <w:rFonts w:ascii="Times New Roman" w:eastAsia="Times New Roman" w:hAnsi="Times New Roman" w:cs="Times New Roman" w:hint="default"/>
      <w:sz w:val="20"/>
      <w:u w:val="single"/>
    </w:rPr>
  </w:style>
  <w:style w:type="character" w:customStyle="1" w:styleId="BoldText10pt">
    <w:name w:val="Bold Text 10 pt"/>
    <w:rsid w:val="0045610C"/>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45610C"/>
    <w:rPr>
      <w:i/>
      <w:iCs w:val="0"/>
    </w:rPr>
  </w:style>
  <w:style w:type="character" w:customStyle="1" w:styleId="eoeaheader">
    <w:name w:val="eoea_header"/>
    <w:basedOn w:val="DefaultParagraphFont"/>
    <w:rsid w:val="0045610C"/>
  </w:style>
  <w:style w:type="character" w:customStyle="1" w:styleId="SC4208902">
    <w:name w:val="SC.4.208902"/>
    <w:rsid w:val="0045610C"/>
    <w:rPr>
      <w:rFonts w:ascii="Century" w:hAnsi="Century" w:cs="Century" w:hint="default"/>
      <w:color w:val="000000"/>
      <w:sz w:val="22"/>
      <w:szCs w:val="22"/>
    </w:rPr>
  </w:style>
  <w:style w:type="character" w:customStyle="1" w:styleId="SC4208915">
    <w:name w:val="SC.4.208915"/>
    <w:rsid w:val="0045610C"/>
    <w:rPr>
      <w:rFonts w:ascii="Century" w:hAnsi="Century" w:cs="Century" w:hint="default"/>
      <w:color w:val="000000"/>
      <w:sz w:val="13"/>
      <w:szCs w:val="13"/>
    </w:rPr>
  </w:style>
  <w:style w:type="character" w:customStyle="1" w:styleId="SC273764">
    <w:name w:val="SC.2.73764"/>
    <w:rsid w:val="0045610C"/>
    <w:rPr>
      <w:rFonts w:ascii="Century" w:hAnsi="Century" w:cs="Century" w:hint="default"/>
      <w:color w:val="000000"/>
      <w:sz w:val="72"/>
      <w:szCs w:val="72"/>
    </w:rPr>
  </w:style>
  <w:style w:type="character" w:customStyle="1" w:styleId="SC273779">
    <w:name w:val="SC.2.73779"/>
    <w:rsid w:val="0045610C"/>
    <w:rPr>
      <w:rFonts w:ascii="Century" w:hAnsi="Century" w:cs="Century" w:hint="default"/>
      <w:color w:val="000000"/>
      <w:sz w:val="40"/>
      <w:szCs w:val="40"/>
    </w:rPr>
  </w:style>
  <w:style w:type="character" w:customStyle="1" w:styleId="SC273763">
    <w:name w:val="SC.2.73763"/>
    <w:rsid w:val="0045610C"/>
    <w:rPr>
      <w:rFonts w:ascii="Century" w:hAnsi="Century" w:cs="Century" w:hint="default"/>
      <w:b/>
      <w:bCs/>
      <w:color w:val="000000"/>
    </w:rPr>
  </w:style>
  <w:style w:type="character" w:customStyle="1" w:styleId="SC4208910">
    <w:name w:val="SC.4.208910"/>
    <w:rsid w:val="0045610C"/>
    <w:rPr>
      <w:rFonts w:ascii="Century" w:hAnsi="Century" w:cs="Century" w:hint="default"/>
      <w:color w:val="000000"/>
      <w:sz w:val="28"/>
      <w:szCs w:val="28"/>
    </w:rPr>
  </w:style>
  <w:style w:type="character" w:customStyle="1" w:styleId="SC4208911">
    <w:name w:val="SC.4.208911"/>
    <w:rsid w:val="0045610C"/>
    <w:rPr>
      <w:rFonts w:ascii="Century" w:hAnsi="Century" w:cs="Century" w:hint="default"/>
      <w:color w:val="000000"/>
    </w:rPr>
  </w:style>
  <w:style w:type="character" w:customStyle="1" w:styleId="articlesubtitle">
    <w:name w:val="article_sub_title"/>
    <w:basedOn w:val="DefaultParagraphFont"/>
    <w:rsid w:val="0045610C"/>
  </w:style>
  <w:style w:type="character" w:customStyle="1" w:styleId="newsdate2">
    <w:name w:val="news_date2"/>
    <w:basedOn w:val="DefaultParagraphFont"/>
    <w:rsid w:val="0045610C"/>
  </w:style>
  <w:style w:type="character" w:customStyle="1" w:styleId="readarticleheader">
    <w:name w:val="readarticleheader"/>
    <w:basedOn w:val="DefaultParagraphFont"/>
    <w:rsid w:val="0045610C"/>
  </w:style>
  <w:style w:type="character" w:customStyle="1" w:styleId="UnderlineChar20">
    <w:name w:val="Underline Char2"/>
    <w:rsid w:val="0045610C"/>
    <w:rPr>
      <w:rFonts w:ascii="Trebuchet MS" w:hAnsi="Trebuchet MS" w:hint="default"/>
      <w:u w:val="thick"/>
      <w:lang w:val="en-US" w:eastAsia="zh-CN" w:bidi="ar-SA"/>
    </w:rPr>
  </w:style>
  <w:style w:type="character" w:customStyle="1" w:styleId="BoldUnderliningChar">
    <w:name w:val="Bold Underlining Char"/>
    <w:rsid w:val="0045610C"/>
    <w:rPr>
      <w:rFonts w:ascii="Arial Narrow" w:eastAsia="Times New Roman" w:hAnsi="Arial Narrow" w:hint="default"/>
      <w:b/>
      <w:bCs w:val="0"/>
      <w:szCs w:val="24"/>
      <w:u w:val="single"/>
      <w:lang w:val="en-GB" w:eastAsia="en-US" w:bidi="ar-SA"/>
    </w:rPr>
  </w:style>
  <w:style w:type="character" w:customStyle="1" w:styleId="medium-normal1">
    <w:name w:val="medium-normal1"/>
    <w:rsid w:val="0045610C"/>
    <w:rPr>
      <w:rFonts w:ascii="Arial" w:hAnsi="Arial" w:cs="Arial" w:hint="default"/>
      <w:b w:val="0"/>
      <w:bCs w:val="0"/>
      <w:i w:val="0"/>
      <w:iCs w:val="0"/>
      <w:sz w:val="20"/>
      <w:szCs w:val="20"/>
    </w:rPr>
  </w:style>
  <w:style w:type="character" w:customStyle="1" w:styleId="UnderlinedCardChar0">
    <w:name w:val="Underlined Card Char"/>
    <w:rsid w:val="0045610C"/>
    <w:rPr>
      <w:rFonts w:ascii="Palatino Linotype" w:hAnsi="Palatino Linotype" w:hint="default"/>
      <w:u w:val="single"/>
      <w:lang w:val="en-US" w:eastAsia="en-US" w:bidi="ar-SA"/>
    </w:rPr>
  </w:style>
  <w:style w:type="character" w:customStyle="1" w:styleId="char">
    <w:name w:val="char"/>
    <w:basedOn w:val="DefaultParagraphFont"/>
    <w:rsid w:val="0045610C"/>
  </w:style>
  <w:style w:type="character" w:customStyle="1" w:styleId="UnderlineCharCharCharCharCharChar">
    <w:name w:val="Underline Char Char Char Char Char Char"/>
    <w:rsid w:val="0045610C"/>
    <w:rPr>
      <w:rFonts w:ascii="Arial Narrow" w:hAnsi="Arial Narrow" w:hint="default"/>
      <w:szCs w:val="24"/>
      <w:u w:val="single"/>
      <w:lang w:val="en-US" w:eastAsia="en-US" w:bidi="ar-SA"/>
    </w:rPr>
  </w:style>
  <w:style w:type="character" w:customStyle="1" w:styleId="klink">
    <w:name w:val="klink"/>
    <w:basedOn w:val="DefaultParagraphFont"/>
    <w:rsid w:val="0045610C"/>
  </w:style>
  <w:style w:type="character" w:customStyle="1" w:styleId="date10">
    <w:name w:val="date1"/>
    <w:basedOn w:val="DefaultParagraphFont"/>
    <w:rsid w:val="0045610C"/>
  </w:style>
  <w:style w:type="character" w:customStyle="1" w:styleId="bolding1">
    <w:name w:val="bolding1"/>
    <w:rsid w:val="0045610C"/>
    <w:rPr>
      <w:b/>
      <w:bCs/>
    </w:rPr>
  </w:style>
  <w:style w:type="character" w:customStyle="1" w:styleId="bookoptions1">
    <w:name w:val="book_options1"/>
    <w:rsid w:val="0045610C"/>
    <w:rPr>
      <w:b/>
      <w:bCs/>
      <w:color w:val="333366"/>
    </w:rPr>
  </w:style>
  <w:style w:type="character" w:customStyle="1" w:styleId="descriptionblock">
    <w:name w:val="description block"/>
    <w:basedOn w:val="DefaultParagraphFont"/>
    <w:rsid w:val="0045610C"/>
  </w:style>
  <w:style w:type="character" w:customStyle="1" w:styleId="detailsboxblock">
    <w:name w:val="detailsbox block"/>
    <w:basedOn w:val="DefaultParagraphFont"/>
    <w:rsid w:val="0045610C"/>
  </w:style>
  <w:style w:type="character" w:customStyle="1" w:styleId="Char3">
    <w:name w:val="Char3"/>
    <w:rsid w:val="0045610C"/>
    <w:rPr>
      <w:rFonts w:ascii="Arial" w:hAnsi="Arial" w:cs="Arial" w:hint="default"/>
      <w:bCs/>
      <w:u w:val="thick"/>
      <w:lang w:val="en-US" w:eastAsia="en-US" w:bidi="ar-SA"/>
    </w:rPr>
  </w:style>
  <w:style w:type="character" w:customStyle="1" w:styleId="texto11">
    <w:name w:val="texto11"/>
    <w:rsid w:val="0045610C"/>
    <w:rPr>
      <w:rFonts w:ascii="Arial" w:hAnsi="Arial" w:cs="Arial" w:hint="default"/>
      <w:b w:val="0"/>
      <w:bCs w:val="0"/>
      <w:i w:val="0"/>
      <w:iCs w:val="0"/>
      <w:caps w:val="0"/>
      <w:color w:val="000000"/>
      <w:sz w:val="26"/>
      <w:szCs w:val="26"/>
    </w:rPr>
  </w:style>
  <w:style w:type="character" w:customStyle="1" w:styleId="CardTagChar">
    <w:name w:val="Card Tag Char"/>
    <w:rsid w:val="0045610C"/>
    <w:rPr>
      <w:rFonts w:ascii="Arial Narrow" w:hAnsi="Arial Narrow" w:hint="default"/>
      <w:b/>
      <w:bCs w:val="0"/>
      <w:sz w:val="24"/>
      <w:szCs w:val="24"/>
      <w:lang w:val="en-US" w:eastAsia="en-US" w:bidi="ar-SA"/>
    </w:rPr>
  </w:style>
  <w:style w:type="character" w:customStyle="1" w:styleId="DebateCiteCharCharChar">
    <w:name w:val="Debate Cite Char Char Char"/>
    <w:rsid w:val="0045610C"/>
    <w:rPr>
      <w:b/>
      <w:bCs w:val="0"/>
      <w:sz w:val="32"/>
      <w:szCs w:val="32"/>
      <w:lang w:val="en-US" w:eastAsia="en-US" w:bidi="ar-SA"/>
    </w:rPr>
  </w:style>
  <w:style w:type="character" w:customStyle="1" w:styleId="TagChar3">
    <w:name w:val="Tag Char3"/>
    <w:rsid w:val="0045610C"/>
    <w:rPr>
      <w:rFonts w:ascii="Palatino Linotype" w:hAnsi="Palatino Linotype" w:hint="default"/>
      <w:b/>
      <w:bCs w:val="0"/>
      <w:sz w:val="24"/>
      <w:szCs w:val="24"/>
      <w:lang w:val="en-US" w:eastAsia="en-US" w:bidi="ar-SA"/>
    </w:rPr>
  </w:style>
  <w:style w:type="character" w:customStyle="1" w:styleId="TagandCiteChar">
    <w:name w:val="Tag and Cite Char"/>
    <w:rsid w:val="0045610C"/>
    <w:rPr>
      <w:color w:val="333333"/>
      <w:sz w:val="22"/>
      <w:szCs w:val="22"/>
      <w:lang w:val="en-US" w:eastAsia="en-US" w:bidi="ar-SA"/>
    </w:rPr>
  </w:style>
  <w:style w:type="character" w:customStyle="1" w:styleId="Style10ptBold">
    <w:name w:val="Style 10 pt Bold"/>
    <w:rsid w:val="0045610C"/>
    <w:rPr>
      <w:b/>
      <w:bCs/>
      <w:sz w:val="20"/>
    </w:rPr>
  </w:style>
  <w:style w:type="character" w:customStyle="1" w:styleId="text9">
    <w:name w:val="text9"/>
    <w:basedOn w:val="DefaultParagraphFont"/>
    <w:rsid w:val="0045610C"/>
  </w:style>
  <w:style w:type="character" w:customStyle="1" w:styleId="text21">
    <w:name w:val="text21"/>
    <w:basedOn w:val="DefaultParagraphFont"/>
    <w:rsid w:val="0045610C"/>
  </w:style>
  <w:style w:type="character" w:customStyle="1" w:styleId="text19">
    <w:name w:val="text19"/>
    <w:basedOn w:val="DefaultParagraphFont"/>
    <w:rsid w:val="0045610C"/>
  </w:style>
  <w:style w:type="character" w:customStyle="1" w:styleId="term2">
    <w:name w:val="term2"/>
    <w:rsid w:val="0045610C"/>
    <w:rPr>
      <w:b/>
      <w:bCs/>
    </w:rPr>
  </w:style>
  <w:style w:type="character" w:customStyle="1" w:styleId="pmterms12">
    <w:name w:val="pmterms12"/>
    <w:rsid w:val="0045610C"/>
    <w:rPr>
      <w:b/>
      <w:bCs/>
      <w:i w:val="0"/>
      <w:iCs w:val="0"/>
      <w:color w:val="000000"/>
    </w:rPr>
  </w:style>
  <w:style w:type="character" w:customStyle="1" w:styleId="ToReadChar">
    <w:name w:val="To Read Char"/>
    <w:rsid w:val="0045610C"/>
    <w:rPr>
      <w:rFonts w:ascii="Verdana" w:hAnsi="Verdana" w:hint="default"/>
      <w:b/>
      <w:bCs w:val="0"/>
      <w:szCs w:val="24"/>
      <w:u w:val="single"/>
      <w:lang w:val="en-US" w:eastAsia="en-US" w:bidi="ar-SA"/>
    </w:rPr>
  </w:style>
  <w:style w:type="character" w:customStyle="1" w:styleId="ToReadCharChar">
    <w:name w:val="To Read Char Char"/>
    <w:rsid w:val="0045610C"/>
    <w:rPr>
      <w:rFonts w:ascii="Verdana" w:hAnsi="Verdana" w:hint="default"/>
      <w:b/>
      <w:bCs w:val="0"/>
      <w:szCs w:val="24"/>
      <w:u w:val="single"/>
      <w:lang w:val="en-US" w:eastAsia="en-US" w:bidi="ar-SA"/>
    </w:rPr>
  </w:style>
  <w:style w:type="character" w:customStyle="1" w:styleId="bio">
    <w:name w:val="bio"/>
    <w:basedOn w:val="DefaultParagraphFont"/>
    <w:rsid w:val="0045610C"/>
  </w:style>
  <w:style w:type="character" w:customStyle="1" w:styleId="storytextstyle">
    <w:name w:val="storytextstyle"/>
    <w:basedOn w:val="DefaultParagraphFont"/>
    <w:rsid w:val="0045610C"/>
  </w:style>
  <w:style w:type="character" w:customStyle="1" w:styleId="cardunderlinedCharChar">
    <w:name w:val="card underlined Char Char"/>
    <w:rsid w:val="0045610C"/>
    <w:rPr>
      <w:rFonts w:ascii="Arial" w:hAnsi="Arial" w:cs="Arial" w:hint="default"/>
      <w:sz w:val="22"/>
      <w:szCs w:val="24"/>
      <w:u w:val="single"/>
      <w:lang w:val="en-US" w:eastAsia="en-US" w:bidi="ar-SA"/>
    </w:rPr>
  </w:style>
  <w:style w:type="character" w:customStyle="1" w:styleId="Style2Char0">
    <w:name w:val="Style2 Char"/>
    <w:rsid w:val="0045610C"/>
    <w:rPr>
      <w:rFonts w:ascii="Book Antiqua" w:hAnsi="Book Antiqua" w:hint="default"/>
      <w:u w:val="thick"/>
      <w:lang w:val="en-US" w:eastAsia="en-US" w:bidi="ar-SA"/>
    </w:rPr>
  </w:style>
  <w:style w:type="character" w:customStyle="1" w:styleId="Style2Char1">
    <w:name w:val="Style2 Char1"/>
    <w:rsid w:val="0045610C"/>
    <w:rPr>
      <w:rFonts w:ascii="Book Antiqua" w:hAnsi="Book Antiqua" w:hint="default"/>
      <w:szCs w:val="24"/>
      <w:u w:val="thick"/>
      <w:lang w:val="en-US" w:eastAsia="en-US" w:bidi="ar-SA"/>
    </w:rPr>
  </w:style>
  <w:style w:type="character" w:customStyle="1" w:styleId="articlehead21">
    <w:name w:val="articlehead21"/>
    <w:rsid w:val="0045610C"/>
    <w:rPr>
      <w:rFonts w:ascii="Arial" w:hAnsi="Arial" w:cs="Arial" w:hint="default"/>
      <w:b/>
      <w:bCs/>
      <w:color w:val="660000"/>
      <w:sz w:val="20"/>
      <w:szCs w:val="20"/>
    </w:rPr>
  </w:style>
  <w:style w:type="character" w:customStyle="1" w:styleId="TagCiteChar1">
    <w:name w:val="Tag/Cite Char1"/>
    <w:rsid w:val="0045610C"/>
    <w:rPr>
      <w:b/>
      <w:bCs w:val="0"/>
      <w:lang w:val="en-US" w:eastAsia="en-US" w:bidi="ar-SA"/>
    </w:rPr>
  </w:style>
  <w:style w:type="character" w:customStyle="1" w:styleId="goohl2">
    <w:name w:val="goohl2"/>
    <w:basedOn w:val="DefaultParagraphFont"/>
    <w:rsid w:val="0045610C"/>
  </w:style>
  <w:style w:type="character" w:customStyle="1" w:styleId="CardCharChar0">
    <w:name w:val="Card Char Char"/>
    <w:rsid w:val="0045610C"/>
    <w:rPr>
      <w:lang w:val="en-US" w:eastAsia="en-US" w:bidi="ar-SA"/>
    </w:rPr>
  </w:style>
  <w:style w:type="character" w:customStyle="1" w:styleId="BriefTitle1Char">
    <w:name w:val="Brief Title 1 Char"/>
    <w:rsid w:val="0045610C"/>
    <w:rPr>
      <w:b/>
      <w:bCs w:val="0"/>
      <w:u w:val="single"/>
      <w:lang w:val="en-US" w:eastAsia="en-US" w:bidi="ar-SA"/>
    </w:rPr>
  </w:style>
  <w:style w:type="character" w:customStyle="1" w:styleId="TagCiteCharChar">
    <w:name w:val="Tag/Cite Char Char"/>
    <w:rsid w:val="0045610C"/>
    <w:rPr>
      <w:b/>
      <w:bCs w:val="0"/>
      <w:lang w:val="en-US" w:eastAsia="en-US" w:bidi="ar-SA"/>
    </w:rPr>
  </w:style>
  <w:style w:type="character" w:customStyle="1" w:styleId="btx">
    <w:name w:val="btx"/>
    <w:basedOn w:val="DefaultParagraphFont"/>
    <w:rsid w:val="0045610C"/>
  </w:style>
  <w:style w:type="character" w:customStyle="1" w:styleId="CardChar10">
    <w:name w:val="Card Char1"/>
    <w:rsid w:val="0045610C"/>
    <w:rPr>
      <w:lang w:val="en-US" w:eastAsia="en-US" w:bidi="ar-SA"/>
    </w:rPr>
  </w:style>
  <w:style w:type="character" w:customStyle="1" w:styleId="prodgeneral1">
    <w:name w:val="prodgeneral1"/>
    <w:rsid w:val="0045610C"/>
    <w:rPr>
      <w:rFonts w:ascii="Verdana" w:hAnsi="Verdana" w:hint="default"/>
      <w:b w:val="0"/>
      <w:bCs w:val="0"/>
      <w:caps w:val="0"/>
      <w:color w:val="000000"/>
      <w:spacing w:val="0"/>
      <w:sz w:val="16"/>
      <w:szCs w:val="16"/>
    </w:rPr>
  </w:style>
  <w:style w:type="character" w:customStyle="1" w:styleId="summary1">
    <w:name w:val="summary1"/>
    <w:rsid w:val="0045610C"/>
    <w:rPr>
      <w:rFonts w:ascii="Arial" w:hAnsi="Arial" w:cs="Arial" w:hint="default"/>
      <w:sz w:val="18"/>
      <w:szCs w:val="18"/>
    </w:rPr>
  </w:style>
  <w:style w:type="character" w:customStyle="1" w:styleId="text3">
    <w:name w:val="text3"/>
    <w:basedOn w:val="DefaultParagraphFont"/>
    <w:rsid w:val="0045610C"/>
  </w:style>
  <w:style w:type="character" w:customStyle="1" w:styleId="cardtextsmallChar">
    <w:name w:val="card text small Char"/>
    <w:rsid w:val="0045610C"/>
    <w:rPr>
      <w:rFonts w:ascii="Arial Narrow" w:hAnsi="Arial Narrow" w:hint="default"/>
      <w:sz w:val="16"/>
      <w:szCs w:val="24"/>
      <w:lang w:val="en-US" w:eastAsia="en-US" w:bidi="ar-SA"/>
    </w:rPr>
  </w:style>
  <w:style w:type="character" w:customStyle="1" w:styleId="countrytitle1">
    <w:name w:val="countrytitle1"/>
    <w:rsid w:val="0045610C"/>
    <w:rPr>
      <w:rFonts w:ascii="Verdana" w:hAnsi="Verdana" w:hint="default"/>
      <w:b/>
      <w:bCs/>
      <w:color w:val="293643"/>
      <w:sz w:val="24"/>
      <w:szCs w:val="24"/>
    </w:rPr>
  </w:style>
  <w:style w:type="character" w:customStyle="1" w:styleId="storyheader1">
    <w:name w:val="storyheader1"/>
    <w:rsid w:val="0045610C"/>
    <w:rPr>
      <w:rFonts w:ascii="Verdana" w:hAnsi="Verdana" w:hint="default"/>
      <w:b/>
      <w:bCs/>
      <w:color w:val="000000"/>
      <w:sz w:val="21"/>
      <w:szCs w:val="21"/>
    </w:rPr>
  </w:style>
  <w:style w:type="character" w:customStyle="1" w:styleId="cardunderlinedChar0">
    <w:name w:val="card underlined Char"/>
    <w:rsid w:val="0045610C"/>
    <w:rPr>
      <w:rFonts w:ascii="Arial" w:hAnsi="Arial" w:cs="Arial" w:hint="default"/>
      <w:sz w:val="22"/>
      <w:szCs w:val="24"/>
      <w:u w:val="single"/>
      <w:lang w:val="en-US" w:eastAsia="en-US" w:bidi="ar-SA"/>
    </w:rPr>
  </w:style>
  <w:style w:type="character" w:customStyle="1" w:styleId="article1">
    <w:name w:val="article1"/>
    <w:rsid w:val="0045610C"/>
    <w:rPr>
      <w:rFonts w:ascii="Verdana" w:hAnsi="Verdana" w:hint="default"/>
      <w:color w:val="333333"/>
      <w:sz w:val="16"/>
      <w:szCs w:val="16"/>
    </w:rPr>
  </w:style>
  <w:style w:type="character" w:customStyle="1" w:styleId="story-posted-date1">
    <w:name w:val="story-posted-date1"/>
    <w:rsid w:val="0045610C"/>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5610C"/>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45610C"/>
  </w:style>
  <w:style w:type="character" w:customStyle="1" w:styleId="textmedium">
    <w:name w:val="textmedium"/>
    <w:basedOn w:val="DefaultParagraphFont"/>
    <w:rsid w:val="0045610C"/>
  </w:style>
  <w:style w:type="character" w:customStyle="1" w:styleId="citation1">
    <w:name w:val="citation1"/>
    <w:rsid w:val="0045610C"/>
    <w:rPr>
      <w:rFonts w:ascii="Verdana" w:hAnsi="Verdana" w:hint="default"/>
      <w:sz w:val="17"/>
      <w:szCs w:val="17"/>
    </w:rPr>
  </w:style>
  <w:style w:type="character" w:customStyle="1" w:styleId="hithighlite">
    <w:name w:val="hithighlite"/>
    <w:basedOn w:val="DefaultParagraphFont"/>
    <w:rsid w:val="0045610C"/>
  </w:style>
  <w:style w:type="character" w:customStyle="1" w:styleId="articlecontent">
    <w:name w:val="articlecontent"/>
    <w:basedOn w:val="DefaultParagraphFont"/>
    <w:rsid w:val="0045610C"/>
  </w:style>
  <w:style w:type="character" w:customStyle="1" w:styleId="fource1">
    <w:name w:val="fource1"/>
    <w:rsid w:val="0045610C"/>
    <w:rPr>
      <w:sz w:val="34"/>
      <w:szCs w:val="34"/>
    </w:rPr>
  </w:style>
  <w:style w:type="character" w:customStyle="1" w:styleId="LanguageStrikeChar">
    <w:name w:val="Language Strike Char"/>
    <w:rsid w:val="0045610C"/>
    <w:rPr>
      <w:rFonts w:ascii="Arial Narrow" w:hAnsi="Arial Narrow" w:hint="default"/>
      <w:strike/>
      <w:szCs w:val="24"/>
      <w:lang w:val="en-US" w:eastAsia="en-US" w:bidi="ar-SA"/>
    </w:rPr>
  </w:style>
  <w:style w:type="character" w:customStyle="1" w:styleId="normal11">
    <w:name w:val="normal1"/>
    <w:basedOn w:val="DefaultParagraphFont"/>
    <w:rsid w:val="0045610C"/>
  </w:style>
  <w:style w:type="character" w:customStyle="1" w:styleId="ds">
    <w:name w:val="ds"/>
    <w:basedOn w:val="DefaultParagraphFont"/>
    <w:rsid w:val="0045610C"/>
  </w:style>
  <w:style w:type="character" w:customStyle="1" w:styleId="UnderliningChar1">
    <w:name w:val="Underlining Char1"/>
    <w:rsid w:val="0045610C"/>
    <w:rPr>
      <w:rFonts w:ascii="Arial Narrow" w:hAnsi="Arial Narrow" w:hint="default"/>
      <w:szCs w:val="24"/>
      <w:u w:val="single"/>
      <w:lang w:val="en-US" w:eastAsia="en-US" w:bidi="ar-SA"/>
    </w:rPr>
  </w:style>
  <w:style w:type="character" w:customStyle="1" w:styleId="UnderliningChar2">
    <w:name w:val="Underlining Char2"/>
    <w:rsid w:val="0045610C"/>
    <w:rPr>
      <w:rFonts w:ascii="Arial Narrow" w:hAnsi="Arial Narrow" w:hint="default"/>
      <w:szCs w:val="24"/>
      <w:u w:val="single"/>
      <w:lang w:val="en-US" w:eastAsia="en-US" w:bidi="ar-SA"/>
    </w:rPr>
  </w:style>
  <w:style w:type="character" w:customStyle="1" w:styleId="MicroTextChar1">
    <w:name w:val="MicroText Char1"/>
    <w:rsid w:val="0045610C"/>
    <w:rPr>
      <w:rFonts w:ascii="Arial Narrow" w:hAnsi="Arial Narrow" w:hint="default"/>
      <w:sz w:val="12"/>
      <w:szCs w:val="24"/>
      <w:lang w:val="en-US" w:eastAsia="en-US" w:bidi="ar-SA"/>
    </w:rPr>
  </w:style>
  <w:style w:type="character" w:customStyle="1" w:styleId="DefaultPara">
    <w:name w:val="Default Para"/>
    <w:rsid w:val="0045610C"/>
    <w:rPr>
      <w:sz w:val="20"/>
    </w:rPr>
  </w:style>
  <w:style w:type="character" w:customStyle="1" w:styleId="SYSHYPERTEXT">
    <w:name w:val="SYS_HYPERTEXT"/>
    <w:rsid w:val="0045610C"/>
    <w:rPr>
      <w:color w:val="0000FF"/>
      <w:u w:val="single"/>
    </w:rPr>
  </w:style>
  <w:style w:type="character" w:customStyle="1" w:styleId="Hyperlink1">
    <w:name w:val="Hyperlink1"/>
    <w:rsid w:val="0045610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5610C"/>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5610C"/>
    <w:rPr>
      <w:rFonts w:ascii="Arial Narrow" w:hAnsi="Arial Narrow" w:hint="default"/>
      <w:noProof w:val="0"/>
      <w:szCs w:val="24"/>
      <w:u w:val="single"/>
      <w:lang w:val="en-US" w:eastAsia="en-US" w:bidi="ar-SA"/>
    </w:rPr>
  </w:style>
  <w:style w:type="character" w:customStyle="1" w:styleId="BlockHeading1Char">
    <w:name w:val="Block Heading 1 Char"/>
    <w:rsid w:val="0045610C"/>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5610C"/>
    <w:rPr>
      <w:b/>
      <w:bCs w:val="0"/>
      <w:sz w:val="24"/>
      <w:szCs w:val="24"/>
      <w:u w:val="single"/>
      <w:lang w:val="en-US" w:eastAsia="en-US" w:bidi="ar-SA"/>
    </w:rPr>
  </w:style>
  <w:style w:type="character" w:customStyle="1" w:styleId="StyleTagTimesNewRomanChar">
    <w:name w:val="Style Tag + Times New Roman Char"/>
    <w:rsid w:val="0045610C"/>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5610C"/>
    <w:rPr>
      <w:rFonts w:ascii="Arial Narrow" w:hAnsi="Arial Narrow" w:cs="Arial" w:hint="default"/>
      <w:b/>
      <w:bCs/>
      <w:iCs/>
      <w:sz w:val="24"/>
      <w:szCs w:val="28"/>
      <w:lang w:val="en-US" w:eastAsia="en-US" w:bidi="ar-SA"/>
    </w:rPr>
  </w:style>
  <w:style w:type="character" w:customStyle="1" w:styleId="UnderliningCharChar">
    <w:name w:val="Underlining Char Char"/>
    <w:rsid w:val="0045610C"/>
    <w:rPr>
      <w:rFonts w:ascii="Arial Narrow" w:hAnsi="Arial Narrow" w:hint="default"/>
      <w:szCs w:val="24"/>
      <w:u w:val="single"/>
      <w:lang w:val="en-US" w:eastAsia="en-US" w:bidi="ar-SA"/>
    </w:rPr>
  </w:style>
  <w:style w:type="character" w:customStyle="1" w:styleId="StyleArialNarrow12ptBold">
    <w:name w:val="Style Arial Narrow 12 pt Bold"/>
    <w:rsid w:val="0045610C"/>
    <w:rPr>
      <w:rFonts w:ascii="Arial Narrow" w:hAnsi="Arial Narrow" w:hint="default"/>
      <w:b/>
      <w:bCs/>
      <w:sz w:val="24"/>
    </w:rPr>
  </w:style>
  <w:style w:type="character" w:customStyle="1" w:styleId="Style1CharChar">
    <w:name w:val="Style1 Char Char"/>
    <w:rsid w:val="0045610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45610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45610C"/>
    <w:rPr>
      <w:noProof w:val="0"/>
      <w:u w:val="single"/>
      <w:lang w:val="en-US" w:eastAsia="en-US" w:bidi="ar-SA"/>
    </w:rPr>
  </w:style>
  <w:style w:type="character" w:customStyle="1" w:styleId="UnderlinedCharChar1">
    <w:name w:val="Underlined Char Char1"/>
    <w:rsid w:val="0045610C"/>
    <w:rPr>
      <w:rFonts w:ascii="Bell MT" w:eastAsia="Times New Roman" w:hAnsi="Bell MT" w:hint="default"/>
      <w:bCs/>
      <w:iCs/>
      <w:sz w:val="22"/>
      <w:u w:val="single"/>
    </w:rPr>
  </w:style>
  <w:style w:type="character" w:customStyle="1" w:styleId="Heading2CharChar2">
    <w:name w:val="Heading 2 Char Char2"/>
    <w:rsid w:val="0045610C"/>
    <w:rPr>
      <w:rFonts w:ascii="Arial" w:hAnsi="Arial" w:cs="Arial" w:hint="default"/>
      <w:b/>
      <w:bCs/>
      <w:iCs/>
      <w:sz w:val="22"/>
      <w:szCs w:val="28"/>
      <w:lang w:val="en-US" w:eastAsia="en-US" w:bidi="ar-SA"/>
    </w:rPr>
  </w:style>
  <w:style w:type="character" w:customStyle="1" w:styleId="doctitle">
    <w:name w:val="doctitle"/>
    <w:rsid w:val="0045610C"/>
  </w:style>
  <w:style w:type="character" w:customStyle="1" w:styleId="cardtext-underlined0">
    <w:name w:val="card text- underlined"/>
    <w:rsid w:val="0045610C"/>
    <w:rPr>
      <w:rFonts w:ascii="Garamond" w:hAnsi="Garamond" w:hint="default"/>
      <w:u w:val="single"/>
    </w:rPr>
  </w:style>
  <w:style w:type="character" w:customStyle="1" w:styleId="BodyText1">
    <w:name w:val="Body Text1"/>
    <w:basedOn w:val="DefaultParagraphFont"/>
    <w:rsid w:val="0045610C"/>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45610C"/>
  </w:style>
  <w:style w:type="character" w:customStyle="1" w:styleId="BriefTitleChar">
    <w:name w:val="Brief Title Char"/>
    <w:basedOn w:val="DefaultParagraphFont"/>
    <w:rsid w:val="0045610C"/>
    <w:rPr>
      <w:b/>
      <w:bCs w:val="0"/>
      <w:sz w:val="24"/>
      <w:szCs w:val="24"/>
      <w:u w:val="single"/>
      <w:lang w:val="en-US" w:eastAsia="en-US" w:bidi="ar-SA"/>
    </w:rPr>
  </w:style>
  <w:style w:type="character" w:customStyle="1" w:styleId="BriefTitle2Char">
    <w:name w:val="Brief Title 2 Char"/>
    <w:basedOn w:val="BriefTitleChar"/>
    <w:rsid w:val="0045610C"/>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5610C"/>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5610C"/>
    <w:rPr>
      <w:rFonts w:ascii="Georgia" w:hAnsi="Georgia" w:hint="default"/>
      <w:b/>
      <w:bCs w:val="0"/>
      <w:sz w:val="24"/>
    </w:rPr>
  </w:style>
  <w:style w:type="character" w:customStyle="1" w:styleId="Emphasis20">
    <w:name w:val="Emphasis 2"/>
    <w:uiPriority w:val="1"/>
    <w:qFormat/>
    <w:rsid w:val="0045610C"/>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45610C"/>
    <w:rPr>
      <w:rFonts w:ascii="AGaramond" w:hAnsi="AGaramond" w:cs="AGaramond" w:hint="default"/>
      <w:color w:val="211D1E"/>
      <w:sz w:val="14"/>
      <w:szCs w:val="14"/>
    </w:rPr>
  </w:style>
  <w:style w:type="character" w:customStyle="1" w:styleId="CharacterStyle2">
    <w:name w:val="Character Style 2"/>
    <w:uiPriority w:val="99"/>
    <w:rsid w:val="0045610C"/>
    <w:rPr>
      <w:sz w:val="20"/>
      <w:szCs w:val="20"/>
    </w:rPr>
  </w:style>
  <w:style w:type="character" w:customStyle="1" w:styleId="cross-head">
    <w:name w:val="cross-head"/>
    <w:rsid w:val="0045610C"/>
  </w:style>
  <w:style w:type="character" w:customStyle="1" w:styleId="dateline">
    <w:name w:val="dateline"/>
    <w:rsid w:val="0045610C"/>
  </w:style>
  <w:style w:type="character" w:customStyle="1" w:styleId="Subtitle1">
    <w:name w:val="Subtitle1"/>
    <w:rsid w:val="0045610C"/>
  </w:style>
  <w:style w:type="character" w:customStyle="1" w:styleId="metaorigin">
    <w:name w:val="meta_origin"/>
    <w:rsid w:val="0045610C"/>
  </w:style>
  <w:style w:type="character" w:customStyle="1" w:styleId="mandelbrotrefrag">
    <w:name w:val="mandelbrot_refrag"/>
    <w:rsid w:val="0045610C"/>
  </w:style>
  <w:style w:type="character" w:customStyle="1" w:styleId="eminfo">
    <w:name w:val="eminfo"/>
    <w:rsid w:val="0045610C"/>
  </w:style>
  <w:style w:type="character" w:customStyle="1" w:styleId="emhighlight">
    <w:name w:val="emhighlight"/>
    <w:rsid w:val="0045610C"/>
  </w:style>
  <w:style w:type="character" w:customStyle="1" w:styleId="name">
    <w:name w:val="name"/>
    <w:rsid w:val="0045610C"/>
  </w:style>
  <w:style w:type="character" w:customStyle="1" w:styleId="tkrname">
    <w:name w:val="tkrname"/>
    <w:rsid w:val="0045610C"/>
  </w:style>
  <w:style w:type="character" w:customStyle="1" w:styleId="tkrchange">
    <w:name w:val="tkrchange"/>
    <w:rsid w:val="0045610C"/>
  </w:style>
  <w:style w:type="character" w:customStyle="1" w:styleId="source-org">
    <w:name w:val="source-org"/>
    <w:rsid w:val="0045610C"/>
  </w:style>
  <w:style w:type="character" w:customStyle="1" w:styleId="updated">
    <w:name w:val="updated"/>
    <w:rsid w:val="0045610C"/>
  </w:style>
  <w:style w:type="character" w:customStyle="1" w:styleId="last">
    <w:name w:val="last"/>
    <w:rsid w:val="0045610C"/>
  </w:style>
  <w:style w:type="character" w:customStyle="1" w:styleId="Style11ptBoldUnderline1">
    <w:name w:val="Style 11 pt Bold Underline1"/>
    <w:rsid w:val="0045610C"/>
    <w:rPr>
      <w:b/>
      <w:bCs/>
      <w:sz w:val="20"/>
      <w:u w:val="single"/>
    </w:rPr>
  </w:style>
  <w:style w:type="character" w:customStyle="1" w:styleId="StyleStyleunderlineBold11pt">
    <w:name w:val="Style Style underline + Bold + 11 pt"/>
    <w:rsid w:val="0045610C"/>
    <w:rPr>
      <w:bCs/>
      <w:sz w:val="20"/>
      <w:u w:val="single"/>
    </w:rPr>
  </w:style>
  <w:style w:type="character" w:customStyle="1" w:styleId="StyleunderlineAsianTimesNewRomanBold">
    <w:name w:val="Style underline + (Asian) Times New Roman Bold"/>
    <w:rsid w:val="0045610C"/>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5610C"/>
    <w:rPr>
      <w:b/>
      <w:bCs/>
      <w:sz w:val="20"/>
      <w:u w:val="single"/>
      <w:bdr w:val="single" w:sz="4" w:space="0" w:color="auto" w:frame="1"/>
    </w:rPr>
  </w:style>
  <w:style w:type="character" w:customStyle="1" w:styleId="A5">
    <w:name w:val="A5"/>
    <w:uiPriority w:val="99"/>
    <w:rsid w:val="0045610C"/>
    <w:rPr>
      <w:rFonts w:ascii="Times New Roman" w:hAnsi="Times New Roman" w:cs="Times New Roman" w:hint="default"/>
      <w:color w:val="000000"/>
      <w:sz w:val="13"/>
      <w:szCs w:val="13"/>
    </w:rPr>
  </w:style>
  <w:style w:type="character" w:customStyle="1" w:styleId="quotepeekbase">
    <w:name w:val="quotepeekbase"/>
    <w:rsid w:val="0045610C"/>
  </w:style>
  <w:style w:type="character" w:customStyle="1" w:styleId="cardChar11">
    <w:name w:val="card Char1"/>
    <w:rsid w:val="0045610C"/>
    <w:rPr>
      <w:rFonts w:ascii="Calibri" w:eastAsia="Calibri" w:hAnsi="Calibri" w:cs="Calibri" w:hint="default"/>
      <w:sz w:val="24"/>
      <w:szCs w:val="22"/>
      <w:lang w:val="x-none" w:eastAsia="x-none"/>
    </w:rPr>
  </w:style>
  <w:style w:type="character" w:customStyle="1" w:styleId="NormalCard">
    <w:name w:val="Normal Card"/>
    <w:uiPriority w:val="1"/>
    <w:qFormat/>
    <w:rsid w:val="0045610C"/>
    <w:rPr>
      <w:rFonts w:ascii="Times New Roman" w:hAnsi="Times New Roman" w:cs="Times New Roman" w:hint="default"/>
      <w:sz w:val="24"/>
    </w:rPr>
  </w:style>
  <w:style w:type="character" w:customStyle="1" w:styleId="HighlightedUnderline0">
    <w:name w:val="Highlighted Underline"/>
    <w:uiPriority w:val="1"/>
    <w:qFormat/>
    <w:rsid w:val="0045610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5610C"/>
    <w:rPr>
      <w:rFonts w:ascii="Times New Roman" w:hAnsi="Times New Roman" w:cs="Times New Roman" w:hint="default"/>
      <w:sz w:val="16"/>
      <w:szCs w:val="16"/>
    </w:rPr>
  </w:style>
  <w:style w:type="character" w:customStyle="1" w:styleId="timebox">
    <w:name w:val="timebox"/>
    <w:rsid w:val="0045610C"/>
  </w:style>
  <w:style w:type="character" w:customStyle="1" w:styleId="Heading2Subtext">
    <w:name w:val="Heading 2 Subtext"/>
    <w:rsid w:val="0045610C"/>
    <w:rPr>
      <w:rFonts w:ascii="Times New Roman" w:hAnsi="Times New Roman" w:cs="Times New Roman" w:hint="default"/>
      <w:sz w:val="16"/>
    </w:rPr>
  </w:style>
  <w:style w:type="character" w:customStyle="1" w:styleId="-SmallText-">
    <w:name w:val="-Small Text-"/>
    <w:rsid w:val="0045610C"/>
    <w:rPr>
      <w:rFonts w:ascii="Garamond" w:hAnsi="Garamond" w:hint="default"/>
      <w:sz w:val="16"/>
    </w:rPr>
  </w:style>
  <w:style w:type="character" w:customStyle="1" w:styleId="label">
    <w:name w:val="label"/>
    <w:rsid w:val="0045610C"/>
  </w:style>
  <w:style w:type="character" w:customStyle="1" w:styleId="BoldUnderlineCharChar">
    <w:name w:val="BoldUnderline Char Char"/>
    <w:rsid w:val="0045610C"/>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45610C"/>
  </w:style>
  <w:style w:type="character" w:customStyle="1" w:styleId="FontStyle477">
    <w:name w:val="Font Style477"/>
    <w:basedOn w:val="DefaultParagraphFont"/>
    <w:uiPriority w:val="99"/>
    <w:rsid w:val="0045610C"/>
    <w:rPr>
      <w:rFonts w:ascii="Times New Roman" w:hAnsi="Times New Roman" w:cs="Times New Roman" w:hint="default"/>
      <w:sz w:val="18"/>
      <w:szCs w:val="18"/>
    </w:rPr>
  </w:style>
  <w:style w:type="character" w:customStyle="1" w:styleId="FontStyle505">
    <w:name w:val="Font Style505"/>
    <w:basedOn w:val="DefaultParagraphFont"/>
    <w:uiPriority w:val="99"/>
    <w:rsid w:val="0045610C"/>
    <w:rPr>
      <w:rFonts w:ascii="Times New Roman" w:hAnsi="Times New Roman" w:cs="Times New Roman" w:hint="default"/>
      <w:sz w:val="18"/>
      <w:szCs w:val="18"/>
    </w:rPr>
  </w:style>
  <w:style w:type="character" w:customStyle="1" w:styleId="FontStyle514">
    <w:name w:val="Font Style514"/>
    <w:basedOn w:val="DefaultParagraphFont"/>
    <w:uiPriority w:val="99"/>
    <w:rsid w:val="0045610C"/>
    <w:rPr>
      <w:rFonts w:ascii="Times New Roman" w:hAnsi="Times New Roman" w:cs="Times New Roman" w:hint="default"/>
      <w:sz w:val="14"/>
      <w:szCs w:val="14"/>
    </w:rPr>
  </w:style>
  <w:style w:type="character" w:customStyle="1" w:styleId="FontStyle500">
    <w:name w:val="Font Style500"/>
    <w:basedOn w:val="DefaultParagraphFont"/>
    <w:uiPriority w:val="99"/>
    <w:rsid w:val="0045610C"/>
    <w:rPr>
      <w:rFonts w:ascii="Times New Roman" w:hAnsi="Times New Roman" w:cs="Times New Roman" w:hint="default"/>
      <w:b/>
      <w:bCs/>
      <w:sz w:val="16"/>
      <w:szCs w:val="16"/>
    </w:rPr>
  </w:style>
  <w:style w:type="character" w:customStyle="1" w:styleId="CardCite1">
    <w:name w:val="CardCite1"/>
    <w:qFormat/>
    <w:rsid w:val="0045610C"/>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5610C"/>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5610C"/>
    <w:rPr>
      <w:rFonts w:ascii="Times New Roman" w:hAnsi="Times New Roman" w:cs="Times New Roman" w:hint="default"/>
      <w:b/>
      <w:bCs/>
      <w:sz w:val="22"/>
      <w:szCs w:val="22"/>
    </w:rPr>
  </w:style>
  <w:style w:type="character" w:customStyle="1" w:styleId="CharacterStyle3">
    <w:name w:val="Character Style 3"/>
    <w:uiPriority w:val="99"/>
    <w:rsid w:val="0045610C"/>
    <w:rPr>
      <w:rFonts w:ascii="Bookman Old Style" w:hAnsi="Bookman Old Style" w:cs="Bookman Old Style" w:hint="default"/>
      <w:spacing w:val="-5"/>
      <w:sz w:val="18"/>
      <w:szCs w:val="18"/>
    </w:rPr>
  </w:style>
  <w:style w:type="character" w:customStyle="1" w:styleId="Style8pt1">
    <w:name w:val="Style 8 pt1"/>
    <w:rsid w:val="0045610C"/>
    <w:rPr>
      <w:rFonts w:ascii="Georgia" w:hAnsi="Georgia" w:hint="default"/>
      <w:sz w:val="16"/>
    </w:rPr>
  </w:style>
  <w:style w:type="character" w:customStyle="1" w:styleId="UnderlineStyleChar7">
    <w:name w:val="Underline Style Char7"/>
    <w:rsid w:val="0045610C"/>
    <w:rPr>
      <w:rFonts w:ascii="Garamond" w:hAnsi="Garamond" w:hint="default"/>
      <w:sz w:val="22"/>
      <w:szCs w:val="24"/>
      <w:u w:val="single"/>
      <w:lang w:val="en-US" w:eastAsia="en-US" w:bidi="ar-SA"/>
    </w:rPr>
  </w:style>
  <w:style w:type="character" w:customStyle="1" w:styleId="StyleArial6ptBold">
    <w:name w:val="Style Arial 6 pt Bold"/>
    <w:rsid w:val="0045610C"/>
    <w:rPr>
      <w:rFonts w:ascii="Arial" w:hAnsi="Arial" w:cs="Arial" w:hint="default"/>
      <w:bCs/>
      <w:sz w:val="12"/>
    </w:rPr>
  </w:style>
  <w:style w:type="character" w:customStyle="1" w:styleId="Heading2Char5">
    <w:name w:val="Heading 2 Char5"/>
    <w:rsid w:val="0045610C"/>
    <w:rPr>
      <w:rFonts w:ascii="Garamond" w:hAnsi="Garamond" w:cs="Arial" w:hint="default"/>
      <w:b/>
      <w:bCs/>
      <w:iCs/>
      <w:sz w:val="24"/>
      <w:szCs w:val="28"/>
      <w:lang w:val="en-US" w:eastAsia="en-US" w:bidi="ar-SA"/>
    </w:rPr>
  </w:style>
  <w:style w:type="character" w:customStyle="1" w:styleId="TagGreg">
    <w:name w:val="TagGreg"/>
    <w:uiPriority w:val="1"/>
    <w:qFormat/>
    <w:rsid w:val="0045610C"/>
    <w:rPr>
      <w:b/>
      <w:bCs w:val="0"/>
      <w:sz w:val="24"/>
    </w:rPr>
  </w:style>
  <w:style w:type="character" w:customStyle="1" w:styleId="StyleDebateUnderline10pt">
    <w:name w:val="Style Debate Underline + 10 pt"/>
    <w:rsid w:val="0045610C"/>
    <w:rPr>
      <w:rFonts w:ascii="Times New Roman" w:hAnsi="Times New Roman" w:cs="Times New Roman" w:hint="default"/>
      <w:sz w:val="20"/>
      <w:szCs w:val="20"/>
      <w:u w:val="single"/>
    </w:rPr>
  </w:style>
  <w:style w:type="character" w:customStyle="1" w:styleId="underlinedCharChar0">
    <w:name w:val="underlined Char Char"/>
    <w:locked/>
    <w:rsid w:val="0045610C"/>
    <w:rPr>
      <w:u w:val="single"/>
    </w:rPr>
  </w:style>
  <w:style w:type="character" w:customStyle="1" w:styleId="SourceBold">
    <w:name w:val="Source Bold"/>
    <w:rsid w:val="0045610C"/>
    <w:rPr>
      <w:rFonts w:ascii="Arial Narrow" w:hAnsi="Arial Narrow" w:hint="default"/>
      <w:b/>
      <w:bCs w:val="0"/>
      <w:strike w:val="0"/>
      <w:dstrike w:val="0"/>
      <w:sz w:val="24"/>
      <w:u w:val="none"/>
      <w:effect w:val="none"/>
    </w:rPr>
  </w:style>
  <w:style w:type="character" w:customStyle="1" w:styleId="2xBoldUnderline">
    <w:name w:val="2x_Bold_Underline"/>
    <w:rsid w:val="0045610C"/>
    <w:rPr>
      <w:b/>
      <w:bCs/>
      <w:sz w:val="24"/>
      <w:u w:val="thick"/>
    </w:rPr>
  </w:style>
  <w:style w:type="character" w:customStyle="1" w:styleId="Dottedunderline">
    <w:name w:val="Dotted underline"/>
    <w:rsid w:val="0045610C"/>
    <w:rPr>
      <w:u w:val="dotted"/>
    </w:rPr>
  </w:style>
  <w:style w:type="character" w:customStyle="1" w:styleId="readChar">
    <w:name w:val="read Char"/>
    <w:rsid w:val="0045610C"/>
    <w:rPr>
      <w:szCs w:val="22"/>
      <w:u w:val="single"/>
      <w:lang w:val="en-US" w:eastAsia="en-US" w:bidi="ar-SA"/>
    </w:rPr>
  </w:style>
  <w:style w:type="character" w:customStyle="1" w:styleId="underlining0">
    <w:name w:val="underlining"/>
    <w:rsid w:val="0045610C"/>
    <w:rPr>
      <w:u w:val="single"/>
    </w:rPr>
  </w:style>
  <w:style w:type="character" w:customStyle="1" w:styleId="btitle">
    <w:name w:val="btitle"/>
    <w:rsid w:val="0045610C"/>
  </w:style>
  <w:style w:type="character" w:customStyle="1" w:styleId="green">
    <w:name w:val="green"/>
    <w:rsid w:val="0045610C"/>
  </w:style>
  <w:style w:type="character" w:customStyle="1" w:styleId="BodyText20">
    <w:name w:val="Body Text2"/>
    <w:rsid w:val="0045610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45610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45610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45610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5610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45610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5610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45610C"/>
    <w:rPr>
      <w:rFonts w:ascii="Sylfaen" w:hAnsi="Sylfaen" w:cs="Sylfaen" w:hint="default"/>
      <w:i/>
      <w:iCs/>
      <w:strike w:val="0"/>
      <w:dstrike w:val="0"/>
      <w:sz w:val="19"/>
      <w:szCs w:val="19"/>
      <w:u w:val="none"/>
      <w:effect w:val="none"/>
      <w:shd w:val="clear" w:color="auto" w:fill="FFFFFF"/>
    </w:rPr>
  </w:style>
  <w:style w:type="character" w:customStyle="1" w:styleId="1">
    <w:name w:val="1"/>
    <w:rsid w:val="0045610C"/>
    <w:rPr>
      <w:rFonts w:ascii="Arial" w:hAnsi="Arial" w:cs="Arial" w:hint="default"/>
      <w:bCs/>
      <w:sz w:val="20"/>
      <w:u w:val="single"/>
      <w:lang w:val="en-US" w:eastAsia="en-US" w:bidi="ar-SA"/>
    </w:rPr>
  </w:style>
  <w:style w:type="character" w:customStyle="1" w:styleId="CharChar31">
    <w:name w:val="Char Char31"/>
    <w:rsid w:val="0045610C"/>
    <w:rPr>
      <w:rFonts w:ascii="Arial" w:hAnsi="Arial" w:cs="Arial" w:hint="default"/>
      <w:b/>
      <w:bCs/>
      <w:iCs/>
      <w:lang w:val="en-US" w:eastAsia="en-US" w:bidi="ar-SA"/>
    </w:rPr>
  </w:style>
  <w:style w:type="character" w:customStyle="1" w:styleId="Subtitle2">
    <w:name w:val="Subtitle2"/>
    <w:rsid w:val="0045610C"/>
  </w:style>
  <w:style w:type="character" w:customStyle="1" w:styleId="drop">
    <w:name w:val="drop"/>
    <w:rsid w:val="0045610C"/>
  </w:style>
  <w:style w:type="character" w:customStyle="1" w:styleId="bioline">
    <w:name w:val="bioline"/>
    <w:rsid w:val="0045610C"/>
  </w:style>
  <w:style w:type="character" w:customStyle="1" w:styleId="articletitle0">
    <w:name w:val="article_title"/>
    <w:rsid w:val="0045610C"/>
  </w:style>
  <w:style w:type="character" w:customStyle="1" w:styleId="A4">
    <w:name w:val="A4"/>
    <w:uiPriority w:val="99"/>
    <w:rsid w:val="0045610C"/>
    <w:rPr>
      <w:color w:val="000000"/>
    </w:rPr>
  </w:style>
  <w:style w:type="character" w:customStyle="1" w:styleId="s2">
    <w:name w:val="s2"/>
    <w:rsid w:val="0045610C"/>
  </w:style>
  <w:style w:type="character" w:customStyle="1" w:styleId="s4">
    <w:name w:val="s4"/>
    <w:rsid w:val="0045610C"/>
  </w:style>
  <w:style w:type="character" w:customStyle="1" w:styleId="s5">
    <w:name w:val="s5"/>
    <w:rsid w:val="0045610C"/>
  </w:style>
  <w:style w:type="character" w:customStyle="1" w:styleId="cap">
    <w:name w:val="cap"/>
    <w:rsid w:val="0045610C"/>
  </w:style>
  <w:style w:type="character" w:customStyle="1" w:styleId="rightsnotice">
    <w:name w:val="rightsnotice"/>
    <w:rsid w:val="0045610C"/>
  </w:style>
  <w:style w:type="character" w:customStyle="1" w:styleId="Caption1">
    <w:name w:val="Caption1"/>
    <w:rsid w:val="0045610C"/>
  </w:style>
  <w:style w:type="character" w:customStyle="1" w:styleId="credit">
    <w:name w:val="credit"/>
    <w:rsid w:val="0045610C"/>
  </w:style>
  <w:style w:type="character" w:customStyle="1" w:styleId="scaps">
    <w:name w:val="scaps"/>
    <w:rsid w:val="0045610C"/>
  </w:style>
  <w:style w:type="character" w:customStyle="1" w:styleId="current-article">
    <w:name w:val="current-article"/>
    <w:rsid w:val="0045610C"/>
  </w:style>
  <w:style w:type="character" w:customStyle="1" w:styleId="related-current-indicator">
    <w:name w:val="related-current-indicator"/>
    <w:rsid w:val="0045610C"/>
  </w:style>
  <w:style w:type="character" w:customStyle="1" w:styleId="bylclear">
    <w:name w:val="bylclear"/>
    <w:rsid w:val="0045610C"/>
  </w:style>
  <w:style w:type="character" w:customStyle="1" w:styleId="timestamp">
    <w:name w:val="timestamp"/>
    <w:rsid w:val="0045610C"/>
  </w:style>
  <w:style w:type="character" w:customStyle="1" w:styleId="comments">
    <w:name w:val="comments"/>
    <w:rsid w:val="0045610C"/>
  </w:style>
  <w:style w:type="character" w:customStyle="1" w:styleId="essaytext">
    <w:name w:val="essaytext"/>
    <w:rsid w:val="0045610C"/>
  </w:style>
  <w:style w:type="character" w:customStyle="1" w:styleId="username">
    <w:name w:val="username"/>
    <w:rsid w:val="0045610C"/>
  </w:style>
  <w:style w:type="character" w:customStyle="1" w:styleId="toplinks">
    <w:name w:val="toplinks"/>
    <w:rsid w:val="0045610C"/>
  </w:style>
  <w:style w:type="character" w:customStyle="1" w:styleId="A3">
    <w:name w:val="A3"/>
    <w:uiPriority w:val="99"/>
    <w:rsid w:val="0045610C"/>
    <w:rPr>
      <w:rFonts w:ascii="Perpetua" w:hAnsi="Perpetua" w:cs="Perpetua" w:hint="default"/>
      <w:color w:val="000000"/>
      <w:sz w:val="15"/>
      <w:szCs w:val="15"/>
    </w:rPr>
  </w:style>
  <w:style w:type="character" w:customStyle="1" w:styleId="see">
    <w:name w:val="see"/>
    <w:rsid w:val="0045610C"/>
  </w:style>
  <w:style w:type="character" w:customStyle="1" w:styleId="first-letter">
    <w:name w:val="first-letter"/>
    <w:rsid w:val="0045610C"/>
  </w:style>
  <w:style w:type="character" w:customStyle="1" w:styleId="focusparagraph">
    <w:name w:val="focusparagraph"/>
    <w:rsid w:val="0045610C"/>
  </w:style>
  <w:style w:type="character" w:customStyle="1" w:styleId="lightblue">
    <w:name w:val="lightblue"/>
    <w:rsid w:val="0045610C"/>
  </w:style>
  <w:style w:type="character" w:customStyle="1" w:styleId="StyleUnderlineCharChar9pt">
    <w:name w:val="Style Underline Char Char + 9 pt"/>
    <w:rsid w:val="0045610C"/>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5610C"/>
  </w:style>
  <w:style w:type="character" w:customStyle="1" w:styleId="Title10">
    <w:name w:val="Title1"/>
    <w:rsid w:val="0045610C"/>
  </w:style>
  <w:style w:type="character" w:customStyle="1" w:styleId="BoldandUnderlineCharCharCharChar">
    <w:name w:val="Bold and Underline Char Char Char Char"/>
    <w:rsid w:val="0045610C"/>
    <w:rPr>
      <w:b/>
      <w:bCs w:val="0"/>
      <w:noProof w:val="0"/>
      <w:u w:val="single"/>
      <w:lang w:val="en-US" w:eastAsia="en-US" w:bidi="ar-SA"/>
    </w:rPr>
  </w:style>
  <w:style w:type="character" w:customStyle="1" w:styleId="FontStyle29">
    <w:name w:val="Font Style29"/>
    <w:uiPriority w:val="99"/>
    <w:rsid w:val="0045610C"/>
    <w:rPr>
      <w:rFonts w:ascii="Arial" w:hAnsi="Arial" w:cs="Arial" w:hint="default"/>
      <w:sz w:val="14"/>
      <w:szCs w:val="14"/>
    </w:rPr>
  </w:style>
  <w:style w:type="character" w:customStyle="1" w:styleId="CardsUnderlined">
    <w:name w:val="Cards Underlined"/>
    <w:rsid w:val="0045610C"/>
    <w:rPr>
      <w:rFonts w:ascii="Helvetica" w:hAnsi="Helvetica" w:cs="Helvetica" w:hint="default"/>
      <w:sz w:val="22"/>
      <w:szCs w:val="24"/>
      <w:u w:val="thick"/>
    </w:rPr>
  </w:style>
  <w:style w:type="character" w:customStyle="1" w:styleId="titles">
    <w:name w:val="titles"/>
    <w:rsid w:val="0045610C"/>
  </w:style>
  <w:style w:type="character" w:customStyle="1" w:styleId="articletext0">
    <w:name w:val="article_text"/>
    <w:rsid w:val="0045610C"/>
  </w:style>
  <w:style w:type="character" w:customStyle="1" w:styleId="contentauthor">
    <w:name w:val="contentauthor"/>
    <w:rsid w:val="0045610C"/>
  </w:style>
  <w:style w:type="character" w:customStyle="1" w:styleId="subarticleheader">
    <w:name w:val="subarticleheader"/>
    <w:rsid w:val="0045610C"/>
  </w:style>
  <w:style w:type="character" w:customStyle="1" w:styleId="spelle">
    <w:name w:val="spelle"/>
    <w:rsid w:val="0045610C"/>
  </w:style>
  <w:style w:type="character" w:customStyle="1" w:styleId="grame">
    <w:name w:val="grame"/>
    <w:rsid w:val="0045610C"/>
  </w:style>
  <w:style w:type="character" w:customStyle="1" w:styleId="newstitle1">
    <w:name w:val="newstitle1"/>
    <w:rsid w:val="0045610C"/>
  </w:style>
  <w:style w:type="character" w:customStyle="1" w:styleId="copy">
    <w:name w:val="copy"/>
    <w:rsid w:val="0045610C"/>
  </w:style>
  <w:style w:type="character" w:customStyle="1" w:styleId="topheadline">
    <w:name w:val="topheadline"/>
    <w:rsid w:val="0045610C"/>
  </w:style>
  <w:style w:type="character" w:customStyle="1" w:styleId="Stylereduce27pt">
    <w:name w:val="Style reduce2 + 7 pt"/>
    <w:rsid w:val="0045610C"/>
    <w:rPr>
      <w:rFonts w:ascii="Times New Roman" w:hAnsi="Times New Roman" w:cs="Arial" w:hint="default"/>
      <w:color w:val="000000"/>
      <w:sz w:val="14"/>
      <w:szCs w:val="22"/>
    </w:rPr>
  </w:style>
  <w:style w:type="character" w:customStyle="1" w:styleId="srtitle">
    <w:name w:val="srtitle"/>
    <w:rsid w:val="0045610C"/>
  </w:style>
  <w:style w:type="character" w:customStyle="1" w:styleId="st1">
    <w:name w:val="st1"/>
    <w:rsid w:val="0045610C"/>
  </w:style>
  <w:style w:type="character" w:customStyle="1" w:styleId="StyleStyleGaramond">
    <w:name w:val="Style Style Garamond +"/>
    <w:rsid w:val="0045610C"/>
    <w:rPr>
      <w:rFonts w:ascii="Garamond" w:hAnsi="Garamond" w:cs="Times New Roman" w:hint="default"/>
      <w:sz w:val="20"/>
    </w:rPr>
  </w:style>
  <w:style w:type="character" w:customStyle="1" w:styleId="quotechar0">
    <w:name w:val="quotechar"/>
    <w:rsid w:val="0045610C"/>
  </w:style>
  <w:style w:type="character" w:customStyle="1" w:styleId="boldunderline0">
    <w:name w:val="boldunderline"/>
    <w:rsid w:val="0045610C"/>
  </w:style>
  <w:style w:type="character" w:customStyle="1" w:styleId="A8">
    <w:name w:val="A8"/>
    <w:rsid w:val="0045610C"/>
    <w:rPr>
      <w:rFonts w:ascii="Scala" w:hAnsi="Scala" w:cs="Scala" w:hint="default"/>
      <w:color w:val="000000"/>
      <w:sz w:val="15"/>
      <w:szCs w:val="15"/>
    </w:rPr>
  </w:style>
  <w:style w:type="character" w:customStyle="1" w:styleId="A0">
    <w:name w:val="A0"/>
    <w:uiPriority w:val="99"/>
    <w:rsid w:val="0045610C"/>
    <w:rPr>
      <w:rFonts w:ascii="Scala" w:hAnsi="Scala" w:cs="Scala" w:hint="default"/>
      <w:color w:val="000000"/>
      <w:sz w:val="16"/>
      <w:szCs w:val="16"/>
    </w:rPr>
  </w:style>
  <w:style w:type="character" w:customStyle="1" w:styleId="Date11">
    <w:name w:val="Date11"/>
    <w:rsid w:val="0045610C"/>
  </w:style>
  <w:style w:type="character" w:customStyle="1" w:styleId="Boxout">
    <w:name w:val="Box out"/>
    <w:uiPriority w:val="1"/>
    <w:qFormat/>
    <w:rsid w:val="0045610C"/>
    <w:rPr>
      <w:rFonts w:ascii="Tahoma" w:hAnsi="Tahoma" w:cs="Tahoma" w:hint="default"/>
      <w:b/>
      <w:bCs w:val="0"/>
      <w:sz w:val="20"/>
      <w:u w:val="single"/>
      <w:bdr w:val="none" w:sz="0" w:space="0" w:color="auto" w:frame="1"/>
      <w:shd w:val="clear" w:color="auto" w:fill="A9E8F5"/>
    </w:rPr>
  </w:style>
  <w:style w:type="character" w:customStyle="1" w:styleId="metad">
    <w:name w:val="metad"/>
    <w:rsid w:val="0045610C"/>
  </w:style>
  <w:style w:type="character" w:customStyle="1" w:styleId="sifr-alternate">
    <w:name w:val="sifr-alternate"/>
    <w:rsid w:val="0045610C"/>
  </w:style>
  <w:style w:type="character" w:customStyle="1" w:styleId="justify1">
    <w:name w:val="justify1"/>
    <w:rsid w:val="0045610C"/>
  </w:style>
  <w:style w:type="character" w:customStyle="1" w:styleId="artbody1">
    <w:name w:val="art_body1"/>
    <w:rsid w:val="0045610C"/>
    <w:rPr>
      <w:rFonts w:ascii="Arial" w:hAnsi="Arial" w:cs="Arial" w:hint="default"/>
    </w:rPr>
  </w:style>
  <w:style w:type="character" w:customStyle="1" w:styleId="A1">
    <w:name w:val="A1"/>
    <w:uiPriority w:val="99"/>
    <w:rsid w:val="0045610C"/>
    <w:rPr>
      <w:rFonts w:ascii="Book Antiqua" w:hAnsi="Book Antiqua" w:cs="Book Antiqua" w:hint="default"/>
      <w:color w:val="221E1F"/>
      <w:sz w:val="22"/>
      <w:szCs w:val="22"/>
    </w:rPr>
  </w:style>
  <w:style w:type="character" w:customStyle="1" w:styleId="reality">
    <w:name w:val="reality"/>
    <w:rsid w:val="0045610C"/>
  </w:style>
  <w:style w:type="character" w:customStyle="1" w:styleId="text2">
    <w:name w:val="text2"/>
    <w:rsid w:val="0045610C"/>
  </w:style>
  <w:style w:type="character" w:customStyle="1" w:styleId="StyleUnderlineChar2CharChar11pt">
    <w:name w:val="Style Underline Char2 Char Char + 11 pt"/>
    <w:rsid w:val="0045610C"/>
    <w:rPr>
      <w:rFonts w:ascii="Times New Roman" w:hAnsi="Times New Roman" w:cs="Times New Roman" w:hint="default"/>
      <w:sz w:val="20"/>
      <w:u w:val="single"/>
    </w:rPr>
  </w:style>
  <w:style w:type="character" w:customStyle="1" w:styleId="StyleStyleBoldUnderline11pt">
    <w:name w:val="Style Style Bold Underline + 11 pt"/>
    <w:rsid w:val="0045610C"/>
    <w:rPr>
      <w:b/>
      <w:bCs/>
      <w:sz w:val="20"/>
      <w:u w:val="single"/>
    </w:rPr>
  </w:style>
  <w:style w:type="character" w:customStyle="1" w:styleId="articlehead2">
    <w:name w:val="articlehead2"/>
    <w:rsid w:val="0045610C"/>
  </w:style>
  <w:style w:type="character" w:customStyle="1" w:styleId="pronset">
    <w:name w:val="pronset"/>
    <w:rsid w:val="0045610C"/>
  </w:style>
  <w:style w:type="character" w:customStyle="1" w:styleId="prondelim">
    <w:name w:val="prondelim"/>
    <w:rsid w:val="0045610C"/>
  </w:style>
  <w:style w:type="character" w:customStyle="1" w:styleId="prontoggle">
    <w:name w:val="pron_toggle"/>
    <w:rsid w:val="0045610C"/>
  </w:style>
  <w:style w:type="character" w:customStyle="1" w:styleId="boldface">
    <w:name w:val="boldface"/>
    <w:rsid w:val="0045610C"/>
  </w:style>
  <w:style w:type="character" w:customStyle="1" w:styleId="secondary-bf">
    <w:name w:val="secondary-bf"/>
    <w:rsid w:val="0045610C"/>
  </w:style>
  <w:style w:type="table" w:styleId="ColorfulGrid-Accent1">
    <w:name w:val="Colorful Grid Accent 1"/>
    <w:basedOn w:val="TableNormal"/>
    <w:link w:val="ColorfulGrid-Accent1Char"/>
    <w:uiPriority w:val="29"/>
    <w:unhideWhenUsed/>
    <w:rsid w:val="0045610C"/>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45610C"/>
    <w:rPr>
      <w:rFonts w:ascii="Times New Roman" w:hAnsi="Times New Roman" w:cs="Times New Roman" w:hint="default"/>
      <w:iCs/>
      <w:color w:val="000000"/>
      <w:sz w:val="16"/>
    </w:rPr>
  </w:style>
  <w:style w:type="character" w:customStyle="1" w:styleId="Boxout0">
    <w:name w:val="Boxout"/>
    <w:uiPriority w:val="1"/>
    <w:qFormat/>
    <w:rsid w:val="0045610C"/>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5610C"/>
  </w:style>
  <w:style w:type="character" w:customStyle="1" w:styleId="pg">
    <w:name w:val="pg"/>
    <w:rsid w:val="0045610C"/>
  </w:style>
  <w:style w:type="character" w:customStyle="1" w:styleId="detailtitle">
    <w:name w:val="detailtitle"/>
    <w:rsid w:val="0045610C"/>
  </w:style>
  <w:style w:type="character" w:customStyle="1" w:styleId="storydate">
    <w:name w:val="storydate"/>
    <w:rsid w:val="0045610C"/>
  </w:style>
  <w:style w:type="character" w:customStyle="1" w:styleId="preloadwrap">
    <w:name w:val="preloadwrap"/>
    <w:rsid w:val="0045610C"/>
  </w:style>
  <w:style w:type="character" w:customStyle="1" w:styleId="creditwrap">
    <w:name w:val="creditwrap"/>
    <w:rsid w:val="0045610C"/>
  </w:style>
  <w:style w:type="character" w:customStyle="1" w:styleId="DefaultChar1">
    <w:name w:val="Default Char1"/>
    <w:rsid w:val="0045610C"/>
    <w:rPr>
      <w:noProof w:val="0"/>
      <w:color w:val="000000"/>
      <w:lang w:val="en-US" w:eastAsia="en-US" w:bidi="ar-SA"/>
    </w:rPr>
  </w:style>
  <w:style w:type="character" w:customStyle="1" w:styleId="textunderlineChar0">
    <w:name w:val="text underline Char"/>
    <w:rsid w:val="0045610C"/>
    <w:rPr>
      <w:sz w:val="24"/>
      <w:szCs w:val="22"/>
      <w:u w:val="thick"/>
      <w:lang w:val="en-US" w:eastAsia="en-US" w:bidi="ar-SA"/>
    </w:rPr>
  </w:style>
  <w:style w:type="character" w:customStyle="1" w:styleId="BoldChar">
    <w:name w:val="Bold Char"/>
    <w:rsid w:val="0045610C"/>
    <w:rPr>
      <w:rFonts w:ascii="Times New Roman" w:eastAsia="Times New Roman" w:hAnsi="Times New Roman" w:cs="Times New Roman" w:hint="default"/>
      <w:b/>
      <w:bCs w:val="0"/>
      <w:szCs w:val="24"/>
    </w:rPr>
  </w:style>
  <w:style w:type="character" w:customStyle="1" w:styleId="pmterms31">
    <w:name w:val="pmterms31"/>
    <w:rsid w:val="0045610C"/>
    <w:rPr>
      <w:b/>
      <w:bCs/>
      <w:i w:val="0"/>
      <w:iCs w:val="0"/>
      <w:color w:val="000000"/>
    </w:rPr>
  </w:style>
  <w:style w:type="character" w:customStyle="1" w:styleId="copyrightdescription">
    <w:name w:val="copyrightdescription"/>
    <w:rsid w:val="0045610C"/>
  </w:style>
  <w:style w:type="character" w:customStyle="1" w:styleId="ft01">
    <w:name w:val="ft01"/>
    <w:rsid w:val="0045610C"/>
    <w:rPr>
      <w:rFonts w:ascii="Times" w:hAnsi="Times" w:cs="Times" w:hint="default"/>
      <w:color w:val="000000"/>
      <w:sz w:val="14"/>
      <w:szCs w:val="14"/>
    </w:rPr>
  </w:style>
  <w:style w:type="character" w:customStyle="1" w:styleId="ft11">
    <w:name w:val="ft11"/>
    <w:rsid w:val="0045610C"/>
    <w:rPr>
      <w:rFonts w:ascii="Times" w:hAnsi="Times" w:cs="Times" w:hint="default"/>
      <w:color w:val="000000"/>
      <w:sz w:val="17"/>
      <w:szCs w:val="17"/>
    </w:rPr>
  </w:style>
  <w:style w:type="character" w:customStyle="1" w:styleId="ft21">
    <w:name w:val="ft21"/>
    <w:rsid w:val="0045610C"/>
    <w:rPr>
      <w:rFonts w:ascii="Times" w:hAnsi="Times" w:cs="Times" w:hint="default"/>
      <w:color w:val="000000"/>
      <w:sz w:val="15"/>
      <w:szCs w:val="15"/>
    </w:rPr>
  </w:style>
  <w:style w:type="character" w:customStyle="1" w:styleId="ft31">
    <w:name w:val="ft31"/>
    <w:rsid w:val="0045610C"/>
    <w:rPr>
      <w:rFonts w:ascii="Times" w:hAnsi="Times" w:cs="Times" w:hint="default"/>
      <w:color w:val="000000"/>
      <w:sz w:val="15"/>
      <w:szCs w:val="15"/>
    </w:rPr>
  </w:style>
  <w:style w:type="character" w:customStyle="1" w:styleId="dquo">
    <w:name w:val="dquo"/>
    <w:rsid w:val="0045610C"/>
  </w:style>
  <w:style w:type="character" w:customStyle="1" w:styleId="caps2">
    <w:name w:val="caps2"/>
    <w:rsid w:val="0045610C"/>
  </w:style>
  <w:style w:type="character" w:customStyle="1" w:styleId="CardsFont12ptCharCharCharChar">
    <w:name w:val="Cards + Font: 12 pt Char Char Char Char"/>
    <w:rsid w:val="0045610C"/>
    <w:rPr>
      <w:sz w:val="24"/>
      <w:szCs w:val="24"/>
      <w:u w:val="thick"/>
      <w:lang w:val="en-US" w:eastAsia="en-US" w:bidi="ar-SA"/>
    </w:rPr>
  </w:style>
  <w:style w:type="character" w:customStyle="1" w:styleId="ccs">
    <w:name w:val="c cs"/>
    <w:rsid w:val="0045610C"/>
  </w:style>
  <w:style w:type="character" w:customStyle="1" w:styleId="UnderlinedEvChar">
    <w:name w:val="Underlined Ev Char"/>
    <w:rsid w:val="0045610C"/>
    <w:rPr>
      <w:rFonts w:ascii="Times New Roman" w:eastAsia="Times New Roman" w:hAnsi="Times New Roman" w:cs="Times New Roman" w:hint="default"/>
      <w:szCs w:val="24"/>
      <w:u w:val="single"/>
    </w:rPr>
  </w:style>
  <w:style w:type="character" w:customStyle="1" w:styleId="dropshadow">
    <w:name w:val="dropshadow"/>
    <w:rsid w:val="0045610C"/>
  </w:style>
  <w:style w:type="character" w:customStyle="1" w:styleId="d05ws">
    <w:name w:val="d05ws"/>
    <w:rsid w:val="0045610C"/>
  </w:style>
  <w:style w:type="character" w:customStyle="1" w:styleId="rzibod">
    <w:name w:val="rzibod"/>
    <w:rsid w:val="0045610C"/>
  </w:style>
  <w:style w:type="character" w:customStyle="1" w:styleId="StyleBold1">
    <w:name w:val="Style Bold1"/>
    <w:rsid w:val="0045610C"/>
    <w:rPr>
      <w:rFonts w:ascii="Georgia" w:hAnsi="Georgia" w:hint="default"/>
      <w:b/>
      <w:bCs/>
      <w:sz w:val="22"/>
    </w:rPr>
  </w:style>
  <w:style w:type="character" w:customStyle="1" w:styleId="headertext">
    <w:name w:val="headertext"/>
    <w:rsid w:val="0045610C"/>
  </w:style>
  <w:style w:type="character" w:customStyle="1" w:styleId="endnote-reference">
    <w:name w:val="endnote-reference"/>
    <w:rsid w:val="0045610C"/>
  </w:style>
  <w:style w:type="character" w:customStyle="1" w:styleId="officialsname">
    <w:name w:val="official_s_name"/>
    <w:rsid w:val="0045610C"/>
  </w:style>
  <w:style w:type="character" w:customStyle="1" w:styleId="audience">
    <w:name w:val="audience"/>
    <w:rsid w:val="0045610C"/>
  </w:style>
  <w:style w:type="character" w:customStyle="1" w:styleId="A7">
    <w:name w:val="A7"/>
    <w:uiPriority w:val="99"/>
    <w:rsid w:val="0045610C"/>
    <w:rPr>
      <w:rFonts w:ascii="Myriad Pro" w:hAnsi="Myriad Pro" w:cs="Myriad Pro" w:hint="default"/>
      <w:color w:val="0066B1"/>
      <w:sz w:val="22"/>
      <w:szCs w:val="22"/>
    </w:rPr>
  </w:style>
  <w:style w:type="character" w:customStyle="1" w:styleId="normalchar">
    <w:name w:val="normal__char"/>
    <w:rsid w:val="0045610C"/>
  </w:style>
  <w:style w:type="character" w:customStyle="1" w:styleId="hyperlink002cheading0020100200028block0020title0029char">
    <w:name w:val="hyperlink_002cheading_00201_0020_0028block_0020title_0029__char"/>
    <w:rsid w:val="0045610C"/>
  </w:style>
  <w:style w:type="character" w:customStyle="1" w:styleId="underline002cstyle0020bold0020underlinechar">
    <w:name w:val="underline_002cstyle_0020bold_0020underline__char"/>
    <w:rsid w:val="0045610C"/>
  </w:style>
  <w:style w:type="character" w:customStyle="1" w:styleId="copyboldblack">
    <w:name w:val="copyboldblack"/>
    <w:rsid w:val="0045610C"/>
  </w:style>
  <w:style w:type="character" w:customStyle="1" w:styleId="copybold">
    <w:name w:val="copybold"/>
    <w:rsid w:val="0045610C"/>
  </w:style>
  <w:style w:type="character" w:customStyle="1" w:styleId="author-date0">
    <w:name w:val="author-date"/>
    <w:rsid w:val="0045610C"/>
  </w:style>
  <w:style w:type="character" w:customStyle="1" w:styleId="hidden">
    <w:name w:val="hidden"/>
    <w:rsid w:val="0045610C"/>
  </w:style>
  <w:style w:type="character" w:customStyle="1" w:styleId="articlebegin">
    <w:name w:val="articlebegin"/>
    <w:rsid w:val="0045610C"/>
  </w:style>
  <w:style w:type="character" w:customStyle="1" w:styleId="mediaoverlay">
    <w:name w:val="mediaoverlay"/>
    <w:rsid w:val="0045610C"/>
  </w:style>
  <w:style w:type="character" w:customStyle="1" w:styleId="blogcaption">
    <w:name w:val="blog_caption"/>
    <w:rsid w:val="0045610C"/>
  </w:style>
  <w:style w:type="character" w:customStyle="1" w:styleId="commnet-abuzz">
    <w:name w:val="commnet-abuzz"/>
    <w:rsid w:val="0045610C"/>
  </w:style>
  <w:style w:type="character" w:customStyle="1" w:styleId="fbconnectbuttontext">
    <w:name w:val="fbconnectbutton_text"/>
    <w:rsid w:val="0045610C"/>
  </w:style>
  <w:style w:type="character" w:customStyle="1" w:styleId="fbsharecountinner">
    <w:name w:val="fb_share_count_inner"/>
    <w:rsid w:val="0045610C"/>
  </w:style>
  <w:style w:type="character" w:customStyle="1" w:styleId="stbuttontext">
    <w:name w:val="stbuttontext"/>
    <w:rsid w:val="0045610C"/>
  </w:style>
  <w:style w:type="character" w:customStyle="1" w:styleId="source">
    <w:name w:val="source"/>
    <w:rsid w:val="0045610C"/>
  </w:style>
  <w:style w:type="character" w:customStyle="1" w:styleId="pubdate">
    <w:name w:val="pubdate"/>
    <w:rsid w:val="0045610C"/>
  </w:style>
  <w:style w:type="character" w:customStyle="1" w:styleId="grey">
    <w:name w:val="grey"/>
    <w:rsid w:val="0045610C"/>
  </w:style>
  <w:style w:type="character" w:customStyle="1" w:styleId="postdate">
    <w:name w:val="post_date"/>
    <w:rsid w:val="0045610C"/>
  </w:style>
  <w:style w:type="character" w:customStyle="1" w:styleId="bdx">
    <w:name w:val="bdx"/>
    <w:rsid w:val="0045610C"/>
  </w:style>
  <w:style w:type="character" w:customStyle="1" w:styleId="bdl">
    <w:name w:val="bdl"/>
    <w:rsid w:val="0045610C"/>
  </w:style>
  <w:style w:type="character" w:customStyle="1" w:styleId="breadcrumbitemcurrent">
    <w:name w:val="breadcrumbitemcurrent"/>
    <w:rsid w:val="0045610C"/>
  </w:style>
  <w:style w:type="character" w:customStyle="1" w:styleId="bbl">
    <w:name w:val="bbl"/>
    <w:rsid w:val="0045610C"/>
  </w:style>
  <w:style w:type="character" w:customStyle="1" w:styleId="Date2">
    <w:name w:val="Date2"/>
    <w:rsid w:val="0045610C"/>
  </w:style>
  <w:style w:type="character" w:customStyle="1" w:styleId="company">
    <w:name w:val="company"/>
    <w:rsid w:val="0045610C"/>
  </w:style>
  <w:style w:type="character" w:customStyle="1" w:styleId="itxtnewhookspan">
    <w:name w:val="itxtnewhookspan"/>
    <w:rsid w:val="0045610C"/>
  </w:style>
  <w:style w:type="character" w:customStyle="1" w:styleId="gstxthlt">
    <w:name w:val="gstxt_hlt"/>
    <w:rsid w:val="0045610C"/>
  </w:style>
  <w:style w:type="character" w:customStyle="1" w:styleId="SubtleEmphasis1">
    <w:name w:val="Subtle Emphasis1"/>
    <w:uiPriority w:val="19"/>
    <w:qFormat/>
    <w:rsid w:val="0045610C"/>
    <w:rPr>
      <w:rFonts w:ascii="Times New Roman" w:hAnsi="Times New Roman" w:cs="Times New Roman" w:hint="default"/>
      <w:b/>
      <w:bCs w:val="0"/>
      <w:iCs/>
      <w:color w:val="auto"/>
      <w:sz w:val="22"/>
    </w:rPr>
  </w:style>
  <w:style w:type="character" w:customStyle="1" w:styleId="StyleBoldRed">
    <w:name w:val="Style Bold Red"/>
    <w:rsid w:val="0045610C"/>
    <w:rPr>
      <w:b/>
      <w:bCs/>
      <w:color w:val="auto"/>
    </w:rPr>
  </w:style>
  <w:style w:type="character" w:customStyle="1" w:styleId="StyleTimesNewRoman8pt">
    <w:name w:val="Style Times New Roman 8 pt"/>
    <w:rsid w:val="0045610C"/>
    <w:rPr>
      <w:rFonts w:ascii="Georgia" w:hAnsi="Georgia" w:hint="default"/>
      <w:sz w:val="16"/>
    </w:rPr>
  </w:style>
  <w:style w:type="character" w:customStyle="1" w:styleId="StyleStyle7pt8pt">
    <w:name w:val="Style Style 7 pt + 8 pt"/>
    <w:rsid w:val="0045610C"/>
    <w:rPr>
      <w:sz w:val="16"/>
    </w:rPr>
  </w:style>
  <w:style w:type="character" w:customStyle="1" w:styleId="StyleStyleThickunderlineBold1">
    <w:name w:val="Style Style Thick underline + Bold1"/>
    <w:rsid w:val="0045610C"/>
    <w:rPr>
      <w:b/>
      <w:bCs/>
      <w:u w:val="thick"/>
    </w:rPr>
  </w:style>
  <w:style w:type="character" w:customStyle="1" w:styleId="StyleUnderline2">
    <w:name w:val="Style Underline2"/>
    <w:rsid w:val="0045610C"/>
    <w:rPr>
      <w:u w:val="single"/>
    </w:rPr>
  </w:style>
  <w:style w:type="character" w:customStyle="1" w:styleId="ShrinkText">
    <w:name w:val="Shrink Text"/>
    <w:rsid w:val="0045610C"/>
    <w:rPr>
      <w:sz w:val="16"/>
    </w:rPr>
  </w:style>
  <w:style w:type="character" w:customStyle="1" w:styleId="smallcaps">
    <w:name w:val="smallcaps"/>
    <w:rsid w:val="0045610C"/>
  </w:style>
  <w:style w:type="character" w:customStyle="1" w:styleId="goldbldtext">
    <w:name w:val="goldbldtext"/>
    <w:rsid w:val="0045610C"/>
  </w:style>
  <w:style w:type="character" w:customStyle="1" w:styleId="cardshighlight0">
    <w:name w:val="cardshighlight"/>
    <w:rsid w:val="0045610C"/>
  </w:style>
  <w:style w:type="character" w:customStyle="1" w:styleId="cardsfont12pt1">
    <w:name w:val="cardsfont12pt"/>
    <w:rsid w:val="0045610C"/>
  </w:style>
  <w:style w:type="character" w:customStyle="1" w:styleId="ft1">
    <w:name w:val="ft1"/>
    <w:rsid w:val="0045610C"/>
  </w:style>
  <w:style w:type="character" w:customStyle="1" w:styleId="ft6">
    <w:name w:val="ft6"/>
    <w:rsid w:val="0045610C"/>
  </w:style>
  <w:style w:type="character" w:customStyle="1" w:styleId="kicker">
    <w:name w:val="kicker"/>
    <w:rsid w:val="0045610C"/>
  </w:style>
  <w:style w:type="character" w:customStyle="1" w:styleId="backcontent">
    <w:name w:val="backcontent"/>
    <w:rsid w:val="0045610C"/>
  </w:style>
  <w:style w:type="character" w:customStyle="1" w:styleId="daystmp">
    <w:name w:val="daystmp"/>
    <w:rsid w:val="0045610C"/>
  </w:style>
  <w:style w:type="character" w:customStyle="1" w:styleId="cardsfont12ptchar">
    <w:name w:val="cardsfont12ptchar"/>
    <w:rsid w:val="0045610C"/>
  </w:style>
  <w:style w:type="character" w:customStyle="1" w:styleId="gal">
    <w:name w:val="gal"/>
    <w:rsid w:val="0045610C"/>
  </w:style>
  <w:style w:type="character" w:customStyle="1" w:styleId="submitted">
    <w:name w:val="submitted"/>
    <w:rsid w:val="0045610C"/>
  </w:style>
  <w:style w:type="character" w:customStyle="1" w:styleId="imagedateline">
    <w:name w:val="image_dateline"/>
    <w:rsid w:val="0045610C"/>
  </w:style>
  <w:style w:type="character" w:customStyle="1" w:styleId="authordatecharchar">
    <w:name w:val="authordatecharchar"/>
    <w:rsid w:val="0045610C"/>
  </w:style>
  <w:style w:type="character" w:customStyle="1" w:styleId="style1char0">
    <w:name w:val="style1char"/>
    <w:rsid w:val="0045610C"/>
  </w:style>
  <w:style w:type="character" w:customStyle="1" w:styleId="tagcharchar0">
    <w:name w:val="tagcharchar"/>
    <w:rsid w:val="0045610C"/>
  </w:style>
  <w:style w:type="character" w:customStyle="1" w:styleId="underlinedcharchar2">
    <w:name w:val="underlinedcharchar"/>
    <w:rsid w:val="0045610C"/>
  </w:style>
  <w:style w:type="character" w:customStyle="1" w:styleId="BoxedChar">
    <w:name w:val="Boxed Char"/>
    <w:rsid w:val="0045610C"/>
    <w:rPr>
      <w:rFonts w:ascii="Arial Narrow" w:hAnsi="Arial Narrow" w:hint="default"/>
      <w:b/>
      <w:bCs w:val="0"/>
      <w:sz w:val="18"/>
      <w:bdr w:val="single" w:sz="6" w:space="0" w:color="auto" w:frame="1"/>
    </w:rPr>
  </w:style>
  <w:style w:type="character" w:customStyle="1" w:styleId="Style11ptUnderline2">
    <w:name w:val="Style 11 pt Underline2"/>
    <w:rsid w:val="0045610C"/>
    <w:rPr>
      <w:sz w:val="20"/>
      <w:u w:val="single"/>
    </w:rPr>
  </w:style>
  <w:style w:type="character" w:customStyle="1" w:styleId="Style11ptBoldUnderline2">
    <w:name w:val="Style 11 pt Bold Underline2"/>
    <w:rsid w:val="0045610C"/>
    <w:rPr>
      <w:b/>
      <w:bCs/>
      <w:sz w:val="20"/>
      <w:u w:val="single"/>
    </w:rPr>
  </w:style>
  <w:style w:type="character" w:customStyle="1" w:styleId="nw">
    <w:name w:val="nw"/>
    <w:rsid w:val="0045610C"/>
  </w:style>
  <w:style w:type="character" w:customStyle="1" w:styleId="Styleunderline11ptBoldBorderSinglesolidlineAuto">
    <w:name w:val="Style underline + 11 pt Bold Border: : (Single solid line Auto ..."/>
    <w:rsid w:val="0045610C"/>
    <w:rPr>
      <w:b/>
      <w:bCs/>
      <w:sz w:val="20"/>
      <w:u w:val="single"/>
      <w:bdr w:val="single" w:sz="4" w:space="0" w:color="auto" w:frame="1"/>
    </w:rPr>
  </w:style>
  <w:style w:type="character" w:customStyle="1" w:styleId="cardCharCharChar1">
    <w:name w:val="card Char Char Char1"/>
    <w:rsid w:val="0045610C"/>
    <w:rPr>
      <w:lang w:val="en-US" w:eastAsia="en-US" w:bidi="ar-SA"/>
    </w:rPr>
  </w:style>
  <w:style w:type="character" w:customStyle="1" w:styleId="authors1">
    <w:name w:val="authors1"/>
    <w:rsid w:val="0045610C"/>
    <w:rPr>
      <w:rFonts w:ascii="Verdana" w:hAnsi="Verdana" w:hint="default"/>
      <w:b/>
      <w:bCs/>
      <w:color w:val="006699"/>
      <w:sz w:val="20"/>
      <w:szCs w:val="20"/>
    </w:rPr>
  </w:style>
  <w:style w:type="character" w:customStyle="1" w:styleId="headlinesectionlarge">
    <w:name w:val="headline_section_large"/>
    <w:rsid w:val="0045610C"/>
  </w:style>
  <w:style w:type="character" w:customStyle="1" w:styleId="Styleunderline11ptBlack">
    <w:name w:val="Style underline + 11 pt Black"/>
    <w:rsid w:val="0045610C"/>
    <w:rPr>
      <w:color w:val="000000"/>
      <w:sz w:val="20"/>
      <w:u w:val="single"/>
    </w:rPr>
  </w:style>
  <w:style w:type="character" w:customStyle="1" w:styleId="Styleunderline11ptBoldBlack">
    <w:name w:val="Style underline + 11 pt Bold Black"/>
    <w:rsid w:val="0045610C"/>
    <w:rPr>
      <w:b/>
      <w:bCs/>
      <w:color w:val="000000"/>
      <w:sz w:val="20"/>
      <w:u w:val="single"/>
    </w:rPr>
  </w:style>
  <w:style w:type="character" w:customStyle="1" w:styleId="Style11ptBoldBlackUnderline">
    <w:name w:val="Style 11 pt Bold Black Underline"/>
    <w:rsid w:val="0045610C"/>
    <w:rPr>
      <w:b/>
      <w:bCs/>
      <w:color w:val="000000"/>
      <w:sz w:val="20"/>
      <w:u w:val="single"/>
    </w:rPr>
  </w:style>
  <w:style w:type="character" w:customStyle="1" w:styleId="Style11ptBoldBlackUnderlineBorderSinglesolidline">
    <w:name w:val="Style 11 pt Bold Black Underline Border: : (Single solid line ..."/>
    <w:rsid w:val="0045610C"/>
    <w:rPr>
      <w:b/>
      <w:bCs/>
      <w:color w:val="000000"/>
      <w:sz w:val="20"/>
      <w:u w:val="single"/>
      <w:bdr w:val="single" w:sz="4" w:space="0" w:color="auto" w:frame="1"/>
    </w:rPr>
  </w:style>
  <w:style w:type="character" w:customStyle="1" w:styleId="StyleLatinMeridien-Italic11ptItalicUnderline">
    <w:name w:val="Style (Latin) Meridien-Italic 11 pt Italic Underline"/>
    <w:rsid w:val="0045610C"/>
    <w:rPr>
      <w:rFonts w:ascii="Meridien-Italic" w:hAnsi="Meridien-Italic" w:hint="default"/>
      <w:i/>
      <w:iCs/>
      <w:sz w:val="20"/>
      <w:u w:val="single"/>
    </w:rPr>
  </w:style>
  <w:style w:type="character" w:customStyle="1" w:styleId="Citation-AuthorDate">
    <w:name w:val="Citation - Author/Date"/>
    <w:rsid w:val="0045610C"/>
    <w:rPr>
      <w:b/>
      <w:bCs w:val="0"/>
      <w:smallCaps/>
      <w:sz w:val="24"/>
      <w:u w:val="single"/>
    </w:rPr>
  </w:style>
  <w:style w:type="character" w:customStyle="1" w:styleId="underlinestylechar0">
    <w:name w:val="underlinestylechar"/>
    <w:rsid w:val="0045610C"/>
  </w:style>
  <w:style w:type="character" w:customStyle="1" w:styleId="highlight">
    <w:name w:val="highlight"/>
    <w:rsid w:val="0045610C"/>
  </w:style>
  <w:style w:type="character" w:customStyle="1" w:styleId="DottedUnderline0">
    <w:name w:val="Dotted Underline"/>
    <w:rsid w:val="0045610C"/>
    <w:rPr>
      <w:rFonts w:ascii="Times New Roman" w:hAnsi="Times New Roman" w:cs="Times New Roman" w:hint="default"/>
      <w:sz w:val="20"/>
      <w:u w:val="dottedHeavy"/>
    </w:rPr>
  </w:style>
  <w:style w:type="character" w:customStyle="1" w:styleId="titleauthoretc">
    <w:name w:val="titleauthoretc"/>
    <w:rsid w:val="0045610C"/>
  </w:style>
  <w:style w:type="character" w:customStyle="1" w:styleId="labeltext">
    <w:name w:val="labeltext"/>
    <w:rsid w:val="0045610C"/>
  </w:style>
  <w:style w:type="character" w:customStyle="1" w:styleId="viewlink">
    <w:name w:val="viewlink"/>
    <w:rsid w:val="0045610C"/>
  </w:style>
  <w:style w:type="character" w:customStyle="1" w:styleId="share">
    <w:name w:val="share"/>
    <w:rsid w:val="0045610C"/>
  </w:style>
  <w:style w:type="character" w:customStyle="1" w:styleId="inlinkchart">
    <w:name w:val="inlink_chart"/>
    <w:rsid w:val="0045610C"/>
  </w:style>
  <w:style w:type="character" w:customStyle="1" w:styleId="underLight">
    <w:name w:val="underLight"/>
    <w:uiPriority w:val="1"/>
    <w:qFormat/>
    <w:rsid w:val="0045610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5610C"/>
  </w:style>
  <w:style w:type="character" w:customStyle="1" w:styleId="author-rss">
    <w:name w:val="author-rss"/>
    <w:rsid w:val="0045610C"/>
  </w:style>
  <w:style w:type="character" w:customStyle="1" w:styleId="fbsharecountwrapper">
    <w:name w:val="fb_share_count_wrapper"/>
    <w:rsid w:val="0045610C"/>
  </w:style>
  <w:style w:type="character" w:customStyle="1" w:styleId="fbbuttontext">
    <w:name w:val="fb_button_text"/>
    <w:rsid w:val="0045610C"/>
  </w:style>
  <w:style w:type="character" w:customStyle="1" w:styleId="hw">
    <w:name w:val="hw"/>
    <w:rsid w:val="0045610C"/>
  </w:style>
  <w:style w:type="character" w:customStyle="1" w:styleId="linktotop">
    <w:name w:val="linktotop"/>
    <w:rsid w:val="0045610C"/>
  </w:style>
  <w:style w:type="character" w:customStyle="1" w:styleId="maintextbldleft">
    <w:name w:val="maintextbldleft"/>
    <w:rsid w:val="0045610C"/>
  </w:style>
  <w:style w:type="character" w:customStyle="1" w:styleId="maintextleft">
    <w:name w:val="maintextleft"/>
    <w:rsid w:val="0045610C"/>
  </w:style>
  <w:style w:type="character" w:customStyle="1" w:styleId="descriptionstyle1block">
    <w:name w:val="description style1 block"/>
    <w:rsid w:val="0045610C"/>
  </w:style>
  <w:style w:type="character" w:customStyle="1" w:styleId="gutter-right-1">
    <w:name w:val="gutter-right-1"/>
    <w:basedOn w:val="DefaultParagraphFont"/>
    <w:rsid w:val="0045610C"/>
  </w:style>
  <w:style w:type="character" w:customStyle="1" w:styleId="ssl3">
    <w:name w:val="ss_l3"/>
    <w:rsid w:val="0045610C"/>
  </w:style>
  <w:style w:type="character" w:customStyle="1" w:styleId="FontStyle39">
    <w:name w:val="Font Style39"/>
    <w:uiPriority w:val="99"/>
    <w:rsid w:val="0045610C"/>
    <w:rPr>
      <w:rFonts w:ascii="Constantia" w:hAnsi="Constantia" w:cs="Constantia" w:hint="default"/>
      <w:b/>
      <w:bCs/>
      <w:sz w:val="18"/>
      <w:szCs w:val="18"/>
    </w:rPr>
  </w:style>
  <w:style w:type="character" w:customStyle="1" w:styleId="6">
    <w:name w:val="6"/>
    <w:rsid w:val="0045610C"/>
    <w:rPr>
      <w:rFonts w:ascii="Arial" w:hAnsi="Arial" w:cs="Arial" w:hint="default"/>
      <w:bCs/>
      <w:sz w:val="20"/>
      <w:u w:val="single"/>
      <w:lang w:val="en-US" w:eastAsia="en-US" w:bidi="ar-SA"/>
    </w:rPr>
  </w:style>
  <w:style w:type="character" w:customStyle="1" w:styleId="Header11">
    <w:name w:val="Header11"/>
    <w:rsid w:val="0045610C"/>
  </w:style>
  <w:style w:type="character" w:customStyle="1" w:styleId="posa">
    <w:name w:val="pos(a)"/>
    <w:basedOn w:val="DefaultParagraphFont"/>
    <w:rsid w:val="0045610C"/>
  </w:style>
  <w:style w:type="character" w:customStyle="1" w:styleId="u-hiddeninnarrowenv">
    <w:name w:val="u-hiddeninnarrowenv"/>
    <w:basedOn w:val="DefaultParagraphFont"/>
    <w:rsid w:val="0045610C"/>
  </w:style>
  <w:style w:type="character" w:customStyle="1" w:styleId="followbutton-bird">
    <w:name w:val="followbutton-bird"/>
    <w:basedOn w:val="DefaultParagraphFont"/>
    <w:rsid w:val="0045610C"/>
  </w:style>
  <w:style w:type="character" w:customStyle="1" w:styleId="tweetauthor-name">
    <w:name w:val="tweetauthor-name"/>
    <w:basedOn w:val="DefaultParagraphFont"/>
    <w:rsid w:val="0045610C"/>
  </w:style>
  <w:style w:type="character" w:customStyle="1" w:styleId="tweetauthor-verifiedbadge">
    <w:name w:val="tweetauthor-verifiedbadge"/>
    <w:basedOn w:val="DefaultParagraphFont"/>
    <w:rsid w:val="0045610C"/>
  </w:style>
  <w:style w:type="character" w:customStyle="1" w:styleId="tweetauthor-screenname">
    <w:name w:val="tweetauthor-screenname"/>
    <w:basedOn w:val="DefaultParagraphFont"/>
    <w:rsid w:val="0045610C"/>
  </w:style>
  <w:style w:type="character" w:customStyle="1" w:styleId="u-hiddenvisually">
    <w:name w:val="u-hiddenvisually"/>
    <w:basedOn w:val="DefaultParagraphFont"/>
    <w:rsid w:val="0045610C"/>
  </w:style>
  <w:style w:type="character" w:customStyle="1" w:styleId="tweetaction-stat">
    <w:name w:val="tweetaction-stat"/>
    <w:basedOn w:val="DefaultParagraphFont"/>
    <w:rsid w:val="0045610C"/>
  </w:style>
  <w:style w:type="character" w:customStyle="1" w:styleId="related">
    <w:name w:val="related"/>
    <w:basedOn w:val="DefaultParagraphFont"/>
    <w:rsid w:val="0045610C"/>
  </w:style>
  <w:style w:type="character" w:customStyle="1" w:styleId="related-content">
    <w:name w:val="related-content"/>
    <w:basedOn w:val="DefaultParagraphFont"/>
    <w:rsid w:val="0045610C"/>
  </w:style>
  <w:style w:type="character" w:customStyle="1" w:styleId="name-of-author">
    <w:name w:val="name-of-author"/>
    <w:basedOn w:val="DefaultParagraphFont"/>
    <w:rsid w:val="0045610C"/>
  </w:style>
  <w:style w:type="character" w:customStyle="1" w:styleId="first-name">
    <w:name w:val="first-name"/>
    <w:basedOn w:val="DefaultParagraphFont"/>
    <w:rsid w:val="0045610C"/>
  </w:style>
  <w:style w:type="character" w:customStyle="1" w:styleId="last-name">
    <w:name w:val="last-name"/>
    <w:basedOn w:val="DefaultParagraphFont"/>
    <w:rsid w:val="0045610C"/>
  </w:style>
  <w:style w:type="character" w:customStyle="1" w:styleId="caption10">
    <w:name w:val="caption1"/>
    <w:basedOn w:val="DefaultParagraphFont"/>
    <w:rsid w:val="0045610C"/>
  </w:style>
  <w:style w:type="character" w:customStyle="1" w:styleId="recirc-text">
    <w:name w:val="&quot;recirc-text”"/>
    <w:basedOn w:val="DefaultParagraphFont"/>
    <w:rsid w:val="0045610C"/>
  </w:style>
  <w:style w:type="character" w:customStyle="1" w:styleId="video-icon">
    <w:name w:val="video-icon"/>
    <w:basedOn w:val="DefaultParagraphFont"/>
    <w:rsid w:val="0045610C"/>
  </w:style>
  <w:style w:type="character" w:customStyle="1" w:styleId="powa-shot-play-btn-text">
    <w:name w:val="powa-shot-play-btn-text"/>
    <w:basedOn w:val="DefaultParagraphFont"/>
    <w:rsid w:val="0045610C"/>
  </w:style>
  <w:style w:type="character" w:customStyle="1" w:styleId="powa-shot-click">
    <w:name w:val="powa-shot-click"/>
    <w:basedOn w:val="DefaultParagraphFont"/>
    <w:rsid w:val="0045610C"/>
  </w:style>
  <w:style w:type="character" w:customStyle="1" w:styleId="wpv-blurb">
    <w:name w:val="wpv-blurb"/>
    <w:basedOn w:val="DefaultParagraphFont"/>
    <w:rsid w:val="0045610C"/>
  </w:style>
  <w:style w:type="character" w:customStyle="1" w:styleId="pb-caption">
    <w:name w:val="pb-caption"/>
    <w:basedOn w:val="DefaultParagraphFont"/>
    <w:rsid w:val="0045610C"/>
  </w:style>
  <w:style w:type="character" w:customStyle="1" w:styleId="Heading5Char1">
    <w:name w:val="Heading 5 Char1"/>
    <w:aliases w:val="Text Char1"/>
    <w:basedOn w:val="DefaultParagraphFont"/>
    <w:semiHidden/>
    <w:rsid w:val="0045610C"/>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45610C"/>
    <w:rPr>
      <w:vertAlign w:val="baseline"/>
    </w:rPr>
  </w:style>
  <w:style w:type="character" w:customStyle="1" w:styleId="Heading7Char1">
    <w:name w:val="Heading 7 Char1"/>
    <w:basedOn w:val="DefaultParagraphFont"/>
    <w:semiHidden/>
    <w:rsid w:val="0045610C"/>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45610C"/>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45610C"/>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45610C"/>
    <w:rPr>
      <w:rFonts w:ascii="Calibri" w:hAnsi="Calibri" w:cs="Calibri"/>
    </w:rPr>
  </w:style>
  <w:style w:type="numbering" w:customStyle="1" w:styleId="NoList2">
    <w:name w:val="No List2"/>
    <w:next w:val="NoList"/>
    <w:uiPriority w:val="99"/>
    <w:semiHidden/>
    <w:unhideWhenUsed/>
    <w:rsid w:val="0045610C"/>
  </w:style>
  <w:style w:type="numbering" w:customStyle="1" w:styleId="NoList3">
    <w:name w:val="No List3"/>
    <w:next w:val="NoList"/>
    <w:uiPriority w:val="99"/>
    <w:semiHidden/>
    <w:unhideWhenUsed/>
    <w:rsid w:val="0045610C"/>
  </w:style>
  <w:style w:type="numbering" w:customStyle="1" w:styleId="NoList4">
    <w:name w:val="No List4"/>
    <w:next w:val="NoList"/>
    <w:uiPriority w:val="99"/>
    <w:semiHidden/>
    <w:unhideWhenUsed/>
    <w:rsid w:val="0045610C"/>
  </w:style>
  <w:style w:type="numbering" w:customStyle="1" w:styleId="NoList5">
    <w:name w:val="No List5"/>
    <w:next w:val="NoList"/>
    <w:semiHidden/>
    <w:unhideWhenUsed/>
    <w:rsid w:val="0045610C"/>
  </w:style>
  <w:style w:type="paragraph" w:styleId="BlockText">
    <w:name w:val="Block Text"/>
    <w:basedOn w:val="Normal"/>
    <w:rsid w:val="0045610C"/>
    <w:pPr>
      <w:ind w:left="229" w:right="229"/>
    </w:pPr>
    <w:rPr>
      <w:rFonts w:ascii="Verdana" w:eastAsia="Times New Roman" w:hAnsi="Verdana"/>
      <w:szCs w:val="20"/>
    </w:rPr>
  </w:style>
  <w:style w:type="paragraph" w:styleId="NormalIndent">
    <w:name w:val="Normal Indent"/>
    <w:basedOn w:val="Normal"/>
    <w:rsid w:val="0045610C"/>
    <w:pPr>
      <w:ind w:left="720"/>
    </w:pPr>
    <w:rPr>
      <w:rFonts w:eastAsia="Times New Roman"/>
      <w:szCs w:val="20"/>
    </w:rPr>
  </w:style>
  <w:style w:type="paragraph" w:styleId="EnvelopeReturn">
    <w:name w:val="envelope return"/>
    <w:basedOn w:val="Normal"/>
    <w:rsid w:val="0045610C"/>
    <w:rPr>
      <w:rFonts w:eastAsia="Times New Roman"/>
      <w:sz w:val="24"/>
      <w:szCs w:val="20"/>
    </w:rPr>
  </w:style>
  <w:style w:type="paragraph" w:styleId="EnvelopeAddress">
    <w:name w:val="envelope address"/>
    <w:basedOn w:val="Normal"/>
    <w:rsid w:val="0045610C"/>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45610C"/>
  </w:style>
  <w:style w:type="numbering" w:customStyle="1" w:styleId="NoList7">
    <w:name w:val="No List7"/>
    <w:next w:val="NoList"/>
    <w:semiHidden/>
    <w:unhideWhenUsed/>
    <w:rsid w:val="0045610C"/>
  </w:style>
  <w:style w:type="paragraph" w:styleId="ListBullet">
    <w:name w:val="List Bullet"/>
    <w:basedOn w:val="Normal"/>
    <w:link w:val="ListBulletChar"/>
    <w:uiPriority w:val="99"/>
    <w:unhideWhenUsed/>
    <w:rsid w:val="0045610C"/>
    <w:pPr>
      <w:tabs>
        <w:tab w:val="num" w:pos="360"/>
      </w:tabs>
      <w:ind w:left="360" w:hanging="360"/>
      <w:contextualSpacing/>
    </w:pPr>
    <w:rPr>
      <w:rFonts w:eastAsia="Calibri"/>
    </w:rPr>
  </w:style>
  <w:style w:type="table" w:styleId="MediumGrid1">
    <w:name w:val="Medium Grid 1"/>
    <w:basedOn w:val="TableNormal"/>
    <w:uiPriority w:val="67"/>
    <w:rsid w:val="0045610C"/>
    <w:rPr>
      <w:rFonts w:eastAsia="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45610C"/>
    <w:rPr>
      <w:rFonts w:ascii="Arial Narrow" w:eastAsia="SimSun" w:hAnsi="Arial Narrow" w:cs="Calibri"/>
      <w:sz w:val="20"/>
    </w:rPr>
  </w:style>
  <w:style w:type="numbering" w:customStyle="1" w:styleId="NoList11">
    <w:name w:val="No List11"/>
    <w:next w:val="NoList"/>
    <w:uiPriority w:val="99"/>
    <w:semiHidden/>
    <w:unhideWhenUsed/>
    <w:rsid w:val="0045610C"/>
  </w:style>
  <w:style w:type="numbering" w:customStyle="1" w:styleId="NoList111">
    <w:name w:val="No List111"/>
    <w:next w:val="NoList"/>
    <w:uiPriority w:val="99"/>
    <w:semiHidden/>
    <w:unhideWhenUsed/>
    <w:rsid w:val="0045610C"/>
  </w:style>
  <w:style w:type="numbering" w:customStyle="1" w:styleId="NoList1111">
    <w:name w:val="No List1111"/>
    <w:next w:val="NoList"/>
    <w:uiPriority w:val="99"/>
    <w:semiHidden/>
    <w:unhideWhenUsed/>
    <w:rsid w:val="0045610C"/>
  </w:style>
  <w:style w:type="numbering" w:customStyle="1" w:styleId="NoList11111">
    <w:name w:val="No List11111"/>
    <w:next w:val="NoList"/>
    <w:uiPriority w:val="99"/>
    <w:semiHidden/>
    <w:unhideWhenUsed/>
    <w:rsid w:val="0045610C"/>
  </w:style>
  <w:style w:type="numbering" w:customStyle="1" w:styleId="NoList111111">
    <w:name w:val="No List111111"/>
    <w:next w:val="NoList"/>
    <w:uiPriority w:val="99"/>
    <w:semiHidden/>
    <w:unhideWhenUsed/>
    <w:rsid w:val="0045610C"/>
  </w:style>
  <w:style w:type="numbering" w:customStyle="1" w:styleId="NoList1111111">
    <w:name w:val="No List1111111"/>
    <w:next w:val="NoList"/>
    <w:uiPriority w:val="99"/>
    <w:semiHidden/>
    <w:unhideWhenUsed/>
    <w:rsid w:val="0045610C"/>
  </w:style>
  <w:style w:type="numbering" w:customStyle="1" w:styleId="NoList11111111">
    <w:name w:val="No List11111111"/>
    <w:next w:val="NoList"/>
    <w:uiPriority w:val="99"/>
    <w:semiHidden/>
    <w:unhideWhenUsed/>
    <w:rsid w:val="0045610C"/>
  </w:style>
  <w:style w:type="numbering" w:customStyle="1" w:styleId="NoList111111111">
    <w:name w:val="No List111111111"/>
    <w:next w:val="NoList"/>
    <w:uiPriority w:val="99"/>
    <w:semiHidden/>
    <w:unhideWhenUsed/>
    <w:rsid w:val="0045610C"/>
  </w:style>
  <w:style w:type="numbering" w:customStyle="1" w:styleId="NoList1111111111">
    <w:name w:val="No List1111111111"/>
    <w:next w:val="NoList"/>
    <w:uiPriority w:val="99"/>
    <w:semiHidden/>
    <w:unhideWhenUsed/>
    <w:rsid w:val="0045610C"/>
  </w:style>
  <w:style w:type="numbering" w:customStyle="1" w:styleId="NoList11111111111">
    <w:name w:val="No List11111111111"/>
    <w:next w:val="NoList"/>
    <w:uiPriority w:val="99"/>
    <w:semiHidden/>
    <w:unhideWhenUsed/>
    <w:rsid w:val="0045610C"/>
  </w:style>
  <w:style w:type="numbering" w:customStyle="1" w:styleId="NoList111111111111">
    <w:name w:val="No List111111111111"/>
    <w:next w:val="NoList"/>
    <w:uiPriority w:val="99"/>
    <w:semiHidden/>
    <w:unhideWhenUsed/>
    <w:rsid w:val="0045610C"/>
  </w:style>
  <w:style w:type="numbering" w:customStyle="1" w:styleId="NoList1111111111111">
    <w:name w:val="No List1111111111111"/>
    <w:next w:val="NoList"/>
    <w:uiPriority w:val="99"/>
    <w:semiHidden/>
    <w:unhideWhenUsed/>
    <w:rsid w:val="0045610C"/>
  </w:style>
  <w:style w:type="numbering" w:customStyle="1" w:styleId="NoList11111111111111">
    <w:name w:val="No List11111111111111"/>
    <w:next w:val="NoList"/>
    <w:uiPriority w:val="99"/>
    <w:semiHidden/>
    <w:unhideWhenUsed/>
    <w:rsid w:val="0045610C"/>
  </w:style>
  <w:style w:type="numbering" w:customStyle="1" w:styleId="NoList111111111111111">
    <w:name w:val="No List111111111111111"/>
    <w:next w:val="NoList"/>
    <w:uiPriority w:val="99"/>
    <w:semiHidden/>
    <w:unhideWhenUsed/>
    <w:rsid w:val="0045610C"/>
  </w:style>
  <w:style w:type="numbering" w:customStyle="1" w:styleId="NoList1111111111111111">
    <w:name w:val="No List1111111111111111"/>
    <w:next w:val="NoList"/>
    <w:uiPriority w:val="99"/>
    <w:semiHidden/>
    <w:unhideWhenUsed/>
    <w:rsid w:val="0045610C"/>
  </w:style>
  <w:style w:type="numbering" w:customStyle="1" w:styleId="NoList11111111111111111">
    <w:name w:val="No List11111111111111111"/>
    <w:next w:val="NoList"/>
    <w:uiPriority w:val="99"/>
    <w:semiHidden/>
    <w:unhideWhenUsed/>
    <w:rsid w:val="0045610C"/>
  </w:style>
  <w:style w:type="character" w:customStyle="1" w:styleId="FontStyle220">
    <w:name w:val="Font Style220"/>
    <w:basedOn w:val="DefaultParagraphFont"/>
    <w:uiPriority w:val="99"/>
    <w:rsid w:val="0045610C"/>
    <w:rPr>
      <w:rFonts w:ascii="Candara" w:hAnsi="Candara" w:cs="Candara" w:hint="default"/>
      <w:i/>
      <w:iCs/>
      <w:sz w:val="18"/>
      <w:szCs w:val="18"/>
    </w:rPr>
  </w:style>
  <w:style w:type="character" w:customStyle="1" w:styleId="FontStyle290">
    <w:name w:val="Font Style290"/>
    <w:basedOn w:val="DefaultParagraphFont"/>
    <w:uiPriority w:val="99"/>
    <w:rsid w:val="0045610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45610C"/>
    <w:rPr>
      <w:rFonts w:ascii="Arial" w:hAnsi="Arial" w:cs="Arial"/>
      <w:b/>
      <w:bCs/>
      <w:sz w:val="16"/>
      <w:szCs w:val="16"/>
    </w:rPr>
  </w:style>
  <w:style w:type="paragraph" w:customStyle="1" w:styleId="analytic0">
    <w:name w:val="analytic"/>
    <w:basedOn w:val="Normal"/>
    <w:link w:val="analyticChar0"/>
    <w:uiPriority w:val="4"/>
    <w:qFormat/>
    <w:rsid w:val="0045610C"/>
    <w:pPr>
      <w:spacing w:before="120"/>
    </w:pPr>
    <w:rPr>
      <w:b/>
      <w:sz w:val="20"/>
    </w:rPr>
  </w:style>
  <w:style w:type="character" w:customStyle="1" w:styleId="analyticChar0">
    <w:name w:val="analytic Char"/>
    <w:basedOn w:val="DefaultParagraphFont"/>
    <w:link w:val="analytic0"/>
    <w:uiPriority w:val="4"/>
    <w:rsid w:val="0045610C"/>
    <w:rPr>
      <w:b/>
      <w:sz w:val="20"/>
    </w:rPr>
  </w:style>
  <w:style w:type="character" w:customStyle="1" w:styleId="m-5498913268213319940gmail-styleunderline">
    <w:name w:val="m_-5498913268213319940gmail-styleunderline"/>
    <w:basedOn w:val="DefaultParagraphFont"/>
    <w:rsid w:val="0045610C"/>
  </w:style>
  <w:style w:type="paragraph" w:customStyle="1" w:styleId="speakable">
    <w:name w:val="speakable"/>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45610C"/>
  </w:style>
  <w:style w:type="character" w:customStyle="1" w:styleId="copyright">
    <w:name w:val="copyright"/>
    <w:basedOn w:val="DefaultParagraphFont"/>
    <w:rsid w:val="0045610C"/>
  </w:style>
  <w:style w:type="character" w:customStyle="1" w:styleId="TagCharCharCharChar">
    <w:name w:val="Tag Char Char Char Char"/>
    <w:basedOn w:val="DefaultParagraphFont"/>
    <w:rsid w:val="0045610C"/>
    <w:rPr>
      <w:rFonts w:ascii="Calibri" w:hAnsi="Calibri" w:cs="Calibri"/>
      <w:b/>
      <w:sz w:val="24"/>
    </w:rPr>
  </w:style>
  <w:style w:type="paragraph" w:customStyle="1" w:styleId="g-body">
    <w:name w:val="g-body"/>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45610C"/>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45610C"/>
    <w:pPr>
      <w:spacing w:before="100" w:beforeAutospacing="1" w:after="100" w:afterAutospacing="1"/>
    </w:pPr>
    <w:rPr>
      <w:sz w:val="24"/>
    </w:rPr>
  </w:style>
  <w:style w:type="paragraph" w:customStyle="1" w:styleId="style41">
    <w:name w:val="style4"/>
    <w:basedOn w:val="Normal"/>
    <w:uiPriority w:val="99"/>
    <w:qFormat/>
    <w:rsid w:val="0045610C"/>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45610C"/>
    <w:pPr>
      <w:spacing w:before="100" w:beforeAutospacing="1" w:after="100" w:afterAutospacing="1"/>
    </w:pPr>
    <w:rPr>
      <w:rFonts w:ascii="Times New Roman" w:hAnsi="Times New Roman"/>
      <w:sz w:val="24"/>
    </w:rPr>
  </w:style>
  <w:style w:type="character" w:customStyle="1" w:styleId="adtext">
    <w:name w:val="adtext"/>
    <w:basedOn w:val="DefaultParagraphFont"/>
    <w:rsid w:val="0045610C"/>
  </w:style>
  <w:style w:type="character" w:customStyle="1" w:styleId="UL-Bold">
    <w:name w:val="UL-Bold"/>
    <w:basedOn w:val="DefaultParagraphFont"/>
    <w:rsid w:val="0045610C"/>
    <w:rPr>
      <w:u w:val="thick"/>
    </w:rPr>
  </w:style>
  <w:style w:type="character" w:customStyle="1" w:styleId="UL-None">
    <w:name w:val="UL-None"/>
    <w:basedOn w:val="DefaultParagraphFont"/>
    <w:rsid w:val="0045610C"/>
    <w:rPr>
      <w:strike w:val="0"/>
      <w:dstrike w:val="0"/>
      <w:u w:val="none"/>
      <w:effect w:val="none"/>
    </w:rPr>
  </w:style>
  <w:style w:type="character" w:customStyle="1" w:styleId="gl">
    <w:name w:val="gl"/>
    <w:basedOn w:val="DefaultParagraphFont"/>
    <w:rsid w:val="0045610C"/>
  </w:style>
  <w:style w:type="character" w:customStyle="1" w:styleId="qu730rj69h">
    <w:name w:val="qu730rj69h"/>
    <w:basedOn w:val="DefaultParagraphFont"/>
    <w:rsid w:val="0045610C"/>
  </w:style>
  <w:style w:type="paragraph" w:customStyle="1" w:styleId="optext">
    <w:name w:val="optext"/>
    <w:basedOn w:val="Normal"/>
    <w:uiPriority w:val="99"/>
    <w:qFormat/>
    <w:rsid w:val="0045610C"/>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45610C"/>
  </w:style>
  <w:style w:type="character" w:customStyle="1" w:styleId="icr880">
    <w:name w:val="icr880"/>
    <w:basedOn w:val="DefaultParagraphFont"/>
    <w:rsid w:val="0045610C"/>
  </w:style>
  <w:style w:type="character" w:customStyle="1" w:styleId="hx23q54">
    <w:name w:val="hx23q54"/>
    <w:basedOn w:val="DefaultParagraphFont"/>
    <w:rsid w:val="0045610C"/>
  </w:style>
  <w:style w:type="character" w:customStyle="1" w:styleId="m-5348258726587825636gmail-style13ptbold">
    <w:name w:val="m_-5348258726587825636gmail-style13ptbold"/>
    <w:basedOn w:val="DefaultParagraphFont"/>
    <w:rsid w:val="0045610C"/>
  </w:style>
  <w:style w:type="character" w:customStyle="1" w:styleId="m-5348258726587825636gmail-styleunderline">
    <w:name w:val="m_-5348258726587825636gmail-styleunderline"/>
    <w:basedOn w:val="DefaultParagraphFont"/>
    <w:rsid w:val="0045610C"/>
  </w:style>
  <w:style w:type="character" w:customStyle="1" w:styleId="UnderlineCharChar1">
    <w:name w:val="Underline Char Char1"/>
    <w:basedOn w:val="DefaultParagraphFont"/>
    <w:rsid w:val="0045610C"/>
    <w:rPr>
      <w:u w:val="single"/>
      <w:lang w:val="en-US" w:eastAsia="en-US" w:bidi="ar-SA"/>
    </w:rPr>
  </w:style>
  <w:style w:type="character" w:customStyle="1" w:styleId="m4385445901877740177gmail-styleunderline">
    <w:name w:val="m_4385445901877740177gmail-styleunderline"/>
    <w:basedOn w:val="DefaultParagraphFont"/>
    <w:rsid w:val="0045610C"/>
  </w:style>
  <w:style w:type="character" w:customStyle="1" w:styleId="CardsFont12ptCharChar">
    <w:name w:val="Cards + Font: 12 pt Char Char"/>
    <w:basedOn w:val="DefaultParagraphFont"/>
    <w:rsid w:val="0045610C"/>
    <w:rPr>
      <w:sz w:val="24"/>
      <w:szCs w:val="24"/>
      <w:u w:val="thick"/>
      <w:lang w:val="en-US" w:eastAsia="en-US" w:bidi="ar-SA"/>
    </w:rPr>
  </w:style>
  <w:style w:type="character" w:customStyle="1" w:styleId="NothingChar1">
    <w:name w:val="Nothing Char1"/>
    <w:basedOn w:val="DefaultParagraphFont"/>
    <w:rsid w:val="0045610C"/>
    <w:rPr>
      <w:lang w:val="en-US" w:eastAsia="en-US" w:bidi="ar-SA"/>
    </w:rPr>
  </w:style>
  <w:style w:type="paragraph" w:customStyle="1" w:styleId="useless">
    <w:name w:val="useless"/>
    <w:basedOn w:val="Normal"/>
    <w:uiPriority w:val="99"/>
    <w:qFormat/>
    <w:rsid w:val="0045610C"/>
    <w:rPr>
      <w:rFonts w:ascii="Times New Roman" w:eastAsia="Times New Roman" w:hAnsi="Times New Roman"/>
      <w:sz w:val="12"/>
    </w:rPr>
  </w:style>
  <w:style w:type="character" w:customStyle="1" w:styleId="DDIUnderline">
    <w:name w:val="DDI Underline"/>
    <w:qFormat/>
    <w:rsid w:val="0045610C"/>
    <w:rPr>
      <w:rFonts w:ascii="Times New Roman" w:hAnsi="Times New Roman"/>
      <w:sz w:val="24"/>
      <w:u w:val="single"/>
    </w:rPr>
  </w:style>
  <w:style w:type="character" w:customStyle="1" w:styleId="Char1">
    <w:name w:val="Char1"/>
    <w:basedOn w:val="DefaultParagraphFont"/>
    <w:rsid w:val="0045610C"/>
    <w:rPr>
      <w:rFonts w:cs="Arial"/>
      <w:b/>
      <w:bCs/>
      <w:iCs/>
      <w:sz w:val="24"/>
      <w:szCs w:val="28"/>
      <w:lang w:val="en-US" w:eastAsia="en-US" w:bidi="ar-SA"/>
    </w:rPr>
  </w:style>
  <w:style w:type="paragraph" w:customStyle="1" w:styleId="ALLCAPS">
    <w:name w:val="ALL CAPS"/>
    <w:basedOn w:val="Normal"/>
    <w:link w:val="ALLCAPSChar"/>
    <w:rsid w:val="0045610C"/>
    <w:rPr>
      <w:rFonts w:ascii="Times New Roman" w:eastAsia="Times New Roman" w:hAnsi="Times New Roman"/>
      <w:b/>
      <w:caps/>
    </w:rPr>
  </w:style>
  <w:style w:type="character" w:customStyle="1" w:styleId="ALLCAPSChar">
    <w:name w:val="ALL CAPS Char"/>
    <w:basedOn w:val="DefaultParagraphFont"/>
    <w:link w:val="ALLCAPS"/>
    <w:rsid w:val="0045610C"/>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45610C"/>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45610C"/>
    <w:rPr>
      <w:rFonts w:ascii="Times New Roman" w:eastAsia="Times New Roman" w:hAnsi="Times New Roman"/>
      <w:b/>
      <w:sz w:val="24"/>
    </w:rPr>
  </w:style>
  <w:style w:type="character" w:customStyle="1" w:styleId="10ptnotbold">
    <w:name w:val="10ptnotbold"/>
    <w:basedOn w:val="DefaultParagraphFont"/>
    <w:rsid w:val="0045610C"/>
    <w:rPr>
      <w:sz w:val="20"/>
    </w:rPr>
  </w:style>
  <w:style w:type="character" w:customStyle="1" w:styleId="Cites-AuthorDate">
    <w:name w:val="Cites-Author/Date"/>
    <w:rsid w:val="0045610C"/>
    <w:rPr>
      <w:rFonts w:ascii="Helvetica" w:hAnsi="Helvetica"/>
      <w:b/>
      <w:sz w:val="22"/>
      <w:szCs w:val="24"/>
      <w:u w:val="thick"/>
    </w:rPr>
  </w:style>
  <w:style w:type="paragraph" w:customStyle="1" w:styleId="CiteTag">
    <w:name w:val="Cite/Tag"/>
    <w:basedOn w:val="Normal"/>
    <w:uiPriority w:val="99"/>
    <w:qFormat/>
    <w:rsid w:val="0045610C"/>
    <w:rPr>
      <w:rFonts w:ascii="Times New Roman" w:eastAsia="Cambria" w:hAnsi="Times New Roman"/>
      <w:b/>
    </w:rPr>
  </w:style>
  <w:style w:type="character" w:customStyle="1" w:styleId="CardsFont6ptChar1">
    <w:name w:val="Cards + Font: 6 pt Char1"/>
    <w:basedOn w:val="CardsChar"/>
    <w:link w:val="CardsFont6pt"/>
    <w:rsid w:val="0045610C"/>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45610C"/>
  </w:style>
  <w:style w:type="character" w:customStyle="1" w:styleId="m489902567989944824gmail-styleunderline">
    <w:name w:val="m_489902567989944824gmail-styleunderline"/>
    <w:basedOn w:val="DefaultParagraphFont"/>
    <w:rsid w:val="0045610C"/>
  </w:style>
  <w:style w:type="character" w:customStyle="1" w:styleId="UnresolvedMention2">
    <w:name w:val="Unresolved Mention2"/>
    <w:basedOn w:val="DefaultParagraphFont"/>
    <w:uiPriority w:val="99"/>
    <w:semiHidden/>
    <w:rsid w:val="0045610C"/>
    <w:rPr>
      <w:color w:val="808080"/>
      <w:shd w:val="clear" w:color="auto" w:fill="E6E6E6"/>
    </w:rPr>
  </w:style>
  <w:style w:type="character" w:customStyle="1" w:styleId="swauthor">
    <w:name w:val="sw_author"/>
    <w:rsid w:val="0045610C"/>
  </w:style>
  <w:style w:type="character" w:customStyle="1" w:styleId="UnderlineCharChar3">
    <w:name w:val="Underline Char Char3"/>
    <w:rsid w:val="0045610C"/>
    <w:rPr>
      <w:szCs w:val="24"/>
      <w:u w:val="single"/>
      <w:lang w:val="en-US" w:eastAsia="en-US" w:bidi="ar-SA"/>
    </w:rPr>
  </w:style>
  <w:style w:type="character" w:customStyle="1" w:styleId="tl8wme">
    <w:name w:val="tl8wme"/>
    <w:basedOn w:val="DefaultParagraphFont"/>
    <w:rsid w:val="0045610C"/>
  </w:style>
  <w:style w:type="character" w:customStyle="1" w:styleId="Mention3">
    <w:name w:val="Mention3"/>
    <w:basedOn w:val="DefaultParagraphFont"/>
    <w:uiPriority w:val="99"/>
    <w:semiHidden/>
    <w:unhideWhenUsed/>
    <w:rsid w:val="0045610C"/>
    <w:rPr>
      <w:color w:val="2B579A"/>
      <w:shd w:val="clear" w:color="auto" w:fill="E6E6E6"/>
    </w:rPr>
  </w:style>
  <w:style w:type="character" w:customStyle="1" w:styleId="m-5251091010484660064gmail-style13ptbold">
    <w:name w:val="m_-5251091010484660064gmail-style13ptbold"/>
    <w:basedOn w:val="DefaultParagraphFont"/>
    <w:rsid w:val="0045610C"/>
  </w:style>
  <w:style w:type="character" w:customStyle="1" w:styleId="m-5251091010484660064gmail-styleunderline">
    <w:name w:val="m_-5251091010484660064gmail-styleunderline"/>
    <w:basedOn w:val="DefaultParagraphFont"/>
    <w:rsid w:val="0045610C"/>
  </w:style>
  <w:style w:type="character" w:customStyle="1" w:styleId="tablecaption">
    <w:name w:val="tablecaption"/>
    <w:basedOn w:val="DefaultParagraphFont"/>
    <w:rsid w:val="0045610C"/>
  </w:style>
  <w:style w:type="character" w:customStyle="1" w:styleId="StyleLatinHelvetica105ptBlack">
    <w:name w:val="Style (Latin) Helvetica 10.5 pt Black"/>
    <w:basedOn w:val="DefaultParagraphFont"/>
    <w:rsid w:val="0045610C"/>
    <w:rPr>
      <w:rFonts w:ascii="Times New Roman" w:hAnsi="Times New Roman"/>
      <w:color w:val="000000"/>
      <w:sz w:val="21"/>
    </w:rPr>
  </w:style>
  <w:style w:type="character" w:customStyle="1" w:styleId="m-413333960618644972gmail-style13ptbold">
    <w:name w:val="m_-413333960618644972gmail-style13ptbold"/>
    <w:basedOn w:val="DefaultParagraphFont"/>
    <w:rsid w:val="0045610C"/>
  </w:style>
  <w:style w:type="character" w:customStyle="1" w:styleId="m-413333960618644972gmail-styleunderline">
    <w:name w:val="m_-413333960618644972gmail-styleunderline"/>
    <w:basedOn w:val="DefaultParagraphFont"/>
    <w:rsid w:val="0045610C"/>
  </w:style>
  <w:style w:type="character" w:customStyle="1" w:styleId="m8314098763611656848gmail-stylestylebold12pt">
    <w:name w:val="m_8314098763611656848gmail-stylestylebold12pt"/>
    <w:basedOn w:val="DefaultParagraphFont"/>
    <w:rsid w:val="0045610C"/>
  </w:style>
  <w:style w:type="character" w:customStyle="1" w:styleId="m8314098763611656848gmail-styleboldunderline">
    <w:name w:val="m_8314098763611656848gmail-styleboldunderline"/>
    <w:basedOn w:val="DefaultParagraphFont"/>
    <w:rsid w:val="0045610C"/>
  </w:style>
  <w:style w:type="paragraph" w:customStyle="1" w:styleId="Spacer">
    <w:name w:val="Spacer"/>
    <w:basedOn w:val="Heading1"/>
    <w:link w:val="SpacerChar"/>
    <w:autoRedefine/>
    <w:uiPriority w:val="4"/>
    <w:qFormat/>
    <w:rsid w:val="0045610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45610C"/>
    <w:rPr>
      <w:rFonts w:eastAsiaTheme="majorEastAsia" w:cstheme="majorBidi"/>
      <w:b/>
      <w:bCs/>
      <w:sz w:val="24"/>
      <w:szCs w:val="32"/>
    </w:rPr>
  </w:style>
  <w:style w:type="paragraph" w:customStyle="1" w:styleId="msonormal0">
    <w:name w:val="msonormal"/>
    <w:basedOn w:val="Normal"/>
    <w:rsid w:val="0045610C"/>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45610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45610C"/>
    <w:rPr>
      <w:rFonts w:ascii="Georgia" w:eastAsia="Times New Roman" w:hAnsi="Georgia" w:cs="Arial" w:hint="default"/>
      <w:b/>
      <w:bCs/>
      <w:kern w:val="32"/>
      <w:sz w:val="28"/>
      <w:szCs w:val="32"/>
    </w:rPr>
  </w:style>
  <w:style w:type="character" w:customStyle="1" w:styleId="SmallChar0">
    <w:name w:val="Small Char"/>
    <w:qFormat/>
    <w:rsid w:val="0045610C"/>
    <w:rPr>
      <w:rFonts w:ascii="Arial Narrow" w:hAnsi="Arial Narrow" w:cs="Times New Roman"/>
      <w:color w:val="000000"/>
      <w:sz w:val="16"/>
    </w:rPr>
  </w:style>
  <w:style w:type="character" w:customStyle="1" w:styleId="CiteReal0">
    <w:name w:val="CiteReal"/>
    <w:uiPriority w:val="1"/>
    <w:qFormat/>
    <w:rsid w:val="0045610C"/>
    <w:rPr>
      <w:rFonts w:ascii="Arial" w:hAnsi="Arial"/>
      <w:b/>
      <w:sz w:val="24"/>
      <w:u w:val="single"/>
    </w:rPr>
  </w:style>
  <w:style w:type="character" w:customStyle="1" w:styleId="dropcap1">
    <w:name w:val="dropcap1"/>
    <w:rsid w:val="0045610C"/>
  </w:style>
  <w:style w:type="paragraph" w:customStyle="1" w:styleId="Style31">
    <w:name w:val="Style31"/>
    <w:basedOn w:val="Normal"/>
    <w:uiPriority w:val="99"/>
    <w:rsid w:val="0045610C"/>
    <w:pPr>
      <w:spacing w:line="197" w:lineRule="exact"/>
      <w:jc w:val="both"/>
    </w:pPr>
    <w:rPr>
      <w:rFonts w:ascii="Palatino Linotype" w:hAnsi="Palatino Linotype" w:cs="Palatino Linotype"/>
    </w:rPr>
  </w:style>
  <w:style w:type="paragraph" w:customStyle="1" w:styleId="Style42">
    <w:name w:val="Style42"/>
    <w:basedOn w:val="Normal"/>
    <w:uiPriority w:val="99"/>
    <w:rsid w:val="0045610C"/>
    <w:pPr>
      <w:spacing w:line="202" w:lineRule="exact"/>
      <w:jc w:val="both"/>
    </w:pPr>
    <w:rPr>
      <w:rFonts w:ascii="Palatino Linotype" w:hAnsi="Palatino Linotype" w:cs="Palatino Linotype"/>
    </w:rPr>
  </w:style>
  <w:style w:type="paragraph" w:customStyle="1" w:styleId="Style51">
    <w:name w:val="Style51"/>
    <w:basedOn w:val="Normal"/>
    <w:uiPriority w:val="99"/>
    <w:rsid w:val="0045610C"/>
    <w:pPr>
      <w:spacing w:line="200" w:lineRule="exact"/>
      <w:jc w:val="both"/>
    </w:pPr>
    <w:rPr>
      <w:rFonts w:ascii="Palatino Linotype" w:hAnsi="Palatino Linotype" w:cs="Palatino Linotype"/>
    </w:rPr>
  </w:style>
  <w:style w:type="character" w:customStyle="1" w:styleId="FontStyle72">
    <w:name w:val="Font Style72"/>
    <w:uiPriority w:val="99"/>
    <w:rsid w:val="0045610C"/>
    <w:rPr>
      <w:rFonts w:ascii="Cambria" w:hAnsi="Cambria" w:cs="Cambria" w:hint="default"/>
      <w:sz w:val="16"/>
      <w:szCs w:val="16"/>
    </w:rPr>
  </w:style>
  <w:style w:type="character" w:customStyle="1" w:styleId="FontStyle73">
    <w:name w:val="Font Style73"/>
    <w:uiPriority w:val="99"/>
    <w:rsid w:val="0045610C"/>
    <w:rPr>
      <w:rFonts w:ascii="Cambria" w:hAnsi="Cambria" w:cs="Cambria" w:hint="default"/>
      <w:i/>
      <w:iCs/>
      <w:sz w:val="16"/>
      <w:szCs w:val="16"/>
    </w:rPr>
  </w:style>
  <w:style w:type="character" w:customStyle="1" w:styleId="UnderlinestyleChar2">
    <w:name w:val="Underline style Char2"/>
    <w:rsid w:val="0045610C"/>
    <w:rPr>
      <w:sz w:val="22"/>
      <w:szCs w:val="24"/>
      <w:u w:val="single"/>
      <w:lang w:val="en-US" w:eastAsia="en-US" w:bidi="ar-SA"/>
    </w:rPr>
  </w:style>
  <w:style w:type="paragraph" w:customStyle="1" w:styleId="CitationCharChar">
    <w:name w:val="Citation Char Char"/>
    <w:basedOn w:val="Normal"/>
    <w:uiPriority w:val="6"/>
    <w:qFormat/>
    <w:rsid w:val="0045610C"/>
    <w:pPr>
      <w:ind w:left="1440" w:right="1440"/>
    </w:pPr>
    <w:rPr>
      <w:rFonts w:ascii="Cambria" w:eastAsia="Verdana" w:hAnsi="Cambria" w:cs="Cambria"/>
      <w:szCs w:val="20"/>
      <w:u w:val="single"/>
    </w:rPr>
  </w:style>
  <w:style w:type="character" w:customStyle="1" w:styleId="FontStyle49">
    <w:name w:val="Font Style49"/>
    <w:uiPriority w:val="99"/>
    <w:rsid w:val="0045610C"/>
    <w:rPr>
      <w:rFonts w:ascii="Cambria" w:hAnsi="Cambria" w:cs="Cambria"/>
      <w:sz w:val="20"/>
      <w:szCs w:val="20"/>
    </w:rPr>
  </w:style>
  <w:style w:type="character" w:customStyle="1" w:styleId="FontStyle50">
    <w:name w:val="Font Style50"/>
    <w:uiPriority w:val="99"/>
    <w:rsid w:val="0045610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45610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45610C"/>
    <w:rPr>
      <w:rFonts w:ascii="Cambria" w:eastAsia="Cambria" w:hAnsi="Cambria" w:cs="Cambria"/>
      <w:spacing w:val="-3"/>
      <w:szCs w:val="20"/>
    </w:rPr>
  </w:style>
  <w:style w:type="character" w:customStyle="1" w:styleId="kn">
    <w:name w:val="kn"/>
    <w:basedOn w:val="DefaultParagraphFont"/>
    <w:rsid w:val="0045610C"/>
  </w:style>
  <w:style w:type="character" w:customStyle="1" w:styleId="StyleStyleUnderlineUnderlineStyleBoldUnderlineIntenseEmphas">
    <w:name w:val="Style Style UnderlineUnderlineStyle Bold UnderlineIntense Emphas..."/>
    <w:basedOn w:val="DefaultParagraphFont"/>
    <w:rsid w:val="0045610C"/>
    <w:rPr>
      <w:b/>
      <w:bCs/>
      <w:sz w:val="26"/>
      <w:u w:val="single"/>
    </w:rPr>
  </w:style>
  <w:style w:type="character" w:customStyle="1" w:styleId="articoloinside">
    <w:name w:val="articolo_inside"/>
    <w:rsid w:val="0045610C"/>
  </w:style>
  <w:style w:type="paragraph" w:customStyle="1" w:styleId="pagetools">
    <w:name w:val="pagetools"/>
    <w:basedOn w:val="Normal"/>
    <w:rsid w:val="0045610C"/>
    <w:pPr>
      <w:spacing w:before="100" w:beforeAutospacing="1" w:after="100" w:afterAutospacing="1"/>
    </w:pPr>
    <w:rPr>
      <w:rFonts w:ascii="Cambria" w:eastAsia="Cambria" w:hAnsi="Cambria"/>
      <w:sz w:val="24"/>
    </w:rPr>
  </w:style>
  <w:style w:type="character" w:customStyle="1" w:styleId="desc">
    <w:name w:val="desc"/>
    <w:basedOn w:val="DefaultParagraphFont"/>
    <w:rsid w:val="0045610C"/>
  </w:style>
  <w:style w:type="character" w:customStyle="1" w:styleId="job">
    <w:name w:val="job"/>
    <w:basedOn w:val="DefaultParagraphFont"/>
    <w:rsid w:val="0045610C"/>
  </w:style>
  <w:style w:type="character" w:customStyle="1" w:styleId="publisher">
    <w:name w:val="publisher"/>
    <w:basedOn w:val="DefaultParagraphFont"/>
    <w:rsid w:val="0045610C"/>
  </w:style>
  <w:style w:type="character" w:customStyle="1" w:styleId="pubyear">
    <w:name w:val="pubyear"/>
    <w:basedOn w:val="DefaultParagraphFont"/>
    <w:rsid w:val="0045610C"/>
  </w:style>
  <w:style w:type="character" w:customStyle="1" w:styleId="pubcity">
    <w:name w:val="pubcity"/>
    <w:basedOn w:val="DefaultParagraphFont"/>
    <w:rsid w:val="0045610C"/>
  </w:style>
  <w:style w:type="character" w:customStyle="1" w:styleId="bodycontentlink">
    <w:name w:val="bodycontentlink"/>
    <w:basedOn w:val="DefaultParagraphFont"/>
    <w:rsid w:val="0045610C"/>
  </w:style>
  <w:style w:type="paragraph" w:customStyle="1" w:styleId="C-Text">
    <w:name w:val="C-Text"/>
    <w:basedOn w:val="Normal"/>
    <w:rsid w:val="0045610C"/>
    <w:pPr>
      <w:tabs>
        <w:tab w:val="num" w:pos="720"/>
      </w:tabs>
      <w:ind w:left="720" w:hanging="360"/>
    </w:pPr>
    <w:rPr>
      <w:rFonts w:ascii="Book Antiqua" w:hAnsi="Book Antiqua"/>
      <w:sz w:val="24"/>
    </w:rPr>
  </w:style>
  <w:style w:type="character" w:customStyle="1" w:styleId="ecdate">
    <w:name w:val="ec_date"/>
    <w:basedOn w:val="DefaultParagraphFont"/>
    <w:rsid w:val="0045610C"/>
    <w:rPr>
      <w:rFonts w:ascii="Symbol" w:hAnsi="Symbol" w:hint="default"/>
      <w:sz w:val="20"/>
      <w:szCs w:val="20"/>
      <w:shd w:val="clear" w:color="auto" w:fill="FFFFFF"/>
    </w:rPr>
  </w:style>
  <w:style w:type="paragraph" w:customStyle="1" w:styleId="ecmsonormal">
    <w:name w:val="ec_msonormal"/>
    <w:basedOn w:val="Normal"/>
    <w:rsid w:val="0045610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45610C"/>
  </w:style>
  <w:style w:type="character" w:customStyle="1" w:styleId="articleheadline">
    <w:name w:val="articleheadline"/>
    <w:basedOn w:val="DefaultParagraphFont"/>
    <w:rsid w:val="0045610C"/>
  </w:style>
  <w:style w:type="paragraph" w:customStyle="1" w:styleId="u-intro">
    <w:name w:val="u-intro"/>
    <w:basedOn w:val="Normal"/>
    <w:rsid w:val="0045610C"/>
    <w:pPr>
      <w:spacing w:before="100" w:beforeAutospacing="1" w:after="100" w:afterAutospacing="1"/>
    </w:pPr>
    <w:rPr>
      <w:sz w:val="24"/>
    </w:rPr>
  </w:style>
  <w:style w:type="character" w:customStyle="1" w:styleId="u-byline">
    <w:name w:val="u-byline"/>
    <w:basedOn w:val="DefaultParagraphFont"/>
    <w:rsid w:val="0045610C"/>
  </w:style>
  <w:style w:type="character" w:customStyle="1" w:styleId="articlebya">
    <w:name w:val="articleby_a"/>
    <w:basedOn w:val="DefaultParagraphFont"/>
    <w:rsid w:val="0045610C"/>
  </w:style>
  <w:style w:type="character" w:customStyle="1" w:styleId="popupwinby">
    <w:name w:val="popupwinby"/>
    <w:basedOn w:val="DefaultParagraphFont"/>
    <w:rsid w:val="0045610C"/>
  </w:style>
  <w:style w:type="character" w:customStyle="1" w:styleId="storyheader">
    <w:name w:val="storyheader"/>
    <w:basedOn w:val="DefaultParagraphFont"/>
    <w:rsid w:val="0045610C"/>
  </w:style>
  <w:style w:type="character" w:customStyle="1" w:styleId="marron">
    <w:name w:val="marron"/>
    <w:basedOn w:val="DefaultParagraphFont"/>
    <w:rsid w:val="0045610C"/>
  </w:style>
  <w:style w:type="paragraph" w:customStyle="1" w:styleId="StyleNormalWeb10pt">
    <w:name w:val="Style Normal (Web) + 10 pt"/>
    <w:basedOn w:val="NormalWeb"/>
    <w:next w:val="Normal"/>
    <w:rsid w:val="0045610C"/>
    <w:rPr>
      <w:rFonts w:ascii="Bookman Old Style" w:eastAsiaTheme="minorHAnsi" w:hAnsi="Bookman Old Style"/>
      <w:sz w:val="20"/>
      <w:lang w:bidi="ar-SA"/>
    </w:rPr>
  </w:style>
  <w:style w:type="character" w:customStyle="1" w:styleId="StyleNormalWeb10ptChar">
    <w:name w:val="Style Normal (Web) + 10 pt Char"/>
    <w:basedOn w:val="DefaultParagraphFont"/>
    <w:rsid w:val="0045610C"/>
    <w:rPr>
      <w:szCs w:val="24"/>
      <w:lang w:val="en-US" w:eastAsia="en-US" w:bidi="ar-SA"/>
    </w:rPr>
  </w:style>
  <w:style w:type="paragraph" w:customStyle="1" w:styleId="TagCiteShells">
    <w:name w:val="Tag/Cite/Shells"/>
    <w:basedOn w:val="Normal"/>
    <w:rsid w:val="0045610C"/>
    <w:rPr>
      <w:b/>
    </w:rPr>
  </w:style>
  <w:style w:type="paragraph" w:customStyle="1" w:styleId="DefinitionTerm">
    <w:name w:val="Definition Term"/>
    <w:basedOn w:val="Normal"/>
    <w:next w:val="Normal"/>
    <w:rsid w:val="0045610C"/>
    <w:rPr>
      <w:snapToGrid w:val="0"/>
      <w:sz w:val="24"/>
    </w:rPr>
  </w:style>
  <w:style w:type="character" w:customStyle="1" w:styleId="Style3CharChar">
    <w:name w:val="Style3 Char Char"/>
    <w:basedOn w:val="DefaultParagraphFont"/>
    <w:rsid w:val="0045610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45610C"/>
    <w:pPr>
      <w:spacing w:after="60"/>
    </w:pPr>
    <w:rPr>
      <w:rFonts w:eastAsia="Segoe UI" w:cs="Cambria"/>
      <w:caps/>
      <w:sz w:val="20"/>
      <w:lang w:eastAsia="zh-CN"/>
    </w:rPr>
  </w:style>
  <w:style w:type="character" w:customStyle="1" w:styleId="NormalChar0">
    <w:name w:val="Normal Char"/>
    <w:basedOn w:val="DefaultParagraphFont"/>
    <w:rsid w:val="0045610C"/>
    <w:rPr>
      <w:lang w:eastAsia="en-US"/>
    </w:rPr>
  </w:style>
  <w:style w:type="character" w:customStyle="1" w:styleId="BoldUnderlineChar2">
    <w:name w:val="Bold + Underline Char"/>
    <w:basedOn w:val="DefaultParagraphFont"/>
    <w:rsid w:val="0045610C"/>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45610C"/>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45610C"/>
  </w:style>
  <w:style w:type="character" w:customStyle="1" w:styleId="CharacterStyle7">
    <w:name w:val="Character Style 7"/>
    <w:rsid w:val="0045610C"/>
    <w:rPr>
      <w:rFonts w:ascii="Trebuchet MS" w:hAnsi="Trebuchet MS" w:cs="Trebuchet MS"/>
      <w:sz w:val="20"/>
      <w:szCs w:val="20"/>
      <w:u w:val="single"/>
    </w:rPr>
  </w:style>
  <w:style w:type="character" w:customStyle="1" w:styleId="StyleStyle4Char">
    <w:name w:val="Style Style4 + Char"/>
    <w:basedOn w:val="DefaultParagraphFont"/>
    <w:rsid w:val="0045610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45610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45610C"/>
    <w:rPr>
      <w:rFonts w:ascii="Symbol" w:hAnsi="Symbol"/>
      <w:sz w:val="21"/>
      <w:szCs w:val="21"/>
      <w:u w:val="thick"/>
    </w:rPr>
  </w:style>
  <w:style w:type="character" w:customStyle="1" w:styleId="UnderlinedEvidenceCharChar">
    <w:name w:val="Underlined Evidence Char Char"/>
    <w:basedOn w:val="DefaultParagraphFont"/>
    <w:rsid w:val="0045610C"/>
    <w:rPr>
      <w:rFonts w:ascii="Symbol" w:hAnsi="Symbol"/>
      <w:sz w:val="21"/>
      <w:szCs w:val="21"/>
      <w:u w:val="thick"/>
      <w:lang w:val="en-US" w:eastAsia="en-US" w:bidi="ar-SA"/>
    </w:rPr>
  </w:style>
  <w:style w:type="character" w:styleId="PlaceholderText">
    <w:name w:val="Placeholder Text"/>
    <w:basedOn w:val="DefaultParagraphFont"/>
    <w:uiPriority w:val="99"/>
    <w:rsid w:val="0045610C"/>
    <w:rPr>
      <w:color w:val="808080"/>
    </w:rPr>
  </w:style>
  <w:style w:type="paragraph" w:customStyle="1" w:styleId="Cite8">
    <w:name w:val="Cite8"/>
    <w:basedOn w:val="Normal"/>
    <w:autoRedefine/>
    <w:qFormat/>
    <w:rsid w:val="0045610C"/>
    <w:rPr>
      <w:rFonts w:ascii="Trebuchet MS" w:eastAsia="Verdana" w:hAnsi="Trebuchet MS" w:cs="Cambria"/>
    </w:rPr>
  </w:style>
  <w:style w:type="paragraph" w:customStyle="1" w:styleId="8font">
    <w:name w:val="8font"/>
    <w:basedOn w:val="Normal"/>
    <w:next w:val="Normal"/>
    <w:autoRedefine/>
    <w:rsid w:val="0045610C"/>
    <w:rPr>
      <w:rFonts w:eastAsia="Cambria Math" w:cs="Cambria"/>
      <w:szCs w:val="16"/>
    </w:rPr>
  </w:style>
  <w:style w:type="character" w:customStyle="1" w:styleId="NoterefInText">
    <w:name w:val="_NoterefInText"/>
    <w:uiPriority w:val="99"/>
    <w:rsid w:val="0045610C"/>
    <w:rPr>
      <w:rFonts w:cs="AKDPE C+ Utopia"/>
      <w:color w:val="000000"/>
    </w:rPr>
  </w:style>
  <w:style w:type="character" w:customStyle="1" w:styleId="postauthor">
    <w:name w:val="postauthor"/>
    <w:basedOn w:val="DefaultParagraphFont"/>
    <w:rsid w:val="0045610C"/>
  </w:style>
  <w:style w:type="paragraph" w:customStyle="1" w:styleId="notes-source-hasnotes">
    <w:name w:val="notes-source-hasnotes"/>
    <w:basedOn w:val="Normal"/>
    <w:rsid w:val="0045610C"/>
    <w:pPr>
      <w:spacing w:before="100" w:beforeAutospacing="1" w:after="100" w:afterAutospacing="1"/>
    </w:pPr>
    <w:rPr>
      <w:rFonts w:ascii="Tahoma" w:hAnsi="Tahoma"/>
      <w:szCs w:val="20"/>
    </w:rPr>
  </w:style>
  <w:style w:type="character" w:customStyle="1" w:styleId="span">
    <w:name w:val="span"/>
    <w:basedOn w:val="DefaultParagraphFont"/>
    <w:rsid w:val="0045610C"/>
  </w:style>
  <w:style w:type="character" w:customStyle="1" w:styleId="maintitle">
    <w:name w:val="maintitle"/>
    <w:basedOn w:val="DefaultParagraphFont"/>
    <w:rsid w:val="0045610C"/>
  </w:style>
  <w:style w:type="character" w:customStyle="1" w:styleId="thirdparty-logo">
    <w:name w:val="thirdparty-logo"/>
    <w:basedOn w:val="DefaultParagraphFont"/>
    <w:rsid w:val="0045610C"/>
  </w:style>
  <w:style w:type="character" w:customStyle="1" w:styleId="posted">
    <w:name w:val="posted"/>
    <w:basedOn w:val="DefaultParagraphFont"/>
    <w:rsid w:val="0045610C"/>
  </w:style>
  <w:style w:type="character" w:customStyle="1" w:styleId="ticker">
    <w:name w:val="ticker"/>
    <w:basedOn w:val="DefaultParagraphFont"/>
    <w:rsid w:val="0045610C"/>
  </w:style>
  <w:style w:type="paragraph" w:customStyle="1" w:styleId="articlemeta">
    <w:name w:val="articlemeta"/>
    <w:basedOn w:val="Normal"/>
    <w:rsid w:val="0045610C"/>
    <w:pPr>
      <w:spacing w:before="100" w:beforeAutospacing="1" w:after="100" w:afterAutospacing="1"/>
    </w:pPr>
    <w:rPr>
      <w:rFonts w:ascii="Tahoma" w:hAnsi="Tahoma"/>
      <w:szCs w:val="20"/>
    </w:rPr>
  </w:style>
  <w:style w:type="character" w:customStyle="1" w:styleId="vcard">
    <w:name w:val="vcard"/>
    <w:basedOn w:val="DefaultParagraphFont"/>
    <w:rsid w:val="0045610C"/>
  </w:style>
  <w:style w:type="character" w:customStyle="1" w:styleId="print-footnote">
    <w:name w:val="print-footnote"/>
    <w:basedOn w:val="DefaultParagraphFont"/>
    <w:rsid w:val="0045610C"/>
  </w:style>
  <w:style w:type="character" w:customStyle="1" w:styleId="datestring">
    <w:name w:val="datestring"/>
    <w:basedOn w:val="DefaultParagraphFont"/>
    <w:rsid w:val="0045610C"/>
  </w:style>
  <w:style w:type="paragraph" w:customStyle="1" w:styleId="noindent0">
    <w:name w:val="no_indent"/>
    <w:basedOn w:val="Normal"/>
    <w:rsid w:val="0045610C"/>
    <w:pPr>
      <w:spacing w:before="100" w:beforeAutospacing="1" w:after="100" w:afterAutospacing="1"/>
    </w:pPr>
    <w:rPr>
      <w:rFonts w:ascii="Tahoma" w:hAnsi="Tahoma"/>
      <w:szCs w:val="20"/>
    </w:rPr>
  </w:style>
  <w:style w:type="character" w:customStyle="1" w:styleId="email">
    <w:name w:val="email"/>
    <w:basedOn w:val="DefaultParagraphFont"/>
    <w:rsid w:val="0045610C"/>
  </w:style>
  <w:style w:type="paragraph" w:customStyle="1" w:styleId="left">
    <w:name w:val="left"/>
    <w:basedOn w:val="Normal"/>
    <w:rsid w:val="0045610C"/>
    <w:pPr>
      <w:spacing w:before="100" w:beforeAutospacing="1" w:after="100" w:afterAutospacing="1"/>
    </w:pPr>
    <w:rPr>
      <w:rFonts w:ascii="Tahoma" w:hAnsi="Tahoma"/>
      <w:szCs w:val="20"/>
    </w:rPr>
  </w:style>
  <w:style w:type="paragraph" w:customStyle="1" w:styleId="right">
    <w:name w:val="right"/>
    <w:basedOn w:val="Normal"/>
    <w:rsid w:val="0045610C"/>
    <w:pPr>
      <w:spacing w:before="100" w:beforeAutospacing="1" w:after="100" w:afterAutospacing="1"/>
    </w:pPr>
    <w:rPr>
      <w:rFonts w:ascii="Tahoma" w:hAnsi="Tahoma"/>
      <w:szCs w:val="20"/>
    </w:rPr>
  </w:style>
  <w:style w:type="character" w:customStyle="1" w:styleId="gptad">
    <w:name w:val="gptad"/>
    <w:basedOn w:val="DefaultParagraphFont"/>
    <w:rsid w:val="0045610C"/>
  </w:style>
  <w:style w:type="paragraph" w:customStyle="1" w:styleId="creditpostedmodified">
    <w:name w:val="credit_posted_modified"/>
    <w:basedOn w:val="Normal"/>
    <w:rsid w:val="0045610C"/>
    <w:pPr>
      <w:spacing w:before="100" w:beforeAutospacing="1" w:after="100" w:afterAutospacing="1"/>
    </w:pPr>
    <w:rPr>
      <w:rFonts w:ascii="Tahoma" w:hAnsi="Tahoma"/>
      <w:szCs w:val="20"/>
    </w:rPr>
  </w:style>
  <w:style w:type="character" w:customStyle="1" w:styleId="creditline">
    <w:name w:val="creditline"/>
    <w:basedOn w:val="DefaultParagraphFont"/>
    <w:rsid w:val="0045610C"/>
  </w:style>
  <w:style w:type="character" w:customStyle="1" w:styleId="grd">
    <w:name w:val="grd"/>
    <w:basedOn w:val="DefaultParagraphFont"/>
    <w:rsid w:val="0045610C"/>
  </w:style>
  <w:style w:type="paragraph" w:customStyle="1" w:styleId="hs-text-container">
    <w:name w:val="hs-text-container"/>
    <w:basedOn w:val="Normal"/>
    <w:rsid w:val="0045610C"/>
    <w:pPr>
      <w:spacing w:before="100" w:beforeAutospacing="1" w:after="100" w:afterAutospacing="1"/>
    </w:pPr>
    <w:rPr>
      <w:rFonts w:ascii="Tahoma" w:hAnsi="Tahoma"/>
      <w:szCs w:val="20"/>
    </w:rPr>
  </w:style>
  <w:style w:type="character" w:customStyle="1" w:styleId="created">
    <w:name w:val="created"/>
    <w:basedOn w:val="DefaultParagraphFont"/>
    <w:rsid w:val="0045610C"/>
  </w:style>
  <w:style w:type="character" w:customStyle="1" w:styleId="changed">
    <w:name w:val="changed"/>
    <w:basedOn w:val="DefaultParagraphFont"/>
    <w:rsid w:val="0045610C"/>
  </w:style>
  <w:style w:type="character" w:customStyle="1" w:styleId="article-author-name">
    <w:name w:val="article-author-name"/>
    <w:basedOn w:val="DefaultParagraphFont"/>
    <w:rsid w:val="0045610C"/>
  </w:style>
  <w:style w:type="character" w:customStyle="1" w:styleId="bioexcerpt">
    <w:name w:val="bio_excerpt"/>
    <w:basedOn w:val="DefaultParagraphFont"/>
    <w:rsid w:val="0045610C"/>
  </w:style>
  <w:style w:type="character" w:customStyle="1" w:styleId="commentcount">
    <w:name w:val="comment_count"/>
    <w:basedOn w:val="DefaultParagraphFont"/>
    <w:rsid w:val="0045610C"/>
  </w:style>
  <w:style w:type="character" w:customStyle="1" w:styleId="searchtermshighlighted">
    <w:name w:val="searchtermshighlighted"/>
    <w:basedOn w:val="DefaultParagraphFont"/>
    <w:rsid w:val="0045610C"/>
  </w:style>
  <w:style w:type="character" w:customStyle="1" w:styleId="contributornametrigger">
    <w:name w:val="contributornametrigger"/>
    <w:basedOn w:val="DefaultParagraphFont"/>
    <w:rsid w:val="0045610C"/>
  </w:style>
  <w:style w:type="character" w:customStyle="1" w:styleId="bylinepipe">
    <w:name w:val="bylinepipe"/>
    <w:basedOn w:val="DefaultParagraphFont"/>
    <w:rsid w:val="0045610C"/>
  </w:style>
  <w:style w:type="character" w:customStyle="1" w:styleId="lucenesearchresulturlb">
    <w:name w:val="lucene_search_result_url_b"/>
    <w:basedOn w:val="DefaultParagraphFont"/>
    <w:rsid w:val="0045610C"/>
  </w:style>
  <w:style w:type="character" w:customStyle="1" w:styleId="faculty-title">
    <w:name w:val="faculty-title"/>
    <w:basedOn w:val="DefaultParagraphFont"/>
    <w:rsid w:val="0045610C"/>
  </w:style>
  <w:style w:type="character" w:customStyle="1" w:styleId="count">
    <w:name w:val="count"/>
    <w:basedOn w:val="DefaultParagraphFont"/>
    <w:rsid w:val="0045610C"/>
  </w:style>
  <w:style w:type="character" w:customStyle="1" w:styleId="volume">
    <w:name w:val="volume"/>
    <w:basedOn w:val="DefaultParagraphFont"/>
    <w:rsid w:val="0045610C"/>
  </w:style>
  <w:style w:type="character" w:customStyle="1" w:styleId="issue">
    <w:name w:val="issue"/>
    <w:basedOn w:val="DefaultParagraphFont"/>
    <w:rsid w:val="0045610C"/>
  </w:style>
  <w:style w:type="character" w:customStyle="1" w:styleId="pages">
    <w:name w:val="pages"/>
    <w:basedOn w:val="DefaultParagraphFont"/>
    <w:rsid w:val="0045610C"/>
  </w:style>
  <w:style w:type="character" w:customStyle="1" w:styleId="field-content">
    <w:name w:val="field-content"/>
    <w:basedOn w:val="DefaultParagraphFont"/>
    <w:rsid w:val="0045610C"/>
  </w:style>
  <w:style w:type="character" w:customStyle="1" w:styleId="person">
    <w:name w:val="person"/>
    <w:basedOn w:val="DefaultParagraphFont"/>
    <w:rsid w:val="0045610C"/>
  </w:style>
  <w:style w:type="character" w:customStyle="1" w:styleId="corresponding">
    <w:name w:val="corresponding"/>
    <w:basedOn w:val="DefaultParagraphFont"/>
    <w:rsid w:val="0045610C"/>
  </w:style>
  <w:style w:type="character" w:customStyle="1" w:styleId="entry-date">
    <w:name w:val="entry-date"/>
    <w:basedOn w:val="DefaultParagraphFont"/>
    <w:rsid w:val="0045610C"/>
  </w:style>
  <w:style w:type="paragraph" w:customStyle="1" w:styleId="entry-meta">
    <w:name w:val="entry-meta"/>
    <w:basedOn w:val="Normal"/>
    <w:rsid w:val="0045610C"/>
    <w:pPr>
      <w:spacing w:before="100" w:beforeAutospacing="1" w:after="100" w:afterAutospacing="1"/>
    </w:pPr>
    <w:rPr>
      <w:rFonts w:ascii="Tahoma" w:hAnsi="Tahoma"/>
      <w:szCs w:val="20"/>
    </w:rPr>
  </w:style>
  <w:style w:type="character" w:customStyle="1" w:styleId="post-time">
    <w:name w:val="post-time"/>
    <w:basedOn w:val="DefaultParagraphFont"/>
    <w:rsid w:val="0045610C"/>
  </w:style>
  <w:style w:type="character" w:customStyle="1" w:styleId="post-category">
    <w:name w:val="post-category"/>
    <w:basedOn w:val="DefaultParagraphFont"/>
    <w:rsid w:val="0045610C"/>
  </w:style>
  <w:style w:type="character" w:customStyle="1" w:styleId="post-author">
    <w:name w:val="post-author"/>
    <w:basedOn w:val="DefaultParagraphFont"/>
    <w:rsid w:val="0045610C"/>
  </w:style>
  <w:style w:type="character" w:customStyle="1" w:styleId="A10">
    <w:name w:val="A10"/>
    <w:uiPriority w:val="99"/>
    <w:rsid w:val="0045610C"/>
    <w:rPr>
      <w:rFonts w:cs="MS Mincho"/>
      <w:color w:val="000000"/>
      <w:sz w:val="11"/>
      <w:szCs w:val="11"/>
    </w:rPr>
  </w:style>
  <w:style w:type="paragraph" w:customStyle="1" w:styleId="Pa10">
    <w:name w:val="Pa10"/>
    <w:basedOn w:val="Default"/>
    <w:next w:val="Default"/>
    <w:uiPriority w:val="99"/>
    <w:rsid w:val="0045610C"/>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45610C"/>
    <w:pPr>
      <w:widowControl w:val="0"/>
      <w:spacing w:line="241" w:lineRule="atLeast"/>
    </w:pPr>
    <w:rPr>
      <w:rFonts w:ascii="Verdana" w:eastAsiaTheme="minorEastAsia" w:hAnsi="Verdana" w:cs="Cambria"/>
      <w:color w:val="auto"/>
    </w:rPr>
  </w:style>
  <w:style w:type="character" w:customStyle="1" w:styleId="A9">
    <w:name w:val="A9"/>
    <w:uiPriority w:val="99"/>
    <w:rsid w:val="0045610C"/>
    <w:rPr>
      <w:rFonts w:cs="MS Mincho"/>
      <w:color w:val="000000"/>
      <w:sz w:val="14"/>
      <w:szCs w:val="14"/>
    </w:rPr>
  </w:style>
  <w:style w:type="paragraph" w:customStyle="1" w:styleId="articledetails">
    <w:name w:val="articledetails"/>
    <w:basedOn w:val="Normal"/>
    <w:rsid w:val="0045610C"/>
    <w:pPr>
      <w:spacing w:before="100" w:beforeAutospacing="1" w:after="100" w:afterAutospacing="1"/>
    </w:pPr>
    <w:rPr>
      <w:rFonts w:ascii="Tahoma" w:hAnsi="Tahoma"/>
      <w:szCs w:val="20"/>
    </w:rPr>
  </w:style>
  <w:style w:type="character" w:customStyle="1" w:styleId="posted-and-updated">
    <w:name w:val="posted-and-updated"/>
    <w:basedOn w:val="DefaultParagraphFont"/>
    <w:rsid w:val="0045610C"/>
  </w:style>
  <w:style w:type="paragraph" w:customStyle="1" w:styleId="aff">
    <w:name w:val="aff"/>
    <w:basedOn w:val="Normal"/>
    <w:rsid w:val="0045610C"/>
    <w:pPr>
      <w:spacing w:before="100" w:beforeAutospacing="1" w:after="100" w:afterAutospacing="1"/>
    </w:pPr>
    <w:rPr>
      <w:rFonts w:ascii="Tahoma" w:hAnsi="Tahoma"/>
      <w:szCs w:val="20"/>
    </w:rPr>
  </w:style>
  <w:style w:type="character" w:customStyle="1" w:styleId="entry-author">
    <w:name w:val="entry-author"/>
    <w:basedOn w:val="DefaultParagraphFont"/>
    <w:rsid w:val="0045610C"/>
  </w:style>
  <w:style w:type="character" w:customStyle="1" w:styleId="entry-author-name">
    <w:name w:val="entry-author-name"/>
    <w:basedOn w:val="DefaultParagraphFont"/>
    <w:rsid w:val="0045610C"/>
  </w:style>
  <w:style w:type="character" w:customStyle="1" w:styleId="arial11">
    <w:name w:val="arial_11"/>
    <w:basedOn w:val="DefaultParagraphFont"/>
    <w:rsid w:val="0045610C"/>
  </w:style>
  <w:style w:type="character" w:customStyle="1" w:styleId="contrib-degrees">
    <w:name w:val="contrib-degrees"/>
    <w:basedOn w:val="DefaultParagraphFont"/>
    <w:rsid w:val="0045610C"/>
  </w:style>
  <w:style w:type="character" w:customStyle="1" w:styleId="contrib-on-behalf-of">
    <w:name w:val="contrib-on-behalf-of"/>
    <w:basedOn w:val="DefaultParagraphFont"/>
    <w:rsid w:val="0045610C"/>
  </w:style>
  <w:style w:type="character" w:customStyle="1" w:styleId="pubtime">
    <w:name w:val="pubtime"/>
    <w:basedOn w:val="DefaultParagraphFont"/>
    <w:rsid w:val="0045610C"/>
  </w:style>
  <w:style w:type="character" w:customStyle="1" w:styleId="time">
    <w:name w:val="time"/>
    <w:basedOn w:val="DefaultParagraphFont"/>
    <w:rsid w:val="0045610C"/>
  </w:style>
  <w:style w:type="character" w:customStyle="1" w:styleId="fbcommentscount">
    <w:name w:val="fb_comments_count"/>
    <w:basedOn w:val="DefaultParagraphFont"/>
    <w:rsid w:val="0045610C"/>
  </w:style>
  <w:style w:type="character" w:customStyle="1" w:styleId="stsharethiscustom">
    <w:name w:val="st_sharethis_custom"/>
    <w:basedOn w:val="DefaultParagraphFont"/>
    <w:rsid w:val="0045610C"/>
  </w:style>
  <w:style w:type="paragraph" w:customStyle="1" w:styleId="permalinkable">
    <w:name w:val="permalinkable"/>
    <w:basedOn w:val="Normal"/>
    <w:rsid w:val="0045610C"/>
    <w:pPr>
      <w:spacing w:before="100" w:beforeAutospacing="1" w:after="100" w:afterAutospacing="1"/>
    </w:pPr>
    <w:rPr>
      <w:rFonts w:ascii="Tahoma" w:hAnsi="Tahoma"/>
      <w:szCs w:val="20"/>
    </w:rPr>
  </w:style>
  <w:style w:type="character" w:customStyle="1" w:styleId="post-date">
    <w:name w:val="post-date"/>
    <w:basedOn w:val="DefaultParagraphFont"/>
    <w:rsid w:val="0045610C"/>
  </w:style>
  <w:style w:type="character" w:customStyle="1" w:styleId="link-external">
    <w:name w:val="link-external"/>
    <w:basedOn w:val="DefaultParagraphFont"/>
    <w:rsid w:val="0045610C"/>
  </w:style>
  <w:style w:type="character" w:customStyle="1" w:styleId="articleauthor">
    <w:name w:val="article_author"/>
    <w:basedOn w:val="DefaultParagraphFont"/>
    <w:rsid w:val="0045610C"/>
  </w:style>
  <w:style w:type="character" w:customStyle="1" w:styleId="articleissue">
    <w:name w:val="article_issue"/>
    <w:basedOn w:val="DefaultParagraphFont"/>
    <w:rsid w:val="0045610C"/>
  </w:style>
  <w:style w:type="character" w:customStyle="1" w:styleId="a-size-large">
    <w:name w:val="a-size-large"/>
    <w:basedOn w:val="DefaultParagraphFont"/>
    <w:rsid w:val="0045610C"/>
  </w:style>
  <w:style w:type="character" w:customStyle="1" w:styleId="a-size-medium">
    <w:name w:val="a-size-medium"/>
    <w:basedOn w:val="DefaultParagraphFont"/>
    <w:rsid w:val="0045610C"/>
  </w:style>
  <w:style w:type="character" w:customStyle="1" w:styleId="contribution">
    <w:name w:val="contribution"/>
    <w:basedOn w:val="DefaultParagraphFont"/>
    <w:rsid w:val="0045610C"/>
  </w:style>
  <w:style w:type="character" w:customStyle="1" w:styleId="a-color-secondary">
    <w:name w:val="a-color-secondary"/>
    <w:basedOn w:val="DefaultParagraphFont"/>
    <w:rsid w:val="0045610C"/>
  </w:style>
  <w:style w:type="paragraph" w:customStyle="1" w:styleId="sbyline">
    <w:name w:val="sbyline"/>
    <w:basedOn w:val="Normal"/>
    <w:rsid w:val="0045610C"/>
    <w:pPr>
      <w:spacing w:before="100" w:beforeAutospacing="1" w:after="100" w:afterAutospacing="1"/>
    </w:pPr>
    <w:rPr>
      <w:rFonts w:ascii="Tahoma" w:hAnsi="Tahoma"/>
      <w:szCs w:val="20"/>
    </w:rPr>
  </w:style>
  <w:style w:type="character" w:customStyle="1" w:styleId="ui-author">
    <w:name w:val="ui-author"/>
    <w:basedOn w:val="DefaultParagraphFont"/>
    <w:rsid w:val="0045610C"/>
  </w:style>
  <w:style w:type="character" w:customStyle="1" w:styleId="ui-staffline">
    <w:name w:val="ui-staffline"/>
    <w:basedOn w:val="DefaultParagraphFont"/>
    <w:rsid w:val="0045610C"/>
  </w:style>
  <w:style w:type="paragraph" w:customStyle="1" w:styleId="promotion-tag-p">
    <w:name w:val="promotion-tag-p"/>
    <w:basedOn w:val="Normal"/>
    <w:rsid w:val="0045610C"/>
    <w:pPr>
      <w:spacing w:before="100" w:beforeAutospacing="1" w:after="100" w:afterAutospacing="1"/>
    </w:pPr>
    <w:rPr>
      <w:rFonts w:ascii="Tahoma" w:hAnsi="Tahoma"/>
      <w:szCs w:val="20"/>
    </w:rPr>
  </w:style>
  <w:style w:type="paragraph" w:customStyle="1" w:styleId="heading">
    <w:name w:val="heading"/>
    <w:basedOn w:val="Normal"/>
    <w:rsid w:val="0045610C"/>
    <w:pPr>
      <w:spacing w:before="100" w:beforeAutospacing="1" w:after="100" w:afterAutospacing="1"/>
    </w:pPr>
    <w:rPr>
      <w:rFonts w:ascii="Tahoma" w:hAnsi="Tahoma"/>
      <w:szCs w:val="20"/>
    </w:rPr>
  </w:style>
  <w:style w:type="character" w:customStyle="1" w:styleId="value">
    <w:name w:val="value"/>
    <w:basedOn w:val="DefaultParagraphFont"/>
    <w:rsid w:val="0045610C"/>
  </w:style>
  <w:style w:type="character" w:customStyle="1" w:styleId="specialissuelabel">
    <w:name w:val="specialissuelabel"/>
    <w:basedOn w:val="DefaultParagraphFont"/>
    <w:rsid w:val="0045610C"/>
  </w:style>
  <w:style w:type="character" w:customStyle="1" w:styleId="referencediv">
    <w:name w:val="referencediv"/>
    <w:basedOn w:val="DefaultParagraphFont"/>
    <w:rsid w:val="0045610C"/>
  </w:style>
  <w:style w:type="character" w:customStyle="1" w:styleId="wp-smiley">
    <w:name w:val="wp-smiley"/>
    <w:basedOn w:val="DefaultParagraphFont"/>
    <w:rsid w:val="0045610C"/>
  </w:style>
  <w:style w:type="character" w:customStyle="1" w:styleId="meta-prep">
    <w:name w:val="meta-prep"/>
    <w:basedOn w:val="DefaultParagraphFont"/>
    <w:rsid w:val="0045610C"/>
  </w:style>
  <w:style w:type="character" w:customStyle="1" w:styleId="artjournal">
    <w:name w:val="art_journal"/>
    <w:basedOn w:val="DefaultParagraphFont"/>
    <w:rsid w:val="0045610C"/>
  </w:style>
  <w:style w:type="character" w:customStyle="1" w:styleId="artdatevolumeissuepart">
    <w:name w:val="art_datevolumeissuepart"/>
    <w:basedOn w:val="DefaultParagraphFont"/>
    <w:rsid w:val="0045610C"/>
  </w:style>
  <w:style w:type="character" w:customStyle="1" w:styleId="artpages">
    <w:name w:val="art_pages"/>
    <w:basedOn w:val="DefaultParagraphFont"/>
    <w:rsid w:val="0045610C"/>
  </w:style>
  <w:style w:type="character" w:customStyle="1" w:styleId="singlehighlightclass">
    <w:name w:val="single_highlight_class"/>
    <w:basedOn w:val="DefaultParagraphFont"/>
    <w:rsid w:val="0045610C"/>
  </w:style>
  <w:style w:type="character" w:customStyle="1" w:styleId="degree">
    <w:name w:val="degree"/>
    <w:basedOn w:val="DefaultParagraphFont"/>
    <w:rsid w:val="0045610C"/>
  </w:style>
  <w:style w:type="character" w:customStyle="1" w:styleId="major">
    <w:name w:val="major"/>
    <w:basedOn w:val="DefaultParagraphFont"/>
    <w:rsid w:val="0045610C"/>
  </w:style>
  <w:style w:type="character" w:customStyle="1" w:styleId="authors">
    <w:name w:val="authors"/>
    <w:basedOn w:val="DefaultParagraphFont"/>
    <w:rsid w:val="0045610C"/>
  </w:style>
  <w:style w:type="character" w:customStyle="1" w:styleId="views">
    <w:name w:val="views"/>
    <w:basedOn w:val="DefaultParagraphFont"/>
    <w:rsid w:val="0045610C"/>
  </w:style>
  <w:style w:type="character" w:customStyle="1" w:styleId="stmainservices">
    <w:name w:val="stmainservices"/>
    <w:basedOn w:val="DefaultParagraphFont"/>
    <w:rsid w:val="0045610C"/>
  </w:style>
  <w:style w:type="character" w:customStyle="1" w:styleId="stbubblehcount">
    <w:name w:val="stbubble_hcount"/>
    <w:basedOn w:val="DefaultParagraphFont"/>
    <w:rsid w:val="0045610C"/>
  </w:style>
  <w:style w:type="paragraph" w:customStyle="1" w:styleId="Document">
    <w:name w:val="_Document"/>
    <w:basedOn w:val="Default"/>
    <w:next w:val="Default"/>
    <w:uiPriority w:val="99"/>
    <w:rsid w:val="0045610C"/>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45610C"/>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45610C"/>
    <w:pPr>
      <w:widowControl w:val="0"/>
    </w:pPr>
    <w:rPr>
      <w:rFonts w:ascii="AKDPE C+ Utopia" w:eastAsiaTheme="minorEastAsia" w:hAnsi="AKDPE C+ Utopia" w:cs="Cambria"/>
      <w:color w:val="auto"/>
    </w:rPr>
  </w:style>
  <w:style w:type="paragraph" w:customStyle="1" w:styleId="collapsed-hide">
    <w:name w:val="collapsed-hide"/>
    <w:basedOn w:val="Normal"/>
    <w:rsid w:val="0045610C"/>
    <w:pPr>
      <w:spacing w:before="100" w:beforeAutospacing="1" w:after="100" w:afterAutospacing="1"/>
    </w:pPr>
    <w:rPr>
      <w:rFonts w:ascii="Tahoma" w:hAnsi="Tahoma"/>
      <w:szCs w:val="20"/>
    </w:rPr>
  </w:style>
  <w:style w:type="paragraph" w:customStyle="1" w:styleId="Pa7">
    <w:name w:val="Pa7"/>
    <w:basedOn w:val="Default"/>
    <w:next w:val="Default"/>
    <w:uiPriority w:val="99"/>
    <w:rsid w:val="0045610C"/>
    <w:pPr>
      <w:widowControl w:val="0"/>
      <w:spacing w:line="211" w:lineRule="atLeast"/>
    </w:pPr>
    <w:rPr>
      <w:rFonts w:ascii="Courier New" w:eastAsiaTheme="minorEastAsia" w:hAnsi="Courier New" w:cs="Cambria"/>
      <w:color w:val="auto"/>
    </w:rPr>
  </w:style>
  <w:style w:type="paragraph" w:customStyle="1" w:styleId="odd">
    <w:name w:val="odd"/>
    <w:basedOn w:val="Normal"/>
    <w:rsid w:val="0045610C"/>
    <w:pPr>
      <w:spacing w:before="100" w:beforeAutospacing="1" w:after="100" w:afterAutospacing="1"/>
    </w:pPr>
    <w:rPr>
      <w:rFonts w:ascii="Tahoma" w:hAnsi="Tahoma"/>
      <w:szCs w:val="20"/>
    </w:rPr>
  </w:style>
  <w:style w:type="character" w:customStyle="1" w:styleId="article-date">
    <w:name w:val="article-date"/>
    <w:basedOn w:val="DefaultParagraphFont"/>
    <w:rsid w:val="0045610C"/>
  </w:style>
  <w:style w:type="character" w:customStyle="1" w:styleId="article-author">
    <w:name w:val="article-author"/>
    <w:basedOn w:val="DefaultParagraphFont"/>
    <w:rsid w:val="0045610C"/>
  </w:style>
  <w:style w:type="character" w:customStyle="1" w:styleId="tolocaltime">
    <w:name w:val="tolocaltime"/>
    <w:basedOn w:val="DefaultParagraphFont"/>
    <w:rsid w:val="0045610C"/>
  </w:style>
  <w:style w:type="character" w:customStyle="1" w:styleId="pb-byline">
    <w:name w:val="pb-byline"/>
    <w:basedOn w:val="DefaultParagraphFont"/>
    <w:rsid w:val="0045610C"/>
  </w:style>
  <w:style w:type="character" w:customStyle="1" w:styleId="pb-timestamp">
    <w:name w:val="pb-timestamp"/>
    <w:basedOn w:val="DefaultParagraphFont"/>
    <w:rsid w:val="0045610C"/>
  </w:style>
  <w:style w:type="paragraph" w:customStyle="1" w:styleId="Pa8">
    <w:name w:val="Pa8"/>
    <w:basedOn w:val="Default"/>
    <w:next w:val="Default"/>
    <w:uiPriority w:val="99"/>
    <w:rsid w:val="0045610C"/>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45610C"/>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45610C"/>
  </w:style>
  <w:style w:type="character" w:customStyle="1" w:styleId="even">
    <w:name w:val="even"/>
    <w:basedOn w:val="DefaultParagraphFont"/>
    <w:rsid w:val="0045610C"/>
  </w:style>
  <w:style w:type="paragraph" w:customStyle="1" w:styleId="volissue">
    <w:name w:val="volissue"/>
    <w:basedOn w:val="Normal"/>
    <w:rsid w:val="0045610C"/>
    <w:pPr>
      <w:spacing w:before="100" w:beforeAutospacing="1" w:after="100" w:afterAutospacing="1"/>
    </w:pPr>
    <w:rPr>
      <w:rFonts w:ascii="Tahoma" w:hAnsi="Tahoma"/>
      <w:szCs w:val="20"/>
    </w:rPr>
  </w:style>
  <w:style w:type="character" w:customStyle="1" w:styleId="view-count">
    <w:name w:val="view-count"/>
    <w:basedOn w:val="DefaultParagraphFont"/>
    <w:rsid w:val="0045610C"/>
  </w:style>
  <w:style w:type="character" w:customStyle="1" w:styleId="tChar">
    <w:name w:val="t Char"/>
    <w:rsid w:val="0045610C"/>
    <w:rPr>
      <w:rFonts w:ascii="Georgia" w:eastAsia="Times New Roman" w:hAnsi="Georgia" w:cs="Calibri"/>
      <w:b/>
      <w:lang w:val="x-none" w:eastAsia="x-none"/>
    </w:rPr>
  </w:style>
  <w:style w:type="paragraph" w:customStyle="1" w:styleId="BoldUnderlineChar20">
    <w:name w:val="BoldUnderline Char2"/>
    <w:link w:val="BoldUnderlineChar2Char"/>
    <w:rsid w:val="0045610C"/>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45610C"/>
    <w:rPr>
      <w:rFonts w:ascii="Times New Roman" w:eastAsia="Times New Roman" w:hAnsi="Times New Roman" w:cs="Times New Roman"/>
      <w:b/>
      <w:sz w:val="20"/>
      <w:szCs w:val="24"/>
      <w:u w:val="single"/>
    </w:rPr>
  </w:style>
  <w:style w:type="character" w:customStyle="1" w:styleId="UnderlineCharChar4">
    <w:name w:val="Underline Char Char4"/>
    <w:rsid w:val="0045610C"/>
    <w:rPr>
      <w:szCs w:val="24"/>
      <w:u w:val="single"/>
      <w:lang w:val="en-US" w:eastAsia="en-US" w:bidi="ar-SA"/>
    </w:rPr>
  </w:style>
  <w:style w:type="character" w:customStyle="1" w:styleId="BoldUnderlineCharChar3">
    <w:name w:val="BoldUnderline Char Char3"/>
    <w:rsid w:val="0045610C"/>
    <w:rPr>
      <w:b/>
      <w:szCs w:val="24"/>
      <w:u w:val="single"/>
      <w:lang w:val="en-US" w:eastAsia="en-US" w:bidi="ar-SA"/>
    </w:rPr>
  </w:style>
  <w:style w:type="character" w:customStyle="1" w:styleId="BoldUnderlineCharChar2">
    <w:name w:val="BoldUnderline Char Char2"/>
    <w:rsid w:val="0045610C"/>
    <w:rPr>
      <w:b/>
      <w:szCs w:val="24"/>
      <w:u w:val="single"/>
      <w:lang w:val="en-US" w:eastAsia="en-US" w:bidi="ar-SA"/>
    </w:rPr>
  </w:style>
  <w:style w:type="paragraph" w:customStyle="1" w:styleId="UnderlineCard0">
    <w:name w:val="UnderlineCard"/>
    <w:basedOn w:val="Heading3"/>
    <w:link w:val="UnderlineCardChar"/>
    <w:qFormat/>
    <w:rsid w:val="0045610C"/>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45610C"/>
    <w:rPr>
      <w:rFonts w:eastAsia="Calibri" w:cs="Times New Roman"/>
      <w:sz w:val="20"/>
      <w:szCs w:val="20"/>
      <w:u w:val="single"/>
      <w:lang w:val="x-none" w:eastAsia="x-none"/>
    </w:rPr>
  </w:style>
  <w:style w:type="character" w:customStyle="1" w:styleId="5Notunderlined">
    <w:name w:val="5 Not underlined"/>
    <w:rsid w:val="0045610C"/>
    <w:rPr>
      <w:rFonts w:ascii="Times New Roman" w:hAnsi="Times New Roman"/>
      <w:sz w:val="16"/>
    </w:rPr>
  </w:style>
  <w:style w:type="character" w:customStyle="1" w:styleId="volume-issue">
    <w:name w:val="volume-issue"/>
    <w:rsid w:val="0045610C"/>
    <w:rPr>
      <w:rFonts w:cs="Times New Roman"/>
    </w:rPr>
  </w:style>
  <w:style w:type="character" w:customStyle="1" w:styleId="i">
    <w:name w:val="i"/>
    <w:basedOn w:val="DefaultParagraphFont"/>
    <w:uiPriority w:val="99"/>
    <w:rsid w:val="0045610C"/>
  </w:style>
  <w:style w:type="character" w:customStyle="1" w:styleId="storytext">
    <w:name w:val="storytext"/>
    <w:basedOn w:val="DefaultParagraphFont"/>
    <w:rsid w:val="0045610C"/>
  </w:style>
  <w:style w:type="character" w:customStyle="1" w:styleId="heading3char0">
    <w:name w:val="heading3char"/>
    <w:rsid w:val="0045610C"/>
  </w:style>
  <w:style w:type="character" w:customStyle="1" w:styleId="boldness1">
    <w:name w:val="boldness1"/>
    <w:rsid w:val="0045610C"/>
  </w:style>
  <w:style w:type="paragraph" w:customStyle="1" w:styleId="Cardd">
    <w:name w:val="Cardd"/>
    <w:basedOn w:val="Normal"/>
    <w:uiPriority w:val="4"/>
    <w:qFormat/>
    <w:rsid w:val="0045610C"/>
    <w:pPr>
      <w:ind w:left="288" w:right="288"/>
    </w:pPr>
  </w:style>
  <w:style w:type="paragraph" w:customStyle="1" w:styleId="document0">
    <w:name w:val="document"/>
    <w:basedOn w:val="Normal"/>
    <w:rsid w:val="0045610C"/>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45610C"/>
    <w:rPr>
      <w:rFonts w:cs="Arial"/>
      <w:bCs/>
      <w:szCs w:val="26"/>
      <w:u w:val="single"/>
      <w:lang w:val="en-US" w:eastAsia="en-US" w:bidi="ar-SA"/>
    </w:rPr>
  </w:style>
  <w:style w:type="character" w:customStyle="1" w:styleId="current-selection">
    <w:name w:val="current-selection"/>
    <w:basedOn w:val="DefaultParagraphFont"/>
    <w:rsid w:val="0045610C"/>
  </w:style>
  <w:style w:type="character" w:customStyle="1" w:styleId="a2">
    <w:name w:val="_"/>
    <w:basedOn w:val="DefaultParagraphFont"/>
    <w:rsid w:val="0045610C"/>
  </w:style>
  <w:style w:type="paragraph" w:customStyle="1" w:styleId="Shrink6">
    <w:name w:val="Shrink 6"/>
    <w:basedOn w:val="Normal"/>
    <w:qFormat/>
    <w:rsid w:val="0045610C"/>
    <w:rPr>
      <w:rFonts w:eastAsia="Calibri" w:cs="Times New Roman"/>
      <w:sz w:val="12"/>
    </w:rPr>
  </w:style>
  <w:style w:type="character" w:customStyle="1" w:styleId="messagecontent">
    <w:name w:val="message_content"/>
    <w:rsid w:val="0045610C"/>
  </w:style>
  <w:style w:type="character" w:customStyle="1" w:styleId="StyleUnderlineChar">
    <w:name w:val="Style Underline Char"/>
    <w:basedOn w:val="DefaultParagraphFont"/>
    <w:rsid w:val="0045610C"/>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45610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45610C"/>
    <w:rPr>
      <w:rFonts w:eastAsia="Times New Roman" w:cs="Arial"/>
      <w:b/>
      <w:bCs/>
      <w:kern w:val="32"/>
      <w:sz w:val="24"/>
      <w:szCs w:val="32"/>
      <w:u w:val="single"/>
    </w:rPr>
  </w:style>
  <w:style w:type="character" w:customStyle="1" w:styleId="twelptblackblack1">
    <w:name w:val="twelptblackblack1"/>
    <w:basedOn w:val="DefaultParagraphFont"/>
    <w:rsid w:val="0045610C"/>
    <w:rPr>
      <w:rFonts w:ascii="Verdana" w:hAnsi="Verdana" w:hint="default"/>
      <w:color w:val="000000"/>
      <w:sz w:val="16"/>
      <w:szCs w:val="16"/>
    </w:rPr>
  </w:style>
  <w:style w:type="character" w:customStyle="1" w:styleId="Heading3CharCharCharChar1">
    <w:name w:val="Heading 3 Char Char Char Char1"/>
    <w:rsid w:val="0045610C"/>
    <w:rPr>
      <w:rFonts w:cs="Arial"/>
      <w:bCs/>
      <w:szCs w:val="26"/>
      <w:u w:val="single"/>
      <w:lang w:val="en-US" w:eastAsia="en-US" w:bidi="ar-SA"/>
    </w:rPr>
  </w:style>
  <w:style w:type="paragraph" w:customStyle="1" w:styleId="conintrotext">
    <w:name w:val="conintrotext"/>
    <w:basedOn w:val="Normal"/>
    <w:uiPriority w:val="99"/>
    <w:rsid w:val="0045610C"/>
    <w:pPr>
      <w:spacing w:before="100" w:beforeAutospacing="1" w:after="100" w:afterAutospacing="1"/>
    </w:pPr>
    <w:rPr>
      <w:rFonts w:eastAsia="Times New Roman"/>
      <w:sz w:val="24"/>
    </w:rPr>
  </w:style>
  <w:style w:type="character" w:customStyle="1" w:styleId="comment-body">
    <w:name w:val="comment-body"/>
    <w:rsid w:val="0045610C"/>
  </w:style>
  <w:style w:type="character" w:customStyle="1" w:styleId="UnderlineCharCharChar1">
    <w:name w:val="Underline Char Char Char1"/>
    <w:rsid w:val="0045610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5610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45610C"/>
    <w:rPr>
      <w:rFonts w:eastAsia="MS Mincho"/>
      <w:b/>
      <w:u w:val="single"/>
    </w:rPr>
  </w:style>
  <w:style w:type="character" w:customStyle="1" w:styleId="mw-headline">
    <w:name w:val="mw-headline"/>
    <w:rsid w:val="0045610C"/>
  </w:style>
  <w:style w:type="character" w:customStyle="1" w:styleId="flagicon">
    <w:name w:val="flagicon"/>
    <w:rsid w:val="0045610C"/>
  </w:style>
  <w:style w:type="paragraph" w:customStyle="1" w:styleId="assert">
    <w:name w:val="assert"/>
    <w:basedOn w:val="Normal"/>
    <w:uiPriority w:val="99"/>
    <w:rsid w:val="0045610C"/>
    <w:pPr>
      <w:spacing w:before="100" w:beforeAutospacing="1" w:after="100" w:afterAutospacing="1"/>
    </w:pPr>
    <w:rPr>
      <w:rFonts w:eastAsia="Times New Roman"/>
      <w:sz w:val="24"/>
    </w:rPr>
  </w:style>
  <w:style w:type="character" w:customStyle="1" w:styleId="apturelink">
    <w:name w:val="apturelink"/>
    <w:rsid w:val="0045610C"/>
  </w:style>
  <w:style w:type="character" w:customStyle="1" w:styleId="apturelinkicon">
    <w:name w:val="apturelinkicon"/>
    <w:rsid w:val="0045610C"/>
  </w:style>
  <w:style w:type="paragraph" w:customStyle="1" w:styleId="Default1">
    <w:name w:val="Default1"/>
    <w:basedOn w:val="Default"/>
    <w:next w:val="Default"/>
    <w:uiPriority w:val="99"/>
    <w:rsid w:val="0045610C"/>
    <w:rPr>
      <w:color w:val="auto"/>
    </w:rPr>
  </w:style>
  <w:style w:type="paragraph" w:customStyle="1" w:styleId="center">
    <w:name w:val="center"/>
    <w:basedOn w:val="Normal"/>
    <w:uiPriority w:val="99"/>
    <w:rsid w:val="0045610C"/>
    <w:pPr>
      <w:spacing w:before="100" w:beforeAutospacing="1" w:after="100" w:afterAutospacing="1"/>
    </w:pPr>
    <w:rPr>
      <w:rFonts w:eastAsia="Times New Roman"/>
      <w:sz w:val="24"/>
    </w:rPr>
  </w:style>
  <w:style w:type="character" w:customStyle="1" w:styleId="LittleChar">
    <w:name w:val="Little Char"/>
    <w:link w:val="Little"/>
    <w:rsid w:val="0045610C"/>
    <w:rPr>
      <w:rFonts w:ascii="Garamond" w:eastAsia="Times New Roman" w:hAnsi="Garamond"/>
    </w:rPr>
  </w:style>
  <w:style w:type="character" w:customStyle="1" w:styleId="UnderlineChar1Char">
    <w:name w:val="Underline Char1 Char"/>
    <w:rsid w:val="0045610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5610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45610C"/>
    <w:rPr>
      <w:rFonts w:eastAsia="MS Mincho"/>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5610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45610C"/>
    <w:rPr>
      <w:rFonts w:eastAsia="MS Mincho"/>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5610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45610C"/>
    <w:rPr>
      <w:rFonts w:eastAsia="MS Mincho"/>
      <w:b/>
      <w:u w:val="single"/>
    </w:rPr>
  </w:style>
  <w:style w:type="paragraph" w:customStyle="1" w:styleId="CardBody">
    <w:name w:val="Card Body"/>
    <w:basedOn w:val="Normal"/>
    <w:link w:val="CardBodyChar"/>
    <w:rsid w:val="0045610C"/>
    <w:rPr>
      <w:rFonts w:eastAsia="Times New Roman"/>
    </w:rPr>
  </w:style>
  <w:style w:type="character" w:customStyle="1" w:styleId="CardBodyChar">
    <w:name w:val="Card Body Char"/>
    <w:link w:val="CardBody"/>
    <w:rsid w:val="0045610C"/>
    <w:rPr>
      <w:rFonts w:eastAsia="Times New Roman"/>
    </w:rPr>
  </w:style>
  <w:style w:type="character" w:customStyle="1" w:styleId="ptitleinside">
    <w:name w:val="p_title_inside"/>
    <w:rsid w:val="0045610C"/>
  </w:style>
  <w:style w:type="paragraph" w:customStyle="1" w:styleId="StyleBoldandUnderlineChar11ptBorderSinglesolidline">
    <w:name w:val="Style Bold and Underline Char + 11 pt Border: : (Single solid line..."/>
    <w:link w:val="StyleBoldandUnderlineChar11ptBorderSinglesolidlineChar"/>
    <w:rsid w:val="0045610C"/>
    <w:pPr>
      <w:spacing w:after="160" w:line="259" w:lineRule="auto"/>
    </w:pPr>
    <w:rPr>
      <w:rFonts w:asciiTheme="minorHAnsi" w:eastAsia="Times New Roman" w:hAnsiTheme="minorHAnsi" w:cstheme="minorBidi"/>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5610C"/>
    <w:rPr>
      <w:rFonts w:asciiTheme="minorHAnsi" w:eastAsia="Times New Roman" w:hAnsiTheme="minorHAnsi" w:cstheme="minorBidi"/>
      <w:b/>
      <w:bCs/>
      <w:szCs w:val="20"/>
      <w:u w:val="single"/>
      <w:bdr w:val="single" w:sz="4" w:space="0" w:color="auto"/>
    </w:rPr>
  </w:style>
  <w:style w:type="character" w:customStyle="1" w:styleId="Heading1CharChar1">
    <w:name w:val="Heading 1 Char Char1"/>
    <w:rsid w:val="0045610C"/>
    <w:rPr>
      <w:rFonts w:cs="Arial"/>
      <w:b/>
      <w:bCs/>
      <w:szCs w:val="32"/>
      <w:lang w:val="en-US" w:eastAsia="en-US" w:bidi="ar-SA"/>
    </w:rPr>
  </w:style>
  <w:style w:type="paragraph" w:customStyle="1" w:styleId="Indentation">
    <w:name w:val="Indentation"/>
    <w:basedOn w:val="Normal"/>
    <w:uiPriority w:val="99"/>
    <w:rsid w:val="0045610C"/>
    <w:pPr>
      <w:ind w:left="288" w:right="288"/>
    </w:pPr>
  </w:style>
  <w:style w:type="character" w:customStyle="1" w:styleId="StyleUnderlineCharChar9ptBold">
    <w:name w:val="Style Underline Char Char + 9 pt Bold"/>
    <w:rsid w:val="0045610C"/>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45610C"/>
    <w:rPr>
      <w:rFonts w:eastAsia="Times New Roman"/>
      <w:u w:val="single"/>
    </w:rPr>
  </w:style>
  <w:style w:type="character" w:customStyle="1" w:styleId="StyleStyle4ArialNarrow9ptChar">
    <w:name w:val="Style Style4 + Arial Narrow 9 pt Char"/>
    <w:link w:val="StyleStyle4ArialNarrow9pt"/>
    <w:rsid w:val="0045610C"/>
    <w:rPr>
      <w:rFonts w:eastAsia="Times New Roman"/>
      <w:u w:val="single"/>
    </w:rPr>
  </w:style>
  <w:style w:type="paragraph" w:customStyle="1" w:styleId="StyleStyle4ArialNarrow9ptBold">
    <w:name w:val="Style Style4 + Arial Narrow 9 pt Bold"/>
    <w:basedOn w:val="Normal"/>
    <w:link w:val="StyleStyle4ArialNarrow9ptBoldChar"/>
    <w:rsid w:val="0045610C"/>
    <w:rPr>
      <w:rFonts w:eastAsia="Times New Roman"/>
      <w:b/>
      <w:bCs/>
      <w:u w:val="single"/>
    </w:rPr>
  </w:style>
  <w:style w:type="character" w:customStyle="1" w:styleId="StyleStyle4ArialNarrow9ptBoldChar">
    <w:name w:val="Style Style4 + Arial Narrow 9 pt Bold Char"/>
    <w:link w:val="StyleStyle4ArialNarrow9ptBold"/>
    <w:rsid w:val="0045610C"/>
    <w:rPr>
      <w:rFonts w:eastAsia="Times New Roman"/>
      <w:b/>
      <w:bCs/>
      <w:u w:val="single"/>
    </w:rPr>
  </w:style>
  <w:style w:type="character" w:customStyle="1" w:styleId="StyleBoldandUnderlineCharChar29pt">
    <w:name w:val="Style Bold and Underline Char Char2 + 9 pt"/>
    <w:rsid w:val="0045610C"/>
    <w:rPr>
      <w:rFonts w:ascii="Times New Roman" w:hAnsi="Times New Roman"/>
      <w:b/>
      <w:bCs/>
      <w:noProof w:val="0"/>
      <w:sz w:val="20"/>
      <w:u w:val="single"/>
    </w:rPr>
  </w:style>
  <w:style w:type="character" w:customStyle="1" w:styleId="StyleUnderlineCharChar19pt">
    <w:name w:val="Style Underline Char Char1 + 9 pt"/>
    <w:rsid w:val="0045610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5610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5610C"/>
    <w:rPr>
      <w:rFonts w:ascii="Georgia" w:eastAsia="Times New Roman" w:hAnsi="Georgia"/>
      <w:b/>
      <w:smallCaps/>
      <w:sz w:val="24"/>
      <w:szCs w:val="24"/>
      <w:u w:val="single"/>
    </w:rPr>
  </w:style>
  <w:style w:type="character" w:customStyle="1" w:styleId="CardTextCharChar">
    <w:name w:val="Card Text Char Char"/>
    <w:rsid w:val="0045610C"/>
    <w:rPr>
      <w:rFonts w:ascii="Times New Roman" w:eastAsia="Times New Roman" w:hAnsi="Times New Roman" w:cs="Times New Roman"/>
      <w:sz w:val="20"/>
      <w:szCs w:val="20"/>
    </w:rPr>
  </w:style>
  <w:style w:type="character" w:customStyle="1" w:styleId="citeChar1">
    <w:name w:val="cite Char"/>
    <w:locked/>
    <w:rsid w:val="0045610C"/>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45610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45610C"/>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45610C"/>
    <w:rPr>
      <w:i/>
      <w:iCs/>
      <w:sz w:val="20"/>
      <w:u w:val="single"/>
    </w:rPr>
  </w:style>
  <w:style w:type="character" w:customStyle="1" w:styleId="HIGHLIGHT0">
    <w:name w:val="HIGHLIGHT"/>
    <w:uiPriority w:val="1"/>
    <w:rsid w:val="0045610C"/>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45610C"/>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45610C"/>
    <w:rPr>
      <w:rFonts w:ascii="Times New Roman" w:eastAsia="Times New Roman" w:hAnsi="Times New Roman" w:cs="Times New Roman"/>
      <w:b/>
      <w:sz w:val="28"/>
      <w:szCs w:val="24"/>
    </w:rPr>
  </w:style>
  <w:style w:type="character" w:customStyle="1" w:styleId="FifthChar">
    <w:name w:val="Fifth Char"/>
    <w:link w:val="Fifth"/>
    <w:rsid w:val="0045610C"/>
    <w:rPr>
      <w:rFonts w:eastAsia="Calibri"/>
    </w:rPr>
  </w:style>
  <w:style w:type="paragraph" w:customStyle="1" w:styleId="Third">
    <w:name w:val="Third"/>
    <w:basedOn w:val="Normal"/>
    <w:link w:val="ThirdChar"/>
    <w:rsid w:val="0045610C"/>
    <w:rPr>
      <w:rFonts w:eastAsia="Times New Roman"/>
      <w:b/>
      <w:u w:val="single"/>
      <w:lang w:val="x-none" w:eastAsia="x-none"/>
    </w:rPr>
  </w:style>
  <w:style w:type="character" w:customStyle="1" w:styleId="ThirdChar">
    <w:name w:val="Third Char"/>
    <w:link w:val="Third"/>
    <w:rsid w:val="0045610C"/>
    <w:rPr>
      <w:rFonts w:eastAsia="Times New Roman"/>
      <w:b/>
      <w:u w:val="single"/>
      <w:lang w:val="x-none" w:eastAsia="x-none"/>
    </w:rPr>
  </w:style>
  <w:style w:type="paragraph" w:customStyle="1" w:styleId="CharCharCharCharCharChar1CharCharCharCharChar">
    <w:name w:val="Char Char Char Char Char Char1 Char Char Char Char Char"/>
    <w:aliases w:val="Char Char2"/>
    <w:next w:val="Normal"/>
    <w:rsid w:val="0045610C"/>
    <w:pPr>
      <w:widowControl w:val="0"/>
      <w:jc w:val="both"/>
      <w:outlineLvl w:val="1"/>
    </w:pPr>
    <w:rPr>
      <w:rFonts w:ascii="Times New Roman" w:eastAsia="Times New Roman" w:hAnsi="Times New Roman" w:cs="Times New Roman"/>
      <w:b/>
      <w:sz w:val="24"/>
      <w:szCs w:val="24"/>
    </w:rPr>
  </w:style>
  <w:style w:type="character" w:customStyle="1" w:styleId="CardsCharChar">
    <w:name w:val="Cards Char Char"/>
    <w:rsid w:val="0045610C"/>
    <w:rPr>
      <w:rFonts w:ascii="Times New Roman" w:eastAsia="Times New Roman" w:hAnsi="Times New Roman"/>
      <w:szCs w:val="24"/>
    </w:rPr>
  </w:style>
  <w:style w:type="character" w:customStyle="1" w:styleId="article-record-publication-volume-issue">
    <w:name w:val="article-record-publication-volume-issue"/>
    <w:rsid w:val="0045610C"/>
  </w:style>
  <w:style w:type="character" w:customStyle="1" w:styleId="NothingCharChar">
    <w:name w:val="Nothing Char Char"/>
    <w:link w:val="NothingCharCharChar"/>
    <w:rsid w:val="0045610C"/>
  </w:style>
  <w:style w:type="paragraph" w:customStyle="1" w:styleId="DebateUnderlineBoldChar">
    <w:name w:val="Debate Underline Bold Char"/>
    <w:basedOn w:val="Normal"/>
    <w:link w:val="DebateUnderlineBoldCharChar"/>
    <w:rsid w:val="0045610C"/>
    <w:pPr>
      <w:jc w:val="both"/>
    </w:pPr>
    <w:rPr>
      <w:rFonts w:eastAsia="Times New Roman"/>
      <w:b/>
      <w:u w:val="thick"/>
    </w:rPr>
  </w:style>
  <w:style w:type="character" w:customStyle="1" w:styleId="DebateUnderlineBoldCharChar">
    <w:name w:val="Debate Underline Bold Char Char"/>
    <w:link w:val="DebateUnderlineBoldChar"/>
    <w:rsid w:val="0045610C"/>
    <w:rPr>
      <w:rFonts w:eastAsia="Times New Roman"/>
      <w:b/>
      <w:u w:val="thick"/>
    </w:rPr>
  </w:style>
  <w:style w:type="character" w:customStyle="1" w:styleId="resultbodyblack">
    <w:name w:val="resultbodyblack"/>
    <w:rsid w:val="0045610C"/>
    <w:rPr>
      <w:rFonts w:cs="Times New Roman"/>
    </w:rPr>
  </w:style>
  <w:style w:type="paragraph" w:customStyle="1" w:styleId="bloctitles">
    <w:name w:val="bloc titles"/>
    <w:basedOn w:val="Heading1"/>
    <w:next w:val="Normal"/>
    <w:link w:val="bloctitlesChar"/>
    <w:autoRedefine/>
    <w:rsid w:val="0045610C"/>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45610C"/>
    <w:rPr>
      <w:rFonts w:eastAsia="Malgun Gothic" w:cs="Arial"/>
      <w:b/>
      <w:bCs/>
      <w:sz w:val="28"/>
      <w:szCs w:val="32"/>
      <w:u w:val="single"/>
    </w:rPr>
  </w:style>
  <w:style w:type="paragraph" w:customStyle="1" w:styleId="CiteSmallText">
    <w:name w:val="Cite Small Text"/>
    <w:basedOn w:val="Normal"/>
    <w:uiPriority w:val="99"/>
    <w:rsid w:val="0045610C"/>
    <w:pPr>
      <w:widowControl w:val="0"/>
      <w:spacing w:after="200"/>
    </w:pPr>
    <w:rPr>
      <w:rFonts w:ascii="Helvetica Neue" w:hAnsi="Helvetica Neue"/>
      <w:b/>
      <w:sz w:val="18"/>
    </w:rPr>
  </w:style>
  <w:style w:type="character" w:customStyle="1" w:styleId="3TagCite">
    <w:name w:val="3 Tag/Cite"/>
    <w:rsid w:val="0045610C"/>
    <w:rPr>
      <w:rFonts w:ascii="Times New Roman" w:hAnsi="Times New Roman"/>
      <w:b/>
    </w:rPr>
  </w:style>
  <w:style w:type="character" w:customStyle="1" w:styleId="4Qualifications">
    <w:name w:val="4 Qualifications"/>
    <w:rsid w:val="0045610C"/>
    <w:rPr>
      <w:rFonts w:ascii="Times New Roman" w:hAnsi="Times New Roman"/>
      <w:sz w:val="19"/>
    </w:rPr>
  </w:style>
  <w:style w:type="character" w:customStyle="1" w:styleId="6Underlined">
    <w:name w:val="6 Underlined"/>
    <w:rsid w:val="0045610C"/>
    <w:rPr>
      <w:rFonts w:ascii="Times New Roman" w:hAnsi="Times New Roman"/>
      <w:b/>
      <w:sz w:val="21"/>
      <w:u w:val="single"/>
    </w:rPr>
  </w:style>
  <w:style w:type="paragraph" w:customStyle="1" w:styleId="Cards1CharChar">
    <w:name w:val="Cards1 Char Char"/>
    <w:basedOn w:val="Normal"/>
    <w:link w:val="Cards1CharCharChar"/>
    <w:rsid w:val="0045610C"/>
    <w:pPr>
      <w:autoSpaceDE w:val="0"/>
      <w:autoSpaceDN w:val="0"/>
      <w:adjustRightInd w:val="0"/>
      <w:ind w:left="432" w:right="432"/>
      <w:jc w:val="both"/>
    </w:pPr>
    <w:rPr>
      <w:lang w:val="x-none"/>
    </w:rPr>
  </w:style>
  <w:style w:type="character" w:customStyle="1" w:styleId="Cards1CharCharChar">
    <w:name w:val="Cards1 Char Char Char"/>
    <w:link w:val="Cards1CharChar"/>
    <w:rsid w:val="0045610C"/>
    <w:rPr>
      <w:lang w:val="x-none"/>
    </w:rPr>
  </w:style>
  <w:style w:type="character" w:customStyle="1" w:styleId="UnderlineCharCharCharCharCharCharCharChar">
    <w:name w:val="Underline Char Char Char Char Char Char Char Char"/>
    <w:link w:val="UnderlineCharCharCharCharCharCharChar"/>
    <w:rsid w:val="0045610C"/>
    <w:rPr>
      <w:u w:val="single"/>
    </w:rPr>
  </w:style>
  <w:style w:type="paragraph" w:customStyle="1" w:styleId="UnderlineCharCharCharCharCharCharChar">
    <w:name w:val="Underline Char Char Char Char Char Char Char"/>
    <w:basedOn w:val="Normal"/>
    <w:link w:val="UnderlineCharCharCharCharCharCharCharChar"/>
    <w:rsid w:val="0045610C"/>
    <w:rPr>
      <w:u w:val="single"/>
    </w:rPr>
  </w:style>
  <w:style w:type="paragraph" w:customStyle="1" w:styleId="CitesCharChar">
    <w:name w:val="Cites Char Char"/>
    <w:next w:val="Normal"/>
    <w:link w:val="CitesCharCharChar"/>
    <w:rsid w:val="0045610C"/>
    <w:pPr>
      <w:widowControl w:val="0"/>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45610C"/>
    <w:rPr>
      <w:rFonts w:ascii="Times New Roman" w:eastAsia="Times New Roman" w:hAnsi="Times New Roman" w:cs="Times New Roman"/>
      <w:sz w:val="20"/>
      <w:szCs w:val="24"/>
    </w:rPr>
  </w:style>
  <w:style w:type="character" w:customStyle="1" w:styleId="nohighlighting">
    <w:name w:val="no highlighting"/>
    <w:rsid w:val="0045610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45610C"/>
    <w:rPr>
      <w:rFonts w:ascii="Cambria" w:hAnsi="Cambria" w:hint="default"/>
      <w:sz w:val="21"/>
      <w:u w:val="single"/>
    </w:rPr>
  </w:style>
  <w:style w:type="paragraph" w:customStyle="1" w:styleId="Swag">
    <w:name w:val="Swag"/>
    <w:basedOn w:val="Normal"/>
    <w:link w:val="SwagChar"/>
    <w:qFormat/>
    <w:rsid w:val="0045610C"/>
    <w:rPr>
      <w:color w:val="0000FF"/>
      <w:sz w:val="12"/>
      <w:u w:val="single"/>
    </w:rPr>
  </w:style>
  <w:style w:type="character" w:customStyle="1" w:styleId="SwagChar">
    <w:name w:val="Swag Char"/>
    <w:link w:val="Swag"/>
    <w:rsid w:val="0045610C"/>
    <w:rPr>
      <w:color w:val="0000FF"/>
      <w:sz w:val="12"/>
      <w:u w:val="single"/>
    </w:rPr>
  </w:style>
  <w:style w:type="paragraph" w:customStyle="1" w:styleId="StyleUnderlineTimesNewRoman1">
    <w:name w:val="Style Underline + Times New Roman1"/>
    <w:link w:val="StyleUnderlineTimesNewRoman1Char"/>
    <w:rsid w:val="0045610C"/>
    <w:pPr>
      <w:spacing w:after="200" w:line="276" w:lineRule="auto"/>
    </w:pPr>
    <w:rPr>
      <w:rFonts w:eastAsia="Times New Roman" w:cs="Times New Roman"/>
      <w:szCs w:val="24"/>
      <w:u w:val="single"/>
    </w:rPr>
  </w:style>
  <w:style w:type="character" w:customStyle="1" w:styleId="StyleUnderlineTimesNewRoman1Char">
    <w:name w:val="Style Underline + Times New Roman1 Char"/>
    <w:link w:val="StyleUnderlineTimesNewRoman1"/>
    <w:rsid w:val="0045610C"/>
    <w:rPr>
      <w:rFonts w:eastAsia="Times New Roman" w:cs="Times New Roman"/>
      <w:szCs w:val="24"/>
      <w:u w:val="single"/>
    </w:rPr>
  </w:style>
  <w:style w:type="paragraph" w:customStyle="1" w:styleId="StyleUnderlineTimesNewRomanBold1">
    <w:name w:val="Style Underline + Times New Roman Bold1"/>
    <w:link w:val="StyleUnderlineTimesNewRomanBold1Char"/>
    <w:rsid w:val="0045610C"/>
    <w:pPr>
      <w:spacing w:after="200" w:line="276" w:lineRule="auto"/>
    </w:pPr>
    <w:rPr>
      <w:rFonts w:eastAsia="Times New Roman" w:cs="Times New Roman"/>
      <w:b/>
      <w:bCs/>
      <w:szCs w:val="24"/>
      <w:u w:val="single"/>
    </w:rPr>
  </w:style>
  <w:style w:type="character" w:customStyle="1" w:styleId="StyleUnderlineTimesNewRomanBold1Char">
    <w:name w:val="Style Underline + Times New Roman Bold1 Char"/>
    <w:link w:val="StyleUnderlineTimesNewRomanBold1"/>
    <w:rsid w:val="0045610C"/>
    <w:rPr>
      <w:rFonts w:eastAsia="Times New Roman"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45610C"/>
    <w:rPr>
      <w:rFonts w:ascii="Garamond" w:eastAsia="MS Mincho" w:hAnsi="Garamond"/>
    </w:rPr>
  </w:style>
  <w:style w:type="character" w:customStyle="1" w:styleId="StyleStyleCardTextLeft-075Right0Char">
    <w:name w:val="Style Style Card Text + Left:  -0.75&quot; + Right:  0&quot; Char"/>
    <w:link w:val="StyleStyleCardTextLeft-075Right0"/>
    <w:rsid w:val="0045610C"/>
    <w:rPr>
      <w:rFonts w:ascii="Garamond" w:eastAsia="MS Mincho" w:hAnsi="Garamond"/>
    </w:rPr>
  </w:style>
  <w:style w:type="character" w:customStyle="1" w:styleId="CharChar61">
    <w:name w:val="Char Char61"/>
    <w:rsid w:val="0045610C"/>
    <w:rPr>
      <w:rFonts w:cs="Arial"/>
      <w:bCs/>
      <w:sz w:val="16"/>
      <w:szCs w:val="26"/>
      <w:lang w:val="en-US" w:eastAsia="en-US" w:bidi="ar-SA"/>
    </w:rPr>
  </w:style>
  <w:style w:type="character" w:customStyle="1" w:styleId="ListBulletChar">
    <w:name w:val="List Bullet Char"/>
    <w:link w:val="ListBullet"/>
    <w:uiPriority w:val="99"/>
    <w:rsid w:val="0045610C"/>
    <w:rPr>
      <w:rFonts w:eastAsia="Calibri"/>
    </w:rPr>
  </w:style>
  <w:style w:type="paragraph" w:customStyle="1" w:styleId="subhead10">
    <w:name w:val="subhead1"/>
    <w:basedOn w:val="Normal"/>
    <w:uiPriority w:val="99"/>
    <w:rsid w:val="0045610C"/>
    <w:pPr>
      <w:spacing w:before="100" w:beforeAutospacing="1" w:after="100" w:afterAutospacing="1"/>
    </w:pPr>
    <w:rPr>
      <w:rFonts w:eastAsia="Times New Roman"/>
      <w:sz w:val="24"/>
    </w:rPr>
  </w:style>
  <w:style w:type="character" w:customStyle="1" w:styleId="styledate">
    <w:name w:val="styledate"/>
    <w:rsid w:val="0045610C"/>
  </w:style>
  <w:style w:type="character" w:customStyle="1" w:styleId="BoldandUnderlineChar1">
    <w:name w:val="Bold and Underline Char1"/>
    <w:rsid w:val="0045610C"/>
    <w:rPr>
      <w:b/>
      <w:szCs w:val="24"/>
      <w:u w:val="single"/>
      <w:lang w:val="en-US" w:eastAsia="en-US" w:bidi="ar-SA"/>
    </w:rPr>
  </w:style>
  <w:style w:type="character" w:customStyle="1" w:styleId="BoldandUnderlineChar1Char2">
    <w:name w:val="Bold and Underline Char1 Char2"/>
    <w:rsid w:val="0045610C"/>
    <w:rPr>
      <w:b/>
      <w:szCs w:val="24"/>
      <w:u w:val="single"/>
      <w:lang w:val="en-US" w:eastAsia="en-US" w:bidi="ar-SA"/>
    </w:rPr>
  </w:style>
  <w:style w:type="character" w:customStyle="1" w:styleId="BoldandUnderlineCharChar1">
    <w:name w:val="Bold and Underline Char Char1"/>
    <w:rsid w:val="0045610C"/>
    <w:rPr>
      <w:b/>
      <w:szCs w:val="24"/>
      <w:u w:val="single"/>
      <w:lang w:val="en-US" w:eastAsia="en-US" w:bidi="ar-SA"/>
    </w:rPr>
  </w:style>
  <w:style w:type="character" w:customStyle="1" w:styleId="BoldandUnderlineChar6">
    <w:name w:val="Bold and Underline Char6"/>
    <w:rsid w:val="0045610C"/>
    <w:rPr>
      <w:b/>
      <w:szCs w:val="24"/>
      <w:u w:val="single"/>
      <w:lang w:val="en-US" w:eastAsia="en-US" w:bidi="ar-SA"/>
    </w:rPr>
  </w:style>
  <w:style w:type="character" w:customStyle="1" w:styleId="title-link-wrapper">
    <w:name w:val="title-link-wrapper"/>
    <w:rsid w:val="0045610C"/>
  </w:style>
  <w:style w:type="character" w:customStyle="1" w:styleId="medium-font">
    <w:name w:val="medium-font"/>
    <w:rsid w:val="0045610C"/>
  </w:style>
  <w:style w:type="paragraph" w:customStyle="1" w:styleId="abstract">
    <w:name w:val="abstract"/>
    <w:basedOn w:val="Normal"/>
    <w:uiPriority w:val="99"/>
    <w:rsid w:val="0045610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45610C"/>
    <w:rPr>
      <w:rFonts w:eastAsia="Times New Roman"/>
      <w:b/>
      <w:bCs/>
      <w:u w:val="single"/>
    </w:rPr>
  </w:style>
  <w:style w:type="character" w:customStyle="1" w:styleId="StyleUnderlineChar11ptBold2Char">
    <w:name w:val="Style Underline Char + 11 pt Bold2 Char"/>
    <w:link w:val="StyleUnderlineChar11ptBold2"/>
    <w:rsid w:val="0045610C"/>
    <w:rPr>
      <w:rFonts w:eastAsia="Times New Roman"/>
      <w:b/>
      <w:bCs/>
      <w:u w:val="single"/>
    </w:rPr>
  </w:style>
  <w:style w:type="character" w:customStyle="1" w:styleId="ReallySamllTextChar">
    <w:name w:val="ReallySamllText Char"/>
    <w:rsid w:val="0045610C"/>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45610C"/>
    <w:rPr>
      <w:rFonts w:eastAsia="Times New Roman"/>
      <w:u w:val="single"/>
    </w:rPr>
  </w:style>
  <w:style w:type="character" w:customStyle="1" w:styleId="StyleStyleUnderlineTimesNewRoman11ptChar">
    <w:name w:val="Style Style Underline + Times New Roman + 11 pt Char"/>
    <w:link w:val="StyleStyleUnderlineTimesNewRoman11pt"/>
    <w:rsid w:val="0045610C"/>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45610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45610C"/>
    <w:rPr>
      <w:rFonts w:eastAsia="Times New Roman"/>
      <w:u w:val="single"/>
    </w:rPr>
  </w:style>
  <w:style w:type="character" w:customStyle="1" w:styleId="style10">
    <w:name w:val="style1"/>
    <w:rsid w:val="0045610C"/>
  </w:style>
  <w:style w:type="character" w:customStyle="1" w:styleId="pmtermsel">
    <w:name w:val="pmtermsel"/>
    <w:rsid w:val="0045610C"/>
  </w:style>
  <w:style w:type="character" w:customStyle="1" w:styleId="showipapr">
    <w:name w:val="show_ipapr"/>
    <w:rsid w:val="0045610C"/>
  </w:style>
  <w:style w:type="character" w:customStyle="1" w:styleId="dnindex">
    <w:name w:val="dnindex"/>
    <w:rsid w:val="0045610C"/>
  </w:style>
  <w:style w:type="character" w:customStyle="1" w:styleId="23">
    <w:name w:val="23"/>
    <w:rsid w:val="0045610C"/>
    <w:rPr>
      <w:rFonts w:ascii="Times New Roman" w:hAnsi="Times New Roman" w:cs="Arial"/>
      <w:bCs/>
      <w:sz w:val="20"/>
      <w:u w:val="single"/>
      <w:lang w:val="en-US" w:eastAsia="en-US" w:bidi="ar-SA"/>
    </w:rPr>
  </w:style>
  <w:style w:type="character" w:customStyle="1" w:styleId="33">
    <w:name w:val="33"/>
    <w:rsid w:val="0045610C"/>
    <w:rPr>
      <w:rFonts w:ascii="Times New Roman" w:hAnsi="Times New Roman" w:cs="Arial"/>
      <w:b/>
      <w:bCs/>
      <w:sz w:val="20"/>
      <w:u w:val="single"/>
      <w:lang w:val="en-US" w:eastAsia="en-US" w:bidi="ar-SA"/>
    </w:rPr>
  </w:style>
  <w:style w:type="character" w:customStyle="1" w:styleId="55">
    <w:name w:val="55"/>
    <w:rsid w:val="0045610C"/>
    <w:rPr>
      <w:rFonts w:cs="Arial"/>
      <w:bCs/>
      <w:sz w:val="20"/>
      <w:u w:val="single"/>
      <w:lang w:val="en-US" w:eastAsia="en-US" w:bidi="ar-SA"/>
    </w:rPr>
  </w:style>
  <w:style w:type="character" w:customStyle="1" w:styleId="authoraffil">
    <w:name w:val="authoraffil"/>
    <w:rsid w:val="0045610C"/>
  </w:style>
  <w:style w:type="character" w:customStyle="1" w:styleId="CharChar8">
    <w:name w:val="Char Char8"/>
    <w:rsid w:val="0045610C"/>
    <w:rPr>
      <w:rFonts w:ascii="Georgia" w:eastAsia="Times New Roman" w:hAnsi="Georgia"/>
      <w:b/>
      <w:bCs/>
      <w:sz w:val="30"/>
      <w:szCs w:val="28"/>
      <w:u w:val="single"/>
    </w:rPr>
  </w:style>
  <w:style w:type="character" w:customStyle="1" w:styleId="FontStyle13">
    <w:name w:val="Font Style13"/>
    <w:uiPriority w:val="99"/>
    <w:rsid w:val="0045610C"/>
    <w:rPr>
      <w:rFonts w:ascii="Constantia" w:hAnsi="Constantia" w:cs="Constantia"/>
      <w:sz w:val="18"/>
      <w:szCs w:val="18"/>
    </w:rPr>
  </w:style>
  <w:style w:type="character" w:customStyle="1" w:styleId="TagsCharCharCharChar">
    <w:name w:val="Tags Char Char Char Char"/>
    <w:rsid w:val="0045610C"/>
    <w:rPr>
      <w:rFonts w:ascii="Times New Roman" w:eastAsia="Times New Roman" w:hAnsi="Times New Roman" w:cs="Times New Roman"/>
      <w:b/>
      <w:sz w:val="24"/>
      <w:szCs w:val="24"/>
    </w:rPr>
  </w:style>
  <w:style w:type="character" w:customStyle="1" w:styleId="Citation1Char">
    <w:name w:val="Citation1 Char"/>
    <w:link w:val="Citation10"/>
    <w:locked/>
    <w:rsid w:val="0045610C"/>
    <w:rPr>
      <w:rFonts w:ascii="Georgia" w:hAnsi="Georgia"/>
      <w:b/>
      <w:u w:val="single"/>
    </w:rPr>
  </w:style>
  <w:style w:type="paragraph" w:customStyle="1" w:styleId="Citation10">
    <w:name w:val="Citation1"/>
    <w:basedOn w:val="Normal"/>
    <w:link w:val="Citation1Char"/>
    <w:qFormat/>
    <w:rsid w:val="0045610C"/>
    <w:rPr>
      <w:rFonts w:ascii="Georgia" w:hAnsi="Georgia"/>
      <w:b/>
      <w:u w:val="single"/>
    </w:rPr>
  </w:style>
  <w:style w:type="character" w:customStyle="1" w:styleId="TaglineChar">
    <w:name w:val="Tagline Char"/>
    <w:link w:val="Tagline0"/>
    <w:locked/>
    <w:rsid w:val="0045610C"/>
    <w:rPr>
      <w:rFonts w:ascii="Georgia" w:hAnsi="Georgia"/>
      <w:b/>
    </w:rPr>
  </w:style>
  <w:style w:type="paragraph" w:customStyle="1" w:styleId="Tagline0">
    <w:name w:val="Tagline"/>
    <w:basedOn w:val="Normal"/>
    <w:link w:val="TaglineChar"/>
    <w:qFormat/>
    <w:rsid w:val="0045610C"/>
    <w:rPr>
      <w:rFonts w:ascii="Georgia" w:hAnsi="Georgia"/>
      <w:b/>
    </w:rPr>
  </w:style>
  <w:style w:type="paragraph" w:customStyle="1" w:styleId="NothingCharCharChar">
    <w:name w:val="Nothing Char Char Char"/>
    <w:link w:val="NothingCharChar"/>
    <w:rsid w:val="0045610C"/>
    <w:pPr>
      <w:jc w:val="both"/>
    </w:pPr>
  </w:style>
  <w:style w:type="paragraph" w:customStyle="1" w:styleId="StyleLeft021">
    <w:name w:val="Style Left:  0.2&quot;1"/>
    <w:basedOn w:val="Normal"/>
    <w:uiPriority w:val="99"/>
    <w:rsid w:val="0045610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45610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45610C"/>
    <w:rPr>
      <w:rFonts w:eastAsia="Times New Roman"/>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45610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45610C"/>
    <w:rPr>
      <w:rFonts w:eastAsia="Times New Roman"/>
      <w:u w:val="single"/>
      <w:bdr w:val="single" w:sz="4" w:space="0" w:color="auto"/>
    </w:rPr>
  </w:style>
  <w:style w:type="character" w:customStyle="1" w:styleId="boldcitationChar">
    <w:name w:val="bold citation Char"/>
    <w:rsid w:val="0045610C"/>
    <w:rPr>
      <w:rFonts w:ascii="Arial" w:hAnsi="Arial"/>
      <w:b/>
      <w:sz w:val="28"/>
      <w:szCs w:val="24"/>
      <w:u w:val="thick"/>
      <w:lang w:val="en-US" w:eastAsia="en-US" w:bidi="ar-SA"/>
    </w:rPr>
  </w:style>
  <w:style w:type="paragraph" w:customStyle="1" w:styleId="BlockTitle20">
    <w:name w:val="Block Title #2"/>
    <w:basedOn w:val="Normal"/>
    <w:uiPriority w:val="99"/>
    <w:rsid w:val="0045610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45610C"/>
    <w:rPr>
      <w:b/>
    </w:rPr>
  </w:style>
  <w:style w:type="character" w:customStyle="1" w:styleId="BoldunderlineChar3">
    <w:name w:val="Bold/underline Char"/>
    <w:rsid w:val="0045610C"/>
    <w:rPr>
      <w:rFonts w:eastAsia="SimSun"/>
      <w:b/>
      <w:noProof w:val="0"/>
      <w:sz w:val="24"/>
      <w:szCs w:val="24"/>
      <w:u w:val="single"/>
      <w:lang w:val="en-US" w:eastAsia="zh-CN" w:bidi="ar-SA"/>
    </w:rPr>
  </w:style>
  <w:style w:type="character" w:customStyle="1" w:styleId="underlinetextchar0">
    <w:name w:val="underlinetextchar"/>
    <w:rsid w:val="0045610C"/>
  </w:style>
  <w:style w:type="character" w:customStyle="1" w:styleId="boldciteChar1">
    <w:name w:val="bold cite Char1"/>
    <w:rsid w:val="0045610C"/>
    <w:rPr>
      <w:b/>
      <w:sz w:val="28"/>
      <w:u w:val="thick" w:color="000000"/>
    </w:rPr>
  </w:style>
  <w:style w:type="character" w:customStyle="1" w:styleId="tagCharCharChar1">
    <w:name w:val="tag Char Char Char1"/>
    <w:rsid w:val="0045610C"/>
    <w:rPr>
      <w:b/>
      <w:sz w:val="24"/>
      <w:lang w:val="en-US" w:eastAsia="en-US" w:bidi="ar-SA"/>
    </w:rPr>
  </w:style>
  <w:style w:type="character" w:customStyle="1" w:styleId="underlinecardChar0">
    <w:name w:val="underline card Char"/>
    <w:rsid w:val="0045610C"/>
    <w:rPr>
      <w:rFonts w:ascii="Arial" w:hAnsi="Arial"/>
      <w:sz w:val="18"/>
      <w:szCs w:val="24"/>
      <w:u w:val="single"/>
      <w:lang w:val="en-US" w:eastAsia="en-US" w:bidi="ar-SA"/>
    </w:rPr>
  </w:style>
  <w:style w:type="paragraph" w:customStyle="1" w:styleId="date-comments">
    <w:name w:val="date-comments"/>
    <w:basedOn w:val="Normal"/>
    <w:uiPriority w:val="99"/>
    <w:rsid w:val="0045610C"/>
    <w:pPr>
      <w:spacing w:before="100" w:beforeAutospacing="1" w:after="100" w:afterAutospacing="1"/>
    </w:pPr>
    <w:rPr>
      <w:rFonts w:ascii="Times" w:hAnsi="Times"/>
      <w:szCs w:val="20"/>
    </w:rPr>
  </w:style>
  <w:style w:type="character" w:customStyle="1" w:styleId="articleauthor0">
    <w:name w:val="articleauthor"/>
    <w:rsid w:val="0045610C"/>
  </w:style>
  <w:style w:type="character" w:customStyle="1" w:styleId="bodysubtoc">
    <w:name w:val="bodysubtoc"/>
    <w:rsid w:val="0045610C"/>
  </w:style>
  <w:style w:type="character" w:customStyle="1" w:styleId="lefttitlesmaller">
    <w:name w:val="lefttitlesmaller"/>
    <w:rsid w:val="0045610C"/>
  </w:style>
  <w:style w:type="character" w:customStyle="1" w:styleId="mb">
    <w:name w:val="mb"/>
    <w:rsid w:val="0045610C"/>
  </w:style>
  <w:style w:type="character" w:customStyle="1" w:styleId="submitted-date">
    <w:name w:val="submitted-date"/>
    <w:rsid w:val="0045610C"/>
  </w:style>
  <w:style w:type="character" w:customStyle="1" w:styleId="submitted-time">
    <w:name w:val="submitted-time"/>
    <w:rsid w:val="0045610C"/>
  </w:style>
  <w:style w:type="character" w:customStyle="1" w:styleId="A20">
    <w:name w:val="A2"/>
    <w:uiPriority w:val="99"/>
    <w:rsid w:val="0045610C"/>
    <w:rPr>
      <w:rFonts w:ascii="Sabon LT Std" w:hAnsi="Sabon LT Std" w:cs="Sabon LT Std" w:hint="default"/>
      <w:color w:val="000000"/>
      <w:sz w:val="15"/>
      <w:szCs w:val="15"/>
    </w:rPr>
  </w:style>
  <w:style w:type="character" w:customStyle="1" w:styleId="searchword">
    <w:name w:val="searchword"/>
    <w:rsid w:val="0045610C"/>
  </w:style>
  <w:style w:type="paragraph" w:customStyle="1" w:styleId="Heading2Char2CharChar12">
    <w:name w:val="Heading 2 Char2 Char Char12"/>
    <w:aliases w:val="Char Char Char Char Char Char1 Char Char Char Char Char1,Char Char22"/>
    <w:next w:val="Normal"/>
    <w:uiPriority w:val="99"/>
    <w:rsid w:val="0045610C"/>
    <w:pPr>
      <w:widowControl w:val="0"/>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45610C"/>
    <w:rPr>
      <w:rFonts w:ascii="Times New Roman" w:hAnsi="Times New Roman" w:cs="Times New Roman"/>
      <w:sz w:val="18"/>
      <w:szCs w:val="18"/>
    </w:rPr>
  </w:style>
  <w:style w:type="character" w:customStyle="1" w:styleId="bylines">
    <w:name w:val="bylines"/>
    <w:basedOn w:val="DefaultParagraphFont"/>
    <w:rsid w:val="0045610C"/>
  </w:style>
  <w:style w:type="character" w:customStyle="1" w:styleId="StyleStyleBoldUnderlineUnderlineIntenseEmphasis1apple-style-2">
    <w:name w:val="Style Style Bold UnderlineUnderlineIntense Emphasis1apple-style-...2"/>
    <w:basedOn w:val="DefaultParagraphFont"/>
    <w:rsid w:val="0045610C"/>
    <w:rPr>
      <w:b w:val="0"/>
      <w:bCs/>
      <w:sz w:val="22"/>
      <w:u w:val="single"/>
    </w:rPr>
  </w:style>
  <w:style w:type="character" w:customStyle="1" w:styleId="FontStyle57">
    <w:name w:val="Font Style57"/>
    <w:rsid w:val="0045610C"/>
    <w:rPr>
      <w:rFonts w:ascii="Georgia" w:hAnsi="Georgia" w:cs="Georgia"/>
      <w:b/>
      <w:bCs/>
      <w:sz w:val="14"/>
      <w:szCs w:val="14"/>
    </w:rPr>
  </w:style>
  <w:style w:type="character" w:customStyle="1" w:styleId="FontStyle89">
    <w:name w:val="Font Style89"/>
    <w:rsid w:val="0045610C"/>
    <w:rPr>
      <w:rFonts w:ascii="Times New Roman" w:hAnsi="Times New Roman" w:cs="Times New Roman"/>
      <w:b/>
      <w:bCs/>
      <w:smallCaps/>
      <w:spacing w:val="40"/>
      <w:sz w:val="16"/>
      <w:szCs w:val="16"/>
    </w:rPr>
  </w:style>
  <w:style w:type="character" w:customStyle="1" w:styleId="style3Char0">
    <w:name w:val="style 3 Char"/>
    <w:rsid w:val="0045610C"/>
    <w:rPr>
      <w:sz w:val="18"/>
      <w:szCs w:val="24"/>
      <w:lang w:val="en-US" w:eastAsia="en-US" w:bidi="ar-SA"/>
    </w:rPr>
  </w:style>
  <w:style w:type="paragraph" w:customStyle="1" w:styleId="003Cite">
    <w:name w:val="003Cite"/>
    <w:basedOn w:val="Normal"/>
    <w:rsid w:val="0045610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45610C"/>
    <w:pPr>
      <w:jc w:val="both"/>
    </w:pPr>
    <w:rPr>
      <w:b/>
      <w:color w:val="000000"/>
      <w:u w:val="single"/>
    </w:rPr>
  </w:style>
  <w:style w:type="character" w:customStyle="1" w:styleId="NormalBoldChar">
    <w:name w:val="Normal + Bold Char"/>
    <w:aliases w:val="Double Underline Char"/>
    <w:basedOn w:val="DefaultParagraphFont"/>
    <w:link w:val="NormalBold"/>
    <w:rsid w:val="0045610C"/>
    <w:rPr>
      <w:b/>
      <w:color w:val="000000"/>
      <w:u w:val="single"/>
    </w:rPr>
  </w:style>
  <w:style w:type="paragraph" w:customStyle="1" w:styleId="StyleCards12ptThickunderline">
    <w:name w:val="Style Cards + 12 pt Thick underline"/>
    <w:basedOn w:val="Normal"/>
    <w:link w:val="StyleCards12ptThickunderlineChar2"/>
    <w:rsid w:val="0045610C"/>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45610C"/>
    <w:rPr>
      <w:rFonts w:ascii="Times New Roman" w:eastAsia="Times New Roman" w:hAnsi="Times New Roman" w:cs="Times New Roman"/>
      <w:sz w:val="24"/>
      <w:u w:val="thick"/>
      <w:lang w:val="x-none" w:eastAsia="x-none"/>
    </w:rPr>
  </w:style>
  <w:style w:type="character" w:customStyle="1" w:styleId="BlockHeadingsChar1">
    <w:name w:val="Block Headings Char1"/>
    <w:rsid w:val="0045610C"/>
    <w:rPr>
      <w:b/>
      <w:caps/>
    </w:rPr>
  </w:style>
  <w:style w:type="character" w:customStyle="1" w:styleId="Longcite">
    <w:name w:val="Longcite"/>
    <w:rsid w:val="0045610C"/>
    <w:rPr>
      <w:sz w:val="16"/>
    </w:rPr>
  </w:style>
  <w:style w:type="paragraph" w:customStyle="1" w:styleId="NormalUnderline0">
    <w:name w:val="Normal + Underline"/>
    <w:basedOn w:val="Normal"/>
    <w:link w:val="NormalUnderlineChar0"/>
    <w:rsid w:val="0045610C"/>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45610C"/>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45610C"/>
    <w:rPr>
      <w:rFonts w:ascii="Bookman Old Style" w:hAnsi="Bookman Old Style" w:cs="Bookman Old Style"/>
      <w:sz w:val="16"/>
      <w:szCs w:val="16"/>
    </w:rPr>
  </w:style>
  <w:style w:type="character" w:customStyle="1" w:styleId="FontStyle17">
    <w:name w:val="Font Style17"/>
    <w:uiPriority w:val="99"/>
    <w:rsid w:val="0045610C"/>
    <w:rPr>
      <w:rFonts w:ascii="Book Antiqua" w:hAnsi="Book Antiqua" w:cs="Book Antiqua"/>
      <w:i/>
      <w:iCs/>
      <w:spacing w:val="10"/>
      <w:sz w:val="22"/>
      <w:szCs w:val="22"/>
    </w:rPr>
  </w:style>
  <w:style w:type="character" w:customStyle="1" w:styleId="FontStyle329">
    <w:name w:val="Font Style329"/>
    <w:basedOn w:val="DefaultParagraphFont"/>
    <w:uiPriority w:val="99"/>
    <w:rsid w:val="0045610C"/>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45610C"/>
  </w:style>
  <w:style w:type="character" w:customStyle="1" w:styleId="DateTimeChar">
    <w:name w:val="DateTime Char"/>
    <w:basedOn w:val="DefaultParagraphFont"/>
    <w:link w:val="DateTime"/>
    <w:uiPriority w:val="4"/>
    <w:rsid w:val="0045610C"/>
  </w:style>
  <w:style w:type="paragraph" w:customStyle="1" w:styleId="Lecture">
    <w:name w:val="Lecture"/>
    <w:next w:val="BodyText"/>
    <w:link w:val="LectureChar"/>
    <w:autoRedefine/>
    <w:uiPriority w:val="4"/>
    <w:qFormat/>
    <w:rsid w:val="0045610C"/>
    <w:pPr>
      <w:spacing w:line="259" w:lineRule="auto"/>
      <w:outlineLvl w:val="5"/>
    </w:pPr>
    <w:rPr>
      <w:rFonts w:ascii="Arial" w:eastAsiaTheme="minorHAnsi" w:hAnsi="Arial" w:cs="Arial"/>
      <w:spacing w:val="-10"/>
    </w:rPr>
  </w:style>
  <w:style w:type="character" w:customStyle="1" w:styleId="LectureChar">
    <w:name w:val="Lecture Char"/>
    <w:basedOn w:val="DateTimeChar"/>
    <w:link w:val="Lecture"/>
    <w:uiPriority w:val="4"/>
    <w:rsid w:val="0045610C"/>
    <w:rPr>
      <w:rFonts w:ascii="Arial" w:eastAsiaTheme="minorHAnsi" w:hAnsi="Arial" w:cs="Arial"/>
      <w:spacing w:val="-10"/>
    </w:rPr>
  </w:style>
  <w:style w:type="character" w:customStyle="1" w:styleId="m3262662096238345512gmail-style13ptbold">
    <w:name w:val="m_3262662096238345512gmail-style13ptbold"/>
    <w:basedOn w:val="DefaultParagraphFont"/>
    <w:rsid w:val="0045610C"/>
  </w:style>
  <w:style w:type="character" w:customStyle="1" w:styleId="m-8559461887574130099gmail-styleunderline">
    <w:name w:val="m_-8559461887574130099gmail-styleunderline"/>
    <w:basedOn w:val="DefaultParagraphFont"/>
    <w:rsid w:val="0045610C"/>
  </w:style>
  <w:style w:type="paragraph" w:styleId="NoSpacing">
    <w:name w:val="No Spacing"/>
    <w:link w:val="NoSpacingChar"/>
    <w:uiPriority w:val="1"/>
    <w:qFormat/>
    <w:rsid w:val="0045610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baen.com/living_without_satellites" TargetMode="External"/><Relationship Id="rId26"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39" Type="http://schemas.openxmlformats.org/officeDocument/2006/relationships/hyperlink" Target="https://www.files.ethz.ch/isn/111193/Taking%20Sovereignty%20Out%20of%20This%20World.pdf" TargetMode="External"/><Relationship Id="rId21" Type="http://schemas.openxmlformats.org/officeDocument/2006/relationships/hyperlink" Target="https://www.theatlantic.com/science/archive/2017/12/why-we-should-be-worried-about-a-war-in-space/548507/" TargetMode="External"/><Relationship Id="rId34" Type="http://schemas.openxmlformats.org/officeDocument/2006/relationships/hyperlink" Target="http://www.psr.or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hub.se/10.1016/j.actaastro.2016.03.034" TargetMode="External"/><Relationship Id="rId20" Type="http://schemas.openxmlformats.org/officeDocument/2006/relationships/hyperlink" Target="https://www.moonstruckpodcast.com/" TargetMode="External"/><Relationship Id="rId29"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80/014959302317350855" TargetMode="External"/><Relationship Id="rId24"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32"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7" Type="http://schemas.openxmlformats.org/officeDocument/2006/relationships/hyperlink" Target="http://climate.envsci.rutgers.edu/pdf/RobockToonSAD.pdf"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8"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36" Type="http://schemas.openxmlformats.org/officeDocument/2006/relationships/hyperlink" Target="https://ratical.org/radiation/NuclearExtinction/StarrNuclearWinterOct09.pdf" TargetMode="External"/><Relationship Id="rId10" Type="http://schemas.openxmlformats.org/officeDocument/2006/relationships/hyperlink" Target="https://www.culsr.org/articles/the-international-legal-regulation-of-space-debris" TargetMode="External"/><Relationship Id="rId19" Type="http://schemas.openxmlformats.org/officeDocument/2006/relationships/hyperlink" Target="http://thebulletin.org/space-weapons-and-risk-nuclear-exchanges8346" TargetMode="External"/><Relationship Id="rId31"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onezero.medium.com/get-ready-for-the-kessler-syndrome-to-wreck-outer-space-7f29cfe62c3e" TargetMode="External"/><Relationship Id="rId22"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7"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0"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5" Type="http://schemas.openxmlformats.org/officeDocument/2006/relationships/hyperlink" Target="https://ratical.org/radiation/NuclearExtinction/StevenStarr022815.htm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ciencedirect.com/science/article/pii/S246889671930045X?via%3Dihub" TargetMode="External"/><Relationship Id="rId17" Type="http://schemas.openxmlformats.org/officeDocument/2006/relationships/hyperlink" Target="https://www.sciencealert.com/space-junk-accidents-could-trigger-armed-conflict-expert-warns" TargetMode="External"/><Relationship Id="rId25"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3" Type="http://schemas.openxmlformats.org/officeDocument/2006/relationships/hyperlink" Target="https://nsiteam.com/social/wp-content/uploads/2018/08/SMA-White-Paper_Chinese-Persepectives-on-Space_-Aug-2018.pdf" TargetMode="External"/><Relationship Id="rId38"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28</Pages>
  <Words>20255</Words>
  <Characters>107154</Characters>
  <Application>Microsoft Office Word</Application>
  <DocSecurity>0</DocSecurity>
  <Lines>1231</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7</cp:revision>
  <dcterms:created xsi:type="dcterms:W3CDTF">2022-01-28T23:18:00Z</dcterms:created>
  <dcterms:modified xsi:type="dcterms:W3CDTF">2022-01-29T00:57:00Z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