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D9B4" w14:textId="77777777" w:rsidR="007F08C0" w:rsidRDefault="007F08C0" w:rsidP="007F08C0">
      <w:pPr>
        <w:pStyle w:val="Heading2"/>
      </w:pPr>
      <w:r>
        <w:t>1AC R1 Churchill</w:t>
      </w:r>
    </w:p>
    <w:p w14:paraId="385C9486" w14:textId="77777777" w:rsidR="007F08C0" w:rsidRDefault="007F08C0" w:rsidP="007F08C0">
      <w:pPr>
        <w:pStyle w:val="Heading3"/>
      </w:pPr>
      <w:r>
        <w:t>1AC – Plan</w:t>
      </w:r>
    </w:p>
    <w:p w14:paraId="52BAB31E" w14:textId="77777777" w:rsidR="007F08C0" w:rsidRPr="002429C8" w:rsidRDefault="007F08C0" w:rsidP="007F08C0">
      <w:pPr>
        <w:pStyle w:val="Heading4"/>
        <w:rPr>
          <w:bCs w:val="0"/>
        </w:rPr>
      </w:pPr>
      <w:r w:rsidRPr="002429C8">
        <w:t>Plan – The appropriation of outer space through the production of space debris by private entities is unjust.</w:t>
      </w:r>
    </w:p>
    <w:p w14:paraId="5F7668F4" w14:textId="77777777" w:rsidR="007F08C0" w:rsidRDefault="007F08C0" w:rsidP="007F08C0"/>
    <w:p w14:paraId="5CA5376C" w14:textId="77777777" w:rsidR="007F08C0" w:rsidRPr="002429C8" w:rsidRDefault="007F08C0" w:rsidP="007F08C0">
      <w:pPr>
        <w:pStyle w:val="Heading4"/>
        <w:rPr>
          <w:bCs w:val="0"/>
        </w:rPr>
      </w:pPr>
      <w:r w:rsidRPr="002429C8">
        <w:t xml:space="preserve">Revising the Outer Space Treaty </w:t>
      </w:r>
      <w:r w:rsidRPr="002429C8">
        <w:rPr>
          <w:u w:val="single"/>
        </w:rPr>
        <w:t>curbs</w:t>
      </w:r>
      <w:r w:rsidRPr="002429C8">
        <w:t xml:space="preserve"> the impact of space debris – </w:t>
      </w:r>
      <w:r w:rsidRPr="002429C8">
        <w:rPr>
          <w:u w:val="single"/>
        </w:rPr>
        <w:t>timeframe is crucial</w:t>
      </w:r>
      <w:r w:rsidRPr="002429C8">
        <w:t>.</w:t>
      </w:r>
    </w:p>
    <w:p w14:paraId="494C21D2" w14:textId="77777777" w:rsidR="007F08C0" w:rsidRDefault="007F08C0" w:rsidP="007F08C0">
      <w:r>
        <w:rPr>
          <w:rStyle w:val="Style13ptBold"/>
        </w:rPr>
        <w:t>Shah 20</w:t>
      </w:r>
      <w:r>
        <w:t xml:space="preserve"> – Sachin, 8/30/20, [“Aug 30 The International Legal Regulation of </w:t>
      </w:r>
      <w:r w:rsidRPr="002429C8">
        <w:t xml:space="preserve">Space Debris,” CORNELL UNDERGRADUATE LAW &amp; SOCIETY REVIEW, Administrative, Policy, Technology, </w:t>
      </w:r>
      <w:hyperlink r:id="rId9" w:history="1">
        <w:r w:rsidRPr="002429C8">
          <w:t>https://www.culsr.org/articles/the-international-legal-regulation-of-space-debris</w:t>
        </w:r>
      </w:hyperlink>
      <w:r w:rsidRPr="002429C8">
        <w:t>] Justin</w:t>
      </w:r>
    </w:p>
    <w:p w14:paraId="08BA4B3C" w14:textId="77777777" w:rsidR="007F08C0" w:rsidRDefault="007F08C0" w:rsidP="007F08C0">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6DE4FD62" w14:textId="77777777" w:rsidR="007F08C0" w:rsidRDefault="007F08C0" w:rsidP="007F08C0">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conducting activities with regard to</w:t>
      </w:r>
      <w:r>
        <w:rPr>
          <w:u w:val="single"/>
        </w:rPr>
        <w:t xml:space="preserve"> 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04D98879" w14:textId="77777777" w:rsidR="007F08C0" w:rsidRDefault="007F08C0" w:rsidP="007F08C0">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r>
        <w:rPr>
          <w:rStyle w:val="Emphasis"/>
          <w:highlight w:val="green"/>
        </w:rPr>
        <w:t>unclear</w:t>
      </w:r>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285544C7" w14:textId="77777777" w:rsidR="007F08C0" w:rsidRDefault="007F08C0" w:rsidP="007F08C0">
      <w:pPr>
        <w:rPr>
          <w:sz w:val="16"/>
        </w:rPr>
      </w:pPr>
      <w:r>
        <w:rPr>
          <w:sz w:val="16"/>
        </w:rPr>
        <w:t xml:space="preserve">Due to the Treaty’s weakness, </w:t>
      </w:r>
      <w:r>
        <w:rPr>
          <w:highlight w:val="green"/>
          <w:u w:val="single"/>
        </w:rPr>
        <w:t>many</w:t>
      </w:r>
      <w:r>
        <w:rPr>
          <w:u w:val="single"/>
        </w:rPr>
        <w:t xml:space="preserve"> of the aforementioned </w:t>
      </w:r>
      <w:r>
        <w:rPr>
          <w:highlight w:val="green"/>
          <w:u w:val="single"/>
        </w:rPr>
        <w:t xml:space="preserve">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6A3C5052" w14:textId="77777777" w:rsidR="007F08C0" w:rsidRDefault="007F08C0" w:rsidP="007F08C0">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6E24550" w14:textId="77777777" w:rsidR="007F08C0" w:rsidRDefault="007F08C0" w:rsidP="007F08C0"/>
    <w:p w14:paraId="5189DAA3" w14:textId="77777777" w:rsidR="007F08C0" w:rsidRPr="002429C8" w:rsidRDefault="007F08C0" w:rsidP="007F08C0">
      <w:pPr>
        <w:pStyle w:val="Heading4"/>
        <w:rPr>
          <w:bCs w:val="0"/>
        </w:rPr>
      </w:pPr>
      <w:r w:rsidRPr="002429C8">
        <w:t xml:space="preserve">Private entities are </w:t>
      </w:r>
      <w:r w:rsidRPr="002429C8">
        <w:rPr>
          <w:u w:val="single"/>
        </w:rPr>
        <w:t>non-governmental</w:t>
      </w:r>
      <w:r w:rsidRPr="002429C8">
        <w:t>.</w:t>
      </w:r>
    </w:p>
    <w:p w14:paraId="3095917B" w14:textId="77777777" w:rsidR="007F08C0" w:rsidRDefault="007F08C0" w:rsidP="007F08C0">
      <w:r>
        <w:rPr>
          <w:rStyle w:val="Style13ptBold"/>
        </w:rPr>
        <w:t>Dunk 11</w:t>
      </w:r>
      <w:r>
        <w:t xml:space="preserve"> – Frans G. von der Dunk, 2011, [“The Origins of Authorisation: Article VI of the Outer Space Treaty and International Space Law,” University of Nebraska] Justin</w:t>
      </w:r>
    </w:p>
    <w:p w14:paraId="74FAF598" w14:textId="77777777" w:rsidR="007F08C0" w:rsidRDefault="007F08C0" w:rsidP="007F08C0">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AACC739" w14:textId="77777777" w:rsidR="007F08C0" w:rsidRDefault="007F08C0" w:rsidP="007F08C0">
      <w:pPr>
        <w:rPr>
          <w:sz w:val="16"/>
        </w:rPr>
      </w:pPr>
    </w:p>
    <w:p w14:paraId="3163AB0D" w14:textId="77777777" w:rsidR="007F08C0" w:rsidRPr="002429C8" w:rsidRDefault="007F08C0" w:rsidP="007F08C0">
      <w:pPr>
        <w:pStyle w:val="Heading4"/>
        <w:rPr>
          <w:bCs w:val="0"/>
        </w:rPr>
      </w:pPr>
      <w:r w:rsidRPr="002429C8">
        <w:t xml:space="preserve">Removal efforts are </w:t>
      </w:r>
      <w:r w:rsidRPr="002429C8">
        <w:rPr>
          <w:u w:val="single"/>
        </w:rPr>
        <w:t>complements</w:t>
      </w:r>
      <w:r w:rsidRPr="002429C8">
        <w:t xml:space="preserve"> to the plan </w:t>
      </w:r>
      <w:r w:rsidRPr="002429C8">
        <w:rPr>
          <w:u w:val="single"/>
        </w:rPr>
        <w:t>not</w:t>
      </w:r>
      <w:r w:rsidRPr="002429C8">
        <w:t xml:space="preserve"> the silver bullet.</w:t>
      </w:r>
    </w:p>
    <w:p w14:paraId="57A5E74A" w14:textId="77777777" w:rsidR="007F08C0" w:rsidRDefault="007F08C0" w:rsidP="007F08C0">
      <w:r>
        <w:t xml:space="preserve">Rada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12A6EC5C" w14:textId="77777777" w:rsidR="007F08C0" w:rsidRDefault="007F08C0" w:rsidP="007F08C0">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8C63D2C" w14:textId="77777777" w:rsidR="007F08C0" w:rsidRDefault="007F08C0" w:rsidP="007F08C0"/>
    <w:p w14:paraId="582579DB" w14:textId="77777777" w:rsidR="007F08C0" w:rsidRPr="002429C8" w:rsidRDefault="007F08C0" w:rsidP="007F08C0">
      <w:pPr>
        <w:pStyle w:val="Heading4"/>
        <w:rPr>
          <w:bCs w:val="0"/>
        </w:rPr>
      </w:pPr>
      <w:r w:rsidRPr="002429C8">
        <w:t xml:space="preserve">Exemptions destroy the </w:t>
      </w:r>
      <w:r w:rsidRPr="002429C8">
        <w:rPr>
          <w:u w:val="single"/>
        </w:rPr>
        <w:t>coercive power of legal regimes</w:t>
      </w:r>
      <w:r w:rsidRPr="002429C8">
        <w:t xml:space="preserve"> – causes circumvention </w:t>
      </w:r>
      <w:r w:rsidRPr="002429C8">
        <w:rPr>
          <w:u w:val="single"/>
        </w:rPr>
        <w:t>across the board</w:t>
      </w:r>
      <w:r w:rsidRPr="002429C8">
        <w:t>.</w:t>
      </w:r>
    </w:p>
    <w:p w14:paraId="30C09B3B" w14:textId="77777777" w:rsidR="007F08C0" w:rsidRPr="002429C8" w:rsidRDefault="007F08C0" w:rsidP="007F08C0">
      <w:r>
        <w:rPr>
          <w:rStyle w:val="Style13ptBold"/>
        </w:rPr>
        <w:t>Hickman and Dolman 2</w:t>
      </w:r>
      <w:r>
        <w:t xml:space="preserve"> – John and Everett, 2002, Associate professor in the </w:t>
      </w:r>
      <w:r w:rsidRPr="002429C8">
        <w:t xml:space="preserve">Department of Government and International Studies at Berry College in Mt. Berry, [“Resurrecting the Space Age: A State–Centered Commentary on the Outer Space Regime,” Volume 21 Number 1, </w:t>
      </w:r>
      <w:hyperlink r:id="rId10" w:history="1">
        <w:r w:rsidRPr="002429C8">
          <w:t>https://doi.org/10.1080/014959302317350855</w:t>
        </w:r>
      </w:hyperlink>
      <w:r w:rsidRPr="002429C8">
        <w:t>] Elmer Recut Justin</w:t>
      </w:r>
    </w:p>
    <w:p w14:paraId="680FE3A6" w14:textId="77777777" w:rsidR="007F08C0" w:rsidRDefault="007F08C0" w:rsidP="007F08C0">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449D4081" w14:textId="77777777" w:rsidR="007F08C0" w:rsidRDefault="007F08C0" w:rsidP="007F08C0"/>
    <w:p w14:paraId="5FC06F9A" w14:textId="77777777" w:rsidR="007F08C0" w:rsidRDefault="007F08C0" w:rsidP="007F08C0">
      <w:pPr>
        <w:pStyle w:val="Heading3"/>
      </w:pPr>
      <w:r>
        <w:t>1AC – Adv – Debris</w:t>
      </w:r>
    </w:p>
    <w:p w14:paraId="74863F82" w14:textId="77777777" w:rsidR="007F08C0" w:rsidRDefault="007F08C0" w:rsidP="007F08C0">
      <w:pPr>
        <w:pStyle w:val="Heading4"/>
      </w:pPr>
      <w:r>
        <w:t xml:space="preserve">The advantage is </w:t>
      </w:r>
      <w:r>
        <w:rPr>
          <w:u w:val="single"/>
        </w:rPr>
        <w:t>Debris</w:t>
      </w:r>
      <w:r>
        <w:t xml:space="preserve"> –</w:t>
      </w:r>
    </w:p>
    <w:p w14:paraId="5D3F52E3" w14:textId="77777777" w:rsidR="007F08C0" w:rsidRDefault="007F08C0" w:rsidP="007F08C0">
      <w:pPr>
        <w:pStyle w:val="Heading4"/>
      </w:pPr>
      <w:r>
        <w:t xml:space="preserve">Privatization of space leads to </w:t>
      </w:r>
      <w:r>
        <w:rPr>
          <w:u w:val="single"/>
        </w:rPr>
        <w:t>unchecked debris</w:t>
      </w:r>
      <w:r>
        <w:t>.</w:t>
      </w:r>
    </w:p>
    <w:p w14:paraId="615BC79F" w14:textId="77777777" w:rsidR="007F08C0" w:rsidRPr="002429C8" w:rsidRDefault="007F08C0" w:rsidP="007F08C0">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429C8">
          <w:t>https://www.sciencedirect.com/science/article/pii/S246889671930045X?via%3Dihub</w:t>
        </w:r>
      </w:hyperlink>
      <w:r w:rsidRPr="002429C8">
        <w:t>] Justin</w:t>
      </w:r>
    </w:p>
    <w:p w14:paraId="190613F4" w14:textId="77777777" w:rsidR="007F08C0" w:rsidRDefault="007F08C0" w:rsidP="007F08C0">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9382E6A" w14:textId="77777777" w:rsidR="007F08C0" w:rsidRDefault="007F08C0" w:rsidP="007F08C0">
      <w:pPr>
        <w:rPr>
          <w:sz w:val="16"/>
        </w:rPr>
      </w:pPr>
      <w:r>
        <w:rPr>
          <w:noProof/>
          <w:sz w:val="16"/>
        </w:rPr>
        <w:drawing>
          <wp:inline distT="0" distB="0" distL="0" distR="0" wp14:anchorId="0F5DACCC" wp14:editId="17BAC58F">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B5969E2" w14:textId="77777777" w:rsidR="007F08C0" w:rsidRDefault="007F08C0" w:rsidP="007F08C0">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503FC09E" w14:textId="77777777" w:rsidR="007F08C0" w:rsidRDefault="007F08C0" w:rsidP="007F08C0">
      <w:pPr>
        <w:rPr>
          <w:u w:val="single"/>
        </w:rPr>
      </w:pPr>
    </w:p>
    <w:p w14:paraId="38CD4C1C" w14:textId="77777777" w:rsidR="007F08C0" w:rsidRDefault="007F08C0" w:rsidP="007F08C0">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36ED986D" w14:textId="77777777" w:rsidR="007F08C0" w:rsidRDefault="007F08C0" w:rsidP="007F08C0">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53FD67A9" w14:textId="77777777" w:rsidR="007F08C0" w:rsidRDefault="007F08C0" w:rsidP="007F08C0">
      <w:pPr>
        <w:rPr>
          <w:u w:val="single"/>
        </w:rPr>
      </w:pPr>
      <w:r>
        <w:rPr>
          <w:highlight w:val="green"/>
          <w:u w:val="single"/>
        </w:rPr>
        <w:t>The</w:t>
      </w:r>
      <w:r>
        <w:rPr>
          <w:u w:val="single"/>
        </w:rPr>
        <w:t xml:space="preserve"> second decade of the </w:t>
      </w:r>
      <w:r>
        <w:rPr>
          <w:highlight w:val="green"/>
          <w:u w:val="single"/>
        </w:rPr>
        <w:t>21st century has brought</w:t>
      </w:r>
      <w:r>
        <w:rPr>
          <w:u w:val="single"/>
        </w:rPr>
        <w:t xml:space="preserve"> a </w:t>
      </w:r>
      <w:r>
        <w:rPr>
          <w:rStyle w:val="Emphasis"/>
          <w:highlight w:val="green"/>
        </w:rPr>
        <w:t>dynamic</w:t>
      </w:r>
      <w:r>
        <w:rPr>
          <w:rStyle w:val="Emphasis"/>
        </w:rPr>
        <w:t xml:space="preserve"> and somewhat surprising </w:t>
      </w:r>
      <w:r>
        <w:rPr>
          <w:rStyle w:val="Emphasis"/>
          <w:highlight w:val="green"/>
        </w:rPr>
        <w:t>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highlight w:val="green"/>
          <w:u w:val="single"/>
        </w:rPr>
        <w:t xml:space="preserve">This </w:t>
      </w:r>
      <w:r>
        <w:rPr>
          <w:u w:val="single"/>
        </w:rPr>
        <w:t>new shift</w:t>
      </w:r>
      <w:r>
        <w:rPr>
          <w:highlight w:val="green"/>
          <w:u w:val="single"/>
        </w:rPr>
        <w:t xml:space="preserve"> is known</w:t>
      </w:r>
      <w:r>
        <w:rPr>
          <w:u w:val="single"/>
        </w:rPr>
        <w:t xml:space="preserve"> among the </w:t>
      </w:r>
      <w:r>
        <w:rPr>
          <w:rStyle w:val="Emphasis"/>
        </w:rPr>
        <w:t xml:space="preserve">space industry </w:t>
      </w:r>
      <w:r>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Pr>
          <w:highlight w:val="green"/>
          <w:u w:val="single"/>
        </w:rPr>
        <w:t xml:space="preserve">participation of 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development of space 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w:t>
      </w:r>
      <w:r>
        <w:rPr>
          <w:highlight w:val="green"/>
          <w:u w:val="single"/>
        </w:rPr>
        <w:t>directly 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the threat</w:t>
      </w:r>
      <w:r>
        <w:rPr>
          <w:u w:val="single"/>
        </w:rPr>
        <w:t xml:space="preserve"> posed by the </w:t>
      </w:r>
      <w:r>
        <w:rPr>
          <w:rStyle w:val="Emphasis"/>
        </w:rPr>
        <w:t>cascading collisions</w:t>
      </w:r>
      <w:r>
        <w:rPr>
          <w:u w:val="single"/>
        </w:rPr>
        <w:t xml:space="preserve"> </w:t>
      </w:r>
      <w:r>
        <w:rPr>
          <w:highlight w:val="green"/>
          <w:u w:val="single"/>
        </w:rPr>
        <w:t>in the</w:t>
      </w:r>
      <w:r>
        <w:rPr>
          <w:u w:val="single"/>
        </w:rPr>
        <w:t xml:space="preserv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w:t>
      </w:r>
      <w:r>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B7EA4F9" w14:textId="77777777" w:rsidR="007F08C0" w:rsidRDefault="007F08C0" w:rsidP="007F08C0">
      <w:pPr>
        <w:rPr>
          <w:u w:val="single"/>
        </w:rPr>
      </w:pPr>
    </w:p>
    <w:p w14:paraId="048BB17D" w14:textId="77777777" w:rsidR="007F08C0" w:rsidRDefault="007F08C0" w:rsidP="007F08C0">
      <w:pPr>
        <w:pStyle w:val="Heading4"/>
      </w:pPr>
      <w:r>
        <w:t xml:space="preserve">Privatization </w:t>
      </w:r>
      <w:r>
        <w:rPr>
          <w:u w:val="single"/>
        </w:rPr>
        <w:t>exponentially</w:t>
      </w:r>
      <w:r>
        <w:t xml:space="preserve"> increases the curve but ending dangerous missions </w:t>
      </w:r>
      <w:r>
        <w:rPr>
          <w:u w:val="single"/>
        </w:rPr>
        <w:t>stops it</w:t>
      </w:r>
      <w:r>
        <w:t>.</w:t>
      </w:r>
    </w:p>
    <w:p w14:paraId="7E24B164" w14:textId="77777777" w:rsidR="007F08C0" w:rsidRDefault="007F08C0" w:rsidP="007F08C0">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60B6573E" w14:textId="77777777" w:rsidR="007F08C0" w:rsidRDefault="007F08C0" w:rsidP="007F08C0">
      <w:pPr>
        <w:rPr>
          <w:sz w:val="16"/>
        </w:rPr>
      </w:pPr>
      <w:r>
        <w:rPr>
          <w:sz w:val="16"/>
        </w:rPr>
        <w:t xml:space="preserve">5. </w:t>
      </w:r>
      <w:r>
        <w:rPr>
          <w:rStyle w:val="Emphasis"/>
        </w:rPr>
        <w:t>Orbital satellite constellations and the growing threat of the Kessler syndrome</w:t>
      </w:r>
      <w:r>
        <w:rPr>
          <w:sz w:val="16"/>
        </w:rPr>
        <w:t xml:space="preserve"> </w:t>
      </w:r>
      <w:r>
        <w:rPr>
          <w:highlight w:val="green"/>
          <w:u w:val="single"/>
        </w:rPr>
        <w:t xml:space="preserve">Space 2.0 – the new era of </w:t>
      </w:r>
      <w:r>
        <w:rPr>
          <w:rStyle w:val="Emphasis"/>
        </w:rPr>
        <w:t xml:space="preserve">space </w:t>
      </w:r>
      <w:r>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w:t>
      </w:r>
      <w:r>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a large</w:t>
      </w:r>
      <w:r>
        <w:rPr>
          <w:u w:val="single"/>
        </w:rPr>
        <w:t xml:space="preserv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4E3DC090" w14:textId="77777777" w:rsidR="007F08C0" w:rsidRDefault="007F08C0" w:rsidP="007F08C0">
      <w:r>
        <w:rPr>
          <w:noProof/>
        </w:rPr>
        <w:drawing>
          <wp:inline distT="0" distB="0" distL="0" distR="0" wp14:anchorId="7339C24F" wp14:editId="09E035DB">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32112264" w14:textId="77777777" w:rsidR="007F08C0" w:rsidRDefault="007F08C0" w:rsidP="007F08C0">
      <w:pPr>
        <w:rPr>
          <w:rStyle w:val="Emphasis"/>
        </w:rPr>
      </w:pPr>
      <w:r>
        <w:rPr>
          <w:sz w:val="16"/>
        </w:rP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56611425" w14:textId="77777777" w:rsidR="007F08C0" w:rsidRDefault="007F08C0" w:rsidP="007F08C0"/>
    <w:p w14:paraId="654EA3A9" w14:textId="77777777" w:rsidR="007F08C0" w:rsidRDefault="007F08C0" w:rsidP="007F08C0">
      <w:pPr>
        <w:pStyle w:val="Heading4"/>
      </w:pPr>
      <w:r>
        <w:t xml:space="preserve">Models are </w:t>
      </w:r>
      <w:r>
        <w:rPr>
          <w:u w:val="single"/>
        </w:rPr>
        <w:t>rigorous</w:t>
      </w:r>
      <w:r>
        <w:t xml:space="preserve"> and </w:t>
      </w:r>
      <w:r>
        <w:rPr>
          <w:u w:val="single"/>
        </w:rPr>
        <w:t>robust</w:t>
      </w:r>
      <w:r>
        <w:t>.</w:t>
      </w:r>
    </w:p>
    <w:p w14:paraId="14E96A88" w14:textId="77777777" w:rsidR="007F08C0" w:rsidRDefault="007F08C0" w:rsidP="007F08C0">
      <w:r>
        <w:t>---To clarify this is the methodology for above chart.</w:t>
      </w:r>
    </w:p>
    <w:p w14:paraId="59A8989B" w14:textId="77777777" w:rsidR="007F08C0" w:rsidRPr="002429C8" w:rsidRDefault="007F08C0" w:rsidP="007F08C0">
      <w:r>
        <w:rPr>
          <w:rStyle w:val="Style13ptBold"/>
        </w:rPr>
        <w:t>Virgili et al. 16</w:t>
      </w:r>
      <w:r>
        <w:t xml:space="preserve"> – Bastida, J.C. Dolado, H.G. </w:t>
      </w:r>
      <w:r w:rsidRPr="002429C8">
        <w:t xml:space="preserve">Lewis, J. Radtke, H. Krag, B. Revelin, C. Cazaux b , C. Colombo, R. Crowther, M. Metz, 4/26/16, [“Risk to space sustainability from large constellations of satellites,” Act Astranautica, </w:t>
      </w:r>
      <w:hyperlink r:id="rId14" w:history="1">
        <w:r w:rsidRPr="002429C8">
          <w:t>https://sci-hub.se/10.1016/j.actaastro.2016.03.034</w:t>
        </w:r>
      </w:hyperlink>
      <w:r w:rsidRPr="002429C8">
        <w:t>.] Justin</w:t>
      </w:r>
    </w:p>
    <w:p w14:paraId="33F34ACD" w14:textId="77777777" w:rsidR="007F08C0" w:rsidRDefault="007F08C0" w:rsidP="007F08C0">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78961CF" w14:textId="77777777" w:rsidR="007F08C0" w:rsidRDefault="007F08C0" w:rsidP="007F08C0"/>
    <w:p w14:paraId="0C79F2AE" w14:textId="77777777" w:rsidR="007F08C0" w:rsidRDefault="007F08C0" w:rsidP="007F08C0">
      <w:pPr>
        <w:pStyle w:val="Heading4"/>
      </w:pPr>
      <w:r>
        <w:t xml:space="preserve">Debris triggers </w:t>
      </w:r>
      <w:r>
        <w:rPr>
          <w:u w:val="single"/>
        </w:rPr>
        <w:t>miscalculated war</w:t>
      </w:r>
      <w:r>
        <w:t>.</w:t>
      </w:r>
    </w:p>
    <w:p w14:paraId="3D5FC4B1" w14:textId="77777777" w:rsidR="007F08C0" w:rsidRPr="002429C8" w:rsidRDefault="007F08C0" w:rsidP="007F08C0">
      <w:r>
        <w:t xml:space="preserve">Peter </w:t>
      </w:r>
      <w:r>
        <w:rPr>
          <w:rStyle w:val="Style13ptBold"/>
        </w:rPr>
        <w:t>Dockrill 16</w:t>
      </w:r>
      <w:r>
        <w:t xml:space="preserve">. Award-winning science &amp; </w:t>
      </w:r>
      <w:r w:rsidRPr="002429C8">
        <w:t xml:space="preserve">technology journalist. “Space Junk Accidents Could Trigger Armed Conflict, Study Finds.” </w:t>
      </w:r>
      <w:hyperlink r:id="rId15" w:history="1">
        <w:r w:rsidRPr="002429C8">
          <w:t>https://www.sciencealert.com/space-junk-accidents-could-trigger-armed-conflict-expert-warns</w:t>
        </w:r>
      </w:hyperlink>
      <w:r w:rsidRPr="002429C8">
        <w:t xml:space="preserve">. </w:t>
      </w:r>
    </w:p>
    <w:p w14:paraId="1E099F15" w14:textId="77777777" w:rsidR="007F08C0" w:rsidRDefault="007F08C0" w:rsidP="007F08C0">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defence satellites in past </w:t>
      </w:r>
      <w:r>
        <w:rPr>
          <w:rStyle w:val="StyleUnderline"/>
        </w:rPr>
        <w:t xml:space="preserve">decades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7228A7DE" w14:textId="77777777" w:rsidR="007F08C0" w:rsidRDefault="007F08C0" w:rsidP="007F08C0">
      <w:pPr>
        <w:rPr>
          <w:rStyle w:val="StyleUnderline"/>
        </w:rPr>
      </w:pPr>
    </w:p>
    <w:p w14:paraId="1CBCD52E" w14:textId="77777777" w:rsidR="007F08C0" w:rsidRDefault="007F08C0" w:rsidP="007F08C0">
      <w:pPr>
        <w:pStyle w:val="Heading4"/>
        <w:rPr>
          <w:rStyle w:val="Style13ptBold"/>
          <w:b/>
          <w:bCs w:val="0"/>
        </w:rPr>
      </w:pPr>
      <w:r>
        <w:rPr>
          <w:rStyle w:val="Style13ptBold"/>
        </w:rPr>
        <w:t>Goes nuclear.</w:t>
      </w:r>
    </w:p>
    <w:p w14:paraId="134AFDFC" w14:textId="77777777" w:rsidR="007F08C0" w:rsidRDefault="007F08C0" w:rsidP="007F08C0">
      <w:r>
        <w:t xml:space="preserve">Les </w:t>
      </w:r>
      <w:r>
        <w:rPr>
          <w:rStyle w:val="Style13ptBold"/>
        </w:rPr>
        <w:t>Johnson 14</w:t>
      </w:r>
      <w:r>
        <w:t xml:space="preserve">. Baen science fiction author, popular science writer, and NASA technologist. “Living without satellites”. </w:t>
      </w:r>
      <w:hyperlink r:id="rId16" w:history="1">
        <w:r>
          <w:rPr>
            <w:rStyle w:val="Hyperlink"/>
            <w:color w:val="000000"/>
            <w:u w:val="single"/>
          </w:rPr>
          <w:t>https://www.baen.com/living_without_satellites</w:t>
        </w:r>
      </w:hyperlink>
      <w:r>
        <w:t xml:space="preserve">. </w:t>
      </w:r>
    </w:p>
    <w:p w14:paraId="3EFE6FD5" w14:textId="77777777" w:rsidR="007F08C0" w:rsidRDefault="007F08C0" w:rsidP="007F08C0">
      <w:pPr>
        <w:rPr>
          <w:u w:val="singl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42151C90" w14:textId="77777777" w:rsidR="007F08C0" w:rsidRDefault="007F08C0" w:rsidP="007F08C0"/>
    <w:p w14:paraId="3EF5A684" w14:textId="77777777" w:rsidR="007F08C0" w:rsidRDefault="007F08C0" w:rsidP="007F08C0">
      <w:pPr>
        <w:pStyle w:val="Heading4"/>
      </w:pPr>
      <w:r>
        <w:t xml:space="preserve">Convergence of factors </w:t>
      </w:r>
      <w:r>
        <w:rPr>
          <w:u w:val="single"/>
        </w:rPr>
        <w:t>guarantee</w:t>
      </w:r>
      <w:r>
        <w:t xml:space="preserve"> space escalation. </w:t>
      </w:r>
    </w:p>
    <w:p w14:paraId="7101E680" w14:textId="77777777" w:rsidR="007F08C0" w:rsidRPr="002429C8" w:rsidRDefault="007F08C0" w:rsidP="007F08C0">
      <w:r>
        <w:t xml:space="preserve">Thomas González </w:t>
      </w:r>
      <w:r>
        <w:rPr>
          <w:rStyle w:val="Style13ptBold"/>
        </w:rPr>
        <w:t>Roberts 17</w:t>
      </w:r>
      <w:r>
        <w:t xml:space="preserve">. A space security researcher at the Center for Strategic and </w:t>
      </w:r>
      <w:r w:rsidRPr="002429C8">
        <w:t>International Studies, and host of </w:t>
      </w:r>
      <w:hyperlink r:id="rId17" w:tgtFrame="_blank" w:history="1">
        <w:r w:rsidRPr="002429C8">
          <w:t>Moonstruck</w:t>
        </w:r>
      </w:hyperlink>
      <w:r w:rsidRPr="002429C8">
        <w:t xml:space="preserve">, a podcast about humans in space. "Why We Should Be Worried about a War in Space ," 12-15-2017. Atlantic, </w:t>
      </w:r>
      <w:hyperlink r:id="rId18" w:history="1">
        <w:r w:rsidRPr="002429C8">
          <w:t>https://www.theatlantic.com/science/archive/2017/12/why-we-should-be-worried-about-a-war-in-space/548507/</w:t>
        </w:r>
      </w:hyperlink>
    </w:p>
    <w:p w14:paraId="70F4A074" w14:textId="77777777" w:rsidR="007F08C0" w:rsidRDefault="007F08C0" w:rsidP="007F08C0">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9"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20" w:tgtFrame="_blank" w:history="1">
        <w:r>
          <w:rPr>
            <w:rStyle w:val="Hyperlink"/>
            <w:color w:val="000000"/>
            <w:sz w:val="12"/>
            <w:u w:val="single"/>
          </w:rPr>
          <w:t>already underway</w:t>
        </w:r>
      </w:hyperlink>
      <w:r>
        <w:rPr>
          <w:sz w:val="12"/>
        </w:rPr>
        <w:t xml:space="preserve">. No longer confined to the </w:t>
      </w:r>
      <w:hyperlink r:id="rId21" w:tgtFrame="_blank" w:history="1">
        <w:r>
          <w:rPr>
            <w:rStyle w:val="Hyperlink"/>
            <w:color w:val="000000"/>
            <w:sz w:val="12"/>
            <w:u w:val="single"/>
          </w:rPr>
          <w:t>fiction shelf</w:t>
        </w:r>
      </w:hyperlink>
      <w:r>
        <w:rPr>
          <w:sz w:val="12"/>
        </w:rPr>
        <w:t xml:space="preserve">, </w:t>
      </w:r>
      <w:r>
        <w:rPr>
          <w:rStyle w:val="Emphasis"/>
          <w:highlight w:val="green"/>
        </w:rPr>
        <w:t>space warfare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highlight w:val="green"/>
        </w:rPr>
        <w:t>outlining</w:t>
      </w:r>
      <w:r>
        <w:rPr>
          <w:rStyle w:val="Emphasis"/>
        </w:rPr>
        <w:t xml:space="preserve"> what constitutes bad </w:t>
      </w:r>
      <w:r>
        <w:rPr>
          <w:rStyle w:val="Emphasis"/>
          <w:highlight w:val="green"/>
        </w:rPr>
        <w:t>behavior</w:t>
      </w:r>
      <w:r>
        <w:rPr>
          <w:rStyle w:val="Emphasis"/>
        </w:rPr>
        <w:t xml:space="preserve"> </w:t>
      </w:r>
      <w:r>
        <w:rPr>
          <w:rStyle w:val="Emphasis"/>
          <w:highlight w:val="green"/>
        </w:rPr>
        <w:t>in space</w:t>
      </w:r>
      <w:r>
        <w:rPr>
          <w:sz w:val="12"/>
        </w:rPr>
        <w:t xml:space="preserve">. It’s </w:t>
      </w:r>
      <w:hyperlink r:id="rId22"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3" w:tgtFrame="_blank" w:history="1">
        <w:r>
          <w:rPr>
            <w:rStyle w:val="StyleUnderline"/>
            <w:color w:val="000000"/>
          </w:rPr>
          <w:t>outdated guidelines</w:t>
        </w:r>
      </w:hyperlink>
      <w:r>
        <w:rPr>
          <w:rStyle w:val="StyleUnderline"/>
        </w:rPr>
        <w:t xml:space="preserve"> in place, a war in </w:t>
      </w:r>
      <w:r>
        <w:rPr>
          <w:rStyle w:val="StyleUnderline"/>
          <w:highlight w:val="green"/>
        </w:rPr>
        <w:t>space</w:t>
      </w:r>
      <w:r>
        <w:rPr>
          <w:rStyle w:val="StyleUnderline"/>
        </w:rPr>
        <w:t xml:space="preserve"> </w:t>
      </w:r>
      <w:r>
        <w:rPr>
          <w:rStyle w:val="StyleUnderline"/>
          <w:highlight w:val="green"/>
        </w:rPr>
        <w:t>would be a war</w:t>
      </w:r>
      <w:r>
        <w:rPr>
          <w:rStyle w:val="StyleUnderline"/>
        </w:rPr>
        <w:t xml:space="preserve"> </w:t>
      </w:r>
      <w:r>
        <w:rPr>
          <w:rStyle w:val="StyleUnderline"/>
          <w:highlight w:val="green"/>
        </w:rPr>
        <w:t>with</w:t>
      </w:r>
      <w:r>
        <w:rPr>
          <w:rStyle w:val="StyleUnderline"/>
        </w:rPr>
        <w:t xml:space="preserve">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w:t>
      </w:r>
      <w:r>
        <w:rPr>
          <w:rStyle w:val="StyleUnderline"/>
          <w:highlight w:val="green"/>
        </w:rPr>
        <w:t>but</w:t>
      </w:r>
      <w:r>
        <w:rPr>
          <w:rStyle w:val="StyleUnderline"/>
        </w:rPr>
        <w:t xml:space="preserve">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4"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5"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highlight w:val="green"/>
        </w:rPr>
        <w:t>U.S. military deploys troops</w:t>
      </w:r>
      <w:r>
        <w:rPr>
          <w:rStyle w:val="StyleUnderline"/>
        </w:rPr>
        <w:t xml:space="preserve"> overseas, </w:t>
      </w:r>
      <w:r>
        <w:rPr>
          <w:rStyle w:val="StyleUnderline"/>
          <w:highlight w:val="green"/>
        </w:rPr>
        <w:t>satellite</w:t>
      </w:r>
      <w:r>
        <w:rPr>
          <w:rStyle w:val="StyleUnderline"/>
        </w:rPr>
        <w:t xml:space="preserve"> </w:t>
      </w:r>
      <w:r>
        <w:rPr>
          <w:rStyle w:val="StyleUnderline"/>
          <w:highlight w:val="green"/>
        </w:rPr>
        <w:t>communications 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7"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highlight w:val="green"/>
        </w:rPr>
        <w:t>particularly</w:t>
      </w:r>
      <w:r>
        <w:rPr>
          <w:rStyle w:val="Emphasis"/>
        </w:rPr>
        <w:t xml:space="preserve"> more </w:t>
      </w:r>
      <w:r>
        <w:rPr>
          <w:rStyle w:val="Emphasis"/>
          <w:highlight w:val="green"/>
        </w:rPr>
        <w:t>unpredictable</w:t>
      </w:r>
      <w:r>
        <w:rPr>
          <w:rStyle w:val="Emphasis"/>
        </w:rPr>
        <w:t xml:space="preserve"> players</w:t>
      </w:r>
      <w:r>
        <w:rPr>
          <w:rStyle w:val="StyleUnderline"/>
        </w:rPr>
        <w:t>—</w:t>
      </w:r>
      <w:r>
        <w:rPr>
          <w:rStyle w:val="StyleUnderline"/>
          <w:highlight w:val="green"/>
        </w:rPr>
        <w:t>means</w:t>
      </w:r>
      <w:r>
        <w:rPr>
          <w:rStyle w:val="StyleUnderline"/>
        </w:rPr>
        <w:t xml:space="preserve"> </w:t>
      </w:r>
      <w:r>
        <w:rPr>
          <w:rStyle w:val="Emphasis"/>
        </w:rPr>
        <w:t xml:space="preserve">more </w:t>
      </w:r>
      <w:r>
        <w:rPr>
          <w:rStyle w:val="Emphasis"/>
          <w:highlight w:val="green"/>
        </w:rPr>
        <w:t>opportunities</w:t>
      </w:r>
      <w:r>
        <w:rPr>
          <w:rStyle w:val="Emphasis"/>
        </w:rPr>
        <w:t xml:space="preserve"> </w:t>
      </w:r>
      <w:r>
        <w:rPr>
          <w:rStyle w:val="Emphasis"/>
          <w:highlight w:val="green"/>
        </w:rPr>
        <w:t>for</w:t>
      </w:r>
      <w:r>
        <w:rPr>
          <w:rStyle w:val="Emphasis"/>
        </w:rPr>
        <w:t xml:space="preserve">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w:t>
      </w:r>
      <w:r>
        <w:rPr>
          <w:rStyle w:val="Emphasis"/>
          <w:highlight w:val="green"/>
        </w:rPr>
        <w:t>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8"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9"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73BC67F7" w14:textId="77777777" w:rsidR="007F08C0" w:rsidRDefault="007F08C0" w:rsidP="007F08C0">
      <w:pPr>
        <w:pStyle w:val="StyleMinimizedTextArialNarrow9pt"/>
      </w:pPr>
    </w:p>
    <w:p w14:paraId="1DED693E" w14:textId="77777777" w:rsidR="007F08C0" w:rsidRDefault="007F08C0" w:rsidP="007F08C0">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37EB2267" w14:textId="77777777" w:rsidR="007F08C0" w:rsidRDefault="007F08C0" w:rsidP="007F08C0">
      <w:r>
        <w:t>Steven</w:t>
      </w:r>
      <w:r>
        <w:rPr>
          <w:rStyle w:val="Style13ptBold"/>
        </w:rPr>
        <w:t xml:space="preserve"> Starr 15</w:t>
      </w:r>
      <w:r>
        <w:t xml:space="preserve"> [Director of the University of Missouri’s Clinical Laboratory Science Program, as well as a senior </w:t>
      </w:r>
      <w:r w:rsidRPr="002429C8">
        <w:t>scientist at the </w:t>
      </w:r>
      <w:hyperlink r:id="rId30" w:tgtFrame="_blank" w:history="1">
        <w:r w:rsidRPr="002429C8">
          <w:t>Physicians for Social Responsibility</w:t>
        </w:r>
      </w:hyperlink>
      <w:r w:rsidRPr="002429C8">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1" w:history="1">
        <w:r w:rsidRPr="002429C8">
          <w:t>https://ratical.org/radiation/NuclearExtinction/StevenStarr022815.html</w:t>
        </w:r>
      </w:hyperlink>
      <w:r w:rsidRPr="002429C8">
        <w:t>] TG</w:t>
      </w:r>
      <w:r>
        <w:t xml:space="preserve"> </w:t>
      </w:r>
    </w:p>
    <w:p w14:paraId="529389B5" w14:textId="77777777" w:rsidR="007F08C0" w:rsidRDefault="007F08C0" w:rsidP="007F08C0">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3"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0116B8C1" w14:textId="77777777" w:rsidR="007F08C0" w:rsidRDefault="007F08C0" w:rsidP="007F08C0">
      <w:pPr>
        <w:rPr>
          <w:b/>
          <w:bCs/>
        </w:rPr>
      </w:pPr>
    </w:p>
    <w:p w14:paraId="5FBA68FA" w14:textId="77777777" w:rsidR="007F08C0" w:rsidRDefault="007F08C0" w:rsidP="007F08C0">
      <w:pPr>
        <w:pStyle w:val="Heading3"/>
      </w:pPr>
      <w:r>
        <w:t>1AC – Framing</w:t>
      </w:r>
    </w:p>
    <w:p w14:paraId="0D5A26C0" w14:textId="77777777" w:rsidR="007F08C0" w:rsidRPr="002429C8" w:rsidRDefault="007F08C0" w:rsidP="007F08C0">
      <w:pPr>
        <w:pStyle w:val="Heading4"/>
        <w:rPr>
          <w:bCs w:val="0"/>
        </w:rPr>
      </w:pPr>
      <w:r w:rsidRPr="002429C8">
        <w:t xml:space="preserve">The meta-ethic is </w:t>
      </w:r>
      <w:r w:rsidRPr="002429C8">
        <w:rPr>
          <w:u w:val="single"/>
        </w:rPr>
        <w:t>moral naturalism</w:t>
      </w:r>
      <w:r w:rsidRPr="002429C8">
        <w:t>.</w:t>
      </w:r>
    </w:p>
    <w:p w14:paraId="568D5037" w14:textId="77777777" w:rsidR="007F08C0" w:rsidRPr="002429C8" w:rsidRDefault="007F08C0" w:rsidP="007F08C0">
      <w:pPr>
        <w:pStyle w:val="Heading4"/>
        <w:rPr>
          <w:rFonts w:cs="Calibri"/>
          <w:bCs w:val="0"/>
          <w:shd w:val="clear" w:color="auto" w:fill="FFFFFF"/>
        </w:rPr>
      </w:pPr>
      <w:r w:rsidRPr="002429C8">
        <w:rPr>
          <w:rFonts w:cs="Calibri"/>
          <w:shd w:val="clear" w:color="auto" w:fill="FFFFFF"/>
        </w:rPr>
        <w:t xml:space="preserve">1] Non-natural moral facts are </w:t>
      </w:r>
      <w:r w:rsidRPr="002429C8">
        <w:rPr>
          <w:rFonts w:cs="Calibri"/>
          <w:u w:val="single"/>
          <w:shd w:val="clear" w:color="auto" w:fill="FFFFFF"/>
        </w:rPr>
        <w:t>epistemically inaccessible</w:t>
      </w:r>
      <w:r w:rsidRPr="002429C8">
        <w:rPr>
          <w:rFonts w:eastAsia="Times New Roman" w:cs="Calibri"/>
          <w:sz w:val="16"/>
          <w:shd w:val="clear" w:color="auto" w:fill="FFFFFF"/>
        </w:rPr>
        <w:t xml:space="preserve"> </w:t>
      </w:r>
    </w:p>
    <w:p w14:paraId="064B3E3A" w14:textId="77777777" w:rsidR="007F08C0" w:rsidRDefault="007F08C0" w:rsidP="007F08C0">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35" w:history="1">
        <w:r>
          <w:rPr>
            <w:rStyle w:val="Hyperlink"/>
            <w:u w:val="single"/>
          </w:rPr>
          <w:t>http://plato.stanford.edu/entries/naturalism/</w:t>
        </w:r>
      </w:hyperlink>
      <w:r>
        <w:t xml:space="preserve">] </w:t>
      </w:r>
    </w:p>
    <w:p w14:paraId="0F9EEE4C" w14:textId="77777777" w:rsidR="007F08C0" w:rsidRDefault="007F08C0" w:rsidP="007F08C0">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5F288810" w14:textId="77777777" w:rsidR="007F08C0" w:rsidRPr="002429C8" w:rsidRDefault="007F08C0" w:rsidP="007F08C0">
      <w:pPr>
        <w:pStyle w:val="Heading4"/>
        <w:spacing w:line="276" w:lineRule="auto"/>
        <w:rPr>
          <w:rFonts w:asciiTheme="minorHAnsi" w:hAnsiTheme="minorHAnsi" w:cstheme="minorHAnsi"/>
        </w:rPr>
      </w:pPr>
      <w:r w:rsidRPr="002429C8">
        <w:rPr>
          <w:rFonts w:asciiTheme="minorHAnsi" w:hAnsiTheme="minorHAnsi" w:cstheme="minorHAnsi"/>
        </w:rPr>
        <w:t xml:space="preserve">Thus, the standard is </w:t>
      </w:r>
      <w:r w:rsidRPr="002429C8">
        <w:rPr>
          <w:rFonts w:asciiTheme="minorHAnsi" w:hAnsiTheme="minorHAnsi" w:cstheme="minorHAnsi"/>
          <w:u w:val="single"/>
        </w:rPr>
        <w:t>maximizing expected wellbeing</w:t>
      </w:r>
      <w:r w:rsidRPr="002429C8">
        <w:rPr>
          <w:rFonts w:asciiTheme="minorHAnsi" w:hAnsiTheme="minorHAnsi" w:cstheme="minorHAnsi"/>
        </w:rPr>
        <w:t xml:space="preserve">. Pleasure and pain </w:t>
      </w:r>
      <w:r w:rsidRPr="002429C8">
        <w:rPr>
          <w:rFonts w:asciiTheme="minorHAnsi" w:hAnsiTheme="minorHAnsi" w:cstheme="minorHAnsi"/>
          <w:i/>
        </w:rPr>
        <w:t>are</w:t>
      </w:r>
      <w:r w:rsidRPr="002429C8">
        <w:rPr>
          <w:rFonts w:asciiTheme="minorHAnsi" w:hAnsiTheme="minorHAnsi" w:cstheme="minorHAnsi"/>
        </w:rPr>
        <w:t xml:space="preserve"> intrinsic </w:t>
      </w:r>
      <w:r w:rsidRPr="002429C8">
        <w:rPr>
          <w:rFonts w:asciiTheme="minorHAnsi" w:hAnsiTheme="minorHAnsi" w:cstheme="minorHAnsi"/>
          <w:u w:val="single"/>
        </w:rPr>
        <w:t>value</w:t>
      </w:r>
      <w:r w:rsidRPr="002429C8">
        <w:rPr>
          <w:rFonts w:asciiTheme="minorHAnsi" w:hAnsiTheme="minorHAnsi" w:cstheme="minorHAnsi"/>
        </w:rPr>
        <w:t xml:space="preserve"> and </w:t>
      </w:r>
      <w:r w:rsidRPr="002429C8">
        <w:rPr>
          <w:rFonts w:asciiTheme="minorHAnsi" w:hAnsiTheme="minorHAnsi" w:cstheme="minorHAnsi"/>
          <w:u w:val="single"/>
        </w:rPr>
        <w:t>disvalue</w:t>
      </w:r>
      <w:r w:rsidRPr="002429C8">
        <w:rPr>
          <w:rFonts w:asciiTheme="minorHAnsi" w:hAnsiTheme="minorHAnsi" w:cstheme="minorHAnsi"/>
        </w:rPr>
        <w:t xml:space="preserve"> – everything else </w:t>
      </w:r>
      <w:r w:rsidRPr="002429C8">
        <w:rPr>
          <w:rFonts w:asciiTheme="minorHAnsi" w:hAnsiTheme="minorHAnsi" w:cstheme="minorHAnsi"/>
          <w:i/>
        </w:rPr>
        <w:t>regresses</w:t>
      </w:r>
      <w:r w:rsidRPr="002429C8">
        <w:rPr>
          <w:rFonts w:asciiTheme="minorHAnsi" w:hAnsiTheme="minorHAnsi" w:cstheme="minorHAnsi"/>
        </w:rPr>
        <w:t xml:space="preserve"> – </w:t>
      </w:r>
      <w:r w:rsidRPr="002429C8">
        <w:rPr>
          <w:rFonts w:asciiTheme="minorHAnsi" w:hAnsiTheme="minorHAnsi" w:cstheme="minorHAnsi"/>
          <w:u w:val="single"/>
        </w:rPr>
        <w:t>robust neuroscience.</w:t>
      </w:r>
    </w:p>
    <w:p w14:paraId="30F8BF55" w14:textId="77777777" w:rsidR="007F08C0" w:rsidRDefault="007F08C0" w:rsidP="007F08C0">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Pr>
            <w:rStyle w:val="Hyperlink"/>
            <w:rFonts w:asciiTheme="minorHAnsi" w:hAnsiTheme="minorHAnsi" w:cstheme="minorHAnsi"/>
            <w:u w:val="single"/>
          </w:rPr>
          <w:t>https://www.ncbi.nlm.nih.gov/pmc/articles/PMC6446569/</w:t>
        </w:r>
      </w:hyperlink>
      <w:r>
        <w:rPr>
          <w:rFonts w:asciiTheme="minorHAnsi" w:hAnsiTheme="minorHAnsi" w:cstheme="minorHAnsi"/>
        </w:rPr>
        <w:t>, R.S.</w:t>
      </w:r>
    </w:p>
    <w:p w14:paraId="51D0DA79" w14:textId="77777777" w:rsidR="007F08C0" w:rsidRDefault="007F08C0" w:rsidP="007F08C0">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5A2F72" w14:textId="77777777" w:rsidR="007F08C0" w:rsidRDefault="007F08C0" w:rsidP="007F08C0"/>
    <w:p w14:paraId="22DAF9F0" w14:textId="77777777" w:rsidR="007F08C0" w:rsidRDefault="007F08C0" w:rsidP="007F08C0">
      <w:pPr>
        <w:pStyle w:val="Heading4"/>
      </w:pPr>
      <w:r>
        <w:t>Prefer:</w:t>
      </w:r>
    </w:p>
    <w:p w14:paraId="45B337A4" w14:textId="77777777" w:rsidR="007F08C0" w:rsidRDefault="007F08C0" w:rsidP="007F08C0">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076A650D" w14:textId="77777777" w:rsidR="007F08C0" w:rsidRPr="002429C8" w:rsidRDefault="007F08C0" w:rsidP="007F08C0">
      <w:pPr>
        <w:pStyle w:val="Heading4"/>
        <w:rPr>
          <w:bCs w:val="0"/>
        </w:rPr>
      </w:pPr>
      <w:r>
        <w:t>2</w:t>
      </w:r>
      <w:r w:rsidRPr="002429C8">
        <w:t xml:space="preserve">] No </w:t>
      </w:r>
      <w:r w:rsidRPr="002429C8">
        <w:rPr>
          <w:u w:val="single"/>
        </w:rPr>
        <w:t>intent-foresight</w:t>
      </w:r>
      <w:r w:rsidRPr="002429C8">
        <w:t xml:space="preserve"> distinction for states.</w:t>
      </w:r>
    </w:p>
    <w:p w14:paraId="17B3485E" w14:textId="77777777" w:rsidR="007F08C0" w:rsidRDefault="007F08C0" w:rsidP="007F08C0">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53EBEACE" w14:textId="77777777" w:rsidR="007F08C0" w:rsidRDefault="007F08C0" w:rsidP="007F08C0">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1C9BC491" w14:textId="77777777" w:rsidR="007F08C0" w:rsidRPr="002429C8" w:rsidRDefault="007F08C0" w:rsidP="007F08C0">
      <w:pPr>
        <w:pStyle w:val="Heading4"/>
        <w:rPr>
          <w:bCs w:val="0"/>
        </w:rPr>
      </w:pPr>
      <w:r>
        <w:t xml:space="preserve">3] </w:t>
      </w:r>
      <w:r w:rsidRPr="002429C8">
        <w:t>Death is bad and o/w—</w:t>
      </w:r>
      <w:r w:rsidRPr="002429C8">
        <w:rPr>
          <w:u w:val="single"/>
        </w:rPr>
        <w:t>ontologically</w:t>
      </w:r>
      <w:r w:rsidRPr="002429C8">
        <w:t xml:space="preserve"> destroys the subject.</w:t>
      </w:r>
    </w:p>
    <w:p w14:paraId="1ED0BF73" w14:textId="77777777" w:rsidR="007F08C0" w:rsidRDefault="007F08C0" w:rsidP="007F08C0">
      <w:r>
        <w:rPr>
          <w:rStyle w:val="Style13ptBold"/>
        </w:rPr>
        <w:t xml:space="preserve">Paterson 1 </w:t>
      </w:r>
      <w:r>
        <w:t xml:space="preserve">– Department of Philosophy, Providence College, Rhode Island. (Craig, “A Life Not Worth Living?”, Studies in Christian Ethics, </w:t>
      </w:r>
      <w:hyperlink r:id="rId37" w:history="1">
        <w:r>
          <w:rPr>
            <w:rStyle w:val="Hyperlink"/>
          </w:rPr>
          <w:t>http://sce.sagepub.com</w:t>
        </w:r>
      </w:hyperlink>
      <w:r>
        <w:t>)</w:t>
      </w:r>
    </w:p>
    <w:p w14:paraId="494D7146" w14:textId="77777777" w:rsidR="007F08C0" w:rsidRDefault="007F08C0" w:rsidP="007F08C0">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AFF63BF" w14:textId="77777777" w:rsidR="007F08C0" w:rsidRDefault="007F08C0" w:rsidP="007F08C0"/>
    <w:p w14:paraId="72A25DA4" w14:textId="77777777" w:rsidR="007F08C0" w:rsidRPr="002429C8" w:rsidRDefault="007F08C0" w:rsidP="007F08C0">
      <w:pPr>
        <w:pStyle w:val="Heading4"/>
      </w:pPr>
      <w:r w:rsidRPr="002429C8">
        <w:t xml:space="preserve">Impact calc – </w:t>
      </w:r>
    </w:p>
    <w:p w14:paraId="59EF52D0" w14:textId="77777777" w:rsidR="007F08C0" w:rsidRPr="002429C8" w:rsidRDefault="007F08C0" w:rsidP="007F08C0">
      <w:pPr>
        <w:pStyle w:val="Heading4"/>
      </w:pPr>
      <w:r w:rsidRPr="002429C8">
        <w:t xml:space="preserve">1] Extinction </w:t>
      </w:r>
      <w:r w:rsidRPr="002429C8">
        <w:rPr>
          <w:u w:val="single"/>
        </w:rPr>
        <w:t>outweighs</w:t>
      </w:r>
      <w:r w:rsidRPr="002429C8">
        <w:t xml:space="preserve">: </w:t>
      </w:r>
    </w:p>
    <w:p w14:paraId="4D48E7AE" w14:textId="77777777" w:rsidR="007F08C0" w:rsidRPr="002429C8" w:rsidRDefault="007F08C0" w:rsidP="007F08C0">
      <w:pPr>
        <w:pStyle w:val="Heading4"/>
      </w:pPr>
      <w:r w:rsidRPr="002429C8">
        <w:t xml:space="preserve">A] </w:t>
      </w:r>
      <w:r w:rsidRPr="002429C8">
        <w:rPr>
          <w:u w:val="single"/>
        </w:rPr>
        <w:t>Structural violence</w:t>
      </w:r>
      <w:r w:rsidRPr="002429C8">
        <w:t xml:space="preserve">- death causes suffering because people can’t get access to resources and basic necessities </w:t>
      </w:r>
    </w:p>
    <w:p w14:paraId="00ECCA31" w14:textId="77777777" w:rsidR="007F08C0" w:rsidRPr="002429C8" w:rsidRDefault="007F08C0" w:rsidP="007F08C0">
      <w:pPr>
        <w:pStyle w:val="Heading4"/>
      </w:pPr>
      <w:r w:rsidRPr="002429C8">
        <w:t xml:space="preserve">B] </w:t>
      </w:r>
      <w:r w:rsidRPr="002429C8">
        <w:rPr>
          <w:u w:val="single"/>
        </w:rPr>
        <w:t>Objectivity</w:t>
      </w:r>
      <w:r w:rsidRPr="002429C8">
        <w:t xml:space="preserve">- body count is the most objective way to calculate impacts because comparing suffering is unethical </w:t>
      </w:r>
    </w:p>
    <w:p w14:paraId="17157453" w14:textId="77777777" w:rsidR="007F08C0" w:rsidRPr="002429C8" w:rsidRDefault="007F08C0" w:rsidP="007F08C0">
      <w:pPr>
        <w:pStyle w:val="Heading4"/>
      </w:pPr>
      <w:r w:rsidRPr="002429C8">
        <w:t xml:space="preserve">C] Comes before </w:t>
      </w:r>
      <w:r w:rsidRPr="002429C8">
        <w:rPr>
          <w:u w:val="single"/>
        </w:rPr>
        <w:t>value-to-life</w:t>
      </w:r>
      <w:r w:rsidRPr="002429C8">
        <w:t>.</w:t>
      </w:r>
    </w:p>
    <w:p w14:paraId="2D1C4250" w14:textId="77777777" w:rsidR="007F08C0" w:rsidRDefault="007F08C0" w:rsidP="007F08C0">
      <w:r>
        <w:rPr>
          <w:rStyle w:val="Style13ptBold"/>
        </w:rPr>
        <w:t>Tännsjö 11</w:t>
      </w:r>
      <w:r>
        <w:t xml:space="preserve"> (Torbjörn, the Kristian Claëson Professor of Practical Philosophy at Stockholm University, “Shalt Thou Sometimes Murder? On the Ethics of Killing,” </w:t>
      </w:r>
      <w:hyperlink r:id="rId38" w:history="1">
        <w:r>
          <w:rPr>
            <w:rStyle w:val="Hyperlink"/>
          </w:rPr>
          <w:t>http://people.su.se/~jolso/HS-texter/shaltthou.pdf</w:t>
        </w:r>
      </w:hyperlink>
      <w:r>
        <w:t>) //BS 1-27-2018</w:t>
      </w:r>
    </w:p>
    <w:p w14:paraId="3028B1D8" w14:textId="77777777" w:rsidR="007F08C0" w:rsidRDefault="007F08C0" w:rsidP="007F08C0">
      <w:r>
        <w:t>**Bracketed to avoid triggers</w:t>
      </w:r>
    </w:p>
    <w:p w14:paraId="243B8533" w14:textId="77777777" w:rsidR="007F08C0" w:rsidRDefault="007F08C0" w:rsidP="007F08C0">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rPr>
        <w:t>put an end to humanity</w:t>
      </w:r>
      <w:r>
        <w:rPr>
          <w:szCs w:val="26"/>
        </w:rPr>
        <w:t xml:space="preserve">. </w:t>
      </w:r>
      <w:r>
        <w:rPr>
          <w:rStyle w:val="StyleUnderline"/>
          <w:sz w:val="26"/>
          <w:szCs w:val="26"/>
        </w:rPr>
        <w:t xml:space="preserve">But this </w:t>
      </w:r>
      <w:r>
        <w:rPr>
          <w:rStyle w:val="Emphasis"/>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highlight w:val="green"/>
        </w:rPr>
        <w:t>lead lives not worth living</w:t>
      </w:r>
      <w:r>
        <w:rPr>
          <w:szCs w:val="26"/>
        </w:rPr>
        <w:t xml:space="preserve">, </w:t>
      </w:r>
      <w:r>
        <w:rPr>
          <w:rStyle w:val="StyleUnderline"/>
          <w:sz w:val="26"/>
          <w:szCs w:val="26"/>
        </w:rPr>
        <w:t xml:space="preserve">they </w:t>
      </w:r>
      <w:r>
        <w:rPr>
          <w:rStyle w:val="Emphasis"/>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A71A991" w14:textId="77777777" w:rsidR="007F08C0" w:rsidRPr="002429C8" w:rsidRDefault="007F08C0" w:rsidP="007F08C0">
      <w:pPr>
        <w:pStyle w:val="Heading4"/>
      </w:pPr>
      <w:r w:rsidRPr="002429C8">
        <w:t xml:space="preserve">D] Mathematically </w:t>
      </w:r>
      <w:r w:rsidRPr="002429C8">
        <w:rPr>
          <w:u w:val="single"/>
        </w:rPr>
        <w:t>outweighs</w:t>
      </w:r>
      <w:r w:rsidRPr="002429C8">
        <w:t>.</w:t>
      </w:r>
    </w:p>
    <w:p w14:paraId="1582EC11" w14:textId="77777777" w:rsidR="007F08C0" w:rsidRDefault="007F08C0" w:rsidP="007F08C0">
      <w:r>
        <w:rPr>
          <w:rStyle w:val="Heading4Char"/>
        </w:rPr>
        <w:t>MacAskill 14</w:t>
      </w:r>
      <w:r>
        <w:t xml:space="preserve"> [William, Oxford Philosopher and youngest tenured philosopher in the world, Normative Uncertainty, 2014]</w:t>
      </w:r>
    </w:p>
    <w:p w14:paraId="5AA715D6" w14:textId="77777777" w:rsidR="007F08C0" w:rsidRDefault="007F08C0" w:rsidP="007F08C0">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56FDAA24" w14:textId="77777777" w:rsidR="007F08C0" w:rsidRDefault="007F08C0" w:rsidP="007F08C0"/>
    <w:p w14:paraId="5C74FEBE" w14:textId="77777777" w:rsidR="007F08C0" w:rsidRPr="00F601E6" w:rsidRDefault="007F08C0" w:rsidP="007F08C0"/>
    <w:p w14:paraId="68724EF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onsolas">
    <w:panose1 w:val="020B0609020204030204"/>
    <w:charset w:val="00"/>
    <w:family w:val="modern"/>
    <w:pitch w:val="fixed"/>
    <w:sig w:usb0="E10002FF" w:usb1="4000FCFF" w:usb2="00000009"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2FA218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08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8C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7E07E"/>
  <w14:defaultImageDpi w14:val="300"/>
  <w15:docId w15:val="{44AB98E0-9F68-CF48-B436-855D57D7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08C0"/>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F08C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9"/>
    <w:unhideWhenUsed/>
    <w:qFormat/>
    <w:rsid w:val="007F08C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9"/>
    <w:unhideWhenUsed/>
    <w:qFormat/>
    <w:rsid w:val="007F08C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F08C0"/>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semiHidden/>
    <w:unhideWhenUsed/>
    <w:qFormat/>
    <w:rsid w:val="007F08C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7F08C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7F08C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7F08C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7F08C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F08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08C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F08C0"/>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9"/>
    <w:rsid w:val="007F08C0"/>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9"/>
    <w:rsid w:val="007F08C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F08C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08C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F08C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F08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08C0"/>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7F08C0"/>
    <w:rPr>
      <w:color w:val="auto"/>
      <w:u w:val="none"/>
    </w:rPr>
  </w:style>
  <w:style w:type="paragraph" w:styleId="DocumentMap">
    <w:name w:val="Document Map"/>
    <w:basedOn w:val="Normal"/>
    <w:link w:val="DocumentMapChar"/>
    <w:uiPriority w:val="99"/>
    <w:semiHidden/>
    <w:unhideWhenUsed/>
    <w:rsid w:val="007F08C0"/>
    <w:rPr>
      <w:rFonts w:ascii="Lucida Grande" w:hAnsi="Lucida Grande" w:cs="Lucida Grande"/>
    </w:rPr>
  </w:style>
  <w:style w:type="character" w:customStyle="1" w:styleId="DocumentMapChar">
    <w:name w:val="Document Map Char"/>
    <w:basedOn w:val="DefaultParagraphFont"/>
    <w:link w:val="DocumentMap"/>
    <w:uiPriority w:val="99"/>
    <w:semiHidden/>
    <w:rsid w:val="007F08C0"/>
    <w:rPr>
      <w:rFonts w:ascii="Lucida Grande" w:hAnsi="Lucida Grande" w:cs="Lucida Grande"/>
    </w:rPr>
  </w:style>
  <w:style w:type="character" w:customStyle="1" w:styleId="Heading5Char">
    <w:name w:val="Heading 5 Char"/>
    <w:aliases w:val="Text Char"/>
    <w:basedOn w:val="DefaultParagraphFont"/>
    <w:link w:val="Heading5"/>
    <w:semiHidden/>
    <w:rsid w:val="007F08C0"/>
    <w:rPr>
      <w:rFonts w:ascii="Cambria" w:eastAsia="Times New Roman" w:hAnsi="Cambria"/>
      <w:b/>
      <w:bCs/>
      <w:i/>
      <w:iCs/>
      <w:sz w:val="20"/>
      <w:lang w:bidi="en-US"/>
    </w:rPr>
  </w:style>
  <w:style w:type="character" w:customStyle="1" w:styleId="Heading6Char">
    <w:name w:val="Heading 6 Char"/>
    <w:basedOn w:val="DefaultParagraphFont"/>
    <w:link w:val="Heading6"/>
    <w:semiHidden/>
    <w:rsid w:val="007F08C0"/>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7F08C0"/>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7F08C0"/>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7F08C0"/>
    <w:rPr>
      <w:rFonts w:ascii="Cambria" w:eastAsia="Times New Roman" w:hAnsi="Cambria"/>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F08C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paragraph" w:customStyle="1" w:styleId="Emphasis1">
    <w:name w:val="Emphasis1"/>
    <w:basedOn w:val="Normal"/>
    <w:link w:val="Emphasis"/>
    <w:autoRedefine/>
    <w:uiPriority w:val="20"/>
    <w:qFormat/>
    <w:rsid w:val="007F08C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7F08C0"/>
    <w:rPr>
      <w:rFonts w:asciiTheme="majorHAnsi" w:eastAsiaTheme="majorEastAsia" w:hAnsiTheme="majorHAnsi" w:cstheme="majorBidi"/>
      <w:color w:val="365F91"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7F08C0"/>
    <w:rPr>
      <w:rFonts w:asciiTheme="majorHAnsi" w:eastAsiaTheme="majorEastAsia" w:hAnsiTheme="majorHAnsi" w:cstheme="majorBidi"/>
      <w:color w:val="365F91"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7F08C0"/>
    <w:rPr>
      <w:rFonts w:asciiTheme="majorHAnsi" w:eastAsiaTheme="majorEastAsia" w:hAnsiTheme="majorHAnsi" w:cstheme="majorBidi"/>
      <w:color w:val="243F60" w:themeColor="accent1" w:themeShade="7F"/>
      <w:sz w:val="24"/>
      <w:szCs w:val="24"/>
    </w:rPr>
  </w:style>
  <w:style w:type="character" w:customStyle="1" w:styleId="Heading5Char1">
    <w:name w:val="Heading 5 Char1"/>
    <w:aliases w:val="Text Char1"/>
    <w:basedOn w:val="DefaultParagraphFont"/>
    <w:semiHidden/>
    <w:rsid w:val="007F08C0"/>
    <w:rPr>
      <w:rFonts w:asciiTheme="majorHAnsi" w:eastAsiaTheme="majorEastAsia" w:hAnsiTheme="majorHAnsi" w:cstheme="majorBidi" w:hint="default"/>
      <w:color w:val="365F91" w:themeColor="accent1" w:themeShade="BF"/>
      <w:sz w:val="22"/>
      <w:szCs w:val="22"/>
    </w:rPr>
  </w:style>
  <w:style w:type="paragraph" w:styleId="HTMLPreformatted">
    <w:name w:val="HTML Preformatted"/>
    <w:basedOn w:val="Normal"/>
    <w:link w:val="HTMLPreformattedChar"/>
    <w:semiHidden/>
    <w:unhideWhenUsed/>
    <w:rsid w:val="007F0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7F08C0"/>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7F08C0"/>
    <w:rPr>
      <w:rFonts w:ascii="Times New Roman" w:hAnsi="Times New Roman" w:cs="Times New Roman" w:hint="default"/>
    </w:rPr>
  </w:style>
  <w:style w:type="character" w:styleId="HTMLTypewriter">
    <w:name w:val="HTML Typewriter"/>
    <w:basedOn w:val="DefaultParagraphFont"/>
    <w:semiHidden/>
    <w:unhideWhenUsed/>
    <w:rsid w:val="007F08C0"/>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7F08C0"/>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7F08C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bCs w:val="0"/>
      <w:sz w:val="22"/>
      <w:szCs w:val="22"/>
      <w:lang w:bidi="en-US"/>
    </w:rPr>
  </w:style>
  <w:style w:type="character" w:customStyle="1" w:styleId="FootnoteTextChar">
    <w:name w:val="Footnote Text Char"/>
    <w:basedOn w:val="DefaultParagraphFont"/>
    <w:link w:val="FootnoteText"/>
    <w:semiHidden/>
    <w:locked/>
    <w:rsid w:val="007F08C0"/>
    <w:rPr>
      <w:rFonts w:eastAsia="Calibri" w:cs="Calibri"/>
      <w:szCs w:val="20"/>
      <w:lang w:eastAsia="zh-CN"/>
    </w:rPr>
  </w:style>
  <w:style w:type="character" w:customStyle="1" w:styleId="CommentTextChar">
    <w:name w:val="Comment Text Char"/>
    <w:basedOn w:val="DefaultParagraphFont"/>
    <w:link w:val="CommentText"/>
    <w:uiPriority w:val="99"/>
    <w:semiHidden/>
    <w:locked/>
    <w:rsid w:val="007F08C0"/>
    <w:rPr>
      <w:rFonts w:cs="Calibri"/>
      <w:szCs w:val="20"/>
    </w:rPr>
  </w:style>
  <w:style w:type="character" w:customStyle="1" w:styleId="HeaderChar">
    <w:name w:val="Header Char"/>
    <w:basedOn w:val="DefaultParagraphFont"/>
    <w:link w:val="Header"/>
    <w:uiPriority w:val="99"/>
    <w:semiHidden/>
    <w:locked/>
    <w:rsid w:val="007F08C0"/>
    <w:rPr>
      <w:rFonts w:cs="Calibri"/>
    </w:rPr>
  </w:style>
  <w:style w:type="character" w:customStyle="1" w:styleId="FooterChar">
    <w:name w:val="Footer Char"/>
    <w:basedOn w:val="DefaultParagraphFont"/>
    <w:link w:val="Footer"/>
    <w:uiPriority w:val="99"/>
    <w:semiHidden/>
    <w:locked/>
    <w:rsid w:val="007F08C0"/>
    <w:rPr>
      <w:rFonts w:cs="Calibri"/>
    </w:rPr>
  </w:style>
  <w:style w:type="character" w:customStyle="1" w:styleId="EndnoteTextChar">
    <w:name w:val="Endnote Text Char"/>
    <w:basedOn w:val="DefaultParagraphFont"/>
    <w:link w:val="EndnoteText"/>
    <w:semiHidden/>
    <w:locked/>
    <w:rsid w:val="007F08C0"/>
    <w:rPr>
      <w:rFonts w:ascii="Georgia" w:eastAsia="Times New Roman" w:hAnsi="Georgia"/>
      <w:szCs w:val="20"/>
    </w:rPr>
  </w:style>
  <w:style w:type="character" w:customStyle="1" w:styleId="ListBulletChar">
    <w:name w:val="List Bullet Char"/>
    <w:link w:val="ListBullet"/>
    <w:uiPriority w:val="99"/>
    <w:semiHidden/>
    <w:locked/>
    <w:rsid w:val="007F08C0"/>
    <w:rPr>
      <w:rFonts w:eastAsia="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7F08C0"/>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7F08C0"/>
    <w:pPr>
      <w:spacing w:line="256"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7F08C0"/>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7F08C0"/>
    <w:rPr>
      <w:rFonts w:cs="Calibri"/>
    </w:rPr>
  </w:style>
  <w:style w:type="character" w:customStyle="1" w:styleId="BodyTextIndentChar">
    <w:name w:val="Body Text Indent Char"/>
    <w:basedOn w:val="DefaultParagraphFont"/>
    <w:link w:val="BodyTextIndent"/>
    <w:uiPriority w:val="99"/>
    <w:semiHidden/>
    <w:locked/>
    <w:rsid w:val="007F08C0"/>
    <w:rPr>
      <w:rFonts w:cs="Calibri"/>
    </w:rPr>
  </w:style>
  <w:style w:type="character" w:customStyle="1" w:styleId="SubtitleChar">
    <w:name w:val="Subtitle Char"/>
    <w:aliases w:val="Underlined card text Char"/>
    <w:basedOn w:val="DefaultParagraphFont"/>
    <w:link w:val="Subtitle"/>
    <w:uiPriority w:val="99"/>
    <w:locked/>
    <w:rsid w:val="007F08C0"/>
    <w:rPr>
      <w:bCs/>
      <w:szCs w:val="26"/>
      <w:u w:val="single"/>
    </w:rPr>
  </w:style>
  <w:style w:type="paragraph" w:styleId="Subtitle">
    <w:name w:val="Subtitle"/>
    <w:aliases w:val="Underlined card text"/>
    <w:basedOn w:val="Normal"/>
    <w:next w:val="Normal"/>
    <w:link w:val="SubtitleChar"/>
    <w:uiPriority w:val="99"/>
    <w:qFormat/>
    <w:rsid w:val="007F08C0"/>
    <w:pPr>
      <w:spacing w:after="60" w:line="256" w:lineRule="auto"/>
      <w:outlineLvl w:val="1"/>
    </w:pPr>
    <w:rPr>
      <w:bCs/>
      <w:szCs w:val="26"/>
      <w:u w:val="single"/>
    </w:rPr>
  </w:style>
  <w:style w:type="character" w:customStyle="1" w:styleId="SubtitleChar1">
    <w:name w:val="Subtitle Char1"/>
    <w:aliases w:val="Underlined card text Char1"/>
    <w:basedOn w:val="DefaultParagraphFont"/>
    <w:uiPriority w:val="99"/>
    <w:rsid w:val="007F08C0"/>
    <w:rPr>
      <w:rFonts w:asciiTheme="minorHAnsi" w:hAnsiTheme="minorHAnsi" w:cstheme="minorBidi"/>
      <w:color w:val="5A5A5A" w:themeColor="text1" w:themeTint="A5"/>
      <w:spacing w:val="15"/>
    </w:rPr>
  </w:style>
  <w:style w:type="character" w:customStyle="1" w:styleId="DateChar">
    <w:name w:val="Date Char"/>
    <w:aliases w:val="date Char"/>
    <w:basedOn w:val="DefaultParagraphFont"/>
    <w:link w:val="Date"/>
    <w:uiPriority w:val="99"/>
    <w:semiHidden/>
    <w:locked/>
    <w:rsid w:val="007F08C0"/>
    <w:rPr>
      <w:rFonts w:ascii="Georgia" w:eastAsia="Times New Roman" w:hAnsi="Georgia"/>
    </w:rPr>
  </w:style>
  <w:style w:type="paragraph" w:styleId="Date">
    <w:name w:val="Date"/>
    <w:aliases w:val="date"/>
    <w:basedOn w:val="Normal"/>
    <w:next w:val="Normal"/>
    <w:link w:val="DateChar"/>
    <w:uiPriority w:val="99"/>
    <w:semiHidden/>
    <w:unhideWhenUsed/>
    <w:qFormat/>
    <w:rsid w:val="007F08C0"/>
    <w:pPr>
      <w:spacing w:line="256" w:lineRule="auto"/>
    </w:pPr>
    <w:rPr>
      <w:rFonts w:ascii="Georgia" w:eastAsia="Times New Roman" w:hAnsi="Georgia"/>
    </w:rPr>
  </w:style>
  <w:style w:type="character" w:customStyle="1" w:styleId="DateChar1">
    <w:name w:val="Date Char1"/>
    <w:aliases w:val="date Char1"/>
    <w:basedOn w:val="DefaultParagraphFont"/>
    <w:uiPriority w:val="99"/>
    <w:semiHidden/>
    <w:rsid w:val="007F08C0"/>
  </w:style>
  <w:style w:type="paragraph" w:styleId="BodyText">
    <w:name w:val="Body Text"/>
    <w:basedOn w:val="Normal"/>
    <w:link w:val="BodyTextChar"/>
    <w:uiPriority w:val="99"/>
    <w:semiHidden/>
    <w:unhideWhenUsed/>
    <w:rsid w:val="007F08C0"/>
    <w:pPr>
      <w:spacing w:after="120" w:line="256" w:lineRule="auto"/>
    </w:pPr>
    <w:rPr>
      <w:rFonts w:cs="Calibri"/>
    </w:rPr>
  </w:style>
  <w:style w:type="character" w:customStyle="1" w:styleId="BodyTextChar1">
    <w:name w:val="Body Text Char1"/>
    <w:basedOn w:val="DefaultParagraphFont"/>
    <w:uiPriority w:val="99"/>
    <w:semiHidden/>
    <w:rsid w:val="007F08C0"/>
  </w:style>
  <w:style w:type="character" w:customStyle="1" w:styleId="BodyTextFirstIndentChar">
    <w:name w:val="Body Text First Indent Char"/>
    <w:basedOn w:val="BodyTextChar"/>
    <w:link w:val="BodyTextFirstIndent"/>
    <w:semiHidden/>
    <w:locked/>
    <w:rsid w:val="007F08C0"/>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7F08C0"/>
    <w:rPr>
      <w:rFonts w:cs="Calibri"/>
    </w:rPr>
  </w:style>
  <w:style w:type="character" w:customStyle="1" w:styleId="BodyText3Char">
    <w:name w:val="Body Text 3 Char"/>
    <w:basedOn w:val="DefaultParagraphFont"/>
    <w:link w:val="BodyText3"/>
    <w:semiHidden/>
    <w:locked/>
    <w:rsid w:val="007F08C0"/>
    <w:rPr>
      <w:rFonts w:cs="Calibri"/>
      <w:szCs w:val="16"/>
    </w:rPr>
  </w:style>
  <w:style w:type="character" w:customStyle="1" w:styleId="BodyTextIndent2Char">
    <w:name w:val="Body Text Indent 2 Char"/>
    <w:basedOn w:val="DefaultParagraphFont"/>
    <w:link w:val="BodyTextIndent2"/>
    <w:semiHidden/>
    <w:locked/>
    <w:rsid w:val="007F08C0"/>
    <w:rPr>
      <w:rFonts w:cs="Calibri"/>
    </w:rPr>
  </w:style>
  <w:style w:type="character" w:customStyle="1" w:styleId="BodyTextIndent3Char">
    <w:name w:val="Body Text Indent 3 Char"/>
    <w:basedOn w:val="DefaultParagraphFont"/>
    <w:link w:val="BodyTextIndent3"/>
    <w:uiPriority w:val="99"/>
    <w:semiHidden/>
    <w:locked/>
    <w:rsid w:val="007F08C0"/>
    <w:rPr>
      <w:rFonts w:cs="Calibri"/>
      <w:szCs w:val="16"/>
    </w:rPr>
  </w:style>
  <w:style w:type="character" w:customStyle="1" w:styleId="PlainTextChar">
    <w:name w:val="Plain Text Char"/>
    <w:basedOn w:val="DefaultParagraphFont"/>
    <w:link w:val="PlainText"/>
    <w:semiHidden/>
    <w:locked/>
    <w:rsid w:val="007F08C0"/>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7F08C0"/>
    <w:pPr>
      <w:spacing w:line="256" w:lineRule="auto"/>
    </w:pPr>
    <w:rPr>
      <w:rFonts w:cs="Calibri"/>
      <w:szCs w:val="20"/>
    </w:rPr>
  </w:style>
  <w:style w:type="character" w:customStyle="1" w:styleId="CommentTextChar1">
    <w:name w:val="Comment Text Char1"/>
    <w:basedOn w:val="DefaultParagraphFont"/>
    <w:uiPriority w:val="99"/>
    <w:semiHidden/>
    <w:rsid w:val="007F08C0"/>
    <w:rPr>
      <w:sz w:val="20"/>
      <w:szCs w:val="20"/>
    </w:rPr>
  </w:style>
  <w:style w:type="character" w:customStyle="1" w:styleId="CommentSubjectChar">
    <w:name w:val="Comment Subject Char"/>
    <w:basedOn w:val="CommentTextChar"/>
    <w:link w:val="CommentSubject"/>
    <w:semiHidden/>
    <w:locked/>
    <w:rsid w:val="007F08C0"/>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7F08C0"/>
    <w:rPr>
      <w:rFonts w:ascii="Tahoma" w:hAnsi="Tahoma" w:cs="Tahoma"/>
      <w:szCs w:val="16"/>
    </w:rPr>
  </w:style>
  <w:style w:type="paragraph" w:styleId="ListParagraph">
    <w:name w:val="List Paragraph"/>
    <w:aliases w:val="6 font"/>
    <w:basedOn w:val="Normal"/>
    <w:uiPriority w:val="99"/>
    <w:qFormat/>
    <w:rsid w:val="007F08C0"/>
    <w:pPr>
      <w:spacing w:line="256" w:lineRule="auto"/>
      <w:ind w:left="720"/>
      <w:contextualSpacing/>
    </w:pPr>
  </w:style>
  <w:style w:type="paragraph" w:customStyle="1" w:styleId="msolistparagraphcxspfirst">
    <w:name w:val="msolistparagraphcxspfirst"/>
    <w:basedOn w:val="Normal"/>
    <w:uiPriority w:val="99"/>
    <w:qFormat/>
    <w:rsid w:val="007F08C0"/>
    <w:pPr>
      <w:spacing w:before="100" w:beforeAutospacing="1" w:after="100" w:afterAutospacing="1" w:line="256" w:lineRule="auto"/>
    </w:pPr>
    <w:rPr>
      <w:rFonts w:eastAsia="Times New Roman"/>
      <w:sz w:val="24"/>
    </w:rPr>
  </w:style>
  <w:style w:type="paragraph" w:customStyle="1" w:styleId="msolistparagraphcxsplast">
    <w:name w:val="msolistparagraphcxsplast"/>
    <w:basedOn w:val="Normal"/>
    <w:uiPriority w:val="99"/>
    <w:qFormat/>
    <w:rsid w:val="007F08C0"/>
    <w:pPr>
      <w:spacing w:before="100" w:beforeAutospacing="1" w:after="100" w:afterAutospacing="1" w:line="256" w:lineRule="auto"/>
    </w:pPr>
    <w:rPr>
      <w:rFonts w:eastAsia="Times New Roman"/>
      <w:sz w:val="24"/>
    </w:rPr>
  </w:style>
  <w:style w:type="character" w:customStyle="1" w:styleId="QuoteChar">
    <w:name w:val="Quote Char"/>
    <w:basedOn w:val="DefaultParagraphFont"/>
    <w:link w:val="Quote"/>
    <w:uiPriority w:val="29"/>
    <w:locked/>
    <w:rsid w:val="007F08C0"/>
    <w:rPr>
      <w:rFonts w:eastAsia="Times New Roman" w:cs="Calibri"/>
      <w:iCs/>
      <w:color w:val="000000"/>
      <w:lang w:bidi="en-US"/>
    </w:rPr>
  </w:style>
  <w:style w:type="paragraph" w:customStyle="1" w:styleId="textbold">
    <w:name w:val="text bold"/>
    <w:basedOn w:val="Normal"/>
    <w:uiPriority w:val="7"/>
    <w:qFormat/>
    <w:rsid w:val="007F08C0"/>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F08C0"/>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7F08C0"/>
    <w:rPr>
      <w:rFonts w:cs="Calibri"/>
      <w:b/>
      <w:sz w:val="24"/>
    </w:rPr>
  </w:style>
  <w:style w:type="paragraph" w:customStyle="1" w:styleId="Analytic">
    <w:name w:val="Analytic"/>
    <w:basedOn w:val="Normal"/>
    <w:link w:val="AnalyticChar"/>
    <w:autoRedefine/>
    <w:qFormat/>
    <w:rsid w:val="007F08C0"/>
    <w:pPr>
      <w:spacing w:line="256" w:lineRule="auto"/>
    </w:pPr>
    <w:rPr>
      <w:rFonts w:cs="Calibri"/>
      <w:b/>
      <w:sz w:val="24"/>
    </w:rPr>
  </w:style>
  <w:style w:type="paragraph" w:customStyle="1" w:styleId="BreakTag">
    <w:name w:val="Break Tag"/>
    <w:basedOn w:val="Normal"/>
    <w:autoRedefine/>
    <w:uiPriority w:val="4"/>
    <w:qFormat/>
    <w:rsid w:val="007F08C0"/>
    <w:pPr>
      <w:spacing w:before="240" w:line="256" w:lineRule="auto"/>
    </w:pPr>
    <w:rPr>
      <w:b/>
      <w:sz w:val="26"/>
    </w:rPr>
  </w:style>
  <w:style w:type="character" w:customStyle="1" w:styleId="BreakBlockChar">
    <w:name w:val="Break Block Char"/>
    <w:basedOn w:val="DefaultParagraphFont"/>
    <w:link w:val="BreakBlock"/>
    <w:locked/>
    <w:rsid w:val="007F08C0"/>
    <w:rPr>
      <w:rFonts w:ascii="Arial Bold" w:hAnsi="Arial Bold" w:cs="Calibri"/>
      <w:b/>
      <w:caps/>
      <w:sz w:val="32"/>
      <w:u w:val="single"/>
    </w:rPr>
  </w:style>
  <w:style w:type="paragraph" w:customStyle="1" w:styleId="BreakBlock">
    <w:name w:val="Break Block"/>
    <w:basedOn w:val="Normal"/>
    <w:link w:val="BreakBlockChar"/>
    <w:autoRedefine/>
    <w:qFormat/>
    <w:rsid w:val="007F08C0"/>
    <w:pPr>
      <w:spacing w:before="240" w:line="256" w:lineRule="auto"/>
      <w:jc w:val="center"/>
    </w:pPr>
    <w:rPr>
      <w:rFonts w:ascii="Arial Bold" w:hAnsi="Arial Bold" w:cs="Calibri"/>
      <w:b/>
      <w:caps/>
      <w:sz w:val="32"/>
      <w:u w:val="single"/>
    </w:rPr>
  </w:style>
  <w:style w:type="character" w:customStyle="1" w:styleId="evidencetextChar1">
    <w:name w:val="evidence text Char1"/>
    <w:link w:val="evidencetext"/>
    <w:locked/>
    <w:rsid w:val="007F08C0"/>
    <w:rPr>
      <w:rFonts w:cs="Calibri"/>
      <w:color w:val="000000"/>
      <w:lang w:val="x-none" w:eastAsia="x-none"/>
    </w:rPr>
  </w:style>
  <w:style w:type="paragraph" w:customStyle="1" w:styleId="evidencetext">
    <w:name w:val="evidence text"/>
    <w:basedOn w:val="Normal"/>
    <w:link w:val="evidencetextChar1"/>
    <w:qFormat/>
    <w:rsid w:val="007F08C0"/>
    <w:pPr>
      <w:spacing w:line="256" w:lineRule="auto"/>
      <w:ind w:left="432" w:right="432"/>
    </w:pPr>
    <w:rPr>
      <w:rFonts w:cs="Calibri"/>
      <w:color w:val="000000"/>
      <w:lang w:val="x-none" w:eastAsia="x-none"/>
    </w:rPr>
  </w:style>
  <w:style w:type="character" w:customStyle="1" w:styleId="NothingChar">
    <w:name w:val="Nothing Char"/>
    <w:basedOn w:val="DefaultParagraphFont"/>
    <w:link w:val="Nothing"/>
    <w:locked/>
    <w:rsid w:val="007F08C0"/>
    <w:rPr>
      <w:rFonts w:ascii="Times New Roman" w:eastAsia="Times New Roman" w:hAnsi="Times New Roman" w:cs="Times New Roman"/>
      <w:sz w:val="20"/>
      <w:szCs w:val="24"/>
    </w:rPr>
  </w:style>
  <w:style w:type="paragraph" w:customStyle="1" w:styleId="Nothing">
    <w:name w:val="Nothing"/>
    <w:link w:val="NothingChar"/>
    <w:qFormat/>
    <w:rsid w:val="007F08C0"/>
    <w:pPr>
      <w:jc w:val="both"/>
    </w:pPr>
    <w:rPr>
      <w:rFonts w:ascii="Times New Roman" w:eastAsia="Times New Roman" w:hAnsi="Times New Roman" w:cs="Times New Roman"/>
      <w:sz w:val="20"/>
      <w:szCs w:val="24"/>
    </w:rPr>
  </w:style>
  <w:style w:type="character" w:customStyle="1" w:styleId="Style4Char">
    <w:name w:val="Style4 Char"/>
    <w:link w:val="Style4"/>
    <w:locked/>
    <w:rsid w:val="007F08C0"/>
    <w:rPr>
      <w:rFonts w:eastAsia="Times New Roman" w:cs="Calibri"/>
      <w:u w:val="single"/>
    </w:rPr>
  </w:style>
  <w:style w:type="paragraph" w:customStyle="1" w:styleId="Style4">
    <w:name w:val="Style4"/>
    <w:basedOn w:val="Normal"/>
    <w:link w:val="Style4Char"/>
    <w:qFormat/>
    <w:rsid w:val="007F08C0"/>
    <w:pPr>
      <w:spacing w:line="256" w:lineRule="auto"/>
    </w:pPr>
    <w:rPr>
      <w:rFonts w:eastAsia="Times New Roman" w:cs="Calibri"/>
      <w:u w:val="single"/>
    </w:rPr>
  </w:style>
  <w:style w:type="character" w:customStyle="1" w:styleId="Stylecard11ptChar">
    <w:name w:val="Style card + 11 pt Char"/>
    <w:link w:val="Stylecard11pt"/>
    <w:locked/>
    <w:rsid w:val="007F08C0"/>
    <w:rPr>
      <w:rFonts w:eastAsia="SimSun" w:cs="Calibri"/>
      <w:lang w:eastAsia="zh-CN"/>
    </w:rPr>
  </w:style>
  <w:style w:type="paragraph" w:customStyle="1" w:styleId="Stylecard11pt">
    <w:name w:val="Style card + 11 pt"/>
    <w:basedOn w:val="Normal"/>
    <w:link w:val="Stylecard11ptChar"/>
    <w:qFormat/>
    <w:rsid w:val="007F08C0"/>
    <w:pPr>
      <w:spacing w:line="256" w:lineRule="auto"/>
      <w:ind w:left="288" w:right="288"/>
    </w:pPr>
    <w:rPr>
      <w:rFonts w:eastAsia="SimSun" w:cs="Calibri"/>
      <w:lang w:eastAsia="zh-CN"/>
    </w:rPr>
  </w:style>
  <w:style w:type="character" w:customStyle="1" w:styleId="MinimizeChar">
    <w:name w:val="Minimize Char"/>
    <w:link w:val="Minimize"/>
    <w:locked/>
    <w:rsid w:val="007F08C0"/>
    <w:rPr>
      <w:rFonts w:cs="Calibri"/>
      <w:color w:val="000000"/>
      <w:sz w:val="12"/>
      <w:szCs w:val="20"/>
    </w:rPr>
  </w:style>
  <w:style w:type="paragraph" w:customStyle="1" w:styleId="Minimize">
    <w:name w:val="Minimize"/>
    <w:basedOn w:val="Normal"/>
    <w:next w:val="Normal"/>
    <w:link w:val="MinimizeChar"/>
    <w:qFormat/>
    <w:rsid w:val="007F08C0"/>
    <w:pPr>
      <w:widowControl w:val="0"/>
      <w:autoSpaceDE w:val="0"/>
      <w:autoSpaceDN w:val="0"/>
      <w:adjustRightInd w:val="0"/>
      <w:spacing w:after="200" w:line="276" w:lineRule="auto"/>
      <w:ind w:left="288" w:right="288"/>
    </w:pPr>
    <w:rPr>
      <w:rFonts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7F08C0"/>
    <w:rPr>
      <w:rFonts w:ascii="Arial" w:eastAsiaTheme="minorHAnsi" w:hAnsi="Arial" w:cs="Arial"/>
      <w:u w:val="single"/>
    </w:rPr>
  </w:style>
  <w:style w:type="character" w:customStyle="1" w:styleId="cardtextChar">
    <w:name w:val="card text Char"/>
    <w:basedOn w:val="DefaultParagraphFont"/>
    <w:link w:val="cardtext"/>
    <w:locked/>
    <w:rsid w:val="007F08C0"/>
    <w:rPr>
      <w:rFonts w:cs="Calibri"/>
    </w:rPr>
  </w:style>
  <w:style w:type="paragraph" w:customStyle="1" w:styleId="cardtext">
    <w:name w:val="card text"/>
    <w:basedOn w:val="Normal"/>
    <w:link w:val="cardtextChar"/>
    <w:qFormat/>
    <w:rsid w:val="007F08C0"/>
    <w:pPr>
      <w:spacing w:line="256" w:lineRule="auto"/>
      <w:ind w:left="288" w:right="288"/>
    </w:pPr>
    <w:rPr>
      <w:rFonts w:cs="Calibri"/>
    </w:rPr>
  </w:style>
  <w:style w:type="character" w:customStyle="1" w:styleId="StyleStyle411ptChar">
    <w:name w:val="Style Style4 + 11 pt Char"/>
    <w:basedOn w:val="DefaultParagraphFont"/>
    <w:link w:val="StyleStyle411pt"/>
    <w:locked/>
    <w:rsid w:val="007F08C0"/>
    <w:rPr>
      <w:rFonts w:eastAsia="Times New Roman" w:cs="Calibri"/>
      <w:u w:val="single"/>
    </w:rPr>
  </w:style>
  <w:style w:type="paragraph" w:customStyle="1" w:styleId="StyleStyle411pt">
    <w:name w:val="Style Style4 + 11 pt"/>
    <w:basedOn w:val="Normal"/>
    <w:link w:val="StyleStyle411ptChar"/>
    <w:qFormat/>
    <w:rsid w:val="007F08C0"/>
    <w:pPr>
      <w:spacing w:after="200" w:line="276" w:lineRule="auto"/>
    </w:pPr>
    <w:rPr>
      <w:rFonts w:eastAsia="Times New Roman" w:cs="Calibri"/>
      <w:u w:val="single"/>
    </w:rPr>
  </w:style>
  <w:style w:type="character" w:customStyle="1" w:styleId="StyleStyle411ptBoldChar">
    <w:name w:val="Style Style4 + 11 pt Bold Char"/>
    <w:basedOn w:val="DefaultParagraphFont"/>
    <w:link w:val="StyleStyle411ptBold"/>
    <w:locked/>
    <w:rsid w:val="007F08C0"/>
    <w:rPr>
      <w:rFonts w:eastAsia="Times New Roman" w:cs="Calibri"/>
      <w:b/>
      <w:bCs/>
      <w:u w:val="single"/>
    </w:rPr>
  </w:style>
  <w:style w:type="paragraph" w:customStyle="1" w:styleId="StyleStyle411ptBold">
    <w:name w:val="Style Style4 + 11 pt Bold"/>
    <w:basedOn w:val="Normal"/>
    <w:link w:val="StyleStyle411ptBoldChar"/>
    <w:qFormat/>
    <w:rsid w:val="007F08C0"/>
    <w:pPr>
      <w:spacing w:line="256" w:lineRule="auto"/>
    </w:pPr>
    <w:rPr>
      <w:rFonts w:eastAsia="Times New Roman" w:cs="Calibri"/>
      <w:b/>
      <w:bCs/>
      <w:u w:val="single"/>
    </w:rPr>
  </w:style>
  <w:style w:type="paragraph" w:customStyle="1" w:styleId="BlockTitle">
    <w:name w:val="Block Title"/>
    <w:basedOn w:val="Normal"/>
    <w:next w:val="Normal"/>
    <w:uiPriority w:val="99"/>
    <w:qFormat/>
    <w:rsid w:val="007F08C0"/>
    <w:pPr>
      <w:spacing w:after="120" w:line="256" w:lineRule="auto"/>
      <w:jc w:val="center"/>
      <w:outlineLvl w:val="0"/>
    </w:pPr>
    <w:rPr>
      <w:rFonts w:eastAsia="Times New Roman"/>
      <w:b/>
      <w:sz w:val="32"/>
      <w:szCs w:val="20"/>
      <w:u w:val="single"/>
    </w:rPr>
  </w:style>
  <w:style w:type="character" w:customStyle="1" w:styleId="CardsChar1">
    <w:name w:val="Cards Char1"/>
    <w:link w:val="Cards"/>
    <w:locked/>
    <w:rsid w:val="007F08C0"/>
    <w:rPr>
      <w:rFonts w:eastAsia="Times New Roman" w:cs="Times New Roman"/>
      <w:sz w:val="20"/>
      <w:szCs w:val="20"/>
    </w:rPr>
  </w:style>
  <w:style w:type="paragraph" w:customStyle="1" w:styleId="Cards">
    <w:name w:val="Cards"/>
    <w:basedOn w:val="Normal"/>
    <w:link w:val="CardsChar1"/>
    <w:qFormat/>
    <w:rsid w:val="007F08C0"/>
    <w:pPr>
      <w:autoSpaceDE w:val="0"/>
      <w:autoSpaceDN w:val="0"/>
      <w:adjustRightInd w:val="0"/>
      <w:spacing w:line="256" w:lineRule="auto"/>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7F08C0"/>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7F08C0"/>
    <w:pPr>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7F08C0"/>
    <w:rPr>
      <w:rFonts w:eastAsia="Times New Roman" w:cs="Calibri"/>
      <w:b/>
      <w:szCs w:val="20"/>
    </w:rPr>
  </w:style>
  <w:style w:type="paragraph" w:customStyle="1" w:styleId="Normaltag">
    <w:name w:val="Normal tag"/>
    <w:basedOn w:val="Normal"/>
    <w:link w:val="NormaltagChar"/>
    <w:uiPriority w:val="99"/>
    <w:qFormat/>
    <w:rsid w:val="007F08C0"/>
    <w:pPr>
      <w:spacing w:line="256" w:lineRule="auto"/>
    </w:pPr>
    <w:rPr>
      <w:rFonts w:eastAsia="Times New Roman" w:cs="Calibri"/>
      <w:b/>
      <w:szCs w:val="20"/>
    </w:rPr>
  </w:style>
  <w:style w:type="character" w:customStyle="1" w:styleId="Heading1Char3">
    <w:name w:val="Heading 1 Char3"/>
    <w:basedOn w:val="DefaultParagraphFont"/>
    <w:link w:val="cites"/>
    <w:locked/>
    <w:rsid w:val="007F08C0"/>
    <w:rPr>
      <w:rFonts w:ascii="Times New Roman" w:eastAsia="Malgun Gothic" w:hAnsi="Times New Roman" w:cs="Times New Roman"/>
      <w:b/>
      <w:sz w:val="24"/>
      <w:szCs w:val="24"/>
      <w:u w:val="single"/>
    </w:rPr>
  </w:style>
  <w:style w:type="paragraph" w:customStyle="1" w:styleId="cites">
    <w:name w:val="cites"/>
    <w:link w:val="Heading1Char3"/>
    <w:autoRedefine/>
    <w:qFormat/>
    <w:rsid w:val="007F08C0"/>
    <w:pPr>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7F08C0"/>
    <w:rPr>
      <w:rFonts w:ascii="Times New Roman" w:eastAsia="Malgun Gothic" w:hAnsi="Times New Roman" w:cs="Times New Roman"/>
      <w:sz w:val="12"/>
      <w:szCs w:val="24"/>
    </w:rPr>
  </w:style>
  <w:style w:type="paragraph" w:customStyle="1" w:styleId="tiny">
    <w:name w:val="tiny"/>
    <w:next w:val="Normal"/>
    <w:link w:val="tinyChar"/>
    <w:autoRedefine/>
    <w:qFormat/>
    <w:rsid w:val="007F08C0"/>
    <w:pPr>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7F08C0"/>
    <w:pPr>
      <w:spacing w:after="240" w:line="256" w:lineRule="auto"/>
      <w:jc w:val="center"/>
    </w:pPr>
    <w:rPr>
      <w:rFonts w:eastAsia="Times New Roman"/>
      <w:b/>
      <w:sz w:val="32"/>
      <w:u w:val="single"/>
      <w:lang w:bidi="en-US"/>
    </w:rPr>
  </w:style>
  <w:style w:type="paragraph" w:customStyle="1" w:styleId="TxBrp1">
    <w:name w:val="TxBr_p1"/>
    <w:basedOn w:val="Normal"/>
    <w:uiPriority w:val="99"/>
    <w:qFormat/>
    <w:rsid w:val="007F08C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7F08C0"/>
    <w:pPr>
      <w:spacing w:before="100" w:beforeAutospacing="1" w:after="100" w:afterAutospacing="1" w:line="256" w:lineRule="auto"/>
    </w:pPr>
    <w:rPr>
      <w:rFonts w:eastAsia="Times New Roman"/>
      <w:lang w:bidi="en-US"/>
    </w:rPr>
  </w:style>
  <w:style w:type="character" w:customStyle="1" w:styleId="hatChar">
    <w:name w:val="hat Char"/>
    <w:basedOn w:val="DefaultParagraphFont"/>
    <w:link w:val="hat"/>
    <w:locked/>
    <w:rsid w:val="007F08C0"/>
    <w:rPr>
      <w:rFonts w:eastAsia="Times New Roman" w:cs="Calibri"/>
      <w:b/>
      <w:bCs/>
      <w:sz w:val="32"/>
      <w:u w:val="single"/>
      <w:lang w:bidi="en-US"/>
    </w:rPr>
  </w:style>
  <w:style w:type="paragraph" w:customStyle="1" w:styleId="hat">
    <w:name w:val="hat"/>
    <w:basedOn w:val="Normal"/>
    <w:next w:val="Normal"/>
    <w:link w:val="hatChar"/>
    <w:qFormat/>
    <w:rsid w:val="007F08C0"/>
    <w:pPr>
      <w:spacing w:before="240" w:after="240" w:line="256" w:lineRule="auto"/>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7F08C0"/>
    <w:pPr>
      <w:spacing w:line="256" w:lineRule="auto"/>
      <w:ind w:left="144"/>
    </w:pPr>
    <w:rPr>
      <w:rFonts w:eastAsia="Times New Roman"/>
      <w:sz w:val="20"/>
      <w:lang w:bidi="en-US"/>
    </w:rPr>
  </w:style>
  <w:style w:type="paragraph" w:customStyle="1" w:styleId="Default">
    <w:name w:val="Default"/>
    <w:uiPriority w:val="99"/>
    <w:qFormat/>
    <w:rsid w:val="007F08C0"/>
    <w:pPr>
      <w:autoSpaceDE w:val="0"/>
      <w:autoSpaceDN w:val="0"/>
      <w:adjustRightInd w:val="0"/>
    </w:pPr>
    <w:rPr>
      <w:rFonts w:ascii="Times New Roman" w:eastAsia="Times New Roman" w:hAnsi="Times New Roman" w:cs="Times New Roman"/>
      <w:color w:val="000000"/>
      <w:sz w:val="24"/>
      <w:szCs w:val="24"/>
    </w:rPr>
  </w:style>
  <w:style w:type="character" w:customStyle="1" w:styleId="CitesChar2">
    <w:name w:val="Cites Char2"/>
    <w:link w:val="Cites0"/>
    <w:locked/>
    <w:rsid w:val="007F08C0"/>
    <w:rPr>
      <w:rFonts w:ascii="Times New Roman" w:eastAsia="Times New Roman" w:hAnsi="Times New Roman" w:cs="Times New Roman"/>
      <w:b/>
      <w:bCs/>
      <w:sz w:val="20"/>
      <w:szCs w:val="20"/>
    </w:rPr>
  </w:style>
  <w:style w:type="paragraph" w:customStyle="1" w:styleId="Cites0">
    <w:name w:val="Cites"/>
    <w:basedOn w:val="Normal"/>
    <w:link w:val="CitesChar2"/>
    <w:qFormat/>
    <w:rsid w:val="007F08C0"/>
    <w:pPr>
      <w:widowControl w:val="0"/>
      <w:autoSpaceDE w:val="0"/>
      <w:autoSpaceDN w:val="0"/>
      <w:adjustRightInd w:val="0"/>
      <w:spacing w:line="256" w:lineRule="auto"/>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7F08C0"/>
    <w:rPr>
      <w:rFonts w:eastAsia="Calibri" w:cs="Calibri"/>
      <w:szCs w:val="18"/>
    </w:rPr>
  </w:style>
  <w:style w:type="paragraph" w:customStyle="1" w:styleId="SmallFont">
    <w:name w:val="Small Font"/>
    <w:basedOn w:val="Normal"/>
    <w:link w:val="SmallFontChar"/>
    <w:qFormat/>
    <w:rsid w:val="007F08C0"/>
    <w:pPr>
      <w:spacing w:after="200" w:line="256" w:lineRule="auto"/>
      <w:jc w:val="both"/>
    </w:pPr>
    <w:rPr>
      <w:rFonts w:eastAsia="Calibri" w:cs="Calibri"/>
      <w:szCs w:val="18"/>
    </w:rPr>
  </w:style>
  <w:style w:type="character" w:customStyle="1" w:styleId="BlockHeadingsChar">
    <w:name w:val="Block Headings Char"/>
    <w:link w:val="BlockHeadings"/>
    <w:locked/>
    <w:rsid w:val="007F08C0"/>
    <w:rPr>
      <w:rFonts w:eastAsia="Times New Roman" w:cs="Times New Roman"/>
      <w:b/>
      <w:sz w:val="20"/>
      <w:szCs w:val="20"/>
    </w:rPr>
  </w:style>
  <w:style w:type="paragraph" w:customStyle="1" w:styleId="BlockHeadings">
    <w:name w:val="Block Headings"/>
    <w:basedOn w:val="Normal"/>
    <w:link w:val="BlockHeadingsChar"/>
    <w:qFormat/>
    <w:rsid w:val="007F08C0"/>
    <w:pPr>
      <w:autoSpaceDE w:val="0"/>
      <w:autoSpaceDN w:val="0"/>
      <w:adjustRightInd w:val="0"/>
      <w:spacing w:line="256" w:lineRule="auto"/>
      <w:jc w:val="center"/>
      <w:outlineLvl w:val="0"/>
    </w:pPr>
    <w:rPr>
      <w:rFonts w:eastAsia="Times New Roman" w:cs="Times New Roman"/>
      <w:b/>
      <w:sz w:val="20"/>
      <w:szCs w:val="20"/>
    </w:rPr>
  </w:style>
  <w:style w:type="paragraph" w:customStyle="1" w:styleId="loose">
    <w:name w:val="loose"/>
    <w:basedOn w:val="Normal"/>
    <w:uiPriority w:val="99"/>
    <w:qFormat/>
    <w:rsid w:val="007F08C0"/>
    <w:pPr>
      <w:spacing w:before="210" w:line="256" w:lineRule="auto"/>
    </w:pPr>
    <w:rPr>
      <w:rFonts w:eastAsia="Times New Roman"/>
      <w:lang w:eastAsia="zh-CN" w:bidi="he-IL"/>
    </w:rPr>
  </w:style>
  <w:style w:type="paragraph" w:customStyle="1" w:styleId="UnderlinedText">
    <w:name w:val="Underlined Text"/>
    <w:basedOn w:val="Normal"/>
    <w:uiPriority w:val="99"/>
    <w:qFormat/>
    <w:rsid w:val="007F08C0"/>
    <w:pPr>
      <w:spacing w:line="256" w:lineRule="auto"/>
    </w:pPr>
    <w:rPr>
      <w:rFonts w:eastAsia="Times New Roman"/>
      <w:b/>
      <w:szCs w:val="20"/>
    </w:rPr>
  </w:style>
  <w:style w:type="character" w:customStyle="1" w:styleId="SmalltextChar">
    <w:name w:val="Small text Char"/>
    <w:aliases w:val="Quote1 Char1"/>
    <w:link w:val="Smalltext"/>
    <w:locked/>
    <w:rsid w:val="007F08C0"/>
    <w:rPr>
      <w:rFonts w:ascii="Arial Narrow" w:eastAsia="Times New Roman" w:hAnsi="Arial Narrow" w:cs="Calibri"/>
    </w:rPr>
  </w:style>
  <w:style w:type="paragraph" w:customStyle="1" w:styleId="Smalltext">
    <w:name w:val="Small text"/>
    <w:aliases w:val="Quote1,Quote11"/>
    <w:basedOn w:val="Normal"/>
    <w:link w:val="SmalltextChar"/>
    <w:qFormat/>
    <w:rsid w:val="007F08C0"/>
    <w:pPr>
      <w:spacing w:line="256" w:lineRule="auto"/>
    </w:pPr>
    <w:rPr>
      <w:rFonts w:ascii="Arial Narrow" w:eastAsia="Times New Roman" w:hAnsi="Arial Narrow" w:cs="Calibri"/>
    </w:rPr>
  </w:style>
  <w:style w:type="character" w:customStyle="1" w:styleId="BoldUnderlineChar">
    <w:name w:val="BoldUnderline Char"/>
    <w:basedOn w:val="DefaultParagraphFont"/>
    <w:link w:val="BoldUnderline"/>
    <w:uiPriority w:val="99"/>
    <w:locked/>
    <w:rsid w:val="007F08C0"/>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7F08C0"/>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7F08C0"/>
    <w:pPr>
      <w:spacing w:line="256" w:lineRule="auto"/>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7F08C0"/>
    <w:rPr>
      <w:rFonts w:eastAsia="Times New Roman"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7F08C0"/>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7F08C0"/>
    <w:rPr>
      <w:u w:val="single"/>
    </w:rPr>
  </w:style>
  <w:style w:type="paragraph" w:customStyle="1" w:styleId="UnderlineChar4">
    <w:name w:val="Underline Char4"/>
    <w:basedOn w:val="Normal"/>
    <w:link w:val="UnderlineChar4Char"/>
    <w:qFormat/>
    <w:rsid w:val="007F08C0"/>
    <w:pPr>
      <w:spacing w:line="256" w:lineRule="auto"/>
    </w:pPr>
    <w:rPr>
      <w:u w:val="single"/>
    </w:rPr>
  </w:style>
  <w:style w:type="character" w:customStyle="1" w:styleId="BoldandUnderlineChar3Char2">
    <w:name w:val="Bold and Underline Char3 Char2"/>
    <w:basedOn w:val="DefaultParagraphFont"/>
    <w:link w:val="BoldandUnderlineChar3"/>
    <w:locked/>
    <w:rsid w:val="007F08C0"/>
    <w:rPr>
      <w:b/>
      <w:u w:val="single"/>
    </w:rPr>
  </w:style>
  <w:style w:type="paragraph" w:customStyle="1" w:styleId="BoldandUnderlineChar3">
    <w:name w:val="Bold and Underline Char3"/>
    <w:basedOn w:val="Normal"/>
    <w:link w:val="BoldandUnderlineChar3Char2"/>
    <w:qFormat/>
    <w:rsid w:val="007F08C0"/>
    <w:pPr>
      <w:spacing w:line="256" w:lineRule="auto"/>
    </w:pPr>
    <w:rPr>
      <w:b/>
      <w:u w:val="single"/>
    </w:rPr>
  </w:style>
  <w:style w:type="character" w:customStyle="1" w:styleId="StyleUnderlineChar11ptChar">
    <w:name w:val="Style Underline Char + 11 pt Char"/>
    <w:basedOn w:val="DefaultParagraphFont"/>
    <w:link w:val="StyleUnderlineChar11pt"/>
    <w:locked/>
    <w:rsid w:val="007F08C0"/>
    <w:rPr>
      <w:rFonts w:eastAsia="Times New Roman" w:cs="Calibri"/>
      <w:u w:val="single"/>
    </w:rPr>
  </w:style>
  <w:style w:type="paragraph" w:customStyle="1" w:styleId="StyleUnderlineChar11pt">
    <w:name w:val="Style Underline Char + 11 pt"/>
    <w:basedOn w:val="Normal"/>
    <w:link w:val="StyleUnderlineChar11ptChar"/>
    <w:qFormat/>
    <w:rsid w:val="007F08C0"/>
    <w:pPr>
      <w:spacing w:line="256" w:lineRule="auto"/>
    </w:pPr>
    <w:rPr>
      <w:rFonts w:eastAsia="Times New Roman" w:cs="Calibri"/>
      <w:u w:val="single"/>
    </w:rPr>
  </w:style>
  <w:style w:type="character" w:customStyle="1" w:styleId="StyleUnderlineChar11ptBoldChar">
    <w:name w:val="Style Underline Char + 11 pt Bold Char"/>
    <w:basedOn w:val="DefaultParagraphFont"/>
    <w:link w:val="StyleUnderlineChar11ptBold"/>
    <w:locked/>
    <w:rsid w:val="007F08C0"/>
    <w:rPr>
      <w:rFonts w:eastAsia="Times New Roman" w:cs="Calibri"/>
      <w:b/>
      <w:bCs/>
      <w:u w:val="single"/>
    </w:rPr>
  </w:style>
  <w:style w:type="paragraph" w:customStyle="1" w:styleId="StyleUnderlineChar11ptBold">
    <w:name w:val="Style Underline Char + 11 pt Bold"/>
    <w:basedOn w:val="Normal"/>
    <w:link w:val="StyleUnderlineChar11ptBoldChar"/>
    <w:qFormat/>
    <w:rsid w:val="007F08C0"/>
    <w:pPr>
      <w:spacing w:line="256" w:lineRule="auto"/>
    </w:pPr>
    <w:rPr>
      <w:rFonts w:eastAsia="Times New Roman" w:cs="Calibri"/>
      <w:b/>
      <w:bCs/>
      <w:u w:val="single"/>
    </w:rPr>
  </w:style>
  <w:style w:type="character" w:customStyle="1" w:styleId="Style3Char">
    <w:name w:val="Style3 Char"/>
    <w:basedOn w:val="DefaultParagraphFont"/>
    <w:link w:val="Style3"/>
    <w:locked/>
    <w:rsid w:val="007F08C0"/>
    <w:rPr>
      <w:rFonts w:ascii="Arial Narrow" w:eastAsia="Times New Roman" w:hAnsi="Arial Narrow" w:cs="Calibri"/>
      <w:b/>
    </w:rPr>
  </w:style>
  <w:style w:type="paragraph" w:customStyle="1" w:styleId="Style3">
    <w:name w:val="Style3"/>
    <w:basedOn w:val="Normal"/>
    <w:link w:val="Style3Char"/>
    <w:qFormat/>
    <w:rsid w:val="007F08C0"/>
    <w:pPr>
      <w:spacing w:line="256" w:lineRule="auto"/>
    </w:pPr>
    <w:rPr>
      <w:rFonts w:ascii="Arial Narrow" w:eastAsia="Times New Roman" w:hAnsi="Arial Narrow" w:cs="Calibri"/>
      <w:b/>
    </w:rPr>
  </w:style>
  <w:style w:type="character" w:customStyle="1" w:styleId="Stylecard11ptUnderlineChar">
    <w:name w:val="Style card + 11 pt Underline Char"/>
    <w:link w:val="Stylecard11ptUnderline"/>
    <w:locked/>
    <w:rsid w:val="007F08C0"/>
    <w:rPr>
      <w:rFonts w:eastAsia="SimSun" w:cs="Calibri"/>
      <w:u w:val="single"/>
      <w:lang w:eastAsia="zh-CN"/>
    </w:rPr>
  </w:style>
  <w:style w:type="paragraph" w:customStyle="1" w:styleId="Stylecard11ptUnderline">
    <w:name w:val="Style card + 11 pt Underline"/>
    <w:basedOn w:val="Normal"/>
    <w:link w:val="Stylecard11ptUnderlineChar"/>
    <w:qFormat/>
    <w:rsid w:val="007F08C0"/>
    <w:pPr>
      <w:spacing w:line="256" w:lineRule="auto"/>
      <w:ind w:left="288" w:right="288"/>
    </w:pPr>
    <w:rPr>
      <w:rFonts w:eastAsia="SimSun" w:cs="Calibri"/>
      <w:u w:val="single"/>
      <w:lang w:eastAsia="zh-CN"/>
    </w:rPr>
  </w:style>
  <w:style w:type="character" w:customStyle="1" w:styleId="Stylecard11ptBoldUnderlineChar">
    <w:name w:val="Style card + 11 pt Bold Underline Char"/>
    <w:link w:val="Stylecard11ptBoldUnderline"/>
    <w:locked/>
    <w:rsid w:val="007F08C0"/>
    <w:rPr>
      <w:rFonts w:eastAsia="SimSun" w:cs="Calibri"/>
      <w:b/>
      <w:bCs/>
      <w:u w:val="single"/>
      <w:lang w:eastAsia="zh-CN"/>
    </w:rPr>
  </w:style>
  <w:style w:type="paragraph" w:customStyle="1" w:styleId="Stylecard11ptBoldUnderline">
    <w:name w:val="Style card + 11 pt Bold Underline"/>
    <w:basedOn w:val="Normal"/>
    <w:link w:val="Stylecard11ptBoldUnderlineChar"/>
    <w:qFormat/>
    <w:rsid w:val="007F08C0"/>
    <w:pPr>
      <w:spacing w:line="256" w:lineRule="auto"/>
      <w:ind w:left="288" w:right="288"/>
    </w:pPr>
    <w:rPr>
      <w:rFonts w:eastAsia="SimSun" w:cs="Calibri"/>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7F08C0"/>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7F08C0"/>
    <w:pPr>
      <w:spacing w:line="256" w:lineRule="auto"/>
      <w:ind w:left="288" w:right="288"/>
    </w:pPr>
    <w:rPr>
      <w:rFonts w:eastAsia="SimSun" w:cs="Calibri"/>
      <w:u w:val="single"/>
      <w:lang w:eastAsia="zh-CN"/>
    </w:rPr>
  </w:style>
  <w:style w:type="character" w:customStyle="1" w:styleId="StyleUnderlining11ptChar">
    <w:name w:val="Style Underlining + 11 pt Char"/>
    <w:basedOn w:val="DefaultParagraphFont"/>
    <w:link w:val="StyleUnderlining11pt"/>
    <w:locked/>
    <w:rsid w:val="007F08C0"/>
    <w:rPr>
      <w:rFonts w:cs="Calibri"/>
      <w:u w:val="single"/>
    </w:rPr>
  </w:style>
  <w:style w:type="paragraph" w:customStyle="1" w:styleId="StyleUnderlining11pt">
    <w:name w:val="Style Underlining + 11 pt"/>
    <w:basedOn w:val="Normal"/>
    <w:link w:val="StyleUnderlining11ptChar"/>
    <w:qFormat/>
    <w:rsid w:val="007F08C0"/>
    <w:pPr>
      <w:spacing w:line="256" w:lineRule="auto"/>
    </w:pPr>
    <w:rPr>
      <w:rFonts w:cs="Calibri"/>
      <w:u w:val="single"/>
    </w:rPr>
  </w:style>
  <w:style w:type="character" w:customStyle="1" w:styleId="StyleCardText9ptChar">
    <w:name w:val="Style Card Text + 9 pt Char"/>
    <w:basedOn w:val="DefaultParagraphFont"/>
    <w:link w:val="StyleCardText9pt"/>
    <w:locked/>
    <w:rsid w:val="007F08C0"/>
    <w:rPr>
      <w:rFonts w:eastAsia="Calibri" w:cs="Calibri"/>
    </w:rPr>
  </w:style>
  <w:style w:type="paragraph" w:customStyle="1" w:styleId="StyleCardText9pt">
    <w:name w:val="Style Card Text + 9 pt"/>
    <w:basedOn w:val="Normal"/>
    <w:link w:val="StyleCardText9ptChar"/>
    <w:qFormat/>
    <w:rsid w:val="007F08C0"/>
    <w:pPr>
      <w:spacing w:after="200" w:line="256" w:lineRule="auto"/>
      <w:contextualSpacing/>
    </w:pPr>
    <w:rPr>
      <w:rFonts w:eastAsia="Calibri" w:cs="Calibri"/>
    </w:rPr>
  </w:style>
  <w:style w:type="character" w:customStyle="1" w:styleId="UnderliningChar">
    <w:name w:val="Underlining Char"/>
    <w:basedOn w:val="DefaultParagraphFont"/>
    <w:link w:val="Underlining"/>
    <w:locked/>
    <w:rsid w:val="007F08C0"/>
    <w:rPr>
      <w:rFonts w:ascii="Arial Narrow" w:hAnsi="Arial Narrow" w:cs="Times New Roman"/>
      <w:u w:val="single"/>
    </w:rPr>
  </w:style>
  <w:style w:type="paragraph" w:customStyle="1" w:styleId="Underlining">
    <w:name w:val="Underlining"/>
    <w:basedOn w:val="Normal"/>
    <w:link w:val="UnderliningChar"/>
    <w:qFormat/>
    <w:rsid w:val="007F08C0"/>
    <w:pPr>
      <w:spacing w:line="256" w:lineRule="auto"/>
    </w:pPr>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7F08C0"/>
    <w:rPr>
      <w:rFonts w:eastAsia="Times New Roman"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F08C0"/>
    <w:pPr>
      <w:pBdr>
        <w:top w:val="single" w:sz="4" w:space="0" w:color="auto"/>
        <w:left w:val="single" w:sz="4" w:space="0" w:color="auto"/>
        <w:bottom w:val="single" w:sz="4" w:space="0" w:color="auto"/>
        <w:right w:val="single" w:sz="4" w:space="0" w:color="auto"/>
      </w:pBdr>
      <w:spacing w:line="256" w:lineRule="auto"/>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7F08C0"/>
    <w:rPr>
      <w:rFonts w:eastAsia="SimSun" w:cs="Calibri"/>
      <w:u w:val="single"/>
      <w:lang w:eastAsia="zh-CN"/>
    </w:rPr>
  </w:style>
  <w:style w:type="paragraph" w:customStyle="1" w:styleId="StyleStyle112pt">
    <w:name w:val="Style Style1 + 12 pt"/>
    <w:basedOn w:val="Normal"/>
    <w:link w:val="StyleStyle112ptChar"/>
    <w:qFormat/>
    <w:rsid w:val="007F08C0"/>
    <w:pPr>
      <w:spacing w:line="256" w:lineRule="auto"/>
    </w:pPr>
    <w:rPr>
      <w:rFonts w:eastAsia="SimSun" w:cs="Calibri"/>
      <w:u w:val="single"/>
      <w:lang w:eastAsia="zh-CN"/>
    </w:rPr>
  </w:style>
  <w:style w:type="character" w:customStyle="1" w:styleId="MinimizedTextChar">
    <w:name w:val="Minimized Text Char"/>
    <w:basedOn w:val="DefaultParagraphFont"/>
    <w:link w:val="MinimizedText"/>
    <w:locked/>
    <w:rsid w:val="007F08C0"/>
    <w:rPr>
      <w:rFonts w:eastAsia="Times New Roman" w:cs="Calibri"/>
    </w:rPr>
  </w:style>
  <w:style w:type="paragraph" w:customStyle="1" w:styleId="MinimizedText">
    <w:name w:val="Minimized Text"/>
    <w:basedOn w:val="Normal"/>
    <w:link w:val="MinimizedTextChar"/>
    <w:qFormat/>
    <w:rsid w:val="007F08C0"/>
    <w:pPr>
      <w:spacing w:line="256" w:lineRule="auto"/>
    </w:pPr>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7F08C0"/>
    <w:rPr>
      <w:rFonts w:eastAsia="Times New Roman" w:cs="Calibri"/>
      <w:sz w:val="20"/>
    </w:rPr>
  </w:style>
  <w:style w:type="paragraph" w:customStyle="1" w:styleId="StyleMinimizedTextArialNarrow10pt">
    <w:name w:val="Style Minimized Text + Arial Narrow 10 pt"/>
    <w:basedOn w:val="MinimizedText"/>
    <w:link w:val="StyleMinimizedTextArialNarrow10ptChar"/>
    <w:qFormat/>
    <w:rsid w:val="007F08C0"/>
    <w:rPr>
      <w:sz w:val="20"/>
    </w:rPr>
  </w:style>
  <w:style w:type="character" w:customStyle="1" w:styleId="StyleUnderlineChar11ptBorderSinglesolidlineAutoChar">
    <w:name w:val="Style Underline Char + 11 pt Border: : (Single solid line Auto  ... Char"/>
    <w:link w:val="StyleUnderlineChar11ptBorderSinglesolidlineAuto"/>
    <w:locked/>
    <w:rsid w:val="007F08C0"/>
    <w:rPr>
      <w:rFonts w:eastAsia="Times New Roman"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7F08C0"/>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7F08C0"/>
    <w:rPr>
      <w:rFonts w:eastAsia="Times New Roman" w:cs="Times New Roman"/>
      <w:u w:val="single"/>
    </w:rPr>
  </w:style>
  <w:style w:type="paragraph" w:customStyle="1" w:styleId="StyleStyle49pt3">
    <w:name w:val="Style Style4 + 9 pt3"/>
    <w:basedOn w:val="Style4"/>
    <w:link w:val="StyleStyle49pt3Char"/>
    <w:qFormat/>
    <w:rsid w:val="007F08C0"/>
    <w:rPr>
      <w:rFonts w:cs="Times New Roman"/>
    </w:rPr>
  </w:style>
  <w:style w:type="character" w:customStyle="1" w:styleId="StyleStyle4BoldChar">
    <w:name w:val="Style Style4 + Bold Char"/>
    <w:basedOn w:val="Style4Char"/>
    <w:link w:val="StyleStyle4Bold"/>
    <w:locked/>
    <w:rsid w:val="007F08C0"/>
    <w:rPr>
      <w:rFonts w:eastAsia="Times New Roman" w:cs="Times New Roman"/>
      <w:b/>
      <w:bCs/>
      <w:u w:val="single"/>
    </w:rPr>
  </w:style>
  <w:style w:type="paragraph" w:customStyle="1" w:styleId="StyleStyle4Bold">
    <w:name w:val="Style Style4 + Bold"/>
    <w:basedOn w:val="Style4"/>
    <w:link w:val="StyleStyle4BoldChar"/>
    <w:qFormat/>
    <w:rsid w:val="007F08C0"/>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F08C0"/>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F08C0"/>
    <w:pPr>
      <w:pBdr>
        <w:top w:val="single" w:sz="4" w:space="0" w:color="auto"/>
        <w:left w:val="single" w:sz="4" w:space="0" w:color="auto"/>
        <w:bottom w:val="single" w:sz="4" w:space="0" w:color="auto"/>
        <w:right w:val="single" w:sz="4" w:space="0" w:color="auto"/>
      </w:pBdr>
      <w:spacing w:after="160"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7F08C0"/>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7F08C0"/>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7F08C0"/>
    <w:rPr>
      <w:rFonts w:eastAsia="SimSun" w:cs="Calibri"/>
      <w:u w:val="single"/>
    </w:rPr>
  </w:style>
  <w:style w:type="paragraph" w:customStyle="1" w:styleId="StyleStyle4LatinTimesNewRomanAsianSimSun">
    <w:name w:val="Style Style4 + (Latin) Times New Roman (Asian) SimSun"/>
    <w:basedOn w:val="Normal"/>
    <w:link w:val="StyleStyle4LatinTimesNewRomanAsianSimSunChar"/>
    <w:qFormat/>
    <w:rsid w:val="007F08C0"/>
    <w:pPr>
      <w:spacing w:line="256" w:lineRule="auto"/>
    </w:pPr>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7F08C0"/>
    <w:rPr>
      <w:rFonts w:eastAsia="SimSun"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F08C0"/>
    <w:pPr>
      <w:spacing w:line="256" w:lineRule="auto"/>
    </w:pPr>
    <w:rPr>
      <w:rFonts w:eastAsia="SimSun" w:cs="Calibri"/>
      <w:b/>
      <w:bCs/>
      <w:u w:val="single"/>
    </w:rPr>
  </w:style>
  <w:style w:type="character" w:customStyle="1" w:styleId="StyleStyle411pt1Char">
    <w:name w:val="Style Style4 + 11 pt1 Char"/>
    <w:basedOn w:val="Style4Char"/>
    <w:link w:val="StyleStyle411pt1"/>
    <w:locked/>
    <w:rsid w:val="007F08C0"/>
    <w:rPr>
      <w:rFonts w:eastAsia="Times New Roman" w:cs="Times New Roman"/>
      <w:u w:val="single"/>
    </w:rPr>
  </w:style>
  <w:style w:type="paragraph" w:customStyle="1" w:styleId="StyleStyle411pt1">
    <w:name w:val="Style Style4 + 11 pt1"/>
    <w:basedOn w:val="Style4"/>
    <w:link w:val="StyleStyle411pt1Char"/>
    <w:qFormat/>
    <w:rsid w:val="007F08C0"/>
    <w:rPr>
      <w:rFonts w:cs="Times New Roman"/>
    </w:rPr>
  </w:style>
  <w:style w:type="character" w:customStyle="1" w:styleId="StyleBoldandUnderlineChar11ptChar">
    <w:name w:val="Style Bold and Underline Char + 11 pt Char"/>
    <w:basedOn w:val="BoldandUnderlineCharChar2"/>
    <w:link w:val="StyleBoldandUnderlineChar11pt"/>
    <w:locked/>
    <w:rsid w:val="007F08C0"/>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7F08C0"/>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7F08C0"/>
    <w:rPr>
      <w:rFonts w:eastAsia="Times New Roman" w:cs="Calibri"/>
    </w:rPr>
  </w:style>
  <w:style w:type="paragraph" w:customStyle="1" w:styleId="StyleMinimizedTextArialNarrow9pt">
    <w:name w:val="Style Minimized Text + Arial Narrow 9 pt"/>
    <w:basedOn w:val="Normal"/>
    <w:link w:val="StyleMinimizedTextArialNarrow9ptChar"/>
    <w:qFormat/>
    <w:rsid w:val="007F08C0"/>
    <w:pPr>
      <w:spacing w:line="256" w:lineRule="auto"/>
    </w:pPr>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7F08C0"/>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7F08C0"/>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7F08C0"/>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7F08C0"/>
    <w:pPr>
      <w:spacing w:after="160"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7F08C0"/>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7F08C0"/>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7F08C0"/>
    <w:rPr>
      <w:rFonts w:eastAsia="Times New Roman" w:cs="Calibri"/>
      <w:szCs w:val="20"/>
    </w:rPr>
  </w:style>
  <w:style w:type="paragraph" w:customStyle="1" w:styleId="cardCharChar">
    <w:name w:val="card Char Char"/>
    <w:basedOn w:val="Normal"/>
    <w:link w:val="cardCharCharChar"/>
    <w:qFormat/>
    <w:rsid w:val="007F08C0"/>
    <w:pPr>
      <w:spacing w:line="256" w:lineRule="auto"/>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7F08C0"/>
    <w:rPr>
      <w:rFonts w:eastAsia="Times New Roman" w:cs="Calibri"/>
      <w:szCs w:val="20"/>
    </w:rPr>
  </w:style>
  <w:style w:type="paragraph" w:customStyle="1" w:styleId="StylecardCharCharArialNarrow9pt">
    <w:name w:val="Style card Char Char + Arial Narrow 9 pt"/>
    <w:basedOn w:val="cardCharChar"/>
    <w:link w:val="StylecardCharCharArialNarrow9ptChar"/>
    <w:qFormat/>
    <w:rsid w:val="007F08C0"/>
  </w:style>
  <w:style w:type="character" w:customStyle="1" w:styleId="StyleCardTextArialNarrow9ptChar">
    <w:name w:val="Style Card Text + Arial Narrow 9 pt Char"/>
    <w:basedOn w:val="CardTextChar1"/>
    <w:link w:val="StyleCardTextArialNarrow9pt"/>
    <w:locked/>
    <w:rsid w:val="007F08C0"/>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7F08C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7F08C0"/>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7F08C0"/>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7F08C0"/>
    <w:rPr>
      <w:rFonts w:eastAsia="Times New Roman" w:cs="Calibri"/>
    </w:rPr>
  </w:style>
  <w:style w:type="paragraph" w:customStyle="1" w:styleId="Textsmall">
    <w:name w:val="Textsmall"/>
    <w:basedOn w:val="Normal"/>
    <w:next w:val="Normal"/>
    <w:link w:val="TextsmallChar"/>
    <w:qFormat/>
    <w:rsid w:val="007F08C0"/>
    <w:pPr>
      <w:spacing w:line="256" w:lineRule="auto"/>
    </w:pPr>
    <w:rPr>
      <w:rFonts w:eastAsia="Times New Roman" w:cs="Calibri"/>
    </w:rPr>
  </w:style>
  <w:style w:type="paragraph" w:customStyle="1" w:styleId="cardtextsmall">
    <w:name w:val="card text small"/>
    <w:basedOn w:val="Normal"/>
    <w:uiPriority w:val="99"/>
    <w:qFormat/>
    <w:rsid w:val="007F08C0"/>
    <w:pPr>
      <w:spacing w:line="256" w:lineRule="auto"/>
    </w:pPr>
    <w:rPr>
      <w:rFonts w:ascii="Arial Narrow" w:eastAsia="Times New Roman" w:hAnsi="Arial Narrow"/>
    </w:rPr>
  </w:style>
  <w:style w:type="character" w:customStyle="1" w:styleId="CardIndentedChar">
    <w:name w:val="Card (Indented) Char"/>
    <w:link w:val="CardIndented"/>
    <w:locked/>
    <w:rsid w:val="007F08C0"/>
    <w:rPr>
      <w:rFonts w:cs="Calibri"/>
    </w:rPr>
  </w:style>
  <w:style w:type="paragraph" w:customStyle="1" w:styleId="CardIndented">
    <w:name w:val="Card (Indented)"/>
    <w:basedOn w:val="Normal"/>
    <w:link w:val="CardIndentedChar"/>
    <w:qFormat/>
    <w:rsid w:val="007F08C0"/>
    <w:pPr>
      <w:spacing w:line="256" w:lineRule="auto"/>
      <w:ind w:left="288"/>
    </w:pPr>
    <w:rPr>
      <w:rFonts w:cs="Calibri"/>
    </w:rPr>
  </w:style>
  <w:style w:type="character" w:customStyle="1" w:styleId="StyleStyle49pt10Char">
    <w:name w:val="Style Style4 + 9 pt10 Char"/>
    <w:basedOn w:val="Style4Char"/>
    <w:link w:val="StyleStyle49pt10"/>
    <w:locked/>
    <w:rsid w:val="007F08C0"/>
    <w:rPr>
      <w:rFonts w:eastAsia="Times New Roman" w:cs="Times New Roman"/>
      <w:u w:val="single"/>
    </w:rPr>
  </w:style>
  <w:style w:type="paragraph" w:customStyle="1" w:styleId="StyleStyle49pt10">
    <w:name w:val="Style Style4 + 9 pt10"/>
    <w:basedOn w:val="Style4"/>
    <w:link w:val="StyleStyle49pt10Char"/>
    <w:qFormat/>
    <w:rsid w:val="007F08C0"/>
    <w:rPr>
      <w:rFonts w:cs="Times New Roman"/>
    </w:rPr>
  </w:style>
  <w:style w:type="character" w:customStyle="1" w:styleId="StyleStyle49ptBold7Char">
    <w:name w:val="Style Style4 + 9 pt Bold7 Char"/>
    <w:link w:val="StyleStyle49ptBold7"/>
    <w:locked/>
    <w:rsid w:val="007F08C0"/>
    <w:rPr>
      <w:rFonts w:eastAsia="Times New Roman" w:cs="Times New Roman"/>
      <w:b/>
      <w:bCs/>
      <w:u w:val="single"/>
    </w:rPr>
  </w:style>
  <w:style w:type="paragraph" w:customStyle="1" w:styleId="StyleStyle49ptBold7">
    <w:name w:val="Style Style4 + 9 pt Bold7"/>
    <w:basedOn w:val="Style4"/>
    <w:link w:val="StyleStyle49ptBold7Char"/>
    <w:qFormat/>
    <w:rsid w:val="007F08C0"/>
    <w:rPr>
      <w:rFonts w:cs="Times New Roman"/>
      <w:b/>
      <w:bCs/>
    </w:rPr>
  </w:style>
  <w:style w:type="character" w:customStyle="1" w:styleId="NormalUnderlineChar">
    <w:name w:val="Normal Underline Char"/>
    <w:link w:val="NormalUnderline"/>
    <w:locked/>
    <w:rsid w:val="007F08C0"/>
    <w:rPr>
      <w:rFonts w:eastAsia="Times New Roman" w:cs="Calibri"/>
      <w:u w:val="single"/>
    </w:rPr>
  </w:style>
  <w:style w:type="paragraph" w:customStyle="1" w:styleId="NormalUnderline">
    <w:name w:val="Normal Underline"/>
    <w:basedOn w:val="Normal"/>
    <w:link w:val="NormalUnderlineChar"/>
    <w:qFormat/>
    <w:rsid w:val="007F08C0"/>
    <w:pPr>
      <w:spacing w:line="256" w:lineRule="auto"/>
      <w:ind w:left="288"/>
    </w:pPr>
    <w:rPr>
      <w:rFonts w:eastAsia="Times New Roman" w:cs="Calibri"/>
      <w:u w:val="single"/>
    </w:rPr>
  </w:style>
  <w:style w:type="paragraph" w:customStyle="1" w:styleId="Underlinestyle">
    <w:name w:val="Underline style"/>
    <w:basedOn w:val="Normal"/>
    <w:uiPriority w:val="99"/>
    <w:qFormat/>
    <w:rsid w:val="007F08C0"/>
    <w:pPr>
      <w:spacing w:line="256" w:lineRule="auto"/>
    </w:pPr>
    <w:rPr>
      <w:rFonts w:eastAsia="Times New Roman"/>
      <w:u w:val="single"/>
    </w:rPr>
  </w:style>
  <w:style w:type="paragraph" w:customStyle="1" w:styleId="WW-Default1">
    <w:name w:val="WW-Default1"/>
    <w:basedOn w:val="Normal"/>
    <w:uiPriority w:val="99"/>
    <w:qFormat/>
    <w:rsid w:val="007F08C0"/>
    <w:pPr>
      <w:suppressAutoHyphens/>
      <w:spacing w:line="256" w:lineRule="auto"/>
    </w:pPr>
    <w:rPr>
      <w:rFonts w:eastAsia="Times New Roman"/>
      <w:b/>
      <w:bCs/>
      <w:szCs w:val="20"/>
      <w:lang w:eastAsia="ar-SA"/>
    </w:rPr>
  </w:style>
  <w:style w:type="paragraph" w:customStyle="1" w:styleId="Normal1">
    <w:name w:val="Normal1"/>
    <w:basedOn w:val="BodyText"/>
    <w:uiPriority w:val="99"/>
    <w:qFormat/>
    <w:rsid w:val="007F08C0"/>
  </w:style>
  <w:style w:type="character" w:customStyle="1" w:styleId="CardStyleChar">
    <w:name w:val="Card Style Char"/>
    <w:link w:val="CardStyle"/>
    <w:locked/>
    <w:rsid w:val="007F08C0"/>
    <w:rPr>
      <w:rFonts w:eastAsia="Times New Roman" w:cs="Calibri"/>
    </w:rPr>
  </w:style>
  <w:style w:type="paragraph" w:customStyle="1" w:styleId="CardStyle">
    <w:name w:val="Card Style"/>
    <w:basedOn w:val="Normal"/>
    <w:link w:val="CardStyleChar"/>
    <w:qFormat/>
    <w:rsid w:val="007F08C0"/>
    <w:pPr>
      <w:spacing w:line="256" w:lineRule="auto"/>
    </w:pPr>
    <w:rPr>
      <w:rFonts w:eastAsia="Times New Roman" w:cs="Calibri"/>
    </w:rPr>
  </w:style>
  <w:style w:type="character" w:customStyle="1" w:styleId="citenon-boldChar">
    <w:name w:val="cite non-bold Char"/>
    <w:basedOn w:val="DefaultParagraphFont"/>
    <w:link w:val="citenon-bold"/>
    <w:locked/>
    <w:rsid w:val="007F08C0"/>
    <w:rPr>
      <w:rFonts w:ascii="Garamond" w:eastAsia="Times New Roman" w:hAnsi="Garamond" w:cs="Calibri"/>
      <w:szCs w:val="20"/>
    </w:rPr>
  </w:style>
  <w:style w:type="paragraph" w:customStyle="1" w:styleId="citenon-bold">
    <w:name w:val="cite non-bold"/>
    <w:basedOn w:val="Normal"/>
    <w:link w:val="citenon-boldChar"/>
    <w:qFormat/>
    <w:rsid w:val="007F08C0"/>
    <w:pPr>
      <w:spacing w:line="256" w:lineRule="auto"/>
    </w:pPr>
    <w:rPr>
      <w:rFonts w:ascii="Garamond" w:eastAsia="Times New Roman" w:hAnsi="Garamond" w:cs="Calibri"/>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F08C0"/>
    <w:rPr>
      <w:rFonts w:eastAsia="Times New Roman"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F08C0"/>
    <w:pPr>
      <w:keepLines w:val="0"/>
      <w:pageBreakBefore w:val="0"/>
      <w:spacing w:before="240" w:after="60" w:line="256" w:lineRule="auto"/>
      <w:jc w:val="left"/>
    </w:pPr>
    <w:rPr>
      <w:rFonts w:eastAsia="Times New Roman" w:cs="Arial"/>
      <w:sz w:val="24"/>
      <w:szCs w:val="28"/>
      <w:u w:val="none"/>
    </w:rPr>
  </w:style>
  <w:style w:type="paragraph" w:customStyle="1" w:styleId="Style23">
    <w:name w:val="Style23"/>
    <w:basedOn w:val="Normal"/>
    <w:uiPriority w:val="99"/>
    <w:qFormat/>
    <w:rsid w:val="007F08C0"/>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7F08C0"/>
    <w:rPr>
      <w:rFonts w:eastAsia="Calibri" w:cs="Calibri"/>
      <w:b/>
    </w:rPr>
  </w:style>
  <w:style w:type="paragraph" w:customStyle="1" w:styleId="Tagtemplate">
    <w:name w:val="Tagtemplate"/>
    <w:basedOn w:val="Normal"/>
    <w:link w:val="TagtemplateChar"/>
    <w:autoRedefine/>
    <w:qFormat/>
    <w:rsid w:val="007F08C0"/>
    <w:pPr>
      <w:keepNext/>
      <w:keepLines/>
      <w:spacing w:line="256" w:lineRule="auto"/>
    </w:pPr>
    <w:rPr>
      <w:rFonts w:eastAsia="Calibri" w:cs="Calibri"/>
      <w:b/>
    </w:rPr>
  </w:style>
  <w:style w:type="paragraph" w:customStyle="1" w:styleId="Citation-FirstLine">
    <w:name w:val="Citation - First Line"/>
    <w:basedOn w:val="Normal"/>
    <w:next w:val="Normal"/>
    <w:autoRedefine/>
    <w:uiPriority w:val="99"/>
    <w:qFormat/>
    <w:rsid w:val="007F08C0"/>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F08C0"/>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7F08C0"/>
    <w:pPr>
      <w:spacing w:after="120" w:line="256" w:lineRule="auto"/>
      <w:jc w:val="both"/>
    </w:pPr>
    <w:rPr>
      <w:rFonts w:ascii="Book Antiqua" w:eastAsia="Times New Roman" w:hAnsi="Book Antiqua" w:cs="Calibri"/>
    </w:rPr>
  </w:style>
  <w:style w:type="paragraph" w:customStyle="1" w:styleId="TagCite">
    <w:name w:val="Tag/Cite"/>
    <w:basedOn w:val="Normal"/>
    <w:uiPriority w:val="99"/>
    <w:qFormat/>
    <w:rsid w:val="007F08C0"/>
    <w:pPr>
      <w:spacing w:line="256" w:lineRule="auto"/>
    </w:pPr>
    <w:rPr>
      <w:rFonts w:eastAsia="Times New Roman"/>
      <w:b/>
    </w:rPr>
  </w:style>
  <w:style w:type="character" w:customStyle="1" w:styleId="BoldandUnderlineChar">
    <w:name w:val="Bold and Underline Char"/>
    <w:basedOn w:val="DefaultParagraphFont"/>
    <w:link w:val="BoldandUnderline"/>
    <w:locked/>
    <w:rsid w:val="007F08C0"/>
    <w:rPr>
      <w:b/>
      <w:u w:val="single"/>
    </w:rPr>
  </w:style>
  <w:style w:type="paragraph" w:customStyle="1" w:styleId="BoldandUnderline">
    <w:name w:val="Bold and Underline"/>
    <w:basedOn w:val="Normal"/>
    <w:link w:val="BoldandUnderlineChar"/>
    <w:qFormat/>
    <w:rsid w:val="007F08C0"/>
    <w:pPr>
      <w:spacing w:line="256" w:lineRule="auto"/>
    </w:pPr>
    <w:rPr>
      <w:b/>
      <w:u w:val="single"/>
    </w:rPr>
  </w:style>
  <w:style w:type="character" w:customStyle="1" w:styleId="StyleStyle49ptBold3Char">
    <w:name w:val="Style Style4 + 9 pt Bold3 Char"/>
    <w:basedOn w:val="Style4Char"/>
    <w:link w:val="StyleStyle49ptBold3"/>
    <w:locked/>
    <w:rsid w:val="007F08C0"/>
    <w:rPr>
      <w:rFonts w:eastAsia="Times New Roman" w:cs="Times New Roman"/>
      <w:b/>
      <w:bCs/>
      <w:u w:val="single"/>
    </w:rPr>
  </w:style>
  <w:style w:type="paragraph" w:customStyle="1" w:styleId="StyleStyle49ptBold3">
    <w:name w:val="Style Style4 + 9 pt Bold3"/>
    <w:basedOn w:val="Style4"/>
    <w:link w:val="StyleStyle49ptBold3Char"/>
    <w:qFormat/>
    <w:rsid w:val="007F08C0"/>
    <w:rPr>
      <w:rFonts w:cs="Times New Roman"/>
      <w:b/>
      <w:bCs/>
    </w:rPr>
  </w:style>
  <w:style w:type="paragraph" w:customStyle="1" w:styleId="TagText">
    <w:name w:val="TagText"/>
    <w:basedOn w:val="Normal"/>
    <w:uiPriority w:val="99"/>
    <w:qFormat/>
    <w:rsid w:val="007F08C0"/>
    <w:pPr>
      <w:spacing w:line="256" w:lineRule="auto"/>
    </w:pPr>
    <w:rPr>
      <w:b/>
    </w:rPr>
  </w:style>
  <w:style w:type="character" w:customStyle="1" w:styleId="StyleStyle49ptChar">
    <w:name w:val="Style Style4 + 9 pt Char"/>
    <w:basedOn w:val="DefaultParagraphFont"/>
    <w:link w:val="StyleStyle49pt"/>
    <w:locked/>
    <w:rsid w:val="007F08C0"/>
    <w:rPr>
      <w:rFonts w:eastAsia="Times New Roman" w:cs="Calibri"/>
      <w:u w:val="single"/>
    </w:rPr>
  </w:style>
  <w:style w:type="paragraph" w:customStyle="1" w:styleId="StyleStyle49pt">
    <w:name w:val="Style Style4 + 9 pt"/>
    <w:basedOn w:val="Normal"/>
    <w:link w:val="StyleStyle49ptChar"/>
    <w:qFormat/>
    <w:rsid w:val="007F08C0"/>
    <w:pPr>
      <w:spacing w:line="256" w:lineRule="auto"/>
    </w:pPr>
    <w:rPr>
      <w:rFonts w:eastAsia="Times New Roman" w:cs="Calibri"/>
      <w:u w:val="single"/>
    </w:rPr>
  </w:style>
  <w:style w:type="character" w:customStyle="1" w:styleId="StyleStyle49ptBoldChar">
    <w:name w:val="Style Style4 + 9 pt Bold Char"/>
    <w:basedOn w:val="DefaultParagraphFont"/>
    <w:link w:val="StyleStyle49ptBold"/>
    <w:locked/>
    <w:rsid w:val="007F08C0"/>
    <w:rPr>
      <w:rFonts w:eastAsia="Times New Roman" w:cs="Calibri"/>
      <w:b/>
      <w:bCs/>
      <w:u w:val="single"/>
    </w:rPr>
  </w:style>
  <w:style w:type="paragraph" w:customStyle="1" w:styleId="StyleStyle49ptBold">
    <w:name w:val="Style Style4 + 9 pt Bold"/>
    <w:basedOn w:val="Normal"/>
    <w:link w:val="StyleStyle49ptBoldChar"/>
    <w:qFormat/>
    <w:rsid w:val="007F08C0"/>
    <w:pPr>
      <w:spacing w:line="256" w:lineRule="auto"/>
    </w:pPr>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7F08C0"/>
    <w:rPr>
      <w:rFonts w:eastAsia="Times New Roman" w:cs="Calibri"/>
      <w:b/>
      <w:bCs/>
      <w:i/>
      <w:iCs/>
      <w:u w:val="single"/>
    </w:rPr>
  </w:style>
  <w:style w:type="paragraph" w:customStyle="1" w:styleId="StyleStyle49ptBoldItalic">
    <w:name w:val="Style Style4 + 9 pt Bold Italic"/>
    <w:basedOn w:val="Normal"/>
    <w:link w:val="StyleStyle49ptBoldItalicChar"/>
    <w:qFormat/>
    <w:rsid w:val="007F08C0"/>
    <w:pPr>
      <w:spacing w:line="256" w:lineRule="auto"/>
    </w:pPr>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7F08C0"/>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7F08C0"/>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7F08C0"/>
    <w:rPr>
      <w:rFonts w:ascii="Arial" w:eastAsia="Times New Roman" w:hAnsi="Arial" w:cs="Arial"/>
      <w:szCs w:val="24"/>
      <w:u w:val="single"/>
    </w:rPr>
  </w:style>
  <w:style w:type="paragraph" w:customStyle="1" w:styleId="StyleUnderlined11pt">
    <w:name w:val="Style Underlined + 11 pt"/>
    <w:link w:val="StyleUnderlined11ptChar"/>
    <w:qFormat/>
    <w:rsid w:val="007F08C0"/>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7F08C0"/>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7F08C0"/>
    <w:pPr>
      <w:spacing w:after="160"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7F08C0"/>
    <w:pPr>
      <w:spacing w:line="256" w:lineRule="auto"/>
    </w:pPr>
    <w:rPr>
      <w:rFonts w:eastAsia="MS Mincho"/>
      <w:b/>
      <w:u w:val="single"/>
    </w:rPr>
  </w:style>
  <w:style w:type="paragraph" w:customStyle="1" w:styleId="cards0">
    <w:name w:val="cards"/>
    <w:basedOn w:val="Cites0"/>
    <w:uiPriority w:val="99"/>
    <w:qFormat/>
    <w:rsid w:val="007F08C0"/>
    <w:pPr>
      <w:widowControl/>
      <w:jc w:val="left"/>
    </w:pPr>
    <w:rPr>
      <w:szCs w:val="22"/>
    </w:rPr>
  </w:style>
  <w:style w:type="paragraph" w:customStyle="1" w:styleId="Tag2">
    <w:name w:val="Tag2"/>
    <w:basedOn w:val="Normal"/>
    <w:autoRedefine/>
    <w:uiPriority w:val="99"/>
    <w:qFormat/>
    <w:rsid w:val="007F08C0"/>
    <w:pPr>
      <w:spacing w:before="120" w:line="256" w:lineRule="auto"/>
    </w:pPr>
    <w:rPr>
      <w:b/>
      <w:sz w:val="26"/>
    </w:rPr>
  </w:style>
  <w:style w:type="character" w:customStyle="1" w:styleId="NormalTextChar">
    <w:name w:val="Normal Text Char"/>
    <w:link w:val="NormalText"/>
    <w:locked/>
    <w:rsid w:val="007F08C0"/>
    <w:rPr>
      <w:rFonts w:eastAsia="Times New Roman" w:cs="Calibri"/>
      <w:szCs w:val="26"/>
    </w:rPr>
  </w:style>
  <w:style w:type="paragraph" w:customStyle="1" w:styleId="NormalText">
    <w:name w:val="Normal Text"/>
    <w:basedOn w:val="Normal"/>
    <w:link w:val="NormalTextChar"/>
    <w:autoRedefine/>
    <w:qFormat/>
    <w:rsid w:val="007F08C0"/>
    <w:pPr>
      <w:spacing w:line="256" w:lineRule="auto"/>
      <w:jc w:val="both"/>
    </w:pPr>
    <w:rPr>
      <w:rFonts w:eastAsia="Times New Roman" w:cs="Calibri"/>
      <w:szCs w:val="26"/>
    </w:rPr>
  </w:style>
  <w:style w:type="character" w:customStyle="1" w:styleId="LanguageChar">
    <w:name w:val="Language Char"/>
    <w:basedOn w:val="DefaultParagraphFont"/>
    <w:link w:val="Language"/>
    <w:locked/>
    <w:rsid w:val="007F08C0"/>
    <w:rPr>
      <w:rFonts w:eastAsia="Times New Roman" w:cs="Calibri"/>
      <w:strike/>
      <w:szCs w:val="20"/>
    </w:rPr>
  </w:style>
  <w:style w:type="paragraph" w:customStyle="1" w:styleId="Language">
    <w:name w:val="Language"/>
    <w:basedOn w:val="Normal"/>
    <w:link w:val="LanguageChar"/>
    <w:qFormat/>
    <w:rsid w:val="007F08C0"/>
    <w:pPr>
      <w:spacing w:line="256" w:lineRule="auto"/>
    </w:pPr>
    <w:rPr>
      <w:rFonts w:eastAsia="Times New Roman" w:cs="Calibri"/>
      <w:strike/>
      <w:szCs w:val="20"/>
    </w:rPr>
  </w:style>
  <w:style w:type="character" w:customStyle="1" w:styleId="UnderlineChar3Char">
    <w:name w:val="Underline Char3 Char"/>
    <w:basedOn w:val="DefaultParagraphFont"/>
    <w:link w:val="UnderlineChar3"/>
    <w:locked/>
    <w:rsid w:val="007F08C0"/>
    <w:rPr>
      <w:rFonts w:eastAsia="Times New Roman" w:cs="Calibri"/>
      <w:u w:val="single"/>
    </w:rPr>
  </w:style>
  <w:style w:type="paragraph" w:customStyle="1" w:styleId="UnderlineChar3">
    <w:name w:val="Underline Char3"/>
    <w:basedOn w:val="Normal"/>
    <w:link w:val="UnderlineChar3Char"/>
    <w:qFormat/>
    <w:rsid w:val="007F08C0"/>
    <w:pPr>
      <w:spacing w:line="256" w:lineRule="auto"/>
    </w:pPr>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7F08C0"/>
    <w:rPr>
      <w:rFonts w:eastAsia="Times New Roman" w:cs="Calibri"/>
      <w:b/>
      <w:u w:val="single"/>
    </w:rPr>
  </w:style>
  <w:style w:type="paragraph" w:customStyle="1" w:styleId="BoldandUnderlineChar3Char">
    <w:name w:val="Bold and Underline Char3 Char"/>
    <w:basedOn w:val="Normal"/>
    <w:link w:val="BoldandUnderlineChar3CharChar"/>
    <w:qFormat/>
    <w:rsid w:val="007F08C0"/>
    <w:pPr>
      <w:spacing w:line="256" w:lineRule="auto"/>
    </w:pPr>
    <w:rPr>
      <w:rFonts w:eastAsia="Times New Roman" w:cs="Calibri"/>
      <w:b/>
      <w:u w:val="single"/>
    </w:rPr>
  </w:style>
  <w:style w:type="character" w:customStyle="1" w:styleId="HotRouteChar0">
    <w:name w:val="Hot Route Char"/>
    <w:link w:val="HotRoute"/>
    <w:locked/>
    <w:rsid w:val="007F08C0"/>
    <w:rPr>
      <w:rFonts w:eastAsia="Times New Roman" w:cs="Calibri"/>
    </w:rPr>
  </w:style>
  <w:style w:type="paragraph" w:customStyle="1" w:styleId="HotRoute">
    <w:name w:val="Hot Route"/>
    <w:basedOn w:val="Normal"/>
    <w:link w:val="HotRouteChar0"/>
    <w:qFormat/>
    <w:rsid w:val="007F08C0"/>
    <w:pPr>
      <w:spacing w:line="256" w:lineRule="auto"/>
      <w:ind w:left="144"/>
    </w:pPr>
    <w:rPr>
      <w:rFonts w:eastAsia="Times New Roman" w:cs="Calibri"/>
    </w:rPr>
  </w:style>
  <w:style w:type="paragraph" w:customStyle="1" w:styleId="Cardstyle0">
    <w:name w:val="Cardstyle"/>
    <w:basedOn w:val="Normal"/>
    <w:next w:val="Normal"/>
    <w:uiPriority w:val="99"/>
    <w:qFormat/>
    <w:rsid w:val="007F08C0"/>
    <w:pPr>
      <w:spacing w:line="256" w:lineRule="auto"/>
    </w:pPr>
    <w:rPr>
      <w:rFonts w:eastAsia="Times New Roman"/>
    </w:rPr>
  </w:style>
  <w:style w:type="character" w:customStyle="1" w:styleId="UnreadTextChar">
    <w:name w:val="Unread Text Char"/>
    <w:link w:val="UnreadText"/>
    <w:locked/>
    <w:rsid w:val="007F08C0"/>
    <w:rPr>
      <w:rFonts w:ascii="SimSun" w:eastAsia="SimSun" w:hAnsi="SimSun"/>
      <w:sz w:val="15"/>
      <w:lang w:eastAsia="zh-CN"/>
    </w:rPr>
  </w:style>
  <w:style w:type="paragraph" w:customStyle="1" w:styleId="UnreadText">
    <w:name w:val="Unread Text"/>
    <w:basedOn w:val="Normal"/>
    <w:next w:val="Normal"/>
    <w:link w:val="UnreadTextChar"/>
    <w:autoRedefine/>
    <w:qFormat/>
    <w:rsid w:val="007F08C0"/>
    <w:pPr>
      <w:spacing w:line="256" w:lineRule="auto"/>
      <w:ind w:left="360"/>
    </w:pPr>
    <w:rPr>
      <w:rFonts w:ascii="SimSun" w:eastAsia="SimSun" w:hAnsi="SimSun"/>
      <w:sz w:val="15"/>
      <w:lang w:eastAsia="zh-CN"/>
    </w:rPr>
  </w:style>
  <w:style w:type="character" w:customStyle="1" w:styleId="AuthorDateChar">
    <w:name w:val="AuthorDate Char"/>
    <w:basedOn w:val="DefaultParagraphFont"/>
    <w:link w:val="AuthorDate"/>
    <w:locked/>
    <w:rsid w:val="007F08C0"/>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7F08C0"/>
    <w:pPr>
      <w:widowControl w:val="0"/>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7F08C0"/>
    <w:pPr>
      <w:spacing w:line="256" w:lineRule="auto"/>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7F08C0"/>
    <w:rPr>
      <w:rFonts w:eastAsia="Times New Roman" w:cs="Calibri"/>
    </w:rPr>
  </w:style>
  <w:style w:type="paragraph" w:customStyle="1" w:styleId="StyleStyleMicroText7ptArialNarrow10pt">
    <w:name w:val="Style Style MicroText + 7 pt + Arial Narrow 10 pt"/>
    <w:basedOn w:val="Normal"/>
    <w:link w:val="StyleStyleMicroText7ptArialNarrow10ptChar"/>
    <w:qFormat/>
    <w:rsid w:val="007F08C0"/>
    <w:pPr>
      <w:spacing w:line="256" w:lineRule="auto"/>
    </w:pPr>
    <w:rPr>
      <w:rFonts w:eastAsia="Times New Roman" w:cs="Calibri"/>
    </w:rPr>
  </w:style>
  <w:style w:type="character" w:customStyle="1" w:styleId="Cards1Char">
    <w:name w:val="Cards1 Char"/>
    <w:basedOn w:val="DefaultParagraphFont"/>
    <w:link w:val="Cards1"/>
    <w:locked/>
    <w:rsid w:val="007F08C0"/>
    <w:rPr>
      <w:rFonts w:eastAsia="Times New Roman" w:cs="Calibri"/>
      <w:u w:val="single"/>
    </w:rPr>
  </w:style>
  <w:style w:type="paragraph" w:customStyle="1" w:styleId="Cards1">
    <w:name w:val="Cards1"/>
    <w:basedOn w:val="Normal"/>
    <w:link w:val="Cards1Char"/>
    <w:qFormat/>
    <w:rsid w:val="007F08C0"/>
    <w:pPr>
      <w:spacing w:line="256" w:lineRule="auto"/>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7F08C0"/>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7F08C0"/>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7F08C0"/>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7F08C0"/>
    <w:pPr>
      <w:spacing w:line="256" w:lineRule="auto"/>
      <w:ind w:left="288" w:right="288"/>
    </w:pPr>
    <w:rPr>
      <w:rFonts w:cs="Calibri"/>
      <w:color w:val="000000"/>
      <w:u w:val="single"/>
      <w:lang w:eastAsia="ar-SA"/>
    </w:rPr>
  </w:style>
  <w:style w:type="paragraph" w:styleId="TOC1">
    <w:name w:val="toc 1"/>
    <w:basedOn w:val="Normal"/>
    <w:next w:val="Normal"/>
    <w:autoRedefine/>
    <w:uiPriority w:val="39"/>
    <w:semiHidden/>
    <w:unhideWhenUsed/>
    <w:rsid w:val="007F08C0"/>
    <w:pPr>
      <w:spacing w:before="120" w:after="120" w:line="256" w:lineRule="auto"/>
    </w:pPr>
    <w:rPr>
      <w:rFonts w:eastAsia="Times New Roman"/>
      <w:b/>
      <w:u w:val="single"/>
      <w:lang w:bidi="en-US"/>
    </w:rPr>
  </w:style>
  <w:style w:type="paragraph" w:customStyle="1" w:styleId="TagGA11">
    <w:name w:val="Tag GA 11"/>
    <w:basedOn w:val="TOC1"/>
    <w:uiPriority w:val="99"/>
    <w:qFormat/>
    <w:rsid w:val="007F08C0"/>
    <w:pPr>
      <w:spacing w:before="0" w:after="160"/>
    </w:pPr>
    <w:rPr>
      <w:rFonts w:eastAsia="Calibri"/>
      <w:u w:val="none"/>
      <w:lang w:bidi="ar-SA"/>
    </w:rPr>
  </w:style>
  <w:style w:type="paragraph" w:styleId="TOC2">
    <w:name w:val="toc 2"/>
    <w:basedOn w:val="Normal"/>
    <w:next w:val="Normal"/>
    <w:autoRedefine/>
    <w:uiPriority w:val="39"/>
    <w:semiHidden/>
    <w:unhideWhenUsed/>
    <w:rsid w:val="007F08C0"/>
    <w:pPr>
      <w:spacing w:line="256" w:lineRule="auto"/>
      <w:ind w:left="200"/>
    </w:pPr>
    <w:rPr>
      <w:rFonts w:eastAsia="Times New Roman"/>
      <w:sz w:val="20"/>
      <w:lang w:bidi="en-US"/>
    </w:rPr>
  </w:style>
  <w:style w:type="paragraph" w:customStyle="1" w:styleId="CiteCard">
    <w:name w:val="Cite/Card"/>
    <w:basedOn w:val="TOC2"/>
    <w:uiPriority w:val="99"/>
    <w:qFormat/>
    <w:rsid w:val="007F08C0"/>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7F08C0"/>
    <w:rPr>
      <w:rFonts w:cs="Calibri"/>
      <w:szCs w:val="16"/>
    </w:rPr>
  </w:style>
  <w:style w:type="paragraph" w:customStyle="1" w:styleId="cardtext0">
    <w:name w:val="cardtext"/>
    <w:basedOn w:val="Normal"/>
    <w:link w:val="cardtextChar2"/>
    <w:qFormat/>
    <w:rsid w:val="007F08C0"/>
    <w:pPr>
      <w:spacing w:line="256" w:lineRule="auto"/>
      <w:ind w:left="288" w:right="288"/>
    </w:pPr>
    <w:rPr>
      <w:rFonts w:cs="Calibri"/>
      <w:szCs w:val="16"/>
    </w:rPr>
  </w:style>
  <w:style w:type="character" w:customStyle="1" w:styleId="UnderlinedCardTextChar">
    <w:name w:val="Underlined Card Text Char"/>
    <w:link w:val="UnderlinedCardText"/>
    <w:locked/>
    <w:rsid w:val="007F08C0"/>
    <w:rPr>
      <w:rFonts w:eastAsia="Calibri" w:cs="Calibri"/>
      <w:u w:val="single"/>
    </w:rPr>
  </w:style>
  <w:style w:type="paragraph" w:customStyle="1" w:styleId="UnderlinedCardText">
    <w:name w:val="Underlined Card Text"/>
    <w:basedOn w:val="Normal"/>
    <w:link w:val="UnderlinedCardTextChar"/>
    <w:qFormat/>
    <w:rsid w:val="007F08C0"/>
    <w:pPr>
      <w:spacing w:after="200" w:line="256" w:lineRule="auto"/>
      <w:contextualSpacing/>
    </w:pPr>
    <w:rPr>
      <w:rFonts w:eastAsia="Calibri" w:cs="Calibri"/>
      <w:u w:val="single"/>
    </w:rPr>
  </w:style>
  <w:style w:type="paragraph" w:customStyle="1" w:styleId="Tag12">
    <w:name w:val="Tag12"/>
    <w:basedOn w:val="Normal"/>
    <w:uiPriority w:val="99"/>
    <w:qFormat/>
    <w:rsid w:val="007F08C0"/>
    <w:pPr>
      <w:spacing w:line="256" w:lineRule="auto"/>
      <w:contextualSpacing/>
    </w:pPr>
    <w:rPr>
      <w:rFonts w:eastAsia="Cambria"/>
      <w:b/>
    </w:rPr>
  </w:style>
  <w:style w:type="paragraph" w:customStyle="1" w:styleId="Shrink8">
    <w:name w:val="Shrink8"/>
    <w:basedOn w:val="Normal"/>
    <w:uiPriority w:val="99"/>
    <w:qFormat/>
    <w:rsid w:val="007F08C0"/>
    <w:pPr>
      <w:spacing w:line="256" w:lineRule="auto"/>
    </w:pPr>
    <w:rPr>
      <w:rFonts w:eastAsia="Cambria"/>
    </w:rPr>
  </w:style>
  <w:style w:type="character" w:customStyle="1" w:styleId="UnderlineTextChar">
    <w:name w:val="Underline Text Char"/>
    <w:basedOn w:val="DefaultParagraphFont"/>
    <w:link w:val="UnderlineText"/>
    <w:locked/>
    <w:rsid w:val="007F08C0"/>
    <w:rPr>
      <w:rFonts w:eastAsia="Times New Roman" w:cs="Calibri"/>
      <w:u w:val="single"/>
    </w:rPr>
  </w:style>
  <w:style w:type="paragraph" w:customStyle="1" w:styleId="UnderlineText">
    <w:name w:val="Underline Text"/>
    <w:basedOn w:val="Normal"/>
    <w:link w:val="UnderlineTextChar"/>
    <w:qFormat/>
    <w:rsid w:val="007F08C0"/>
    <w:pPr>
      <w:spacing w:line="256" w:lineRule="auto"/>
      <w:ind w:left="288"/>
    </w:pPr>
    <w:rPr>
      <w:rFonts w:eastAsia="Times New Roman" w:cs="Calibri"/>
      <w:u w:val="single"/>
    </w:rPr>
  </w:style>
  <w:style w:type="paragraph" w:customStyle="1" w:styleId="Heading42">
    <w:name w:val="Heading 42"/>
    <w:basedOn w:val="Normal"/>
    <w:uiPriority w:val="99"/>
    <w:qFormat/>
    <w:rsid w:val="007F08C0"/>
    <w:pPr>
      <w:spacing w:line="256" w:lineRule="auto"/>
    </w:pPr>
    <w:rPr>
      <w:rFonts w:eastAsia="Times New Roman"/>
    </w:rPr>
  </w:style>
  <w:style w:type="character" w:customStyle="1" w:styleId="DebateNormalChar">
    <w:name w:val="DebateNormal Char"/>
    <w:basedOn w:val="DefaultParagraphFont"/>
    <w:link w:val="DebateNormal"/>
    <w:locked/>
    <w:rsid w:val="007F08C0"/>
    <w:rPr>
      <w:rFonts w:eastAsia="Calibri" w:cs="Calibri"/>
      <w:szCs w:val="20"/>
    </w:rPr>
  </w:style>
  <w:style w:type="paragraph" w:customStyle="1" w:styleId="DebateNormal">
    <w:name w:val="DebateNormal"/>
    <w:basedOn w:val="Normal"/>
    <w:link w:val="DebateNormalChar"/>
    <w:qFormat/>
    <w:rsid w:val="007F08C0"/>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7F08C0"/>
    <w:rPr>
      <w:rFonts w:eastAsia="Calibri" w:cs="Calibri"/>
      <w:b/>
      <w:szCs w:val="20"/>
      <w:u w:val="single"/>
    </w:rPr>
  </w:style>
  <w:style w:type="paragraph" w:customStyle="1" w:styleId="DebateEmphasis">
    <w:name w:val="DebateEmphasis"/>
    <w:basedOn w:val="Normal"/>
    <w:link w:val="DebateEmphasisChar"/>
    <w:qFormat/>
    <w:rsid w:val="007F08C0"/>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7F08C0"/>
    <w:rPr>
      <w:rFonts w:ascii="Times New Roman" w:hAnsi="Times New Roman" w:cs="Times New Roman"/>
      <w:sz w:val="18"/>
    </w:rPr>
  </w:style>
  <w:style w:type="paragraph" w:customStyle="1" w:styleId="NormalCite">
    <w:name w:val="NormalCite"/>
    <w:link w:val="NormalCiteChar"/>
    <w:qFormat/>
    <w:rsid w:val="007F08C0"/>
    <w:rPr>
      <w:rFonts w:ascii="Times New Roman" w:hAnsi="Times New Roman" w:cs="Times New Roman"/>
      <w:sz w:val="18"/>
    </w:rPr>
  </w:style>
  <w:style w:type="paragraph" w:customStyle="1" w:styleId="cardCharCharCharChar">
    <w:name w:val="card Char Char Char Char"/>
    <w:basedOn w:val="Normal"/>
    <w:uiPriority w:val="99"/>
    <w:qFormat/>
    <w:rsid w:val="007F08C0"/>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uiPriority w:val="99"/>
    <w:qFormat/>
    <w:rsid w:val="007F08C0"/>
    <w:pPr>
      <w:spacing w:line="256" w:lineRule="auto"/>
    </w:pPr>
    <w:rPr>
      <w:rFonts w:ascii="Times" w:eastAsia="Times New Roman" w:hAnsi="Times"/>
    </w:rPr>
  </w:style>
  <w:style w:type="character" w:customStyle="1" w:styleId="CARDChar0">
    <w:name w:val="CARD Char"/>
    <w:basedOn w:val="DefaultParagraphFont"/>
    <w:link w:val="CARD"/>
    <w:locked/>
    <w:rsid w:val="007F08C0"/>
    <w:rPr>
      <w:rFonts w:eastAsia="Times New Roman" w:cs="Calibri"/>
      <w:u w:val="single"/>
    </w:rPr>
  </w:style>
  <w:style w:type="paragraph" w:customStyle="1" w:styleId="CARD">
    <w:name w:val="CARD"/>
    <w:basedOn w:val="Normal"/>
    <w:link w:val="CARDChar0"/>
    <w:qFormat/>
    <w:rsid w:val="007F08C0"/>
    <w:pPr>
      <w:spacing w:line="256" w:lineRule="auto"/>
    </w:pPr>
    <w:rPr>
      <w:rFonts w:eastAsia="Times New Roman" w:cs="Calibri"/>
      <w:u w:val="single"/>
    </w:rPr>
  </w:style>
  <w:style w:type="paragraph" w:customStyle="1" w:styleId="Normal2">
    <w:name w:val="Normal2"/>
    <w:basedOn w:val="Normal"/>
    <w:uiPriority w:val="99"/>
    <w:qFormat/>
    <w:rsid w:val="007F08C0"/>
    <w:pPr>
      <w:spacing w:line="256" w:lineRule="auto"/>
    </w:pPr>
    <w:rPr>
      <w:rFonts w:eastAsia="Times New Roman"/>
    </w:rPr>
  </w:style>
  <w:style w:type="character" w:customStyle="1" w:styleId="UnderlineBoldIndentCharChar">
    <w:name w:val="Underline + Bold Indent Char Char"/>
    <w:link w:val="UnderlineBoldIndent"/>
    <w:locked/>
    <w:rsid w:val="007F08C0"/>
    <w:rPr>
      <w:rFonts w:eastAsia="Times New Roman" w:cs="Calibri"/>
      <w:szCs w:val="20"/>
      <w:u w:val="thick"/>
    </w:rPr>
  </w:style>
  <w:style w:type="paragraph" w:customStyle="1" w:styleId="UnderlineBoldIndent">
    <w:name w:val="Underline + Bold Indent"/>
    <w:basedOn w:val="Normal"/>
    <w:link w:val="UnderlineBoldIndentCharChar"/>
    <w:qFormat/>
    <w:rsid w:val="007F08C0"/>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7F08C0"/>
    <w:rPr>
      <w:rFonts w:eastAsia="Times New Roman" w:cs="Calibri"/>
      <w:szCs w:val="20"/>
      <w:u w:val="single"/>
    </w:rPr>
  </w:style>
  <w:style w:type="paragraph" w:customStyle="1" w:styleId="StyleUnderlineBoldIndent11pt">
    <w:name w:val="Style Underline + Bold Indent + 11 pt"/>
    <w:basedOn w:val="UnderlineBoldIndent"/>
    <w:link w:val="StyleUnderlineBoldIndent11ptChar"/>
    <w:qFormat/>
    <w:rsid w:val="007F08C0"/>
    <w:rPr>
      <w:u w:val="single"/>
    </w:rPr>
  </w:style>
  <w:style w:type="character" w:customStyle="1" w:styleId="StyleUnderlineBoldIndent11ptBoldChar">
    <w:name w:val="Style Underline + Bold Indent + 11 pt Bold Char"/>
    <w:link w:val="StyleUnderlineBoldIndent11ptBold"/>
    <w:locked/>
    <w:rsid w:val="007F08C0"/>
    <w:rPr>
      <w:rFonts w:eastAsia="Times New Roman"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7F08C0"/>
    <w:rPr>
      <w:b/>
      <w:bCs/>
      <w:u w:val="single"/>
    </w:rPr>
  </w:style>
  <w:style w:type="paragraph" w:customStyle="1" w:styleId="Normal20pt">
    <w:name w:val="Normal  + 20 pt"/>
    <w:basedOn w:val="Normal"/>
    <w:uiPriority w:val="6"/>
    <w:qFormat/>
    <w:rsid w:val="007F08C0"/>
    <w:pPr>
      <w:spacing w:line="256" w:lineRule="auto"/>
    </w:pPr>
    <w:rPr>
      <w:bCs/>
      <w:u w:val="single"/>
    </w:rPr>
  </w:style>
  <w:style w:type="paragraph" w:customStyle="1" w:styleId="author-name">
    <w:name w:val="author-name"/>
    <w:basedOn w:val="Normal"/>
    <w:uiPriority w:val="99"/>
    <w:qFormat/>
    <w:rsid w:val="007F08C0"/>
    <w:pPr>
      <w:spacing w:before="100" w:beforeAutospacing="1" w:after="100" w:afterAutospacing="1" w:line="256" w:lineRule="auto"/>
    </w:pPr>
    <w:rPr>
      <w:rFonts w:eastAsia="Times New Roman"/>
    </w:rPr>
  </w:style>
  <w:style w:type="paragraph" w:customStyle="1" w:styleId="author-credentials">
    <w:name w:val="author-credentials"/>
    <w:basedOn w:val="Normal"/>
    <w:uiPriority w:val="99"/>
    <w:qFormat/>
    <w:rsid w:val="007F08C0"/>
    <w:pPr>
      <w:spacing w:before="100" w:beforeAutospacing="1" w:after="100" w:afterAutospacing="1" w:line="256" w:lineRule="auto"/>
    </w:pPr>
    <w:rPr>
      <w:rFonts w:eastAsia="Times New Roman"/>
    </w:rPr>
  </w:style>
  <w:style w:type="character" w:customStyle="1" w:styleId="MicrotextChar">
    <w:name w:val="Microtext Char"/>
    <w:link w:val="Microtext"/>
    <w:locked/>
    <w:rsid w:val="007F08C0"/>
    <w:rPr>
      <w:rFonts w:cs="Calibri"/>
      <w:sz w:val="12"/>
    </w:rPr>
  </w:style>
  <w:style w:type="paragraph" w:customStyle="1" w:styleId="Microtext">
    <w:name w:val="Microtext"/>
    <w:basedOn w:val="Normal"/>
    <w:next w:val="Normal"/>
    <w:link w:val="MicrotextChar"/>
    <w:qFormat/>
    <w:rsid w:val="007F08C0"/>
    <w:pPr>
      <w:spacing w:line="256" w:lineRule="auto"/>
    </w:pPr>
    <w:rPr>
      <w:rFonts w:cs="Calibri"/>
      <w:sz w:val="12"/>
    </w:rPr>
  </w:style>
  <w:style w:type="character" w:customStyle="1" w:styleId="Style6Char">
    <w:name w:val="Style6 Char"/>
    <w:basedOn w:val="DefaultParagraphFont"/>
    <w:link w:val="Style6"/>
    <w:locked/>
    <w:rsid w:val="007F08C0"/>
    <w:rPr>
      <w:rFonts w:cs="Calibri"/>
      <w:b/>
    </w:rPr>
  </w:style>
  <w:style w:type="paragraph" w:customStyle="1" w:styleId="Style6">
    <w:name w:val="Style6"/>
    <w:basedOn w:val="Normal"/>
    <w:link w:val="Style6Char"/>
    <w:autoRedefine/>
    <w:qFormat/>
    <w:rsid w:val="007F08C0"/>
    <w:pPr>
      <w:spacing w:line="256" w:lineRule="auto"/>
    </w:pPr>
    <w:rPr>
      <w:rFonts w:cs="Calibri"/>
      <w:b/>
    </w:rPr>
  </w:style>
  <w:style w:type="character" w:customStyle="1" w:styleId="Style11Char">
    <w:name w:val="Style11 Char"/>
    <w:basedOn w:val="DefaultParagraphFont"/>
    <w:link w:val="Style11"/>
    <w:locked/>
    <w:rsid w:val="007F08C0"/>
    <w:rPr>
      <w:rFonts w:eastAsia="Times New Roman" w:cs="Calibri"/>
      <w:b/>
      <w:szCs w:val="20"/>
      <w:u w:val="thick"/>
    </w:rPr>
  </w:style>
  <w:style w:type="paragraph" w:customStyle="1" w:styleId="Style11">
    <w:name w:val="Style11"/>
    <w:basedOn w:val="Normal"/>
    <w:link w:val="Style11Char"/>
    <w:qFormat/>
    <w:rsid w:val="007F08C0"/>
    <w:pPr>
      <w:spacing w:line="256" w:lineRule="auto"/>
    </w:pPr>
    <w:rPr>
      <w:rFonts w:eastAsia="Times New Roman" w:cs="Calibri"/>
      <w:b/>
      <w:szCs w:val="20"/>
      <w:u w:val="thick"/>
    </w:rPr>
  </w:style>
  <w:style w:type="character" w:customStyle="1" w:styleId="Style12Char">
    <w:name w:val="Style12 Char"/>
    <w:basedOn w:val="DefaultParagraphFont"/>
    <w:link w:val="Style12"/>
    <w:locked/>
    <w:rsid w:val="007F08C0"/>
    <w:rPr>
      <w:rFonts w:eastAsia="Times New Roman" w:cs="Calibri"/>
      <w:b/>
      <w:u w:val="thick"/>
    </w:rPr>
  </w:style>
  <w:style w:type="paragraph" w:customStyle="1" w:styleId="Style12">
    <w:name w:val="Style12"/>
    <w:basedOn w:val="Normal"/>
    <w:link w:val="Style12Char"/>
    <w:qFormat/>
    <w:rsid w:val="007F08C0"/>
    <w:pPr>
      <w:spacing w:line="256" w:lineRule="auto"/>
    </w:pPr>
    <w:rPr>
      <w:rFonts w:eastAsia="Times New Roman" w:cs="Calibri"/>
      <w:b/>
      <w:u w:val="thick"/>
    </w:rPr>
  </w:style>
  <w:style w:type="character" w:customStyle="1" w:styleId="ShrinkChar">
    <w:name w:val="Shrink Char"/>
    <w:link w:val="Shrink"/>
    <w:locked/>
    <w:rsid w:val="007F08C0"/>
    <w:rPr>
      <w:rFonts w:ascii="Garamond" w:eastAsia="Times New Roman" w:hAnsi="Garamond"/>
      <w:sz w:val="12"/>
    </w:rPr>
  </w:style>
  <w:style w:type="paragraph" w:customStyle="1" w:styleId="Shrink">
    <w:name w:val="Shrink"/>
    <w:link w:val="ShrinkChar"/>
    <w:qFormat/>
    <w:rsid w:val="007F08C0"/>
    <w:pPr>
      <w:ind w:left="288" w:right="288"/>
    </w:pPr>
    <w:rPr>
      <w:rFonts w:ascii="Garamond" w:eastAsia="Times New Roman" w:hAnsi="Garamond"/>
      <w:sz w:val="12"/>
    </w:rPr>
  </w:style>
  <w:style w:type="character" w:customStyle="1" w:styleId="blocktitleChar">
    <w:name w:val="block title Char"/>
    <w:link w:val="blocktitle0"/>
    <w:locked/>
    <w:rsid w:val="007F08C0"/>
    <w:rPr>
      <w:rFonts w:eastAsia="Calibri" w:cs="Calibri"/>
      <w:b/>
      <w:caps/>
      <w:sz w:val="28"/>
      <w:szCs w:val="28"/>
      <w:lang w:val="es-ES"/>
    </w:rPr>
  </w:style>
  <w:style w:type="paragraph" w:customStyle="1" w:styleId="blocktitle0">
    <w:name w:val="block title"/>
    <w:basedOn w:val="Normal"/>
    <w:link w:val="blocktitleChar"/>
    <w:autoRedefine/>
    <w:qFormat/>
    <w:rsid w:val="007F08C0"/>
    <w:pPr>
      <w:spacing w:after="240" w:line="256" w:lineRule="auto"/>
      <w:jc w:val="center"/>
      <w:outlineLvl w:val="0"/>
    </w:pPr>
    <w:rPr>
      <w:rFonts w:eastAsia="Calibri" w:cs="Calibri"/>
      <w:b/>
      <w:caps/>
      <w:sz w:val="28"/>
      <w:szCs w:val="28"/>
      <w:lang w:val="es-ES"/>
    </w:rPr>
  </w:style>
  <w:style w:type="paragraph" w:customStyle="1" w:styleId="type">
    <w:name w:val="type"/>
    <w:basedOn w:val="Normal"/>
    <w:uiPriority w:val="99"/>
    <w:qFormat/>
    <w:rsid w:val="007F08C0"/>
    <w:pPr>
      <w:spacing w:before="100" w:beforeAutospacing="1" w:after="100" w:afterAutospacing="1" w:line="256" w:lineRule="auto"/>
    </w:pPr>
    <w:rPr>
      <w:rFonts w:eastAsia="Times New Roman"/>
    </w:rPr>
  </w:style>
  <w:style w:type="character" w:customStyle="1" w:styleId="UnderlineChar2CharCharChar">
    <w:name w:val="Underline Char2 Char Char Char"/>
    <w:link w:val="UnderlineChar2CharChar"/>
    <w:locked/>
    <w:rsid w:val="007F08C0"/>
    <w:rPr>
      <w:rFonts w:eastAsia="MS Mincho" w:cs="Calibri"/>
      <w:szCs w:val="20"/>
      <w:u w:val="single"/>
    </w:rPr>
  </w:style>
  <w:style w:type="paragraph" w:customStyle="1" w:styleId="UnderlineChar2CharChar">
    <w:name w:val="Underline Char2 Char Char"/>
    <w:basedOn w:val="Normal"/>
    <w:link w:val="UnderlineChar2CharCharChar"/>
    <w:qFormat/>
    <w:rsid w:val="007F08C0"/>
    <w:pPr>
      <w:spacing w:line="256" w:lineRule="auto"/>
    </w:pPr>
    <w:rPr>
      <w:rFonts w:eastAsia="MS Mincho" w:cs="Calibri"/>
      <w:szCs w:val="20"/>
      <w:u w:val="single"/>
    </w:rPr>
  </w:style>
  <w:style w:type="paragraph" w:customStyle="1" w:styleId="Style14">
    <w:name w:val="Style14"/>
    <w:basedOn w:val="Normal"/>
    <w:uiPriority w:val="99"/>
    <w:qFormat/>
    <w:rsid w:val="007F08C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F08C0"/>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7F08C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F08C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F08C0"/>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7F08C0"/>
    <w:rPr>
      <w:rFonts w:eastAsia="Times New Roman" w:cs="Calibri"/>
      <w:sz w:val="12"/>
    </w:rPr>
  </w:style>
  <w:style w:type="paragraph" w:customStyle="1" w:styleId="CardsFont6ptChar">
    <w:name w:val="Cards + Font: 6 pt Char"/>
    <w:basedOn w:val="Normal"/>
    <w:link w:val="CardsFont6ptCharChar"/>
    <w:qFormat/>
    <w:rsid w:val="007F08C0"/>
    <w:pPr>
      <w:autoSpaceDE w:val="0"/>
      <w:autoSpaceDN w:val="0"/>
      <w:adjustRightInd w:val="0"/>
      <w:spacing w:line="256" w:lineRule="auto"/>
      <w:ind w:left="432" w:right="432"/>
      <w:jc w:val="both"/>
    </w:pPr>
    <w:rPr>
      <w:rFonts w:eastAsia="Times New Roman" w:cs="Calibri"/>
      <w:sz w:val="12"/>
    </w:rPr>
  </w:style>
  <w:style w:type="paragraph" w:customStyle="1" w:styleId="Style18">
    <w:name w:val="Style18"/>
    <w:basedOn w:val="Normal"/>
    <w:uiPriority w:val="99"/>
    <w:qFormat/>
    <w:rsid w:val="007F08C0"/>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7F08C0"/>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7F08C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F08C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F08C0"/>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7F08C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F08C0"/>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7F08C0"/>
    <w:pPr>
      <w:widowControl w:val="0"/>
      <w:suppressAutoHyphens/>
      <w:autoSpaceDN w:val="0"/>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7F08C0"/>
    <w:rPr>
      <w:rFonts w:eastAsia="Times New Roman" w:cs="Calibri"/>
      <w:szCs w:val="20"/>
    </w:rPr>
  </w:style>
  <w:style w:type="paragraph" w:customStyle="1" w:styleId="Cardnon-underlined">
    <w:name w:val="Card non-underlined"/>
    <w:basedOn w:val="Normal"/>
    <w:link w:val="Cardnon-underlinedChar"/>
    <w:autoRedefine/>
    <w:uiPriority w:val="99"/>
    <w:qFormat/>
    <w:rsid w:val="007F08C0"/>
    <w:pPr>
      <w:spacing w:line="256" w:lineRule="auto"/>
    </w:pPr>
    <w:rPr>
      <w:rFonts w:eastAsia="Times New Roman" w:cs="Calibri"/>
      <w:szCs w:val="20"/>
    </w:rPr>
  </w:style>
  <w:style w:type="paragraph" w:customStyle="1" w:styleId="Carding">
    <w:name w:val="Carding"/>
    <w:basedOn w:val="Normal"/>
    <w:uiPriority w:val="99"/>
    <w:qFormat/>
    <w:rsid w:val="007F08C0"/>
    <w:pPr>
      <w:spacing w:line="256" w:lineRule="auto"/>
    </w:pPr>
    <w:rPr>
      <w:rFonts w:eastAsia="Times New Roman"/>
      <w:sz w:val="18"/>
    </w:rPr>
  </w:style>
  <w:style w:type="character" w:customStyle="1" w:styleId="CardsHighlightedChar">
    <w:name w:val="Cards Highlighted Char"/>
    <w:basedOn w:val="DefaultParagraphFont"/>
    <w:link w:val="CardsHighlighted"/>
    <w:locked/>
    <w:rsid w:val="007F08C0"/>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7F08C0"/>
    <w:pPr>
      <w:shd w:val="clear" w:color="auto" w:fill="00FFFF"/>
    </w:pPr>
    <w:rPr>
      <w:rFonts w:ascii="Times New Roman" w:eastAsia="Calibri" w:hAnsi="Times New Roman" w:cs="Times New Roman"/>
      <w:sz w:val="24"/>
      <w:szCs w:val="20"/>
      <w:u w:val="single"/>
    </w:rPr>
  </w:style>
  <w:style w:type="paragraph" w:customStyle="1" w:styleId="text">
    <w:name w:val="text"/>
    <w:basedOn w:val="Normal"/>
    <w:uiPriority w:val="99"/>
    <w:qFormat/>
    <w:rsid w:val="007F08C0"/>
    <w:pPr>
      <w:spacing w:before="100" w:beforeAutospacing="1" w:after="100" w:afterAutospacing="1" w:line="256" w:lineRule="auto"/>
    </w:pPr>
    <w:rPr>
      <w:rFonts w:eastAsia="Times New Roman"/>
    </w:rPr>
  </w:style>
  <w:style w:type="character" w:customStyle="1" w:styleId="StyleUnderline9ptChar">
    <w:name w:val="Style Underline + 9 pt Char"/>
    <w:basedOn w:val="DefaultParagraphFont"/>
    <w:link w:val="StyleUnderline9pt"/>
    <w:locked/>
    <w:rsid w:val="007F08C0"/>
    <w:rPr>
      <w:rFonts w:ascii="Arial" w:eastAsia="Times New Roman" w:hAnsi="Arial" w:cs="Times New Roman"/>
      <w:szCs w:val="20"/>
      <w:u w:val="single"/>
    </w:rPr>
  </w:style>
  <w:style w:type="paragraph" w:customStyle="1" w:styleId="StyleUnderline9pt">
    <w:name w:val="Style Underline + 9 pt"/>
    <w:link w:val="StyleUnderline9ptChar"/>
    <w:qFormat/>
    <w:rsid w:val="007F08C0"/>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7F08C0"/>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7F08C0"/>
    <w:pPr>
      <w:widowControl w:val="0"/>
      <w:spacing w:line="256" w:lineRule="auto"/>
      <w:ind w:left="288" w:right="288"/>
    </w:pPr>
    <w:rPr>
      <w:rFonts w:cs="Calibri"/>
      <w:kern w:val="32"/>
      <w:szCs w:val="20"/>
      <w:u w:val="single"/>
      <w:lang w:eastAsia="ar-SA"/>
    </w:rPr>
  </w:style>
  <w:style w:type="paragraph" w:customStyle="1" w:styleId="NormalWeb8">
    <w:name w:val="Normal (Web)8"/>
    <w:basedOn w:val="Normal"/>
    <w:uiPriority w:val="99"/>
    <w:qFormat/>
    <w:rsid w:val="007F08C0"/>
    <w:pPr>
      <w:spacing w:before="100" w:beforeAutospacing="1" w:after="100" w:afterAutospacing="1" w:line="256"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7F08C0"/>
    <w:rPr>
      <w:rFonts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F08C0"/>
  </w:style>
  <w:style w:type="character" w:customStyle="1" w:styleId="StyleNormalWeb11ptUnderlineChar">
    <w:name w:val="Style Normal (Web) + 11 pt Underline Char"/>
    <w:basedOn w:val="DefaultParagraphFont"/>
    <w:link w:val="StyleNormalWeb11ptUnderline"/>
    <w:locked/>
    <w:rsid w:val="007F08C0"/>
    <w:rPr>
      <w:rFonts w:eastAsia="Calibri" w:cs="Calibri"/>
      <w:u w:val="single"/>
    </w:rPr>
  </w:style>
  <w:style w:type="paragraph" w:customStyle="1" w:styleId="StyleNormalWeb11ptUnderline">
    <w:name w:val="Style Normal (Web) + 11 pt Underline"/>
    <w:basedOn w:val="NormalWeb"/>
    <w:link w:val="StyleNormalWeb11ptUnderlineChar"/>
    <w:qFormat/>
    <w:rsid w:val="007F08C0"/>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7F08C0"/>
    <w:rPr>
      <w:rFonts w:cs="Calibri"/>
      <w:b/>
      <w:u w:val="single"/>
    </w:rPr>
  </w:style>
  <w:style w:type="paragraph" w:customStyle="1" w:styleId="Underline2">
    <w:name w:val="Underline2"/>
    <w:basedOn w:val="Normal"/>
    <w:link w:val="Underline2Char"/>
    <w:autoRedefine/>
    <w:uiPriority w:val="4"/>
    <w:qFormat/>
    <w:rsid w:val="007F08C0"/>
    <w:pPr>
      <w:spacing w:line="256" w:lineRule="auto"/>
    </w:pPr>
    <w:rPr>
      <w:rFonts w:cs="Calibri"/>
      <w:b/>
      <w:u w:val="single"/>
    </w:rPr>
  </w:style>
  <w:style w:type="paragraph" w:customStyle="1" w:styleId="TableParagraph">
    <w:name w:val="Table Paragraph"/>
    <w:basedOn w:val="Normal"/>
    <w:uiPriority w:val="1"/>
    <w:qFormat/>
    <w:rsid w:val="007F08C0"/>
    <w:pPr>
      <w:widowControl w:val="0"/>
      <w:spacing w:line="256" w:lineRule="auto"/>
    </w:pPr>
  </w:style>
  <w:style w:type="character" w:customStyle="1" w:styleId="StyleCircled11ptChar">
    <w:name w:val="Style Circled + 11 pt Char"/>
    <w:link w:val="StyleCircled11pt"/>
    <w:locked/>
    <w:rsid w:val="007F08C0"/>
    <w:rPr>
      <w:rFonts w:eastAsia="Times New Roman" w:cs="Calibri"/>
      <w:b/>
      <w:bCs/>
      <w:sz w:val="20"/>
      <w:u w:val="single"/>
    </w:rPr>
  </w:style>
  <w:style w:type="paragraph" w:customStyle="1" w:styleId="StyleCircled11pt">
    <w:name w:val="Style Circled + 11 pt"/>
    <w:basedOn w:val="Normal"/>
    <w:link w:val="StyleCircled11ptChar"/>
    <w:qFormat/>
    <w:rsid w:val="007F08C0"/>
    <w:pPr>
      <w:spacing w:line="256" w:lineRule="auto"/>
    </w:pPr>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7F08C0"/>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7F08C0"/>
    <w:pPr>
      <w:spacing w:line="256" w:lineRule="auto"/>
    </w:pPr>
    <w:rPr>
      <w:rFonts w:ascii="Times" w:eastAsia="Times New Roman" w:hAnsi="Times" w:cs="Calibri"/>
      <w:sz w:val="20"/>
      <w:szCs w:val="28"/>
      <w:u w:val="single"/>
    </w:rPr>
  </w:style>
  <w:style w:type="paragraph" w:customStyle="1" w:styleId="cite20">
    <w:name w:val="cite2"/>
    <w:basedOn w:val="Normal"/>
    <w:uiPriority w:val="99"/>
    <w:qFormat/>
    <w:rsid w:val="007F08C0"/>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7F08C0"/>
    <w:rPr>
      <w:rFonts w:eastAsia="Times New Roman" w:cs="Calibri"/>
      <w:b/>
      <w:u w:val="single"/>
    </w:rPr>
  </w:style>
  <w:style w:type="paragraph" w:customStyle="1" w:styleId="BoldandUnderlineChar2CharChar">
    <w:name w:val="Bold and Underline Char2 Char Char"/>
    <w:basedOn w:val="Normal"/>
    <w:link w:val="BoldandUnderlineChar2CharCharChar"/>
    <w:qFormat/>
    <w:rsid w:val="007F08C0"/>
    <w:pPr>
      <w:spacing w:line="256" w:lineRule="auto"/>
    </w:pPr>
    <w:rPr>
      <w:rFonts w:eastAsia="Times New Roman" w:cs="Calibri"/>
      <w:b/>
      <w:u w:val="single"/>
    </w:rPr>
  </w:style>
  <w:style w:type="character" w:customStyle="1" w:styleId="Reduce8ptCharChar">
    <w:name w:val="Reduce 8pt Char Char"/>
    <w:basedOn w:val="DefaultParagraphFont"/>
    <w:link w:val="Reduce8pt"/>
    <w:locked/>
    <w:rsid w:val="007F08C0"/>
    <w:rPr>
      <w:sz w:val="16"/>
    </w:rPr>
  </w:style>
  <w:style w:type="paragraph" w:customStyle="1" w:styleId="Reduce8pt">
    <w:name w:val="Reduce 8pt"/>
    <w:basedOn w:val="Normal"/>
    <w:link w:val="Reduce8ptCharChar"/>
    <w:qFormat/>
    <w:rsid w:val="007F08C0"/>
    <w:pPr>
      <w:autoSpaceDE w:val="0"/>
      <w:autoSpaceDN w:val="0"/>
      <w:adjustRightInd w:val="0"/>
      <w:spacing w:line="256" w:lineRule="auto"/>
      <w:jc w:val="both"/>
    </w:pPr>
    <w:rPr>
      <w:sz w:val="16"/>
    </w:rPr>
  </w:style>
  <w:style w:type="character" w:customStyle="1" w:styleId="boldciteChar4">
    <w:name w:val="bold cite Char4"/>
    <w:link w:val="boldcite"/>
    <w:locked/>
    <w:rsid w:val="007F08C0"/>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7F08C0"/>
    <w:pPr>
      <w:spacing w:line="256" w:lineRule="auto"/>
    </w:pPr>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7F08C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7F08C0"/>
    <w:pPr>
      <w:spacing w:line="256" w:lineRule="auto"/>
    </w:pPr>
    <w:rPr>
      <w:rFonts w:eastAsia="Calibri"/>
      <w:b/>
    </w:rPr>
  </w:style>
  <w:style w:type="character" w:customStyle="1" w:styleId="HeadingsBaseChar">
    <w:name w:val="Headings Base Char"/>
    <w:basedOn w:val="DefaultParagraphFont"/>
    <w:link w:val="HeadingsBase"/>
    <w:locked/>
    <w:rsid w:val="007F08C0"/>
    <w:rPr>
      <w:rFonts w:ascii="Times New Roman" w:hAnsi="Times New Roman" w:cs="Times New Roman"/>
      <w:b/>
      <w:sz w:val="32"/>
    </w:rPr>
  </w:style>
  <w:style w:type="paragraph" w:customStyle="1" w:styleId="HeadingsBase">
    <w:name w:val="Headings Base"/>
    <w:basedOn w:val="Normal"/>
    <w:link w:val="HeadingsBaseChar"/>
    <w:qFormat/>
    <w:rsid w:val="007F08C0"/>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7F08C0"/>
    <w:pPr>
      <w:suppressAutoHyphens/>
      <w:spacing w:before="20" w:after="120" w:line="256" w:lineRule="auto"/>
      <w:outlineLvl w:val="9"/>
    </w:pPr>
    <w:rPr>
      <w:rFonts w:eastAsia="Times New Roman" w:cs="Arial"/>
      <w:bCs w:val="0"/>
      <w:kern w:val="32"/>
      <w:szCs w:val="26"/>
    </w:rPr>
  </w:style>
  <w:style w:type="paragraph" w:customStyle="1" w:styleId="SchoolPaper">
    <w:name w:val="School Paper"/>
    <w:basedOn w:val="Normal"/>
    <w:uiPriority w:val="99"/>
    <w:qFormat/>
    <w:rsid w:val="007F08C0"/>
    <w:pPr>
      <w:spacing w:line="480" w:lineRule="auto"/>
      <w:ind w:firstLine="720"/>
    </w:pPr>
    <w:rPr>
      <w:rFonts w:eastAsia="Calibri"/>
    </w:rPr>
  </w:style>
  <w:style w:type="paragraph" w:customStyle="1" w:styleId="SchoolBlockQuote">
    <w:name w:val="School Block Quote"/>
    <w:basedOn w:val="SchoolPaper"/>
    <w:uiPriority w:val="99"/>
    <w:qFormat/>
    <w:rsid w:val="007F08C0"/>
  </w:style>
  <w:style w:type="paragraph" w:customStyle="1" w:styleId="SchoolWorksCited">
    <w:name w:val="School Works Cited"/>
    <w:basedOn w:val="SchoolPaper"/>
    <w:uiPriority w:val="99"/>
    <w:qFormat/>
    <w:rsid w:val="007F08C0"/>
  </w:style>
  <w:style w:type="paragraph" w:customStyle="1" w:styleId="BlockQuote">
    <w:name w:val="Block Quote"/>
    <w:basedOn w:val="Normal"/>
    <w:uiPriority w:val="99"/>
    <w:qFormat/>
    <w:rsid w:val="007F08C0"/>
    <w:pPr>
      <w:spacing w:line="256" w:lineRule="auto"/>
      <w:ind w:left="720" w:right="720"/>
    </w:pPr>
    <w:rPr>
      <w:rFonts w:eastAsia="Calibri"/>
    </w:rPr>
  </w:style>
  <w:style w:type="paragraph" w:customStyle="1" w:styleId="PaperBody">
    <w:name w:val="Paper Body"/>
    <w:basedOn w:val="Normal"/>
    <w:uiPriority w:val="99"/>
    <w:qFormat/>
    <w:rsid w:val="007F08C0"/>
    <w:pPr>
      <w:spacing w:line="480" w:lineRule="auto"/>
      <w:ind w:firstLine="720"/>
    </w:pPr>
    <w:rPr>
      <w:rFonts w:eastAsia="Calibri"/>
    </w:rPr>
  </w:style>
  <w:style w:type="paragraph" w:customStyle="1" w:styleId="PaperCitation">
    <w:name w:val="Paper Citation"/>
    <w:basedOn w:val="Normal"/>
    <w:uiPriority w:val="99"/>
    <w:qFormat/>
    <w:rsid w:val="007F08C0"/>
    <w:pPr>
      <w:spacing w:line="480" w:lineRule="auto"/>
      <w:ind w:left="720" w:hanging="720"/>
    </w:pPr>
    <w:rPr>
      <w:rFonts w:eastAsia="Calibri"/>
    </w:rPr>
  </w:style>
  <w:style w:type="paragraph" w:customStyle="1" w:styleId="WW-Default">
    <w:name w:val="WW-Default"/>
    <w:uiPriority w:val="99"/>
    <w:qFormat/>
    <w:rsid w:val="007F08C0"/>
    <w:pPr>
      <w:suppressAutoHyphens/>
    </w:pPr>
    <w:rPr>
      <w:rFonts w:ascii="Georgia" w:eastAsia="Calibri" w:hAnsi="Georgia" w:cs="Calibri"/>
      <w:lang w:eastAsia="ar-SA"/>
    </w:rPr>
  </w:style>
  <w:style w:type="paragraph" w:customStyle="1" w:styleId="B-TagCite">
    <w:name w:val="B-TagCite"/>
    <w:uiPriority w:val="99"/>
    <w:qFormat/>
    <w:rsid w:val="007F08C0"/>
    <w:pPr>
      <w:keepNext/>
      <w:widowControl w:val="0"/>
      <w:tabs>
        <w:tab w:val="num" w:pos="0"/>
      </w:tabs>
      <w:suppressAutoHyphens/>
    </w:pPr>
    <w:rPr>
      <w:rFonts w:ascii="Garamond" w:eastAsia="MS Gothic" w:hAnsi="Garamond" w:cs="Times New Roman"/>
      <w:b/>
      <w:sz w:val="24"/>
      <w:szCs w:val="24"/>
      <w:lang w:eastAsia="ar-SA"/>
    </w:rPr>
  </w:style>
  <w:style w:type="character" w:customStyle="1" w:styleId="MicroTextChar0">
    <w:name w:val="MicroText Char"/>
    <w:link w:val="MicroText0"/>
    <w:locked/>
    <w:rsid w:val="007F08C0"/>
    <w:rPr>
      <w:rFonts w:ascii="Arial Narrow" w:hAnsi="Arial Narrow"/>
      <w:sz w:val="12"/>
    </w:rPr>
  </w:style>
  <w:style w:type="paragraph" w:customStyle="1" w:styleId="MicroText0">
    <w:name w:val="MicroText"/>
    <w:basedOn w:val="Normal"/>
    <w:next w:val="Normal"/>
    <w:link w:val="MicroTextChar0"/>
    <w:qFormat/>
    <w:rsid w:val="007F08C0"/>
    <w:pPr>
      <w:spacing w:line="256" w:lineRule="auto"/>
    </w:pPr>
    <w:rPr>
      <w:rFonts w:ascii="Arial Narrow" w:hAnsi="Arial Narrow"/>
      <w:sz w:val="12"/>
    </w:rPr>
  </w:style>
  <w:style w:type="character" w:customStyle="1" w:styleId="Footnote2Char">
    <w:name w:val="Footnote2 Char"/>
    <w:link w:val="Footnote2"/>
    <w:locked/>
    <w:rsid w:val="007F08C0"/>
  </w:style>
  <w:style w:type="paragraph" w:customStyle="1" w:styleId="Footnote2">
    <w:name w:val="Footnote2"/>
    <w:basedOn w:val="Normal"/>
    <w:next w:val="Normal"/>
    <w:link w:val="Footnote2Char"/>
    <w:autoRedefine/>
    <w:qFormat/>
    <w:rsid w:val="007F08C0"/>
    <w:pPr>
      <w:spacing w:after="120" w:line="480" w:lineRule="auto"/>
    </w:pPr>
  </w:style>
  <w:style w:type="paragraph" w:customStyle="1" w:styleId="indent">
    <w:name w:val="indent"/>
    <w:basedOn w:val="Normal"/>
    <w:uiPriority w:val="99"/>
    <w:qFormat/>
    <w:rsid w:val="007F08C0"/>
    <w:pPr>
      <w:spacing w:before="100" w:beforeAutospacing="1" w:after="100" w:afterAutospacing="1" w:line="256" w:lineRule="auto"/>
    </w:pPr>
    <w:rPr>
      <w:rFonts w:eastAsia="Times New Roman"/>
    </w:rPr>
  </w:style>
  <w:style w:type="paragraph" w:customStyle="1" w:styleId="PageHeaderLine1">
    <w:name w:val="PageHeaderLine1"/>
    <w:basedOn w:val="Normal"/>
    <w:uiPriority w:val="99"/>
    <w:qFormat/>
    <w:rsid w:val="007F08C0"/>
    <w:pPr>
      <w:tabs>
        <w:tab w:val="right" w:pos="10800"/>
      </w:tabs>
      <w:spacing w:line="256" w:lineRule="auto"/>
    </w:pPr>
    <w:rPr>
      <w:rFonts w:eastAsia="Calibri"/>
      <w:b/>
    </w:rPr>
  </w:style>
  <w:style w:type="character" w:customStyle="1" w:styleId="PageHeaderLine2Char">
    <w:name w:val="PageHeaderLine2 Char"/>
    <w:link w:val="PageHeaderLine2"/>
    <w:locked/>
    <w:rsid w:val="007F08C0"/>
    <w:rPr>
      <w:rFonts w:eastAsia="Calibri" w:cs="Calibri"/>
      <w:b/>
    </w:rPr>
  </w:style>
  <w:style w:type="paragraph" w:customStyle="1" w:styleId="PageHeaderLine2">
    <w:name w:val="PageHeaderLine2"/>
    <w:basedOn w:val="Normal"/>
    <w:next w:val="Normal"/>
    <w:link w:val="PageHeaderLine2Char"/>
    <w:qFormat/>
    <w:rsid w:val="007F08C0"/>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7F08C0"/>
    <w:rPr>
      <w:rFonts w:ascii="Times New Roman" w:hAnsi="Times New Roman" w:cs="Times New Roman"/>
      <w:sz w:val="20"/>
    </w:rPr>
  </w:style>
  <w:style w:type="paragraph" w:customStyle="1" w:styleId="CardText1">
    <w:name w:val="CardText"/>
    <w:basedOn w:val="Normal"/>
    <w:link w:val="CardTextChar3"/>
    <w:qFormat/>
    <w:rsid w:val="007F08C0"/>
    <w:pPr>
      <w:spacing w:line="256" w:lineRule="auto"/>
      <w:ind w:left="288"/>
    </w:pPr>
    <w:rPr>
      <w:rFonts w:ascii="Times New Roman" w:hAnsi="Times New Roman" w:cs="Times New Roman"/>
      <w:sz w:val="20"/>
    </w:rPr>
  </w:style>
  <w:style w:type="paragraph" w:customStyle="1" w:styleId="Emphasize">
    <w:name w:val="Emphasize"/>
    <w:basedOn w:val="Normal"/>
    <w:uiPriority w:val="7"/>
    <w:qFormat/>
    <w:rsid w:val="007F08C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7F08C0"/>
    <w:rPr>
      <w:rFonts w:asciiTheme="majorHAnsi" w:hAnsiTheme="majorHAnsi" w:cs="Calibri"/>
      <w:b/>
      <w:sz w:val="28"/>
    </w:rPr>
  </w:style>
  <w:style w:type="paragraph" w:customStyle="1" w:styleId="FlashTag">
    <w:name w:val="FlashTag"/>
    <w:basedOn w:val="Normal"/>
    <w:link w:val="FlashTagChar"/>
    <w:autoRedefine/>
    <w:uiPriority w:val="4"/>
    <w:qFormat/>
    <w:rsid w:val="007F08C0"/>
    <w:pPr>
      <w:spacing w:line="256" w:lineRule="auto"/>
    </w:pPr>
    <w:rPr>
      <w:rFonts w:asciiTheme="majorHAnsi" w:hAnsiTheme="majorHAnsi" w:cs="Calibri"/>
      <w:b/>
      <w:sz w:val="28"/>
    </w:rPr>
  </w:style>
  <w:style w:type="paragraph" w:customStyle="1" w:styleId="Warrant">
    <w:name w:val="Warrant"/>
    <w:autoRedefine/>
    <w:uiPriority w:val="4"/>
    <w:qFormat/>
    <w:rsid w:val="007F08C0"/>
    <w:pPr>
      <w:spacing w:after="160" w:line="256" w:lineRule="auto"/>
      <w:ind w:left="720"/>
    </w:pPr>
    <w:rPr>
      <w:rFonts w:eastAsiaTheme="minorHAnsi" w:cs="Arial"/>
    </w:rPr>
  </w:style>
  <w:style w:type="paragraph" w:customStyle="1" w:styleId="Header1">
    <w:name w:val="Header1"/>
    <w:aliases w:val="Header Char Char,Header Char Char Char Char Char Char Char Cha,Header Char2,Header Char1 Char,Char Char Char Cha"/>
    <w:basedOn w:val="Normal"/>
    <w:uiPriority w:val="99"/>
    <w:qFormat/>
    <w:rsid w:val="007F08C0"/>
    <w:pPr>
      <w:tabs>
        <w:tab w:val="center" w:pos="4680"/>
        <w:tab w:val="right" w:pos="9360"/>
      </w:tabs>
      <w:spacing w:line="256" w:lineRule="auto"/>
    </w:pPr>
  </w:style>
  <w:style w:type="paragraph" w:customStyle="1" w:styleId="CiteSpacing">
    <w:name w:val="Cite Spacing"/>
    <w:basedOn w:val="Normal"/>
    <w:uiPriority w:val="4"/>
    <w:qFormat/>
    <w:rsid w:val="007F08C0"/>
    <w:pPr>
      <w:spacing w:before="60" w:after="60" w:line="256" w:lineRule="auto"/>
      <w:contextualSpacing/>
    </w:pPr>
    <w:rPr>
      <w:rFonts w:ascii="Arial Narrow" w:hAnsi="Arial Narrow"/>
    </w:rPr>
  </w:style>
  <w:style w:type="paragraph" w:customStyle="1" w:styleId="Heading2-NotBold">
    <w:name w:val="Heading 2 - Not Bold"/>
    <w:basedOn w:val="Heading2"/>
    <w:autoRedefine/>
    <w:uiPriority w:val="99"/>
    <w:qFormat/>
    <w:rsid w:val="007F08C0"/>
    <w:pPr>
      <w:keepNext w:val="0"/>
      <w:keepLines w:val="0"/>
      <w:pageBreakBefore w:val="0"/>
      <w:spacing w:line="256" w:lineRule="auto"/>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7F08C0"/>
    <w:pPr>
      <w:spacing w:line="256" w:lineRule="auto"/>
    </w:pPr>
    <w:rPr>
      <w:rFonts w:ascii="Garamond" w:eastAsia="Calibri" w:hAnsi="Garamond"/>
      <w:b/>
    </w:rPr>
  </w:style>
  <w:style w:type="paragraph" w:customStyle="1" w:styleId="tag">
    <w:name w:val="%tag"/>
    <w:basedOn w:val="Normal"/>
    <w:next w:val="Normal"/>
    <w:uiPriority w:val="99"/>
    <w:qFormat/>
    <w:rsid w:val="007F08C0"/>
    <w:pPr>
      <w:spacing w:line="256" w:lineRule="auto"/>
    </w:pPr>
    <w:rPr>
      <w:rFonts w:ascii="Garamond" w:eastAsia="Calibri" w:hAnsi="Garamond"/>
      <w:bCs/>
      <w:sz w:val="18"/>
    </w:rPr>
  </w:style>
  <w:style w:type="character" w:customStyle="1" w:styleId="Style2Char">
    <w:name w:val="Style 2 Char"/>
    <w:link w:val="Style2"/>
    <w:uiPriority w:val="99"/>
    <w:locked/>
    <w:rsid w:val="007F08C0"/>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7F08C0"/>
    <w:pPr>
      <w:spacing w:line="256" w:lineRule="auto"/>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F08C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F08C0"/>
    <w:pPr>
      <w:spacing w:line="256" w:lineRule="auto"/>
    </w:pPr>
    <w:rPr>
      <w:rFonts w:ascii="Garamond" w:eastAsia="Times New Roman" w:hAnsi="Garamond"/>
      <w:szCs w:val="20"/>
      <w:u w:val="single"/>
      <w:lang w:val="x-none" w:eastAsia="x-none"/>
    </w:rPr>
  </w:style>
  <w:style w:type="character" w:customStyle="1" w:styleId="textsmallChar0">
    <w:name w:val="textsmall Char"/>
    <w:link w:val="textsmall0"/>
    <w:locked/>
    <w:rsid w:val="007F08C0"/>
    <w:rPr>
      <w:rFonts w:ascii="Georgia" w:eastAsia="Times New Roman" w:hAnsi="Georgia"/>
      <w:sz w:val="18"/>
      <w:szCs w:val="20"/>
      <w:lang w:val="x-none" w:eastAsia="x-none"/>
    </w:rPr>
  </w:style>
  <w:style w:type="paragraph" w:customStyle="1" w:styleId="textsmall0">
    <w:name w:val="textsmall"/>
    <w:basedOn w:val="Normal"/>
    <w:link w:val="textsmallChar0"/>
    <w:qFormat/>
    <w:rsid w:val="007F08C0"/>
    <w:pPr>
      <w:spacing w:line="256" w:lineRule="auto"/>
    </w:pPr>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F08C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F08C0"/>
    <w:pPr>
      <w:spacing w:after="200" w:line="256" w:lineRule="auto"/>
      <w:contextualSpacing/>
    </w:pPr>
    <w:rPr>
      <w:rFonts w:ascii="Arial Narrow" w:eastAsia="Calibri" w:hAnsi="Arial Narrow"/>
      <w:b/>
      <w:sz w:val="18"/>
      <w:u w:val="single"/>
      <w:lang w:val="x-none" w:eastAsia="x-none"/>
    </w:rPr>
  </w:style>
  <w:style w:type="character" w:customStyle="1" w:styleId="MicroChar">
    <w:name w:val="Micro Char"/>
    <w:link w:val="Micro"/>
    <w:locked/>
    <w:rsid w:val="007F08C0"/>
    <w:rPr>
      <w:rFonts w:ascii="Arial" w:eastAsia="Times New Roman" w:hAnsi="Arial" w:cs="Arial"/>
      <w:sz w:val="12"/>
    </w:rPr>
  </w:style>
  <w:style w:type="paragraph" w:customStyle="1" w:styleId="Micro">
    <w:name w:val="Micro"/>
    <w:basedOn w:val="Normal"/>
    <w:next w:val="Normal"/>
    <w:link w:val="MicroChar"/>
    <w:qFormat/>
    <w:rsid w:val="007F08C0"/>
    <w:pPr>
      <w:spacing w:line="256" w:lineRule="auto"/>
    </w:pPr>
    <w:rPr>
      <w:rFonts w:ascii="Arial" w:eastAsia="Times New Roman" w:hAnsi="Arial" w:cs="Arial"/>
      <w:sz w:val="12"/>
    </w:rPr>
  </w:style>
  <w:style w:type="character" w:customStyle="1" w:styleId="CardNotUnderlinedChar1">
    <w:name w:val="Card Not Underlined Char1"/>
    <w:link w:val="CardNotUnderlined"/>
    <w:locked/>
    <w:rsid w:val="007F08C0"/>
    <w:rPr>
      <w:rFonts w:ascii="Bell MT" w:eastAsia="Calibri" w:hAnsi="Bell MT"/>
      <w:szCs w:val="20"/>
    </w:rPr>
  </w:style>
  <w:style w:type="paragraph" w:customStyle="1" w:styleId="CardNotUnderlined">
    <w:name w:val="Card Not Underlined"/>
    <w:basedOn w:val="Normal"/>
    <w:link w:val="CardNotUnderlinedChar1"/>
    <w:autoRedefine/>
    <w:qFormat/>
    <w:rsid w:val="007F08C0"/>
    <w:pPr>
      <w:spacing w:line="256" w:lineRule="auto"/>
    </w:pPr>
    <w:rPr>
      <w:rFonts w:ascii="Bell MT" w:eastAsia="Calibri" w:hAnsi="Bell MT"/>
      <w:szCs w:val="20"/>
    </w:rPr>
  </w:style>
  <w:style w:type="paragraph" w:customStyle="1" w:styleId="h-lead">
    <w:name w:val="h-lead"/>
    <w:basedOn w:val="Normal"/>
    <w:uiPriority w:val="99"/>
    <w:qFormat/>
    <w:rsid w:val="007F08C0"/>
    <w:pPr>
      <w:spacing w:before="100" w:beforeAutospacing="1" w:after="100" w:afterAutospacing="1" w:line="256" w:lineRule="auto"/>
    </w:pPr>
    <w:rPr>
      <w:rFonts w:eastAsia="Times New Roman"/>
      <w:sz w:val="24"/>
    </w:rPr>
  </w:style>
  <w:style w:type="paragraph" w:customStyle="1" w:styleId="intro">
    <w:name w:val="intro"/>
    <w:basedOn w:val="Normal"/>
    <w:uiPriority w:val="99"/>
    <w:qFormat/>
    <w:rsid w:val="007F08C0"/>
    <w:pPr>
      <w:spacing w:before="100" w:beforeAutospacing="1" w:after="100" w:afterAutospacing="1" w:line="256" w:lineRule="auto"/>
    </w:pPr>
    <w:rPr>
      <w:rFonts w:eastAsia="Times New Roman"/>
      <w:sz w:val="24"/>
    </w:rPr>
  </w:style>
  <w:style w:type="paragraph" w:customStyle="1" w:styleId="body-paragraph">
    <w:name w:val="body-paragraph"/>
    <w:basedOn w:val="Normal"/>
    <w:uiPriority w:val="99"/>
    <w:qFormat/>
    <w:rsid w:val="007F08C0"/>
    <w:pPr>
      <w:spacing w:before="100" w:beforeAutospacing="1" w:after="100" w:afterAutospacing="1" w:line="256" w:lineRule="auto"/>
    </w:pPr>
    <w:rPr>
      <w:rFonts w:eastAsia="Times New Roman"/>
      <w:sz w:val="24"/>
    </w:rPr>
  </w:style>
  <w:style w:type="character" w:customStyle="1" w:styleId="StyleHeading2TagHEADING2TagCite11ptChar">
    <w:name w:val="Style Heading 2TagHEADING 2Tag&amp;Cite + 11 pt Char"/>
    <w:link w:val="StyleHeading2TagHEADING2TagCite11pt"/>
    <w:locked/>
    <w:rsid w:val="007F08C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F08C0"/>
    <w:pPr>
      <w:keepNext w:val="0"/>
      <w:keepLines w:val="0"/>
      <w:pageBreakBefore w:val="0"/>
      <w:widowControl w:val="0"/>
      <w:spacing w:before="60" w:after="60" w:line="256" w:lineRule="auto"/>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7F08C0"/>
    <w:pPr>
      <w:spacing w:line="256" w:lineRule="auto"/>
    </w:pPr>
    <w:rPr>
      <w:rFonts w:eastAsia="Calibri"/>
    </w:rPr>
  </w:style>
  <w:style w:type="paragraph" w:customStyle="1" w:styleId="F3-TagAuthor">
    <w:name w:val="F3 - Tag/Author"/>
    <w:basedOn w:val="Normal"/>
    <w:uiPriority w:val="99"/>
    <w:qFormat/>
    <w:rsid w:val="007F08C0"/>
    <w:pPr>
      <w:spacing w:line="256" w:lineRule="auto"/>
    </w:pPr>
    <w:rPr>
      <w:rFonts w:eastAsia="Times New Roman"/>
      <w:b/>
    </w:rPr>
  </w:style>
  <w:style w:type="paragraph" w:customStyle="1" w:styleId="F5-UnderlineNormal">
    <w:name w:val="F5 - Underline Normal"/>
    <w:basedOn w:val="Normal"/>
    <w:uiPriority w:val="99"/>
    <w:qFormat/>
    <w:rsid w:val="007F08C0"/>
    <w:pPr>
      <w:spacing w:line="256" w:lineRule="auto"/>
    </w:pPr>
    <w:rPr>
      <w:rFonts w:eastAsia="Calibri"/>
      <w:u w:val="single"/>
    </w:rPr>
  </w:style>
  <w:style w:type="paragraph" w:customStyle="1" w:styleId="Brief-PrimarySource">
    <w:name w:val="Brief - Primary Source"/>
    <w:basedOn w:val="Normal"/>
    <w:uiPriority w:val="99"/>
    <w:qFormat/>
    <w:rsid w:val="007F08C0"/>
    <w:pPr>
      <w:spacing w:line="256" w:lineRule="auto"/>
    </w:pPr>
    <w:rPr>
      <w:rFonts w:eastAsia="Times New Roman"/>
      <w:b/>
      <w:sz w:val="24"/>
      <w:u w:val="single"/>
    </w:rPr>
  </w:style>
  <w:style w:type="paragraph" w:customStyle="1" w:styleId="Brief-Underline">
    <w:name w:val="Brief - Underline"/>
    <w:basedOn w:val="Normal"/>
    <w:uiPriority w:val="99"/>
    <w:qFormat/>
    <w:rsid w:val="007F08C0"/>
    <w:pPr>
      <w:spacing w:line="256" w:lineRule="auto"/>
    </w:pPr>
    <w:rPr>
      <w:rFonts w:eastAsia="Times New Roman"/>
      <w:u w:val="single"/>
    </w:rPr>
  </w:style>
  <w:style w:type="paragraph" w:customStyle="1" w:styleId="Brief">
    <w:name w:val="Brief"/>
    <w:basedOn w:val="Brief-PrimarySource"/>
    <w:uiPriority w:val="99"/>
    <w:qFormat/>
    <w:rsid w:val="007F08C0"/>
    <w:rPr>
      <w:b w:val="0"/>
    </w:rPr>
  </w:style>
  <w:style w:type="paragraph" w:customStyle="1" w:styleId="CM2">
    <w:name w:val="CM2"/>
    <w:basedOn w:val="Normal"/>
    <w:next w:val="Normal"/>
    <w:uiPriority w:val="99"/>
    <w:qFormat/>
    <w:rsid w:val="007F08C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F08C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F08C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F08C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F08C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F08C0"/>
    <w:pPr>
      <w:widowControl w:val="0"/>
      <w:spacing w:line="276" w:lineRule="atLeast"/>
    </w:pPr>
    <w:rPr>
      <w:color w:val="auto"/>
    </w:rPr>
  </w:style>
  <w:style w:type="paragraph" w:customStyle="1" w:styleId="CM34">
    <w:name w:val="CM34"/>
    <w:basedOn w:val="Default"/>
    <w:next w:val="Default"/>
    <w:uiPriority w:val="99"/>
    <w:qFormat/>
    <w:rsid w:val="007F08C0"/>
    <w:pPr>
      <w:widowControl w:val="0"/>
    </w:pPr>
    <w:rPr>
      <w:color w:val="auto"/>
    </w:rPr>
  </w:style>
  <w:style w:type="paragraph" w:customStyle="1" w:styleId="CM56">
    <w:name w:val="CM56"/>
    <w:basedOn w:val="Default"/>
    <w:next w:val="Default"/>
    <w:uiPriority w:val="99"/>
    <w:qFormat/>
    <w:rsid w:val="007F08C0"/>
    <w:pPr>
      <w:widowControl w:val="0"/>
    </w:pPr>
    <w:rPr>
      <w:rFonts w:eastAsia="Calibri"/>
      <w:color w:val="auto"/>
    </w:rPr>
  </w:style>
  <w:style w:type="paragraph" w:customStyle="1" w:styleId="CM58">
    <w:name w:val="CM58"/>
    <w:basedOn w:val="Default"/>
    <w:next w:val="Default"/>
    <w:uiPriority w:val="99"/>
    <w:qFormat/>
    <w:rsid w:val="007F08C0"/>
    <w:pPr>
      <w:widowControl w:val="0"/>
    </w:pPr>
    <w:rPr>
      <w:rFonts w:eastAsia="Calibri"/>
      <w:color w:val="auto"/>
    </w:rPr>
  </w:style>
  <w:style w:type="paragraph" w:customStyle="1" w:styleId="CM57">
    <w:name w:val="CM57"/>
    <w:basedOn w:val="Default"/>
    <w:next w:val="Default"/>
    <w:uiPriority w:val="99"/>
    <w:qFormat/>
    <w:rsid w:val="007F08C0"/>
    <w:pPr>
      <w:widowControl w:val="0"/>
    </w:pPr>
    <w:rPr>
      <w:rFonts w:eastAsia="Calibri"/>
      <w:color w:val="auto"/>
    </w:rPr>
  </w:style>
  <w:style w:type="paragraph" w:customStyle="1" w:styleId="CM1">
    <w:name w:val="CM1"/>
    <w:basedOn w:val="Default"/>
    <w:next w:val="Default"/>
    <w:uiPriority w:val="99"/>
    <w:qFormat/>
    <w:rsid w:val="007F08C0"/>
    <w:pPr>
      <w:widowControl w:val="0"/>
    </w:pPr>
    <w:rPr>
      <w:rFonts w:eastAsia="Calibri"/>
      <w:color w:val="auto"/>
    </w:rPr>
  </w:style>
  <w:style w:type="paragraph" w:customStyle="1" w:styleId="CM49">
    <w:name w:val="CM49"/>
    <w:basedOn w:val="Default"/>
    <w:next w:val="Default"/>
    <w:uiPriority w:val="99"/>
    <w:qFormat/>
    <w:rsid w:val="007F08C0"/>
    <w:pPr>
      <w:widowControl w:val="0"/>
    </w:pPr>
    <w:rPr>
      <w:rFonts w:eastAsia="Calibri"/>
      <w:color w:val="auto"/>
    </w:rPr>
  </w:style>
  <w:style w:type="paragraph" w:customStyle="1" w:styleId="CM41">
    <w:name w:val="CM41"/>
    <w:basedOn w:val="Default"/>
    <w:next w:val="Default"/>
    <w:uiPriority w:val="99"/>
    <w:qFormat/>
    <w:rsid w:val="007F08C0"/>
    <w:pPr>
      <w:widowControl w:val="0"/>
    </w:pPr>
    <w:rPr>
      <w:rFonts w:eastAsia="Calibri"/>
      <w:color w:val="auto"/>
    </w:rPr>
  </w:style>
  <w:style w:type="paragraph" w:customStyle="1" w:styleId="3rdOrderPara">
    <w:name w:val="3rd Order Para"/>
    <w:basedOn w:val="Default"/>
    <w:next w:val="Default"/>
    <w:uiPriority w:val="99"/>
    <w:qFormat/>
    <w:rsid w:val="007F08C0"/>
    <w:pPr>
      <w:widowControl w:val="0"/>
    </w:pPr>
    <w:rPr>
      <w:rFonts w:eastAsia="Calibri"/>
      <w:color w:val="auto"/>
    </w:rPr>
  </w:style>
  <w:style w:type="paragraph" w:customStyle="1" w:styleId="2ndOrderPara">
    <w:name w:val="2nd Order Para"/>
    <w:basedOn w:val="Default"/>
    <w:next w:val="Default"/>
    <w:uiPriority w:val="99"/>
    <w:qFormat/>
    <w:rsid w:val="007F08C0"/>
    <w:pPr>
      <w:widowControl w:val="0"/>
    </w:pPr>
    <w:rPr>
      <w:rFonts w:eastAsia="Calibri"/>
      <w:color w:val="auto"/>
    </w:rPr>
  </w:style>
  <w:style w:type="paragraph" w:customStyle="1" w:styleId="Normal-SIGN2">
    <w:name w:val="Normal-SIGN2"/>
    <w:basedOn w:val="Default"/>
    <w:next w:val="Default"/>
    <w:uiPriority w:val="99"/>
    <w:qFormat/>
    <w:rsid w:val="007F08C0"/>
    <w:pPr>
      <w:widowControl w:val="0"/>
    </w:pPr>
    <w:rPr>
      <w:rFonts w:eastAsia="Calibri"/>
      <w:color w:val="auto"/>
    </w:rPr>
  </w:style>
  <w:style w:type="paragraph" w:customStyle="1" w:styleId="Normal-SIGN1">
    <w:name w:val="Normal-SIGN1"/>
    <w:basedOn w:val="Default"/>
    <w:next w:val="Default"/>
    <w:uiPriority w:val="99"/>
    <w:qFormat/>
    <w:rsid w:val="007F08C0"/>
    <w:pPr>
      <w:widowControl w:val="0"/>
    </w:pPr>
    <w:rPr>
      <w:rFonts w:eastAsia="Calibri"/>
      <w:color w:val="auto"/>
    </w:rPr>
  </w:style>
  <w:style w:type="paragraph" w:customStyle="1" w:styleId="CM3">
    <w:name w:val="CM3"/>
    <w:basedOn w:val="Default"/>
    <w:next w:val="Default"/>
    <w:uiPriority w:val="99"/>
    <w:qFormat/>
    <w:rsid w:val="007F08C0"/>
    <w:pPr>
      <w:widowControl w:val="0"/>
      <w:spacing w:line="553" w:lineRule="atLeast"/>
    </w:pPr>
    <w:rPr>
      <w:rFonts w:eastAsia="Calibri"/>
      <w:color w:val="auto"/>
    </w:rPr>
  </w:style>
  <w:style w:type="paragraph" w:customStyle="1" w:styleId="CM33">
    <w:name w:val="CM33"/>
    <w:basedOn w:val="Default"/>
    <w:next w:val="Default"/>
    <w:uiPriority w:val="99"/>
    <w:qFormat/>
    <w:rsid w:val="007F08C0"/>
    <w:pPr>
      <w:widowControl w:val="0"/>
    </w:pPr>
    <w:rPr>
      <w:rFonts w:eastAsia="Calibri"/>
      <w:color w:val="auto"/>
    </w:rPr>
  </w:style>
  <w:style w:type="paragraph" w:customStyle="1" w:styleId="CM37">
    <w:name w:val="CM37"/>
    <w:basedOn w:val="Default"/>
    <w:next w:val="Default"/>
    <w:uiPriority w:val="99"/>
    <w:qFormat/>
    <w:rsid w:val="007F08C0"/>
    <w:pPr>
      <w:widowControl w:val="0"/>
    </w:pPr>
    <w:rPr>
      <w:rFonts w:eastAsia="Calibri"/>
      <w:color w:val="auto"/>
    </w:rPr>
  </w:style>
  <w:style w:type="paragraph" w:customStyle="1" w:styleId="CM7">
    <w:name w:val="CM7"/>
    <w:basedOn w:val="Default"/>
    <w:next w:val="Default"/>
    <w:uiPriority w:val="99"/>
    <w:qFormat/>
    <w:rsid w:val="007F08C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7F08C0"/>
    <w:pPr>
      <w:spacing w:line="256" w:lineRule="auto"/>
    </w:pPr>
    <w:rPr>
      <w:rFonts w:eastAsia="Times New Roman"/>
      <w:sz w:val="14"/>
      <w:szCs w:val="20"/>
    </w:rPr>
  </w:style>
  <w:style w:type="paragraph" w:customStyle="1" w:styleId="Brief-Card">
    <w:name w:val="Brief - Card"/>
    <w:basedOn w:val="Normal"/>
    <w:uiPriority w:val="99"/>
    <w:qFormat/>
    <w:rsid w:val="007F08C0"/>
    <w:pPr>
      <w:spacing w:line="256" w:lineRule="auto"/>
    </w:pPr>
    <w:rPr>
      <w:rFonts w:eastAsia="Times New Roman"/>
    </w:rPr>
  </w:style>
  <w:style w:type="paragraph" w:customStyle="1" w:styleId="Pa2">
    <w:name w:val="Pa2"/>
    <w:basedOn w:val="Default"/>
    <w:next w:val="Default"/>
    <w:uiPriority w:val="99"/>
    <w:qFormat/>
    <w:rsid w:val="007F08C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F08C0"/>
    <w:pPr>
      <w:widowControl w:val="0"/>
      <w:autoSpaceDE w:val="0"/>
      <w:autoSpaceDN w:val="0"/>
      <w:adjustRightInd w:val="0"/>
      <w:spacing w:line="256" w:lineRule="auto"/>
    </w:pPr>
    <w:rPr>
      <w:rFonts w:eastAsia="Times New Roman"/>
      <w:sz w:val="24"/>
    </w:rPr>
  </w:style>
  <w:style w:type="paragraph" w:customStyle="1" w:styleId="Normal10">
    <w:name w:val="Normal+1"/>
    <w:basedOn w:val="Normal"/>
    <w:next w:val="Normal"/>
    <w:uiPriority w:val="99"/>
    <w:qFormat/>
    <w:rsid w:val="007F08C0"/>
    <w:pPr>
      <w:widowControl w:val="0"/>
      <w:autoSpaceDE w:val="0"/>
      <w:autoSpaceDN w:val="0"/>
      <w:adjustRightInd w:val="0"/>
      <w:spacing w:line="256" w:lineRule="auto"/>
    </w:pPr>
    <w:rPr>
      <w:rFonts w:eastAsia="Times New Roman"/>
      <w:sz w:val="24"/>
    </w:rPr>
  </w:style>
  <w:style w:type="paragraph" w:customStyle="1" w:styleId="Heading23">
    <w:name w:val="Heading 2+3"/>
    <w:basedOn w:val="Normal"/>
    <w:next w:val="Normal"/>
    <w:uiPriority w:val="99"/>
    <w:qFormat/>
    <w:rsid w:val="007F08C0"/>
    <w:pPr>
      <w:widowControl w:val="0"/>
      <w:autoSpaceDE w:val="0"/>
      <w:autoSpaceDN w:val="0"/>
      <w:adjustRightInd w:val="0"/>
      <w:spacing w:line="256" w:lineRule="auto"/>
    </w:pPr>
    <w:rPr>
      <w:rFonts w:eastAsia="Times New Roman"/>
      <w:sz w:val="24"/>
    </w:rPr>
  </w:style>
  <w:style w:type="paragraph" w:customStyle="1" w:styleId="Normal5">
    <w:name w:val="Normal+5"/>
    <w:basedOn w:val="Default"/>
    <w:next w:val="Default"/>
    <w:uiPriority w:val="99"/>
    <w:qFormat/>
    <w:rsid w:val="007F08C0"/>
    <w:pPr>
      <w:widowControl w:val="0"/>
    </w:pPr>
    <w:rPr>
      <w:rFonts w:ascii="Arial Black" w:hAnsi="Arial Black"/>
      <w:color w:val="auto"/>
    </w:rPr>
  </w:style>
  <w:style w:type="paragraph" w:customStyle="1" w:styleId="Cover1">
    <w:name w:val="Cover 1"/>
    <w:basedOn w:val="Normal"/>
    <w:next w:val="Normal"/>
    <w:uiPriority w:val="99"/>
    <w:qFormat/>
    <w:rsid w:val="007F08C0"/>
    <w:pPr>
      <w:widowControl w:val="0"/>
      <w:autoSpaceDE w:val="0"/>
      <w:autoSpaceDN w:val="0"/>
      <w:adjustRightInd w:val="0"/>
      <w:spacing w:line="256" w:lineRule="auto"/>
    </w:pPr>
    <w:rPr>
      <w:rFonts w:eastAsia="Times New Roman"/>
      <w:sz w:val="24"/>
    </w:rPr>
  </w:style>
  <w:style w:type="paragraph" w:customStyle="1" w:styleId="Cover2">
    <w:name w:val="Cover 2"/>
    <w:basedOn w:val="Normal"/>
    <w:next w:val="Normal"/>
    <w:uiPriority w:val="99"/>
    <w:qFormat/>
    <w:rsid w:val="007F08C0"/>
    <w:pPr>
      <w:widowControl w:val="0"/>
      <w:autoSpaceDE w:val="0"/>
      <w:autoSpaceDN w:val="0"/>
      <w:adjustRightInd w:val="0"/>
      <w:spacing w:line="256" w:lineRule="auto"/>
    </w:pPr>
    <w:rPr>
      <w:rFonts w:eastAsia="Times New Roman"/>
      <w:sz w:val="24"/>
    </w:rPr>
  </w:style>
  <w:style w:type="paragraph" w:customStyle="1" w:styleId="ReportDate">
    <w:name w:val="ReportDate"/>
    <w:basedOn w:val="Default"/>
    <w:next w:val="Default"/>
    <w:uiPriority w:val="99"/>
    <w:qFormat/>
    <w:rsid w:val="007F08C0"/>
    <w:pPr>
      <w:widowControl w:val="0"/>
    </w:pPr>
    <w:rPr>
      <w:color w:val="auto"/>
    </w:rPr>
  </w:style>
  <w:style w:type="paragraph" w:customStyle="1" w:styleId="Pa11">
    <w:name w:val="Pa11"/>
    <w:basedOn w:val="Normal"/>
    <w:next w:val="Normal"/>
    <w:uiPriority w:val="99"/>
    <w:qFormat/>
    <w:rsid w:val="007F08C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F08C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7F08C0"/>
    <w:pPr>
      <w:keepNext w:val="0"/>
      <w:keepLines w:val="0"/>
      <w:pageBreakBefore w:val="0"/>
      <w:widowControl w:val="0"/>
      <w:pBdr>
        <w:top w:val="none" w:sz="0" w:space="0" w:color="auto"/>
        <w:left w:val="none" w:sz="0" w:space="0" w:color="auto"/>
        <w:bottom w:val="none" w:sz="0" w:space="0" w:color="auto"/>
        <w:right w:val="none" w:sz="0" w:space="0" w:color="auto"/>
      </w:pBdr>
      <w:spacing w:after="60" w:line="256" w:lineRule="auto"/>
      <w:jc w:val="left"/>
    </w:pPr>
    <w:rPr>
      <w:rFonts w:eastAsia="Helvetica" w:cs="Times New Roman"/>
      <w:bCs w:val="0"/>
      <w:kern w:val="32"/>
      <w:sz w:val="32"/>
      <w:u w:val="single"/>
    </w:rPr>
  </w:style>
  <w:style w:type="paragraph" w:customStyle="1" w:styleId="CM30">
    <w:name w:val="CM30"/>
    <w:basedOn w:val="Default"/>
    <w:next w:val="Default"/>
    <w:uiPriority w:val="99"/>
    <w:qFormat/>
    <w:rsid w:val="007F08C0"/>
    <w:pPr>
      <w:widowControl w:val="0"/>
    </w:pPr>
    <w:rPr>
      <w:rFonts w:eastAsia="Calibri"/>
      <w:color w:val="auto"/>
    </w:rPr>
  </w:style>
  <w:style w:type="paragraph" w:customStyle="1" w:styleId="CM5">
    <w:name w:val="CM5"/>
    <w:basedOn w:val="Default"/>
    <w:next w:val="Default"/>
    <w:uiPriority w:val="99"/>
    <w:qFormat/>
    <w:rsid w:val="007F08C0"/>
    <w:pPr>
      <w:widowControl w:val="0"/>
      <w:spacing w:line="553" w:lineRule="atLeast"/>
    </w:pPr>
    <w:rPr>
      <w:rFonts w:eastAsia="Calibri"/>
      <w:color w:val="auto"/>
    </w:rPr>
  </w:style>
  <w:style w:type="paragraph" w:customStyle="1" w:styleId="CM28">
    <w:name w:val="CM28"/>
    <w:basedOn w:val="Default"/>
    <w:next w:val="Default"/>
    <w:uiPriority w:val="99"/>
    <w:qFormat/>
    <w:rsid w:val="007F08C0"/>
    <w:pPr>
      <w:widowControl w:val="0"/>
    </w:pPr>
    <w:rPr>
      <w:rFonts w:eastAsia="Calibri"/>
      <w:color w:val="auto"/>
    </w:rPr>
  </w:style>
  <w:style w:type="paragraph" w:customStyle="1" w:styleId="CM8">
    <w:name w:val="CM8"/>
    <w:basedOn w:val="Default"/>
    <w:next w:val="Default"/>
    <w:uiPriority w:val="99"/>
    <w:qFormat/>
    <w:rsid w:val="007F08C0"/>
    <w:pPr>
      <w:widowControl w:val="0"/>
    </w:pPr>
    <w:rPr>
      <w:rFonts w:eastAsia="Calibri"/>
      <w:color w:val="auto"/>
    </w:rPr>
  </w:style>
  <w:style w:type="paragraph" w:customStyle="1" w:styleId="CM6">
    <w:name w:val="CM6"/>
    <w:basedOn w:val="Default"/>
    <w:next w:val="Default"/>
    <w:uiPriority w:val="99"/>
    <w:qFormat/>
    <w:rsid w:val="007F08C0"/>
    <w:pPr>
      <w:widowControl w:val="0"/>
      <w:spacing w:line="553" w:lineRule="atLeast"/>
    </w:pPr>
    <w:rPr>
      <w:rFonts w:eastAsia="Calibri"/>
      <w:color w:val="auto"/>
    </w:rPr>
  </w:style>
  <w:style w:type="paragraph" w:customStyle="1" w:styleId="CM22">
    <w:name w:val="CM22"/>
    <w:basedOn w:val="Default"/>
    <w:next w:val="Default"/>
    <w:uiPriority w:val="99"/>
    <w:qFormat/>
    <w:rsid w:val="007F08C0"/>
    <w:pPr>
      <w:widowControl w:val="0"/>
    </w:pPr>
    <w:rPr>
      <w:rFonts w:eastAsia="Calibri"/>
      <w:color w:val="auto"/>
    </w:rPr>
  </w:style>
  <w:style w:type="paragraph" w:customStyle="1" w:styleId="DoubleUnderlined">
    <w:name w:val="Double Underlined"/>
    <w:basedOn w:val="Heading2"/>
    <w:autoRedefine/>
    <w:uiPriority w:val="99"/>
    <w:qFormat/>
    <w:rsid w:val="007F08C0"/>
    <w:pPr>
      <w:keepLines w:val="0"/>
      <w:pageBreakBefore w:val="0"/>
      <w:widowControl w:val="0"/>
      <w:suppressAutoHyphens/>
      <w:spacing w:line="256" w:lineRule="auto"/>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F08C0"/>
    <w:pPr>
      <w:keepNext w:val="0"/>
      <w:keepLines w:val="0"/>
      <w:pageBreakBefore w:val="0"/>
      <w:pBdr>
        <w:top w:val="none" w:sz="0" w:space="0" w:color="auto"/>
        <w:left w:val="none" w:sz="0" w:space="0" w:color="auto"/>
        <w:bottom w:val="none" w:sz="0" w:space="0" w:color="auto"/>
        <w:right w:val="none" w:sz="0" w:space="0" w:color="auto"/>
      </w:pBdr>
      <w:suppressAutoHyphens/>
      <w:spacing w:before="0" w:line="256" w:lineRule="auto"/>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F08C0"/>
    <w:pPr>
      <w:widowControl w:val="0"/>
      <w:suppressAutoHyphens/>
      <w:spacing w:line="256"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F08C0"/>
    <w:pPr>
      <w:pBdr>
        <w:top w:val="single" w:sz="4" w:space="1" w:color="auto"/>
        <w:left w:val="single" w:sz="4" w:space="0" w:color="auto"/>
        <w:bottom w:val="single" w:sz="4" w:space="1" w:color="auto"/>
        <w:right w:val="single" w:sz="4" w:space="4" w:color="auto"/>
      </w:pBdr>
      <w:spacing w:line="256" w:lineRule="auto"/>
      <w:ind w:left="360" w:right="360"/>
    </w:pPr>
    <w:rPr>
      <w:rFonts w:eastAsia="Times New Roman"/>
      <w:sz w:val="24"/>
      <w:szCs w:val="20"/>
    </w:rPr>
  </w:style>
  <w:style w:type="paragraph" w:customStyle="1" w:styleId="UnderlinedCard">
    <w:name w:val="Underlined Card"/>
    <w:basedOn w:val="Normal"/>
    <w:uiPriority w:val="99"/>
    <w:qFormat/>
    <w:rsid w:val="007F08C0"/>
    <w:pPr>
      <w:spacing w:line="256"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F08C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F08C0"/>
    <w:pPr>
      <w:keepLines w:val="0"/>
      <w:pageBreakBefore w:val="0"/>
      <w:suppressAutoHyphens/>
      <w:spacing w:line="256" w:lineRule="auto"/>
      <w:contextualSpacing/>
      <w:jc w:val="left"/>
    </w:pPr>
    <w:rPr>
      <w:rFonts w:eastAsia="Times New Roman" w:cs="Arial"/>
      <w:iCs/>
      <w:sz w:val="24"/>
      <w:szCs w:val="28"/>
      <w:u w:val="none"/>
    </w:rPr>
  </w:style>
  <w:style w:type="paragraph" w:customStyle="1" w:styleId="subhead">
    <w:name w:val="subhead"/>
    <w:basedOn w:val="Normal"/>
    <w:uiPriority w:val="99"/>
    <w:qFormat/>
    <w:rsid w:val="007F08C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F08C0"/>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6"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F08C0"/>
  </w:style>
  <w:style w:type="paragraph" w:customStyle="1" w:styleId="StyleUnderliningTimesNewRomanBoldNounderlineKernat16">
    <w:name w:val="Style Underlining + Times New Roman Bold No underline Kern at 16..."/>
    <w:basedOn w:val="Normal"/>
    <w:uiPriority w:val="99"/>
    <w:qFormat/>
    <w:rsid w:val="007F08C0"/>
    <w:pPr>
      <w:spacing w:line="256"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F08C0"/>
    <w:pPr>
      <w:spacing w:line="256" w:lineRule="auto"/>
    </w:pPr>
    <w:rPr>
      <w:rFonts w:eastAsia="Times New Roman"/>
      <w:b/>
      <w:bCs/>
      <w:kern w:val="32"/>
      <w:sz w:val="32"/>
      <w:szCs w:val="32"/>
    </w:rPr>
  </w:style>
  <w:style w:type="paragraph" w:customStyle="1" w:styleId="StyleBoldUnderliningKernat16pt">
    <w:name w:val="Style Bold Underlining + Kern at 16 pt"/>
    <w:uiPriority w:val="99"/>
    <w:qFormat/>
    <w:rsid w:val="007F08C0"/>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7F08C0"/>
    <w:pPr>
      <w:keepLines w:val="0"/>
      <w:pageBreakBefore w:val="0"/>
      <w:suppressAutoHyphens/>
      <w:spacing w:line="256" w:lineRule="auto"/>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7F08C0"/>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7F08C0"/>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7F08C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F08C0"/>
    <w:pPr>
      <w:spacing w:line="256" w:lineRule="auto"/>
      <w:ind w:left="400"/>
    </w:pPr>
    <w:rPr>
      <w:rFonts w:eastAsia="Times New Roman"/>
      <w:szCs w:val="20"/>
    </w:rPr>
  </w:style>
  <w:style w:type="paragraph" w:customStyle="1" w:styleId="Paste">
    <w:name w:val="Paste"/>
    <w:basedOn w:val="Normal"/>
    <w:uiPriority w:val="99"/>
    <w:qFormat/>
    <w:rsid w:val="007F08C0"/>
    <w:pPr>
      <w:spacing w:line="256" w:lineRule="auto"/>
    </w:pPr>
    <w:rPr>
      <w:rFonts w:ascii="Arial Narrow" w:eastAsia="Times New Roman" w:hAnsi="Arial Narrow"/>
      <w:szCs w:val="20"/>
      <w:lang w:val="x-none" w:eastAsia="x-none"/>
    </w:rPr>
  </w:style>
  <w:style w:type="character" w:customStyle="1" w:styleId="UnderlineStyleChar">
    <w:name w:val="Underline Style Char"/>
    <w:link w:val="UnderlineStyle0"/>
    <w:locked/>
    <w:rsid w:val="007F08C0"/>
    <w:rPr>
      <w:rFonts w:ascii="Georgia" w:eastAsia="Times New Roman" w:hAnsi="Georgia"/>
      <w:b/>
      <w:u w:val="single"/>
    </w:rPr>
  </w:style>
  <w:style w:type="paragraph" w:customStyle="1" w:styleId="UnderlineStyle0">
    <w:name w:val="Underline Style"/>
    <w:basedOn w:val="Normal"/>
    <w:link w:val="UnderlineStyleChar"/>
    <w:qFormat/>
    <w:rsid w:val="007F08C0"/>
    <w:pPr>
      <w:spacing w:line="256" w:lineRule="auto"/>
    </w:pPr>
    <w:rPr>
      <w:rFonts w:ascii="Georgia" w:eastAsia="Times New Roman" w:hAnsi="Georgia"/>
      <w:b/>
      <w:u w:val="single"/>
    </w:rPr>
  </w:style>
  <w:style w:type="paragraph" w:customStyle="1" w:styleId="Normalization">
    <w:name w:val="Normalization"/>
    <w:basedOn w:val="Normal"/>
    <w:uiPriority w:val="99"/>
    <w:qFormat/>
    <w:rsid w:val="007F08C0"/>
    <w:pPr>
      <w:spacing w:line="256" w:lineRule="auto"/>
    </w:pPr>
    <w:rPr>
      <w:rFonts w:eastAsia="Times New Roman"/>
      <w:sz w:val="18"/>
    </w:rPr>
  </w:style>
  <w:style w:type="paragraph" w:customStyle="1" w:styleId="BreifTitle">
    <w:name w:val="Breif Title"/>
    <w:basedOn w:val="Normal"/>
    <w:autoRedefine/>
    <w:uiPriority w:val="99"/>
    <w:qFormat/>
    <w:rsid w:val="007F08C0"/>
    <w:pPr>
      <w:widowControl w:val="0"/>
      <w:autoSpaceDE w:val="0"/>
      <w:autoSpaceDN w:val="0"/>
      <w:adjustRightInd w:val="0"/>
      <w:spacing w:line="256" w:lineRule="auto"/>
      <w:jc w:val="center"/>
      <w:outlineLvl w:val="0"/>
    </w:pPr>
    <w:rPr>
      <w:rFonts w:eastAsia="Times New Roman"/>
      <w:b/>
      <w:caps/>
      <w:sz w:val="24"/>
    </w:rPr>
  </w:style>
  <w:style w:type="paragraph" w:customStyle="1" w:styleId="DebateCiteCharChar">
    <w:name w:val="Debate Cite Char Char"/>
    <w:basedOn w:val="Normal"/>
    <w:autoRedefine/>
    <w:uiPriority w:val="99"/>
    <w:qFormat/>
    <w:rsid w:val="007F08C0"/>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F08C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F08C0"/>
    <w:pPr>
      <w:spacing w:line="256"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7F08C0"/>
    <w:pPr>
      <w:spacing w:line="256" w:lineRule="auto"/>
    </w:pPr>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F08C0"/>
    <w:rPr>
      <w:bCs/>
    </w:rPr>
  </w:style>
  <w:style w:type="paragraph" w:customStyle="1" w:styleId="tagCharCharCharCharCharCharChar">
    <w:name w:val="tag Char Char Char Char Char Char Char"/>
    <w:basedOn w:val="Normal"/>
    <w:uiPriority w:val="99"/>
    <w:qFormat/>
    <w:rsid w:val="007F08C0"/>
    <w:pPr>
      <w:spacing w:line="256" w:lineRule="auto"/>
    </w:pPr>
    <w:rPr>
      <w:rFonts w:eastAsia="Times New Roman"/>
      <w:b/>
      <w:sz w:val="24"/>
      <w:szCs w:val="20"/>
    </w:rPr>
  </w:style>
  <w:style w:type="paragraph" w:customStyle="1" w:styleId="title-bold-medium">
    <w:name w:val="title-bold-medium"/>
    <w:basedOn w:val="Normal"/>
    <w:uiPriority w:val="99"/>
    <w:qFormat/>
    <w:rsid w:val="007F08C0"/>
    <w:pPr>
      <w:spacing w:before="100" w:beforeAutospacing="1" w:after="100" w:afterAutospacing="1" w:line="256" w:lineRule="auto"/>
    </w:pPr>
    <w:rPr>
      <w:rFonts w:eastAsia="Arial Unicode MS"/>
      <w:b/>
      <w:bCs/>
      <w:color w:val="000000"/>
      <w:szCs w:val="20"/>
    </w:rPr>
  </w:style>
  <w:style w:type="paragraph" w:customStyle="1" w:styleId="lact">
    <w:name w:val="lact"/>
    <w:basedOn w:val="Normal"/>
    <w:uiPriority w:val="99"/>
    <w:qFormat/>
    <w:rsid w:val="007F08C0"/>
    <w:pPr>
      <w:spacing w:before="100" w:beforeAutospacing="1" w:after="100" w:afterAutospacing="1" w:line="256" w:lineRule="auto"/>
    </w:pPr>
    <w:rPr>
      <w:rFonts w:eastAsia="Arial Unicode MS"/>
      <w:b/>
      <w:bCs/>
      <w:color w:val="000000"/>
      <w:szCs w:val="20"/>
    </w:rPr>
  </w:style>
  <w:style w:type="paragraph" w:customStyle="1" w:styleId="CardTag">
    <w:name w:val="Card Tag"/>
    <w:basedOn w:val="Normal"/>
    <w:autoRedefine/>
    <w:uiPriority w:val="99"/>
    <w:qFormat/>
    <w:rsid w:val="007F08C0"/>
    <w:pPr>
      <w:spacing w:line="256" w:lineRule="auto"/>
    </w:pPr>
    <w:rPr>
      <w:rFonts w:ascii="Arial Narrow" w:eastAsia="Times New Roman" w:hAnsi="Arial Narrow"/>
      <w:b/>
      <w:sz w:val="24"/>
    </w:rPr>
  </w:style>
  <w:style w:type="paragraph" w:customStyle="1" w:styleId="BLOCKTITLE1">
    <w:name w:val="BLOCK TITLE"/>
    <w:basedOn w:val="Heading1"/>
    <w:uiPriority w:val="99"/>
    <w:qFormat/>
    <w:rsid w:val="007F08C0"/>
    <w:pPr>
      <w:keepLines w:val="0"/>
      <w:pageBreakBefore w:val="0"/>
      <w:pBdr>
        <w:top w:val="none" w:sz="0" w:space="0" w:color="auto"/>
        <w:left w:val="none" w:sz="0" w:space="0" w:color="auto"/>
        <w:bottom w:val="none" w:sz="0" w:space="0" w:color="auto"/>
        <w:right w:val="none" w:sz="0" w:space="0" w:color="auto"/>
      </w:pBdr>
      <w:suppressAutoHyphens/>
      <w:spacing w:line="256"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F08C0"/>
    <w:pPr>
      <w:widowControl w:val="0"/>
      <w:autoSpaceDE w:val="0"/>
      <w:autoSpaceDN w:val="0"/>
      <w:adjustRightInd w:val="0"/>
    </w:pPr>
    <w:rPr>
      <w:sz w:val="24"/>
      <w:szCs w:val="20"/>
    </w:rPr>
  </w:style>
  <w:style w:type="paragraph" w:customStyle="1" w:styleId="BriefTitle1">
    <w:name w:val="Brief Title 1"/>
    <w:basedOn w:val="Normal"/>
    <w:uiPriority w:val="99"/>
    <w:qFormat/>
    <w:rsid w:val="007F08C0"/>
    <w:pPr>
      <w:widowControl w:val="0"/>
      <w:autoSpaceDE w:val="0"/>
      <w:autoSpaceDN w:val="0"/>
      <w:adjustRightInd w:val="0"/>
      <w:spacing w:line="256" w:lineRule="auto"/>
      <w:jc w:val="center"/>
      <w:outlineLvl w:val="0"/>
    </w:pPr>
    <w:rPr>
      <w:rFonts w:eastAsia="Times New Roman"/>
      <w:b/>
      <w:szCs w:val="20"/>
      <w:u w:val="single"/>
    </w:rPr>
  </w:style>
  <w:style w:type="paragraph" w:customStyle="1" w:styleId="TagCiteChar">
    <w:name w:val="Tag/Cite Char"/>
    <w:basedOn w:val="Normal"/>
    <w:uiPriority w:val="99"/>
    <w:qFormat/>
    <w:rsid w:val="007F08C0"/>
    <w:pPr>
      <w:widowControl w:val="0"/>
      <w:autoSpaceDE w:val="0"/>
      <w:autoSpaceDN w:val="0"/>
      <w:adjustRightInd w:val="0"/>
      <w:spacing w:line="256" w:lineRule="auto"/>
    </w:pPr>
    <w:rPr>
      <w:rFonts w:eastAsia="Times New Roman"/>
      <w:b/>
      <w:szCs w:val="20"/>
    </w:rPr>
  </w:style>
  <w:style w:type="paragraph" w:customStyle="1" w:styleId="ShellTitles">
    <w:name w:val="ShellTitles"/>
    <w:basedOn w:val="Normal"/>
    <w:uiPriority w:val="99"/>
    <w:qFormat/>
    <w:rsid w:val="007F08C0"/>
    <w:pPr>
      <w:widowControl w:val="0"/>
      <w:autoSpaceDE w:val="0"/>
      <w:autoSpaceDN w:val="0"/>
      <w:adjustRightInd w:val="0"/>
      <w:spacing w:line="256" w:lineRule="auto"/>
    </w:pPr>
    <w:rPr>
      <w:rFonts w:eastAsia="Times New Roman"/>
      <w:b/>
      <w:szCs w:val="20"/>
    </w:rPr>
  </w:style>
  <w:style w:type="paragraph" w:customStyle="1" w:styleId="maintext">
    <w:name w:val="maintext"/>
    <w:basedOn w:val="Normal"/>
    <w:uiPriority w:val="99"/>
    <w:qFormat/>
    <w:rsid w:val="007F08C0"/>
    <w:pPr>
      <w:widowControl w:val="0"/>
      <w:autoSpaceDE w:val="0"/>
      <w:autoSpaceDN w:val="0"/>
      <w:adjustRightInd w:val="0"/>
      <w:spacing w:before="100" w:beforeAutospacing="1" w:after="100" w:afterAutospacing="1" w:line="256" w:lineRule="auto"/>
    </w:pPr>
    <w:rPr>
      <w:rFonts w:eastAsia="Times New Roman"/>
      <w:szCs w:val="20"/>
    </w:rPr>
  </w:style>
  <w:style w:type="paragraph" w:customStyle="1" w:styleId="noindent">
    <w:name w:val="noindent"/>
    <w:basedOn w:val="Normal"/>
    <w:uiPriority w:val="99"/>
    <w:qFormat/>
    <w:rsid w:val="007F08C0"/>
    <w:pPr>
      <w:spacing w:before="100" w:beforeAutospacing="1" w:after="100" w:afterAutospacing="1" w:line="256" w:lineRule="auto"/>
    </w:pPr>
    <w:rPr>
      <w:rFonts w:eastAsia="Times New Roman"/>
    </w:rPr>
  </w:style>
  <w:style w:type="paragraph" w:customStyle="1" w:styleId="ToRead">
    <w:name w:val="To Read"/>
    <w:basedOn w:val="Normal"/>
    <w:uiPriority w:val="99"/>
    <w:qFormat/>
    <w:rsid w:val="007F08C0"/>
    <w:pPr>
      <w:spacing w:line="256" w:lineRule="auto"/>
      <w:ind w:left="720"/>
    </w:pPr>
    <w:rPr>
      <w:rFonts w:ascii="Verdana" w:eastAsia="Times New Roman" w:hAnsi="Verdana"/>
      <w:b/>
      <w:u w:val="single"/>
    </w:rPr>
  </w:style>
  <w:style w:type="paragraph" w:customStyle="1" w:styleId="Style1">
    <w:name w:val="Style 1"/>
    <w:basedOn w:val="Normal"/>
    <w:uiPriority w:val="99"/>
    <w:qFormat/>
    <w:rsid w:val="007F08C0"/>
    <w:pPr>
      <w:widowControl w:val="0"/>
      <w:spacing w:line="256" w:lineRule="auto"/>
      <w:ind w:firstLine="216"/>
    </w:pPr>
    <w:rPr>
      <w:rFonts w:eastAsia="Times New Roman"/>
      <w:noProof/>
      <w:color w:val="000000"/>
      <w:szCs w:val="20"/>
    </w:rPr>
  </w:style>
  <w:style w:type="paragraph" w:customStyle="1" w:styleId="Style40">
    <w:name w:val="Style 4"/>
    <w:basedOn w:val="Normal"/>
    <w:uiPriority w:val="99"/>
    <w:qFormat/>
    <w:rsid w:val="007F08C0"/>
    <w:pPr>
      <w:widowControl w:val="0"/>
      <w:tabs>
        <w:tab w:val="left" w:pos="6876"/>
      </w:tabs>
      <w:spacing w:line="256" w:lineRule="auto"/>
      <w:ind w:left="3744"/>
    </w:pPr>
    <w:rPr>
      <w:rFonts w:eastAsia="Times New Roman"/>
      <w:noProof/>
      <w:color w:val="000000"/>
      <w:szCs w:val="20"/>
    </w:rPr>
  </w:style>
  <w:style w:type="paragraph" w:customStyle="1" w:styleId="listlevel1">
    <w:name w:val="list level 1"/>
    <w:basedOn w:val="Normal"/>
    <w:uiPriority w:val="99"/>
    <w:qFormat/>
    <w:rsid w:val="007F08C0"/>
    <w:pPr>
      <w:overflowPunct w:val="0"/>
      <w:autoSpaceDE w:val="0"/>
      <w:autoSpaceDN w:val="0"/>
      <w:adjustRightInd w:val="0"/>
      <w:spacing w:line="256" w:lineRule="auto"/>
      <w:ind w:left="560" w:hanging="567"/>
    </w:pPr>
    <w:rPr>
      <w:rFonts w:eastAsia="Times New Roman"/>
      <w:color w:val="000000"/>
      <w:sz w:val="24"/>
      <w:szCs w:val="20"/>
    </w:rPr>
  </w:style>
  <w:style w:type="paragraph" w:customStyle="1" w:styleId="listlevel2">
    <w:name w:val="list level 2"/>
    <w:basedOn w:val="Normal"/>
    <w:uiPriority w:val="99"/>
    <w:qFormat/>
    <w:rsid w:val="007F08C0"/>
    <w:pPr>
      <w:overflowPunct w:val="0"/>
      <w:autoSpaceDE w:val="0"/>
      <w:autoSpaceDN w:val="0"/>
      <w:adjustRightInd w:val="0"/>
      <w:spacing w:line="256"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7F08C0"/>
    <w:pPr>
      <w:ind w:left="1660"/>
    </w:pPr>
  </w:style>
  <w:style w:type="paragraph" w:customStyle="1" w:styleId="PageNumber1">
    <w:name w:val="Page Number1"/>
    <w:basedOn w:val="Normal"/>
    <w:next w:val="Normal"/>
    <w:uiPriority w:val="99"/>
    <w:qFormat/>
    <w:rsid w:val="007F08C0"/>
    <w:pPr>
      <w:spacing w:line="256" w:lineRule="auto"/>
    </w:pPr>
    <w:rPr>
      <w:rFonts w:eastAsia="Times New Roman"/>
    </w:rPr>
  </w:style>
  <w:style w:type="paragraph" w:customStyle="1" w:styleId="Card1">
    <w:name w:val="Card1"/>
    <w:uiPriority w:val="99"/>
    <w:qFormat/>
    <w:rsid w:val="007F08C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F08C0"/>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7F08C0"/>
    <w:pPr>
      <w:spacing w:line="256" w:lineRule="auto"/>
      <w:ind w:left="288" w:right="288"/>
    </w:pPr>
    <w:rPr>
      <w:rFonts w:eastAsia="Times New Roman"/>
    </w:rPr>
  </w:style>
  <w:style w:type="paragraph" w:customStyle="1" w:styleId="CaseListNormal">
    <w:name w:val="Case List Normal"/>
    <w:basedOn w:val="Normal"/>
    <w:uiPriority w:val="99"/>
    <w:qFormat/>
    <w:rsid w:val="007F08C0"/>
    <w:pPr>
      <w:spacing w:line="256" w:lineRule="auto"/>
    </w:pPr>
    <w:rPr>
      <w:rFonts w:ascii="Times" w:eastAsia="Times New Roman" w:hAnsi="Times"/>
      <w:szCs w:val="26"/>
    </w:rPr>
  </w:style>
  <w:style w:type="paragraph" w:customStyle="1" w:styleId="Body">
    <w:name w:val="Body"/>
    <w:basedOn w:val="Normal"/>
    <w:uiPriority w:val="99"/>
    <w:qFormat/>
    <w:rsid w:val="007F08C0"/>
    <w:pPr>
      <w:spacing w:line="256" w:lineRule="auto"/>
      <w:outlineLvl w:val="3"/>
    </w:pPr>
    <w:rPr>
      <w:rFonts w:eastAsia="Times New Roman"/>
      <w:szCs w:val="20"/>
    </w:rPr>
  </w:style>
  <w:style w:type="paragraph" w:customStyle="1" w:styleId="3text">
    <w:name w:val="3text"/>
    <w:basedOn w:val="Normal"/>
    <w:uiPriority w:val="99"/>
    <w:qFormat/>
    <w:rsid w:val="007F08C0"/>
    <w:pPr>
      <w:spacing w:before="100" w:beforeAutospacing="1" w:after="100" w:afterAutospacing="1" w:line="256" w:lineRule="auto"/>
    </w:pPr>
    <w:rPr>
      <w:rFonts w:eastAsia="Times New Roman"/>
      <w:sz w:val="24"/>
    </w:rPr>
  </w:style>
  <w:style w:type="paragraph" w:customStyle="1" w:styleId="TimesNewRoman12">
    <w:name w:val="TimesNewRoman12"/>
    <w:uiPriority w:val="99"/>
    <w:qFormat/>
    <w:rsid w:val="007F08C0"/>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F08C0"/>
    <w:pPr>
      <w:spacing w:before="100" w:beforeAutospacing="1" w:after="100" w:afterAutospacing="1" w:line="256" w:lineRule="auto"/>
    </w:pPr>
    <w:rPr>
      <w:rFonts w:eastAsia="Times New Roman"/>
      <w:sz w:val="24"/>
    </w:rPr>
  </w:style>
  <w:style w:type="paragraph" w:customStyle="1" w:styleId="medium-normal">
    <w:name w:val="medium-normal"/>
    <w:basedOn w:val="Normal"/>
    <w:uiPriority w:val="99"/>
    <w:qFormat/>
    <w:rsid w:val="007F08C0"/>
    <w:pPr>
      <w:spacing w:before="100" w:beforeAutospacing="1" w:after="100" w:afterAutospacing="1" w:line="256" w:lineRule="auto"/>
    </w:pPr>
    <w:rPr>
      <w:rFonts w:eastAsia="Times New Roman"/>
      <w:sz w:val="24"/>
    </w:rPr>
  </w:style>
  <w:style w:type="paragraph" w:customStyle="1" w:styleId="textChar">
    <w:name w:val="text Char"/>
    <w:basedOn w:val="Normal"/>
    <w:autoRedefine/>
    <w:uiPriority w:val="99"/>
    <w:qFormat/>
    <w:rsid w:val="007F08C0"/>
    <w:pPr>
      <w:spacing w:line="256" w:lineRule="auto"/>
    </w:pPr>
    <w:rPr>
      <w:rFonts w:eastAsia="Times New Roman"/>
      <w:color w:val="000000"/>
      <w:sz w:val="18"/>
    </w:rPr>
  </w:style>
  <w:style w:type="paragraph" w:customStyle="1" w:styleId="text1">
    <w:name w:val="text1"/>
    <w:basedOn w:val="Normal"/>
    <w:autoRedefine/>
    <w:uiPriority w:val="99"/>
    <w:qFormat/>
    <w:rsid w:val="007F08C0"/>
    <w:pPr>
      <w:spacing w:line="256" w:lineRule="auto"/>
    </w:pPr>
    <w:rPr>
      <w:rFonts w:eastAsia="Times New Roman"/>
      <w:szCs w:val="20"/>
    </w:rPr>
  </w:style>
  <w:style w:type="paragraph" w:customStyle="1" w:styleId="RepeatBlockHeading">
    <w:name w:val="Repeat Block Heading"/>
    <w:basedOn w:val="Normal"/>
    <w:autoRedefine/>
    <w:uiPriority w:val="99"/>
    <w:qFormat/>
    <w:rsid w:val="007F08C0"/>
    <w:pPr>
      <w:spacing w:line="256" w:lineRule="auto"/>
      <w:jc w:val="center"/>
    </w:pPr>
    <w:rPr>
      <w:rFonts w:eastAsia="Times New Roman"/>
      <w:b/>
      <w:smallCaps/>
      <w:color w:val="000000"/>
      <w:sz w:val="24"/>
      <w:u w:val="thick"/>
    </w:rPr>
  </w:style>
  <w:style w:type="paragraph" w:customStyle="1" w:styleId="story-headline">
    <w:name w:val="story-headline"/>
    <w:basedOn w:val="Normal"/>
    <w:uiPriority w:val="99"/>
    <w:qFormat/>
    <w:rsid w:val="007F08C0"/>
    <w:pPr>
      <w:spacing w:before="72" w:after="72" w:line="256" w:lineRule="auto"/>
    </w:pPr>
    <w:rPr>
      <w:rFonts w:eastAsia="Times New Roman"/>
      <w:b/>
      <w:bCs/>
      <w:sz w:val="26"/>
      <w:szCs w:val="26"/>
    </w:rPr>
  </w:style>
  <w:style w:type="paragraph" w:customStyle="1" w:styleId="story-body">
    <w:name w:val="story-body"/>
    <w:basedOn w:val="Normal"/>
    <w:uiPriority w:val="99"/>
    <w:qFormat/>
    <w:rsid w:val="007F08C0"/>
    <w:pPr>
      <w:spacing w:before="100" w:beforeAutospacing="1" w:after="100" w:afterAutospacing="1" w:line="256" w:lineRule="auto"/>
    </w:pPr>
    <w:rPr>
      <w:rFonts w:eastAsia="Times New Roman"/>
    </w:rPr>
  </w:style>
  <w:style w:type="paragraph" w:customStyle="1" w:styleId="story-dateline">
    <w:name w:val="story-dateline"/>
    <w:basedOn w:val="Normal"/>
    <w:uiPriority w:val="99"/>
    <w:qFormat/>
    <w:rsid w:val="007F08C0"/>
    <w:pPr>
      <w:spacing w:line="256" w:lineRule="auto"/>
    </w:pPr>
    <w:rPr>
      <w:rFonts w:eastAsia="Times New Roman"/>
      <w:b/>
      <w:bCs/>
    </w:rPr>
  </w:style>
  <w:style w:type="paragraph" w:customStyle="1" w:styleId="TextofCards">
    <w:name w:val="Text of Cards"/>
    <w:basedOn w:val="Normal"/>
    <w:uiPriority w:val="99"/>
    <w:qFormat/>
    <w:rsid w:val="007F08C0"/>
    <w:pPr>
      <w:spacing w:line="256" w:lineRule="auto"/>
    </w:pPr>
    <w:rPr>
      <w:rFonts w:eastAsia="Times New Roman"/>
      <w:color w:val="000000"/>
      <w:spacing w:val="6"/>
      <w:szCs w:val="23"/>
    </w:rPr>
  </w:style>
  <w:style w:type="paragraph" w:customStyle="1" w:styleId="Corpotesto">
    <w:name w:val="Corpo testo"/>
    <w:basedOn w:val="Normal"/>
    <w:uiPriority w:val="99"/>
    <w:qFormat/>
    <w:rsid w:val="007F08C0"/>
    <w:pPr>
      <w:widowControl w:val="0"/>
      <w:adjustRightInd w:val="0"/>
      <w:spacing w:after="283" w:line="256" w:lineRule="auto"/>
    </w:pPr>
    <w:rPr>
      <w:rFonts w:ascii="Times" w:eastAsia="Times New Roman" w:hAnsi="Times"/>
    </w:rPr>
  </w:style>
  <w:style w:type="paragraph" w:customStyle="1" w:styleId="PageHeading">
    <w:name w:val="Page Heading"/>
    <w:basedOn w:val="Heading2"/>
    <w:uiPriority w:val="99"/>
    <w:qFormat/>
    <w:rsid w:val="007F08C0"/>
    <w:pPr>
      <w:keepLines w:val="0"/>
      <w:pageBreakBefore w:val="0"/>
      <w:widowControl w:val="0"/>
      <w:suppressAutoHyphens/>
      <w:spacing w:line="256" w:lineRule="auto"/>
      <w:contextualSpacing/>
      <w:jc w:val="left"/>
    </w:pPr>
    <w:rPr>
      <w:rFonts w:eastAsia="Times New Roman" w:cs="Arial"/>
      <w:bCs w:val="0"/>
      <w:sz w:val="32"/>
      <w:szCs w:val="16"/>
      <w:u w:val="none"/>
    </w:rPr>
  </w:style>
  <w:style w:type="paragraph" w:customStyle="1" w:styleId="tagCharChar1Char">
    <w:name w:val="tag Char Char1 Char"/>
    <w:uiPriority w:val="99"/>
    <w:qFormat/>
    <w:rsid w:val="007F08C0"/>
    <w:rPr>
      <w:rFonts w:asciiTheme="minorHAnsi" w:eastAsia="Times New Roman" w:hAnsiTheme="minorHAnsi" w:cs="Calibri"/>
      <w:b/>
      <w:bCs/>
      <w:sz w:val="24"/>
      <w:szCs w:val="24"/>
    </w:rPr>
  </w:style>
  <w:style w:type="paragraph" w:customStyle="1" w:styleId="inside-copy">
    <w:name w:val="inside-copy"/>
    <w:basedOn w:val="Normal"/>
    <w:uiPriority w:val="99"/>
    <w:qFormat/>
    <w:rsid w:val="007F08C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F08C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F08C0"/>
    <w:pPr>
      <w:spacing w:line="256" w:lineRule="auto"/>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F08C0"/>
    <w:rPr>
      <w:rFonts w:ascii="Arial" w:hAnsi="Arial"/>
      <w:b w:val="0"/>
      <w:caps w:val="0"/>
      <w:sz w:val="20"/>
    </w:rPr>
  </w:style>
  <w:style w:type="paragraph" w:customStyle="1" w:styleId="ProjectTitleLine">
    <w:name w:val="Project Title Line"/>
    <w:basedOn w:val="Normal"/>
    <w:next w:val="Normal"/>
    <w:autoRedefine/>
    <w:uiPriority w:val="99"/>
    <w:qFormat/>
    <w:rsid w:val="007F08C0"/>
    <w:pPr>
      <w:spacing w:line="256" w:lineRule="auto"/>
      <w:jc w:val="center"/>
    </w:pPr>
    <w:rPr>
      <w:rFonts w:eastAsia="Times New Roman"/>
      <w:caps/>
      <w:szCs w:val="20"/>
    </w:rPr>
  </w:style>
  <w:style w:type="paragraph" w:customStyle="1" w:styleId="LanguageStrike">
    <w:name w:val="Language Strike"/>
    <w:basedOn w:val="Normal"/>
    <w:next w:val="Normal"/>
    <w:uiPriority w:val="99"/>
    <w:qFormat/>
    <w:rsid w:val="007F08C0"/>
    <w:pPr>
      <w:spacing w:line="256" w:lineRule="auto"/>
    </w:pPr>
    <w:rPr>
      <w:rFonts w:ascii="Arial Narrow" w:eastAsia="Times New Roman" w:hAnsi="Arial Narrow"/>
      <w:strike/>
    </w:rPr>
  </w:style>
  <w:style w:type="paragraph" w:customStyle="1" w:styleId="NormalVerdana">
    <w:name w:val="Normal + Verdana"/>
    <w:aliases w:val="10 pt,White,Normal + Arial"/>
    <w:basedOn w:val="Normal"/>
    <w:uiPriority w:val="99"/>
    <w:qFormat/>
    <w:rsid w:val="007F08C0"/>
    <w:pPr>
      <w:spacing w:line="256" w:lineRule="auto"/>
    </w:pPr>
    <w:rPr>
      <w:rFonts w:eastAsia="Times New Roman"/>
      <w:szCs w:val="20"/>
      <w:u w:val="single"/>
    </w:rPr>
  </w:style>
  <w:style w:type="paragraph" w:customStyle="1" w:styleId="Normal10pt">
    <w:name w:val="Normal + 10 pt"/>
    <w:basedOn w:val="Normal"/>
    <w:uiPriority w:val="99"/>
    <w:qFormat/>
    <w:rsid w:val="007F08C0"/>
    <w:pPr>
      <w:spacing w:line="256" w:lineRule="auto"/>
    </w:pPr>
    <w:rPr>
      <w:rFonts w:eastAsia="Times New Roman"/>
      <w:szCs w:val="20"/>
    </w:rPr>
  </w:style>
  <w:style w:type="paragraph" w:customStyle="1" w:styleId="cardChar1Char">
    <w:name w:val="card Char1 Char"/>
    <w:basedOn w:val="Normal"/>
    <w:uiPriority w:val="99"/>
    <w:qFormat/>
    <w:rsid w:val="007F08C0"/>
    <w:pPr>
      <w:spacing w:line="256" w:lineRule="auto"/>
      <w:ind w:left="288" w:right="288"/>
    </w:pPr>
    <w:rPr>
      <w:rFonts w:eastAsia="Times New Roman"/>
      <w:szCs w:val="20"/>
    </w:rPr>
  </w:style>
  <w:style w:type="paragraph" w:customStyle="1" w:styleId="CM12">
    <w:name w:val="CM12"/>
    <w:basedOn w:val="Default"/>
    <w:next w:val="Default"/>
    <w:uiPriority w:val="99"/>
    <w:qFormat/>
    <w:rsid w:val="007F08C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F08C0"/>
    <w:pPr>
      <w:widowControl w:val="0"/>
      <w:spacing w:after="480"/>
    </w:pPr>
    <w:rPr>
      <w:rFonts w:ascii="Granjon LT Std" w:hAnsi="Granjon LT Std"/>
      <w:color w:val="auto"/>
    </w:rPr>
  </w:style>
  <w:style w:type="paragraph" w:customStyle="1" w:styleId="CM10">
    <w:name w:val="CM10"/>
    <w:basedOn w:val="Default"/>
    <w:next w:val="Default"/>
    <w:uiPriority w:val="99"/>
    <w:qFormat/>
    <w:rsid w:val="007F08C0"/>
    <w:pPr>
      <w:widowControl w:val="0"/>
      <w:spacing w:line="320" w:lineRule="atLeast"/>
    </w:pPr>
    <w:rPr>
      <w:rFonts w:ascii="Granjon LT Std" w:hAnsi="Granjon LT Std"/>
      <w:color w:val="auto"/>
    </w:rPr>
  </w:style>
  <w:style w:type="paragraph" w:customStyle="1" w:styleId="bold">
    <w:name w:val="bold"/>
    <w:basedOn w:val="Normal"/>
    <w:uiPriority w:val="99"/>
    <w:qFormat/>
    <w:rsid w:val="007F08C0"/>
    <w:pPr>
      <w:spacing w:before="100" w:beforeAutospacing="1" w:after="100" w:afterAutospacing="1" w:line="256" w:lineRule="auto"/>
    </w:pPr>
    <w:rPr>
      <w:rFonts w:eastAsia="Times New Roman"/>
      <w:b/>
      <w:bCs/>
      <w:sz w:val="24"/>
    </w:rPr>
  </w:style>
  <w:style w:type="paragraph" w:customStyle="1" w:styleId="StrikeThrough">
    <w:name w:val="Strike Through"/>
    <w:basedOn w:val="Normal"/>
    <w:next w:val="Normal"/>
    <w:uiPriority w:val="99"/>
    <w:qFormat/>
    <w:rsid w:val="007F08C0"/>
    <w:pPr>
      <w:spacing w:line="256" w:lineRule="auto"/>
    </w:pPr>
    <w:rPr>
      <w:rFonts w:ascii="Arial Narrow" w:eastAsia="Times New Roman" w:hAnsi="Arial Narrow"/>
      <w:strike/>
      <w:szCs w:val="20"/>
    </w:rPr>
  </w:style>
  <w:style w:type="paragraph" w:customStyle="1" w:styleId="textbodyblack">
    <w:name w:val="textbodyblack"/>
    <w:basedOn w:val="Normal"/>
    <w:uiPriority w:val="99"/>
    <w:qFormat/>
    <w:rsid w:val="007F08C0"/>
    <w:pPr>
      <w:spacing w:before="100" w:beforeAutospacing="1" w:after="100" w:afterAutospacing="1" w:line="256" w:lineRule="auto"/>
    </w:pPr>
    <w:rPr>
      <w:rFonts w:eastAsia="Times New Roman"/>
      <w:sz w:val="24"/>
    </w:rPr>
  </w:style>
  <w:style w:type="paragraph" w:customStyle="1" w:styleId="BlockHeading1">
    <w:name w:val="Block Heading 1"/>
    <w:basedOn w:val="Normal"/>
    <w:uiPriority w:val="99"/>
    <w:qFormat/>
    <w:rsid w:val="007F08C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7F08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b/>
      <w:sz w:val="26"/>
    </w:rPr>
  </w:style>
  <w:style w:type="paragraph" w:customStyle="1" w:styleId="CardText10">
    <w:name w:val="Card Text 1"/>
    <w:basedOn w:val="Normal"/>
    <w:uiPriority w:val="99"/>
    <w:qFormat/>
    <w:rsid w:val="007F08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color w:val="000000"/>
      <w:sz w:val="24"/>
      <w:u w:val="single"/>
    </w:rPr>
  </w:style>
  <w:style w:type="paragraph" w:customStyle="1" w:styleId="SmallCard">
    <w:name w:val="Small Card"/>
    <w:basedOn w:val="Normal"/>
    <w:uiPriority w:val="99"/>
    <w:qFormat/>
    <w:rsid w:val="007F08C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F08C0"/>
    <w:rPr>
      <w:rFonts w:ascii="Georgia" w:eastAsia="Times New Roman" w:hAnsi="Georgia"/>
      <w:b/>
      <w:bCs/>
      <w:szCs w:val="16"/>
      <w:u w:val="single"/>
    </w:rPr>
  </w:style>
  <w:style w:type="paragraph" w:customStyle="1" w:styleId="CiteCorrected">
    <w:name w:val="Cite Corrected"/>
    <w:basedOn w:val="Normal"/>
    <w:link w:val="CiteCorrectedChar"/>
    <w:qFormat/>
    <w:rsid w:val="007F08C0"/>
    <w:pPr>
      <w:spacing w:line="256" w:lineRule="auto"/>
    </w:pPr>
    <w:rPr>
      <w:rFonts w:ascii="Georgia" w:eastAsia="Times New Roman" w:hAnsi="Georgia"/>
      <w:b/>
      <w:bCs/>
      <w:szCs w:val="16"/>
      <w:u w:val="single"/>
    </w:rPr>
  </w:style>
  <w:style w:type="character" w:customStyle="1" w:styleId="CardText2Char">
    <w:name w:val="Card Text 2 Char"/>
    <w:basedOn w:val="CardText1Char"/>
    <w:link w:val="CardText2"/>
    <w:locked/>
    <w:rsid w:val="007F08C0"/>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7F08C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7F08C0"/>
    <w:pPr>
      <w:spacing w:line="256" w:lineRule="auto"/>
      <w:ind w:left="288"/>
    </w:pPr>
    <w:rPr>
      <w:rFonts w:eastAsia="SimSun"/>
      <w:szCs w:val="20"/>
      <w:lang w:eastAsia="zh-CN"/>
    </w:rPr>
  </w:style>
  <w:style w:type="paragraph" w:customStyle="1" w:styleId="story-body-text">
    <w:name w:val="story-body-text"/>
    <w:basedOn w:val="Normal"/>
    <w:uiPriority w:val="99"/>
    <w:qFormat/>
    <w:rsid w:val="007F08C0"/>
    <w:pPr>
      <w:spacing w:before="100" w:beforeAutospacing="1" w:after="100" w:afterAutospacing="1" w:line="256" w:lineRule="auto"/>
    </w:pPr>
    <w:rPr>
      <w:rFonts w:eastAsia="Times New Roman"/>
      <w:sz w:val="24"/>
    </w:rPr>
  </w:style>
  <w:style w:type="paragraph" w:customStyle="1" w:styleId="BriefTitle2">
    <w:name w:val="Brief Title 2"/>
    <w:basedOn w:val="BriefTitle"/>
    <w:uiPriority w:val="99"/>
    <w:qFormat/>
    <w:rsid w:val="007F08C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F08C0"/>
    <w:rPr>
      <w:u w:val="single"/>
    </w:rPr>
  </w:style>
  <w:style w:type="paragraph" w:customStyle="1" w:styleId="StyleCardText11ptUnderline">
    <w:name w:val="Style Card Text + 11 pt Underline"/>
    <w:link w:val="StyleCardText11ptUnderlineChar"/>
    <w:qFormat/>
    <w:rsid w:val="007F08C0"/>
    <w:pPr>
      <w:spacing w:after="160" w:line="252" w:lineRule="auto"/>
    </w:pPr>
    <w:rPr>
      <w:u w:val="single"/>
    </w:rPr>
  </w:style>
  <w:style w:type="character" w:customStyle="1" w:styleId="StyleMinimizedText11ptChar">
    <w:name w:val="Style Minimized Text + 11 pt Char"/>
    <w:basedOn w:val="DefaultParagraphFont"/>
    <w:link w:val="StyleMinimizedText11pt"/>
    <w:locked/>
    <w:rsid w:val="007F08C0"/>
    <w:rPr>
      <w:rFonts w:ascii="Georgia" w:hAnsi="Georgia"/>
      <w:sz w:val="16"/>
    </w:rPr>
  </w:style>
  <w:style w:type="paragraph" w:customStyle="1" w:styleId="StyleMinimizedText11pt">
    <w:name w:val="Style Minimized Text + 11 pt"/>
    <w:basedOn w:val="Normal"/>
    <w:link w:val="StyleMinimizedText11ptChar"/>
    <w:qFormat/>
    <w:rsid w:val="007F08C0"/>
    <w:pPr>
      <w:spacing w:line="256" w:lineRule="auto"/>
    </w:pPr>
    <w:rPr>
      <w:rFonts w:ascii="Georgia" w:hAnsi="Georgia"/>
      <w:sz w:val="16"/>
    </w:rPr>
  </w:style>
  <w:style w:type="character" w:customStyle="1" w:styleId="StyleMinimizedText11pt1Char">
    <w:name w:val="Style Minimized Text + 11 pt1 Char"/>
    <w:basedOn w:val="DefaultParagraphFont"/>
    <w:link w:val="StyleMinimizedText11pt1"/>
    <w:locked/>
    <w:rsid w:val="007F08C0"/>
    <w:rPr>
      <w:rFonts w:ascii="Georgia" w:hAnsi="Georgia"/>
      <w:sz w:val="16"/>
    </w:rPr>
  </w:style>
  <w:style w:type="paragraph" w:customStyle="1" w:styleId="StyleMinimizedText11pt1">
    <w:name w:val="Style Minimized Text + 11 pt1"/>
    <w:basedOn w:val="Normal"/>
    <w:link w:val="StyleMinimizedText11pt1Char"/>
    <w:qFormat/>
    <w:rsid w:val="007F08C0"/>
    <w:pPr>
      <w:spacing w:line="256" w:lineRule="auto"/>
    </w:pPr>
    <w:rPr>
      <w:rFonts w:ascii="Georgia" w:hAnsi="Georgia"/>
      <w:sz w:val="16"/>
    </w:rPr>
  </w:style>
  <w:style w:type="character" w:customStyle="1" w:styleId="Debate-CardSmalltextF2Char">
    <w:name w:val="Debate- Card Small text F2 Char"/>
    <w:link w:val="Debate-CardSmalltextF2"/>
    <w:locked/>
    <w:rsid w:val="007F08C0"/>
    <w:rPr>
      <w:rFonts w:ascii="Arial Narrow" w:hAnsi="Arial Narrow"/>
      <w:sz w:val="16"/>
    </w:rPr>
  </w:style>
  <w:style w:type="paragraph" w:customStyle="1" w:styleId="Debate-CardSmalltextF2">
    <w:name w:val="Debate- Card Small text F2"/>
    <w:basedOn w:val="Normal"/>
    <w:next w:val="Normal"/>
    <w:link w:val="Debate-CardSmalltextF2Char"/>
    <w:qFormat/>
    <w:rsid w:val="007F08C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F08C0"/>
    <w:rPr>
      <w:rFonts w:ascii="Arial Narrow" w:hAnsi="Arial Narrow"/>
      <w:b/>
      <w:sz w:val="18"/>
      <w:u w:val="single"/>
    </w:rPr>
  </w:style>
  <w:style w:type="paragraph" w:customStyle="1" w:styleId="Debate-EmphasizedText-F5">
    <w:name w:val="Debate- Emphasized Text- F5"/>
    <w:basedOn w:val="Normal"/>
    <w:link w:val="Debate-EmphasizedText-F5Char"/>
    <w:qFormat/>
    <w:rsid w:val="007F08C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F08C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F08C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F08C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F08C0"/>
    <w:pPr>
      <w:spacing w:line="256" w:lineRule="auto"/>
    </w:pPr>
    <w:rPr>
      <w:rFonts w:ascii="Times New Roman" w:eastAsia="Times New Roman" w:hAnsi="Times New Roman" w:cs="Calibri"/>
      <w:sz w:val="16"/>
    </w:rPr>
  </w:style>
  <w:style w:type="paragraph" w:customStyle="1" w:styleId="emactive">
    <w:name w:val="emactive"/>
    <w:basedOn w:val="Normal"/>
    <w:uiPriority w:val="99"/>
    <w:qFormat/>
    <w:rsid w:val="007F08C0"/>
    <w:pPr>
      <w:spacing w:before="100" w:beforeAutospacing="1" w:after="100" w:afterAutospacing="1" w:line="256" w:lineRule="auto"/>
    </w:pPr>
    <w:rPr>
      <w:rFonts w:eastAsia="Times New Roman"/>
      <w:sz w:val="24"/>
    </w:rPr>
  </w:style>
  <w:style w:type="paragraph" w:customStyle="1" w:styleId="emready">
    <w:name w:val="emready"/>
    <w:basedOn w:val="Normal"/>
    <w:uiPriority w:val="99"/>
    <w:qFormat/>
    <w:rsid w:val="007F08C0"/>
    <w:pPr>
      <w:spacing w:before="100" w:beforeAutospacing="1" w:after="100" w:afterAutospacing="1" w:line="256" w:lineRule="auto"/>
    </w:pPr>
    <w:rPr>
      <w:rFonts w:eastAsia="Times New Roman"/>
      <w:sz w:val="24"/>
    </w:rPr>
  </w:style>
  <w:style w:type="character" w:customStyle="1" w:styleId="BoldandUnderlineCharCharCharCharCharChar">
    <w:name w:val="Bold and Underline Char Char Char Char Char Char"/>
    <w:link w:val="BoldandUnderlineCharCharCharCharChar"/>
    <w:locked/>
    <w:rsid w:val="007F08C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F08C0"/>
    <w:pPr>
      <w:spacing w:line="256" w:lineRule="auto"/>
    </w:pPr>
    <w:rPr>
      <w:rFonts w:ascii="Georgia" w:eastAsia="Times New Roman" w:hAnsi="Georgia" w:cs="Times New Roman"/>
      <w:b/>
      <w:u w:val="single"/>
    </w:rPr>
  </w:style>
  <w:style w:type="character" w:customStyle="1" w:styleId="CardHighlightChar">
    <w:name w:val="Card Highlight Char"/>
    <w:link w:val="CardHighlight"/>
    <w:locked/>
    <w:rsid w:val="007F08C0"/>
    <w:rPr>
      <w:rFonts w:eastAsia="Calibri" w:cs="Calibri"/>
      <w:u w:val="single"/>
      <w:shd w:val="clear" w:color="auto" w:fill="66FFFF"/>
    </w:rPr>
  </w:style>
  <w:style w:type="paragraph" w:customStyle="1" w:styleId="CardHighlight">
    <w:name w:val="Card Highlight"/>
    <w:basedOn w:val="Normal"/>
    <w:link w:val="CardHighlightChar"/>
    <w:qFormat/>
    <w:rsid w:val="007F08C0"/>
    <w:pPr>
      <w:shd w:val="clear" w:color="auto" w:fill="66FFFF"/>
      <w:spacing w:line="256" w:lineRule="auto"/>
    </w:pPr>
    <w:rPr>
      <w:rFonts w:eastAsia="Calibri" w:cs="Calibri"/>
      <w:u w:val="single"/>
    </w:rPr>
  </w:style>
  <w:style w:type="character" w:customStyle="1" w:styleId="BlockHeaderHiddenChar">
    <w:name w:val="Block Header Hidden Char"/>
    <w:link w:val="BlockHeaderHidden"/>
    <w:locked/>
    <w:rsid w:val="007F08C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F08C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F08C0"/>
    <w:pPr>
      <w:spacing w:before="100" w:beforeAutospacing="1" w:after="100" w:afterAutospacing="1" w:line="256" w:lineRule="auto"/>
    </w:pPr>
    <w:rPr>
      <w:rFonts w:eastAsia="Times New Roman"/>
      <w:sz w:val="24"/>
    </w:rPr>
  </w:style>
  <w:style w:type="paragraph" w:customStyle="1" w:styleId="norma">
    <w:name w:val="norma"/>
    <w:basedOn w:val="Heading3"/>
    <w:uiPriority w:val="99"/>
    <w:qFormat/>
    <w:rsid w:val="007F08C0"/>
    <w:pPr>
      <w:spacing w:line="256" w:lineRule="auto"/>
    </w:pPr>
    <w:rPr>
      <w:rFonts w:eastAsia="MS Gothic" w:cs="Arial"/>
      <w:sz w:val="24"/>
    </w:rPr>
  </w:style>
  <w:style w:type="paragraph" w:customStyle="1" w:styleId="nromal">
    <w:name w:val="nromal"/>
    <w:basedOn w:val="Normal"/>
    <w:uiPriority w:val="99"/>
    <w:qFormat/>
    <w:rsid w:val="007F08C0"/>
    <w:pPr>
      <w:keepNext/>
      <w:keepLines/>
      <w:spacing w:before="200" w:line="256" w:lineRule="auto"/>
      <w:outlineLvl w:val="3"/>
    </w:pPr>
    <w:rPr>
      <w:rFonts w:eastAsia="Times New Roman" w:cs="Cambria"/>
      <w:b/>
      <w:iCs/>
    </w:rPr>
  </w:style>
  <w:style w:type="paragraph" w:customStyle="1" w:styleId="natural">
    <w:name w:val="natural"/>
    <w:basedOn w:val="Normal"/>
    <w:uiPriority w:val="99"/>
    <w:qFormat/>
    <w:rsid w:val="007F08C0"/>
    <w:pPr>
      <w:keepNext/>
      <w:keepLines/>
      <w:spacing w:before="200" w:line="256" w:lineRule="auto"/>
      <w:outlineLvl w:val="3"/>
    </w:pPr>
    <w:rPr>
      <w:rFonts w:eastAsia="Times New Roman"/>
      <w:b/>
      <w:iCs/>
    </w:rPr>
  </w:style>
  <w:style w:type="paragraph" w:customStyle="1" w:styleId="nroaml">
    <w:name w:val="nroaml"/>
    <w:basedOn w:val="Normal"/>
    <w:uiPriority w:val="99"/>
    <w:qFormat/>
    <w:rsid w:val="007F08C0"/>
    <w:pPr>
      <w:keepNext/>
      <w:keepLines/>
      <w:spacing w:before="200" w:line="256" w:lineRule="auto"/>
      <w:outlineLvl w:val="3"/>
    </w:pPr>
    <w:rPr>
      <w:rFonts w:eastAsia="Times New Roman"/>
      <w:b/>
      <w:iCs/>
    </w:rPr>
  </w:style>
  <w:style w:type="paragraph" w:customStyle="1" w:styleId="noraml">
    <w:name w:val="noraml"/>
    <w:basedOn w:val="Normal"/>
    <w:uiPriority w:val="99"/>
    <w:qFormat/>
    <w:rsid w:val="007F08C0"/>
    <w:pPr>
      <w:keepNext/>
      <w:keepLines/>
      <w:spacing w:before="200" w:line="256" w:lineRule="auto"/>
      <w:outlineLvl w:val="3"/>
    </w:pPr>
    <w:rPr>
      <w:rFonts w:eastAsia="Times New Roman"/>
      <w:b/>
      <w:iCs/>
      <w:sz w:val="24"/>
    </w:rPr>
  </w:style>
  <w:style w:type="character" w:customStyle="1" w:styleId="SmallSizeParagraphChar">
    <w:name w:val="Small Size Paragraph Char"/>
    <w:link w:val="SmallSizeParagraph"/>
    <w:locked/>
    <w:rsid w:val="007F08C0"/>
    <w:rPr>
      <w:rFonts w:ascii="Georgia" w:eastAsia="Calibri" w:hAnsi="Georgia"/>
      <w:sz w:val="16"/>
      <w:szCs w:val="16"/>
    </w:rPr>
  </w:style>
  <w:style w:type="paragraph" w:customStyle="1" w:styleId="SmallSizeParagraph">
    <w:name w:val="Small Size Paragraph"/>
    <w:basedOn w:val="Normal"/>
    <w:link w:val="SmallSizeParagraphChar"/>
    <w:qFormat/>
    <w:rsid w:val="007F08C0"/>
    <w:pPr>
      <w:spacing w:line="256" w:lineRule="auto"/>
    </w:pPr>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F08C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F08C0"/>
    <w:pPr>
      <w:pBdr>
        <w:top w:val="single" w:sz="4" w:space="0" w:color="auto"/>
        <w:left w:val="single" w:sz="4" w:space="0" w:color="auto"/>
        <w:bottom w:val="single" w:sz="4" w:space="0" w:color="auto"/>
        <w:right w:val="single" w:sz="4" w:space="0" w:color="auto"/>
      </w:pBdr>
    </w:pPr>
    <w:rPr>
      <w:rFonts w:ascii="Georgia" w:eastAsiaTheme="minorEastAsia" w:hAnsi="Georgia" w:cs="Calibri (Headings)"/>
      <w:b/>
      <w:bCs/>
      <w:bdr w:val="single" w:sz="4" w:space="0" w:color="auto" w:frame="1"/>
    </w:rPr>
  </w:style>
  <w:style w:type="character" w:customStyle="1" w:styleId="LanguageEditingChar">
    <w:name w:val="Language Editing Char"/>
    <w:link w:val="LanguageEditing"/>
    <w:locked/>
    <w:rsid w:val="007F08C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F08C0"/>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7F08C0"/>
    <w:rPr>
      <w:rFonts w:ascii="Arial" w:eastAsia="Calibri" w:hAnsi="Arial" w:cs="Arial"/>
      <w:kern w:val="2"/>
      <w:sz w:val="14"/>
      <w:szCs w:val="14"/>
      <w:lang w:eastAsia="zh-TW"/>
    </w:rPr>
  </w:style>
  <w:style w:type="paragraph" w:customStyle="1" w:styleId="CardT1">
    <w:name w:val="CardT1"/>
    <w:basedOn w:val="Normal"/>
    <w:link w:val="CardT1Char"/>
    <w:qFormat/>
    <w:rsid w:val="007F08C0"/>
    <w:pPr>
      <w:spacing w:line="256" w:lineRule="auto"/>
    </w:pPr>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F08C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F08C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F08C0"/>
    <w:pPr>
      <w:spacing w:before="100" w:beforeAutospacing="1" w:after="100" w:afterAutospacing="1" w:line="256" w:lineRule="auto"/>
    </w:pPr>
    <w:rPr>
      <w:rFonts w:eastAsia="Times New Roman"/>
      <w:sz w:val="24"/>
    </w:rPr>
  </w:style>
  <w:style w:type="paragraph" w:customStyle="1" w:styleId="CiteReal">
    <w:name w:val="Cite Real"/>
    <w:basedOn w:val="Normal"/>
    <w:next w:val="Normal"/>
    <w:uiPriority w:val="99"/>
    <w:qFormat/>
    <w:rsid w:val="007F08C0"/>
    <w:pPr>
      <w:spacing w:line="256" w:lineRule="auto"/>
    </w:pPr>
    <w:rPr>
      <w:rFonts w:eastAsia="MS Mincho"/>
      <w:b/>
      <w:sz w:val="24"/>
      <w:u w:val="single"/>
    </w:rPr>
  </w:style>
  <w:style w:type="paragraph" w:customStyle="1" w:styleId="2909F619802848F09E01365C32F34654">
    <w:name w:val="2909F619802848F09E01365C32F34654"/>
    <w:uiPriority w:val="99"/>
    <w:qFormat/>
    <w:rsid w:val="007F08C0"/>
    <w:pPr>
      <w:spacing w:after="200" w:line="276" w:lineRule="auto"/>
    </w:pPr>
    <w:rPr>
      <w:rFonts w:eastAsia="Times New Roman" w:cs="Times New Roman"/>
      <w:lang w:eastAsia="ja-JP"/>
    </w:rPr>
  </w:style>
  <w:style w:type="character" w:customStyle="1" w:styleId="UnderlineSChar">
    <w:name w:val="Underline S Char"/>
    <w:link w:val="UnderlineS"/>
    <w:locked/>
    <w:rsid w:val="007F08C0"/>
    <w:rPr>
      <w:rFonts w:ascii="Georgia" w:eastAsia="Calibri" w:hAnsi="Georgia"/>
      <w:u w:val="single"/>
      <w:lang w:val="x-none" w:eastAsia="zh-CN"/>
    </w:rPr>
  </w:style>
  <w:style w:type="paragraph" w:customStyle="1" w:styleId="UnderlineS">
    <w:name w:val="Underline S"/>
    <w:basedOn w:val="Normal"/>
    <w:link w:val="UnderlineSChar"/>
    <w:qFormat/>
    <w:rsid w:val="007F08C0"/>
    <w:pPr>
      <w:spacing w:after="200" w:line="256" w:lineRule="auto"/>
    </w:pPr>
    <w:rPr>
      <w:rFonts w:ascii="Georgia" w:eastAsia="Calibri" w:hAnsi="Georgia"/>
      <w:u w:val="single"/>
      <w:lang w:val="x-none" w:eastAsia="zh-CN"/>
    </w:rPr>
  </w:style>
  <w:style w:type="character" w:customStyle="1" w:styleId="UnunderlinedChar">
    <w:name w:val="Ununderlined Char"/>
    <w:link w:val="Ununderlined"/>
    <w:locked/>
    <w:rsid w:val="007F08C0"/>
    <w:rPr>
      <w:rFonts w:ascii="Georgia" w:eastAsia="SimSun" w:hAnsi="Georgia"/>
      <w:sz w:val="12"/>
    </w:rPr>
  </w:style>
  <w:style w:type="paragraph" w:customStyle="1" w:styleId="Ununderlined">
    <w:name w:val="Ununderlined"/>
    <w:basedOn w:val="Normal"/>
    <w:link w:val="UnunderlinedChar"/>
    <w:qFormat/>
    <w:rsid w:val="007F08C0"/>
    <w:pPr>
      <w:spacing w:line="256" w:lineRule="auto"/>
    </w:pPr>
    <w:rPr>
      <w:rFonts w:ascii="Georgia" w:eastAsia="SimSun" w:hAnsi="Georgia"/>
      <w:sz w:val="12"/>
    </w:rPr>
  </w:style>
  <w:style w:type="character" w:customStyle="1" w:styleId="HighlightingChar">
    <w:name w:val="Highlighting Char"/>
    <w:link w:val="Highlighting"/>
    <w:locked/>
    <w:rsid w:val="007F08C0"/>
    <w:rPr>
      <w:rFonts w:ascii="Georgia" w:eastAsia="SimSun" w:hAnsi="Georgia"/>
      <w:u w:val="thick"/>
    </w:rPr>
  </w:style>
  <w:style w:type="paragraph" w:customStyle="1" w:styleId="Highlighting">
    <w:name w:val="Highlighting"/>
    <w:basedOn w:val="Normal"/>
    <w:link w:val="HighlightingChar"/>
    <w:autoRedefine/>
    <w:qFormat/>
    <w:rsid w:val="007F08C0"/>
    <w:pPr>
      <w:spacing w:line="256" w:lineRule="auto"/>
    </w:pPr>
    <w:rPr>
      <w:rFonts w:ascii="Georgia" w:eastAsia="SimSun" w:hAnsi="Georgia"/>
      <w:u w:val="thick"/>
    </w:rPr>
  </w:style>
  <w:style w:type="character" w:customStyle="1" w:styleId="CITEChar">
    <w:name w:val="CITE Char"/>
    <w:link w:val="CITE"/>
    <w:locked/>
    <w:rsid w:val="007F08C0"/>
    <w:rPr>
      <w:rFonts w:ascii="Arial" w:eastAsia="Times New Roman" w:hAnsi="Arial" w:cs="Arial"/>
      <w:iCs/>
      <w:smallCaps/>
      <w:sz w:val="20"/>
      <w:szCs w:val="20"/>
      <w:u w:val="double"/>
    </w:rPr>
  </w:style>
  <w:style w:type="paragraph" w:customStyle="1" w:styleId="CITE">
    <w:name w:val="CITE"/>
    <w:basedOn w:val="Heading2"/>
    <w:link w:val="CITEChar"/>
    <w:autoRedefine/>
    <w:qFormat/>
    <w:rsid w:val="007F08C0"/>
    <w:pPr>
      <w:keepLines w:val="0"/>
      <w:pageBreakBefore w:val="0"/>
      <w:spacing w:before="60" w:after="60" w:line="256" w:lineRule="auto"/>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F08C0"/>
    <w:pPr>
      <w:spacing w:before="100" w:beforeAutospacing="1" w:after="100" w:afterAutospacing="1" w:line="256" w:lineRule="auto"/>
    </w:pPr>
    <w:rPr>
      <w:rFonts w:eastAsia="Times New Roman"/>
      <w:sz w:val="24"/>
      <w:lang w:eastAsia="zh-CN"/>
    </w:rPr>
  </w:style>
  <w:style w:type="paragraph" w:customStyle="1" w:styleId="Analytics">
    <w:name w:val="Analytics"/>
    <w:basedOn w:val="Normal"/>
    <w:uiPriority w:val="99"/>
    <w:qFormat/>
    <w:rsid w:val="007F08C0"/>
    <w:pPr>
      <w:spacing w:line="256" w:lineRule="auto"/>
    </w:pPr>
    <w:rPr>
      <w:rFonts w:eastAsia="Calibri"/>
      <w:b/>
      <w:sz w:val="24"/>
    </w:rPr>
  </w:style>
  <w:style w:type="paragraph" w:customStyle="1" w:styleId="D345FF3D873148C5AE3FBF3267827368">
    <w:name w:val="D345FF3D873148C5AE3FBF3267827368"/>
    <w:uiPriority w:val="99"/>
    <w:qFormat/>
    <w:rsid w:val="007F08C0"/>
    <w:pPr>
      <w:spacing w:after="200" w:line="276" w:lineRule="auto"/>
    </w:pPr>
    <w:rPr>
      <w:rFonts w:eastAsia="Times New Roman" w:cs="Times New Roman"/>
      <w:lang w:eastAsia="ja-JP"/>
    </w:rPr>
  </w:style>
  <w:style w:type="character" w:customStyle="1" w:styleId="NormaltextCharChar">
    <w:name w:val="Normal text Char Char"/>
    <w:link w:val="Normaltext0"/>
    <w:locked/>
    <w:rsid w:val="007F08C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F08C0"/>
    <w:pPr>
      <w:spacing w:line="256" w:lineRule="auto"/>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F08C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F08C0"/>
    <w:rPr>
      <w:b/>
      <w:sz w:val="28"/>
    </w:rPr>
  </w:style>
  <w:style w:type="character" w:customStyle="1" w:styleId="SourcenameChar">
    <w:name w:val="Source name Char"/>
    <w:link w:val="Sourcename"/>
    <w:locked/>
    <w:rsid w:val="007F08C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F08C0"/>
    <w:rPr>
      <w:b/>
      <w:bCs/>
      <w:sz w:val="20"/>
    </w:rPr>
  </w:style>
  <w:style w:type="character" w:customStyle="1" w:styleId="underlinedcardChar">
    <w:name w:val="underlined card Char"/>
    <w:link w:val="underlinedcard0"/>
    <w:locked/>
    <w:rsid w:val="007F08C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F08C0"/>
    <w:rPr>
      <w:sz w:val="22"/>
      <w:u w:val="single"/>
    </w:rPr>
  </w:style>
  <w:style w:type="paragraph" w:customStyle="1" w:styleId="FullText">
    <w:name w:val="Full Text"/>
    <w:basedOn w:val="Normal"/>
    <w:uiPriority w:val="99"/>
    <w:qFormat/>
    <w:rsid w:val="007F08C0"/>
    <w:pPr>
      <w:spacing w:line="256" w:lineRule="auto"/>
    </w:pPr>
    <w:rPr>
      <w:rFonts w:eastAsia="Times New Roman"/>
    </w:rPr>
  </w:style>
  <w:style w:type="character" w:customStyle="1" w:styleId="TextUnderlineChar">
    <w:name w:val="Text Underline Char"/>
    <w:link w:val="TextUnderline"/>
    <w:locked/>
    <w:rsid w:val="007F08C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F08C0"/>
    <w:pPr>
      <w:spacing w:line="256" w:lineRule="auto"/>
    </w:pPr>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F08C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F08C0"/>
    <w:pPr>
      <w:widowControl w:val="0"/>
      <w:overflowPunct w:val="0"/>
      <w:autoSpaceDE w:val="0"/>
      <w:autoSpaceDN w:val="0"/>
      <w:adjustRightInd w:val="0"/>
      <w:spacing w:after="120" w:line="256" w:lineRule="auto"/>
    </w:pPr>
    <w:rPr>
      <w:rFonts w:ascii="Georgia" w:eastAsia="MS Mincho" w:hAnsi="Georgia"/>
      <w:kern w:val="28"/>
      <w:sz w:val="18"/>
      <w:szCs w:val="20"/>
      <w:lang w:val="en" w:eastAsia="x-none"/>
    </w:rPr>
  </w:style>
  <w:style w:type="character" w:customStyle="1" w:styleId="readCharChar">
    <w:name w:val="read Char Char"/>
    <w:link w:val="read"/>
    <w:locked/>
    <w:rsid w:val="007F08C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F08C0"/>
    <w:pPr>
      <w:spacing w:line="256" w:lineRule="auto"/>
    </w:pPr>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F08C0"/>
    <w:pPr>
      <w:spacing w:before="240" w:line="256" w:lineRule="auto"/>
      <w:outlineLvl w:val="2"/>
    </w:pPr>
    <w:rPr>
      <w:rFonts w:eastAsia="Times New Roman"/>
      <w:b/>
    </w:rPr>
  </w:style>
  <w:style w:type="character" w:customStyle="1" w:styleId="CiteCardChar">
    <w:name w:val="Cite_Card Char"/>
    <w:link w:val="CiteCard0"/>
    <w:locked/>
    <w:rsid w:val="007F08C0"/>
    <w:rPr>
      <w:rFonts w:ascii="Times New Roman" w:eastAsia="Times New Roman" w:hAnsi="Times New Roman" w:cs="Arial"/>
      <w:bCs/>
      <w:sz w:val="20"/>
      <w:szCs w:val="20"/>
    </w:rPr>
  </w:style>
  <w:style w:type="paragraph" w:customStyle="1" w:styleId="CiteCard0">
    <w:name w:val="Cite_Card"/>
    <w:link w:val="CiteCardChar"/>
    <w:qFormat/>
    <w:rsid w:val="007F08C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F08C0"/>
    <w:pPr>
      <w:widowControl w:val="0"/>
    </w:pPr>
    <w:rPr>
      <w:rFonts w:eastAsia="MS Mincho"/>
      <w:color w:val="auto"/>
    </w:rPr>
  </w:style>
  <w:style w:type="paragraph" w:customStyle="1" w:styleId="dropcap">
    <w:name w:val="dropcap"/>
    <w:basedOn w:val="Normal"/>
    <w:uiPriority w:val="99"/>
    <w:qFormat/>
    <w:rsid w:val="007F08C0"/>
    <w:pPr>
      <w:spacing w:before="100" w:beforeAutospacing="1" w:after="100" w:afterAutospacing="1" w:line="256" w:lineRule="auto"/>
    </w:pPr>
    <w:rPr>
      <w:rFonts w:eastAsia="Times New Roman"/>
      <w:sz w:val="24"/>
    </w:rPr>
  </w:style>
  <w:style w:type="character" w:customStyle="1" w:styleId="StyleStyle49pt6Char">
    <w:name w:val="Style Style4 + 9 pt6 Char"/>
    <w:basedOn w:val="Style4Char"/>
    <w:link w:val="StyleStyle49pt6"/>
    <w:locked/>
    <w:rsid w:val="007F08C0"/>
    <w:rPr>
      <w:rFonts w:ascii="Georgia" w:eastAsia="Times New Roman" w:hAnsi="Georgia" w:cs="Calibri"/>
      <w:u w:val="single"/>
    </w:rPr>
  </w:style>
  <w:style w:type="paragraph" w:customStyle="1" w:styleId="StyleStyle49pt6">
    <w:name w:val="Style Style4 + 9 pt6"/>
    <w:basedOn w:val="Style4"/>
    <w:link w:val="StyleStyle49pt6Char"/>
    <w:qFormat/>
    <w:rsid w:val="007F08C0"/>
    <w:rPr>
      <w:rFonts w:ascii="Georgia" w:hAnsi="Georgia"/>
    </w:rPr>
  </w:style>
  <w:style w:type="character" w:customStyle="1" w:styleId="UnderlineCharCharCharCharChar">
    <w:name w:val="Underline Char Char Char Char Char"/>
    <w:link w:val="UnderlineCharCharCharChar"/>
    <w:locked/>
    <w:rsid w:val="007F08C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F08C0"/>
    <w:pPr>
      <w:spacing w:line="256" w:lineRule="auto"/>
    </w:pPr>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F08C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F08C0"/>
    <w:pPr>
      <w:spacing w:line="256" w:lineRule="auto"/>
    </w:pPr>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F08C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F08C0"/>
    <w:pPr>
      <w:spacing w:line="256" w:lineRule="auto"/>
    </w:pPr>
    <w:rPr>
      <w:rFonts w:ascii="Georgia" w:hAnsi="Georgia" w:cs="Calibri"/>
      <w:b/>
      <w:bCs/>
      <w:u w:val="single"/>
    </w:rPr>
  </w:style>
  <w:style w:type="character" w:customStyle="1" w:styleId="DebatenoramlChar">
    <w:name w:val="Debatenoraml Char"/>
    <w:link w:val="Debatenoraml"/>
    <w:locked/>
    <w:rsid w:val="007F08C0"/>
    <w:rPr>
      <w:rFonts w:ascii="Times New Roman" w:hAnsi="Times New Roman" w:cs="Times New Roman"/>
    </w:rPr>
  </w:style>
  <w:style w:type="paragraph" w:customStyle="1" w:styleId="Debatenoraml">
    <w:name w:val="Debatenoraml"/>
    <w:basedOn w:val="NoSpacing"/>
    <w:link w:val="DebatenoramlChar"/>
    <w:qFormat/>
    <w:rsid w:val="007F08C0"/>
    <w:pPr>
      <w:spacing w:before="0" w:line="240" w:lineRule="auto"/>
    </w:pPr>
    <w:rPr>
      <w:rFonts w:ascii="Times New Roman" w:hAnsi="Times New Roman" w:cs="Times New Roman"/>
    </w:rPr>
  </w:style>
  <w:style w:type="paragraph" w:customStyle="1" w:styleId="SynergyTag">
    <w:name w:val="SynergyTag"/>
    <w:basedOn w:val="Normal"/>
    <w:uiPriority w:val="99"/>
    <w:qFormat/>
    <w:rsid w:val="007F08C0"/>
    <w:pPr>
      <w:spacing w:line="256" w:lineRule="auto"/>
    </w:pPr>
    <w:rPr>
      <w:rFonts w:eastAsia="Calibri"/>
      <w:b/>
    </w:rPr>
  </w:style>
  <w:style w:type="character" w:customStyle="1" w:styleId="QualsChar">
    <w:name w:val="Quals Char"/>
    <w:link w:val="Quals"/>
    <w:locked/>
    <w:rsid w:val="007F08C0"/>
    <w:rPr>
      <w:rFonts w:ascii="Georgia" w:eastAsia="Calibri" w:hAnsi="Georgia"/>
      <w:sz w:val="18"/>
    </w:rPr>
  </w:style>
  <w:style w:type="paragraph" w:customStyle="1" w:styleId="Quals">
    <w:name w:val="Quals"/>
    <w:basedOn w:val="Normal"/>
    <w:link w:val="QualsChar"/>
    <w:qFormat/>
    <w:rsid w:val="007F08C0"/>
    <w:pPr>
      <w:spacing w:line="256" w:lineRule="auto"/>
    </w:pPr>
    <w:rPr>
      <w:rFonts w:ascii="Georgia" w:eastAsia="Calibri" w:hAnsi="Georgia"/>
      <w:sz w:val="18"/>
    </w:rPr>
  </w:style>
  <w:style w:type="paragraph" w:customStyle="1" w:styleId="times">
    <w:name w:val="times"/>
    <w:basedOn w:val="Normal"/>
    <w:uiPriority w:val="99"/>
    <w:qFormat/>
    <w:rsid w:val="007F08C0"/>
    <w:pPr>
      <w:spacing w:before="100" w:beforeAutospacing="1" w:after="100" w:afterAutospacing="1" w:line="256" w:lineRule="auto"/>
    </w:pPr>
    <w:rPr>
      <w:rFonts w:eastAsia="Times New Roman"/>
      <w:sz w:val="24"/>
    </w:rPr>
  </w:style>
  <w:style w:type="paragraph" w:customStyle="1" w:styleId="BodyA">
    <w:name w:val="Body A"/>
    <w:uiPriority w:val="99"/>
    <w:qFormat/>
    <w:rsid w:val="007F08C0"/>
    <w:rPr>
      <w:rFonts w:ascii="Helvetica" w:eastAsia="ヒラギノ角ゴ Pro W3" w:hAnsi="Helvetica" w:cs="Times New Roman"/>
      <w:color w:val="000000"/>
      <w:sz w:val="24"/>
      <w:szCs w:val="20"/>
    </w:rPr>
  </w:style>
  <w:style w:type="character" w:customStyle="1" w:styleId="StarredChar">
    <w:name w:val="Starred Char"/>
    <w:link w:val="Starred"/>
    <w:locked/>
    <w:rsid w:val="007F08C0"/>
    <w:rPr>
      <w:rFonts w:ascii="Georgia" w:eastAsia="Times New Roman" w:hAnsi="Georgia"/>
      <w:b/>
      <w:caps/>
      <w:szCs w:val="28"/>
      <w:u w:val="single"/>
    </w:rPr>
  </w:style>
  <w:style w:type="paragraph" w:customStyle="1" w:styleId="Starred">
    <w:name w:val="Starred"/>
    <w:basedOn w:val="Normal"/>
    <w:link w:val="StarredChar"/>
    <w:qFormat/>
    <w:rsid w:val="007F08C0"/>
    <w:pPr>
      <w:keepNext/>
      <w:keepLines/>
      <w:pageBreakBefore/>
      <w:spacing w:before="240" w:after="60" w:line="256" w:lineRule="auto"/>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F08C0"/>
    <w:rPr>
      <w:rFonts w:ascii="Georgia" w:eastAsia="Times New Roman" w:hAnsi="Georgia"/>
      <w:b/>
      <w:caps/>
      <w:szCs w:val="28"/>
      <w:u w:val="single"/>
    </w:rPr>
  </w:style>
  <w:style w:type="paragraph" w:customStyle="1" w:styleId="NotStarred">
    <w:name w:val="NotStarred"/>
    <w:basedOn w:val="Normal"/>
    <w:link w:val="NotStarredChar"/>
    <w:qFormat/>
    <w:rsid w:val="007F08C0"/>
    <w:pPr>
      <w:keepNext/>
      <w:keepLines/>
      <w:pageBreakBefore/>
      <w:spacing w:before="240" w:after="60" w:line="256" w:lineRule="auto"/>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7F08C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F08C0"/>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7F08C0"/>
    <w:rPr>
      <w:rFonts w:ascii="Georgia" w:eastAsia="Calibri" w:hAnsi="Georgia"/>
      <w:b/>
    </w:rPr>
  </w:style>
  <w:style w:type="paragraph" w:customStyle="1" w:styleId="H4Tag">
    <w:name w:val="H4 (Tag)"/>
    <w:basedOn w:val="Normal"/>
    <w:link w:val="H4TagChar1"/>
    <w:qFormat/>
    <w:rsid w:val="007F08C0"/>
    <w:pPr>
      <w:spacing w:line="256" w:lineRule="auto"/>
    </w:pPr>
    <w:rPr>
      <w:rFonts w:ascii="Georgia" w:eastAsia="Calibri" w:hAnsi="Georgia"/>
      <w:b/>
    </w:rPr>
  </w:style>
  <w:style w:type="paragraph" w:customStyle="1" w:styleId="CM25">
    <w:name w:val="CM25"/>
    <w:basedOn w:val="Default"/>
    <w:next w:val="Default"/>
    <w:uiPriority w:val="99"/>
    <w:qFormat/>
    <w:rsid w:val="007F08C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F08C0"/>
    <w:rPr>
      <w:rFonts w:ascii="Georgia" w:hAnsi="Georgia"/>
      <w:b/>
    </w:rPr>
  </w:style>
  <w:style w:type="paragraph" w:customStyle="1" w:styleId="Debate-CardTagandCite-F6">
    <w:name w:val="Debate- Card Tag and Cite- F6"/>
    <w:basedOn w:val="Normal"/>
    <w:link w:val="Debate-CardTagandCite-F6Char"/>
    <w:qFormat/>
    <w:rsid w:val="007F08C0"/>
    <w:pPr>
      <w:spacing w:line="256" w:lineRule="auto"/>
      <w:contextualSpacing/>
    </w:pPr>
    <w:rPr>
      <w:rFonts w:ascii="Georgia" w:hAnsi="Georgia"/>
      <w:b/>
    </w:rPr>
  </w:style>
  <w:style w:type="character" w:customStyle="1" w:styleId="CardtextChar4">
    <w:name w:val="Card text Char"/>
    <w:link w:val="Cardtext3"/>
    <w:locked/>
    <w:rsid w:val="007F08C0"/>
    <w:rPr>
      <w:rFonts w:ascii="Arial Narrow" w:hAnsi="Arial Narrow"/>
      <w:u w:val="single"/>
    </w:rPr>
  </w:style>
  <w:style w:type="paragraph" w:customStyle="1" w:styleId="Cardtext3">
    <w:name w:val="Card text"/>
    <w:link w:val="CardtextChar4"/>
    <w:qFormat/>
    <w:rsid w:val="007F08C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F08C0"/>
    <w:rPr>
      <w:rFonts w:ascii="Georgia" w:eastAsia="Times New Roman" w:hAnsi="Georgia"/>
      <w:b/>
      <w:szCs w:val="28"/>
      <w:u w:val="single"/>
    </w:rPr>
  </w:style>
  <w:style w:type="paragraph" w:customStyle="1" w:styleId="NewHeading2">
    <w:name w:val="NewHeading2"/>
    <w:basedOn w:val="Normal"/>
    <w:link w:val="NewHeading2Char"/>
    <w:qFormat/>
    <w:rsid w:val="007F08C0"/>
    <w:pPr>
      <w:spacing w:before="240" w:after="60" w:line="256" w:lineRule="auto"/>
    </w:pPr>
    <w:rPr>
      <w:rFonts w:ascii="Georgia" w:eastAsia="Times New Roman" w:hAnsi="Georgia"/>
      <w:b/>
      <w:szCs w:val="28"/>
      <w:u w:val="single"/>
    </w:rPr>
  </w:style>
  <w:style w:type="paragraph" w:customStyle="1" w:styleId="CM32">
    <w:name w:val="CM3+2"/>
    <w:basedOn w:val="Normal"/>
    <w:next w:val="Normal"/>
    <w:uiPriority w:val="99"/>
    <w:qFormat/>
    <w:rsid w:val="007F08C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F08C0"/>
    <w:pPr>
      <w:spacing w:line="256" w:lineRule="auto"/>
    </w:pPr>
    <w:rPr>
      <w:rFonts w:eastAsia="Calibri"/>
    </w:rPr>
  </w:style>
  <w:style w:type="paragraph" w:customStyle="1" w:styleId="TagLine">
    <w:name w:val="Tag Line"/>
    <w:basedOn w:val="Normal"/>
    <w:next w:val="FullText"/>
    <w:uiPriority w:val="99"/>
    <w:qFormat/>
    <w:rsid w:val="007F08C0"/>
    <w:pPr>
      <w:spacing w:line="256" w:lineRule="auto"/>
    </w:pPr>
    <w:rPr>
      <w:rFonts w:ascii="Arial Narrow" w:eastAsia="Times New Roman" w:hAnsi="Arial Narrow"/>
      <w:b/>
      <w:sz w:val="28"/>
    </w:rPr>
  </w:style>
  <w:style w:type="paragraph" w:customStyle="1" w:styleId="Card6pt">
    <w:name w:val="Card 6pt"/>
    <w:basedOn w:val="Normal"/>
    <w:uiPriority w:val="99"/>
    <w:qFormat/>
    <w:rsid w:val="007F08C0"/>
    <w:pPr>
      <w:spacing w:line="256" w:lineRule="auto"/>
      <w:ind w:left="288" w:right="288"/>
    </w:pPr>
    <w:rPr>
      <w:rFonts w:eastAsia="Calibri"/>
      <w:color w:val="000000"/>
      <w:sz w:val="12"/>
      <w:szCs w:val="20"/>
    </w:rPr>
  </w:style>
  <w:style w:type="character" w:customStyle="1" w:styleId="FullCiteChar">
    <w:name w:val="Full Cite Char"/>
    <w:link w:val="FullCite"/>
    <w:locked/>
    <w:rsid w:val="007F08C0"/>
    <w:rPr>
      <w:rFonts w:ascii="Garamond" w:eastAsia="Calibri" w:hAnsi="Garamond"/>
    </w:rPr>
  </w:style>
  <w:style w:type="paragraph" w:customStyle="1" w:styleId="FullCite">
    <w:name w:val="Full Cite"/>
    <w:basedOn w:val="Normal"/>
    <w:next w:val="Normal"/>
    <w:link w:val="FullCiteChar"/>
    <w:qFormat/>
    <w:rsid w:val="007F08C0"/>
    <w:pPr>
      <w:spacing w:line="256" w:lineRule="auto"/>
    </w:pPr>
    <w:rPr>
      <w:rFonts w:ascii="Garamond" w:eastAsia="Calibri" w:hAnsi="Garamond"/>
    </w:rPr>
  </w:style>
  <w:style w:type="character" w:customStyle="1" w:styleId="StyleCardStyleBlackUnderlineChar">
    <w:name w:val="Style Card Style + Black Underline Char"/>
    <w:link w:val="StyleCardStyleBlackUnderline"/>
    <w:locked/>
    <w:rsid w:val="007F08C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F08C0"/>
    <w:pPr>
      <w:spacing w:line="256" w:lineRule="auto"/>
    </w:pPr>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F08C0"/>
    <w:pPr>
      <w:keepLines w:val="0"/>
      <w:pageBreakBefore w:val="0"/>
      <w:spacing w:line="256" w:lineRule="auto"/>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F08C0"/>
    <w:pPr>
      <w:spacing w:line="256" w:lineRule="auto"/>
    </w:pPr>
    <w:rPr>
      <w:rFonts w:ascii="Century Gothic" w:eastAsia="Times New Roman" w:hAnsi="Century Gothic"/>
    </w:rPr>
  </w:style>
  <w:style w:type="character" w:customStyle="1" w:styleId="StylecardThickunderlineChar">
    <w:name w:val="Style card + Thick underline Char"/>
    <w:link w:val="StylecardThickunderline"/>
    <w:locked/>
    <w:rsid w:val="007F08C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F08C0"/>
    <w:pPr>
      <w:spacing w:line="256" w:lineRule="auto"/>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F08C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F08C0"/>
    <w:pPr>
      <w:spacing w:line="256" w:lineRule="auto"/>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7F08C0"/>
    <w:pPr>
      <w:spacing w:after="200" w:line="276" w:lineRule="auto"/>
    </w:pPr>
    <w:rPr>
      <w:rFonts w:eastAsia="Calibri"/>
      <w:color w:val="auto"/>
      <w:sz w:val="22"/>
    </w:rPr>
  </w:style>
  <w:style w:type="paragraph" w:customStyle="1" w:styleId="font-null">
    <w:name w:val="font-null"/>
    <w:basedOn w:val="Normal"/>
    <w:uiPriority w:val="99"/>
    <w:qFormat/>
    <w:rsid w:val="007F08C0"/>
    <w:pPr>
      <w:spacing w:before="100" w:beforeAutospacing="1" w:after="100" w:afterAutospacing="1" w:line="256" w:lineRule="auto"/>
    </w:pPr>
    <w:rPr>
      <w:rFonts w:eastAsia="Times New Roman"/>
      <w:sz w:val="24"/>
    </w:rPr>
  </w:style>
  <w:style w:type="paragraph" w:customStyle="1" w:styleId="rteindent1">
    <w:name w:val="rteindent1"/>
    <w:basedOn w:val="Normal"/>
    <w:uiPriority w:val="99"/>
    <w:qFormat/>
    <w:rsid w:val="007F08C0"/>
    <w:pPr>
      <w:spacing w:before="100" w:beforeAutospacing="1" w:after="100" w:afterAutospacing="1" w:line="256" w:lineRule="auto"/>
    </w:pPr>
    <w:rPr>
      <w:rFonts w:eastAsia="Times New Roman"/>
      <w:sz w:val="24"/>
    </w:rPr>
  </w:style>
  <w:style w:type="paragraph" w:customStyle="1" w:styleId="Pa12">
    <w:name w:val="Pa12"/>
    <w:basedOn w:val="Default"/>
    <w:next w:val="Default"/>
    <w:uiPriority w:val="99"/>
    <w:qFormat/>
    <w:rsid w:val="007F08C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F08C0"/>
    <w:pPr>
      <w:spacing w:before="100" w:beforeAutospacing="1" w:after="100" w:afterAutospacing="1" w:line="256" w:lineRule="auto"/>
    </w:pPr>
    <w:rPr>
      <w:rFonts w:eastAsia="Times New Roman"/>
      <w:sz w:val="24"/>
    </w:rPr>
  </w:style>
  <w:style w:type="paragraph" w:customStyle="1" w:styleId="featuretitle">
    <w:name w:val="feature_title"/>
    <w:basedOn w:val="Normal"/>
    <w:uiPriority w:val="99"/>
    <w:qFormat/>
    <w:rsid w:val="007F08C0"/>
    <w:pPr>
      <w:spacing w:before="100" w:beforeAutospacing="1" w:after="100" w:afterAutospacing="1" w:line="256" w:lineRule="auto"/>
    </w:pPr>
    <w:rPr>
      <w:rFonts w:eastAsia="Times New Roman"/>
      <w:sz w:val="24"/>
    </w:rPr>
  </w:style>
  <w:style w:type="paragraph" w:customStyle="1" w:styleId="translatedivgrey-image">
    <w:name w:val="translatedivgrey-image"/>
    <w:basedOn w:val="Normal"/>
    <w:uiPriority w:val="99"/>
    <w:qFormat/>
    <w:rsid w:val="007F08C0"/>
    <w:pPr>
      <w:spacing w:before="100" w:beforeAutospacing="1" w:after="100" w:afterAutospacing="1" w:line="256" w:lineRule="auto"/>
    </w:pPr>
    <w:rPr>
      <w:rFonts w:eastAsia="Times New Roman"/>
      <w:sz w:val="24"/>
    </w:rPr>
  </w:style>
  <w:style w:type="paragraph" w:customStyle="1" w:styleId="translatedivblue-image">
    <w:name w:val="translatedivblue-image"/>
    <w:basedOn w:val="Normal"/>
    <w:uiPriority w:val="99"/>
    <w:qFormat/>
    <w:rsid w:val="007F08C0"/>
    <w:pPr>
      <w:spacing w:before="100" w:beforeAutospacing="1" w:after="100" w:afterAutospacing="1" w:line="256" w:lineRule="auto"/>
    </w:pPr>
    <w:rPr>
      <w:rFonts w:eastAsia="Times New Roman"/>
      <w:sz w:val="24"/>
    </w:rPr>
  </w:style>
  <w:style w:type="paragraph" w:customStyle="1" w:styleId="class">
    <w:name w:val="class"/>
    <w:basedOn w:val="Normal"/>
    <w:uiPriority w:val="99"/>
    <w:qFormat/>
    <w:rsid w:val="007F08C0"/>
    <w:pPr>
      <w:spacing w:before="100" w:beforeAutospacing="1" w:after="100" w:afterAutospacing="1" w:line="256" w:lineRule="auto"/>
    </w:pPr>
    <w:rPr>
      <w:rFonts w:eastAsia="Times New Roman"/>
      <w:sz w:val="24"/>
    </w:rPr>
  </w:style>
  <w:style w:type="paragraph" w:customStyle="1" w:styleId="Pa6">
    <w:name w:val="Pa6"/>
    <w:basedOn w:val="Normal"/>
    <w:next w:val="Normal"/>
    <w:uiPriority w:val="99"/>
    <w:qFormat/>
    <w:rsid w:val="007F08C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F08C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F08C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F08C0"/>
    <w:pPr>
      <w:spacing w:before="100" w:beforeAutospacing="1" w:after="100" w:afterAutospacing="1" w:line="256" w:lineRule="auto"/>
    </w:pPr>
    <w:rPr>
      <w:rFonts w:eastAsia="Times New Roman"/>
      <w:sz w:val="24"/>
    </w:rPr>
  </w:style>
  <w:style w:type="paragraph" w:customStyle="1" w:styleId="text-textbodyhoustontexttext-dateline">
    <w:name w:val="text-textbody houstontext text-dateline"/>
    <w:basedOn w:val="Normal"/>
    <w:uiPriority w:val="99"/>
    <w:qFormat/>
    <w:rsid w:val="007F08C0"/>
    <w:pPr>
      <w:spacing w:before="100" w:beforeAutospacing="1" w:after="100" w:afterAutospacing="1" w:line="256" w:lineRule="auto"/>
    </w:pPr>
    <w:rPr>
      <w:rFonts w:eastAsia="Times New Roman"/>
      <w:sz w:val="24"/>
    </w:rPr>
  </w:style>
  <w:style w:type="paragraph" w:customStyle="1" w:styleId="text-textbodyhoustontext">
    <w:name w:val="text-textbody houstontext"/>
    <w:basedOn w:val="Normal"/>
    <w:uiPriority w:val="99"/>
    <w:qFormat/>
    <w:rsid w:val="007F08C0"/>
    <w:pPr>
      <w:spacing w:before="100" w:beforeAutospacing="1" w:after="100" w:afterAutospacing="1" w:line="256" w:lineRule="auto"/>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F08C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F08C0"/>
    <w:rPr>
      <w:rFonts w:ascii="Georgia" w:eastAsia="SimSun" w:hAnsi="Georgia" w:cs="Calibri (Headings)"/>
      <w:b/>
      <w:bCs/>
    </w:rPr>
  </w:style>
  <w:style w:type="paragraph" w:customStyle="1" w:styleId="summary">
    <w:name w:val="summary"/>
    <w:basedOn w:val="Normal"/>
    <w:uiPriority w:val="99"/>
    <w:qFormat/>
    <w:rsid w:val="007F08C0"/>
    <w:pPr>
      <w:spacing w:before="100" w:beforeAutospacing="1" w:after="100" w:afterAutospacing="1" w:line="256" w:lineRule="auto"/>
    </w:pPr>
    <w:rPr>
      <w:rFonts w:eastAsia="Times New Roman"/>
      <w:sz w:val="24"/>
    </w:rPr>
  </w:style>
  <w:style w:type="paragraph" w:customStyle="1" w:styleId="Caption2">
    <w:name w:val="Caption2"/>
    <w:basedOn w:val="Normal"/>
    <w:uiPriority w:val="99"/>
    <w:qFormat/>
    <w:rsid w:val="007F08C0"/>
    <w:pPr>
      <w:spacing w:before="100" w:beforeAutospacing="1" w:after="100" w:afterAutospacing="1" w:line="256" w:lineRule="auto"/>
    </w:pPr>
    <w:rPr>
      <w:rFonts w:eastAsia="Times New Roman"/>
      <w:sz w:val="24"/>
    </w:rPr>
  </w:style>
  <w:style w:type="character" w:customStyle="1" w:styleId="MTDisplayEquationChar">
    <w:name w:val="MTDisplayEquation Char"/>
    <w:link w:val="MTDisplayEquation"/>
    <w:locked/>
    <w:rsid w:val="007F08C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F08C0"/>
    <w:pPr>
      <w:tabs>
        <w:tab w:val="center" w:pos="5120"/>
        <w:tab w:val="right" w:pos="10220"/>
      </w:tabs>
      <w:spacing w:line="256" w:lineRule="auto"/>
    </w:pPr>
    <w:rPr>
      <w:rFonts w:ascii="Georgia" w:eastAsia="Times New Roman" w:hAnsi="Georgia"/>
      <w:bCs/>
      <w:lang w:bidi="he-IL"/>
    </w:rPr>
  </w:style>
  <w:style w:type="paragraph" w:customStyle="1" w:styleId="DebateFile">
    <w:name w:val="Debate File"/>
    <w:basedOn w:val="Normal"/>
    <w:uiPriority w:val="99"/>
    <w:qFormat/>
    <w:rsid w:val="007F08C0"/>
    <w:pPr>
      <w:spacing w:line="256" w:lineRule="auto"/>
      <w:jc w:val="center"/>
    </w:pPr>
    <w:rPr>
      <w:rFonts w:ascii="Book Antiqua" w:eastAsia="Times New Roman" w:hAnsi="Book Antiqua"/>
      <w:b/>
      <w:sz w:val="28"/>
    </w:rPr>
  </w:style>
  <w:style w:type="character" w:customStyle="1" w:styleId="LittleChar">
    <w:name w:val="Little Char"/>
    <w:link w:val="Little"/>
    <w:locked/>
    <w:rsid w:val="007F08C0"/>
    <w:rPr>
      <w:rFonts w:ascii="Garamond" w:eastAsia="Times New Roman" w:hAnsi="Garamond" w:cs="Calibri"/>
    </w:rPr>
  </w:style>
  <w:style w:type="paragraph" w:customStyle="1" w:styleId="Little">
    <w:name w:val="Little"/>
    <w:basedOn w:val="Normal"/>
    <w:next w:val="Normal"/>
    <w:link w:val="LittleChar"/>
    <w:qFormat/>
    <w:rsid w:val="007F08C0"/>
    <w:pPr>
      <w:spacing w:line="256" w:lineRule="auto"/>
      <w:ind w:left="288"/>
    </w:pPr>
    <w:rPr>
      <w:rFonts w:ascii="Garamond" w:eastAsia="Times New Roman" w:hAnsi="Garamond" w:cs="Calibri"/>
    </w:rPr>
  </w:style>
  <w:style w:type="paragraph" w:customStyle="1" w:styleId="AAAcard">
    <w:name w:val="AAAcard"/>
    <w:basedOn w:val="Normal"/>
    <w:uiPriority w:val="99"/>
    <w:qFormat/>
    <w:rsid w:val="007F08C0"/>
    <w:pPr>
      <w:spacing w:line="256" w:lineRule="auto"/>
      <w:ind w:left="288" w:right="288"/>
    </w:pPr>
    <w:rPr>
      <w:rFonts w:eastAsia="Times New Roman"/>
    </w:rPr>
  </w:style>
  <w:style w:type="paragraph" w:customStyle="1" w:styleId="Caption3">
    <w:name w:val="Caption3"/>
    <w:basedOn w:val="Normal"/>
    <w:uiPriority w:val="99"/>
    <w:qFormat/>
    <w:rsid w:val="007F08C0"/>
    <w:pPr>
      <w:spacing w:before="100" w:beforeAutospacing="1" w:after="100" w:afterAutospacing="1" w:line="256" w:lineRule="auto"/>
    </w:pPr>
    <w:rPr>
      <w:rFonts w:eastAsia="Times New Roman"/>
      <w:sz w:val="24"/>
    </w:rPr>
  </w:style>
  <w:style w:type="paragraph" w:customStyle="1" w:styleId="body-12-5">
    <w:name w:val="body-12-5"/>
    <w:basedOn w:val="Normal"/>
    <w:uiPriority w:val="99"/>
    <w:qFormat/>
    <w:rsid w:val="007F08C0"/>
    <w:pPr>
      <w:spacing w:before="100" w:beforeAutospacing="1" w:after="100" w:afterAutospacing="1" w:line="256" w:lineRule="auto"/>
    </w:pPr>
    <w:rPr>
      <w:rFonts w:eastAsia="Times New Roman"/>
      <w:sz w:val="24"/>
    </w:rPr>
  </w:style>
  <w:style w:type="paragraph" w:customStyle="1" w:styleId="infuse">
    <w:name w:val="infuse"/>
    <w:basedOn w:val="Normal"/>
    <w:uiPriority w:val="99"/>
    <w:qFormat/>
    <w:rsid w:val="007F08C0"/>
    <w:pPr>
      <w:spacing w:before="100" w:beforeAutospacing="1" w:after="100" w:afterAutospacing="1" w:line="256" w:lineRule="auto"/>
    </w:pPr>
    <w:rPr>
      <w:rFonts w:eastAsia="Times New Roman"/>
      <w:sz w:val="24"/>
    </w:rPr>
  </w:style>
  <w:style w:type="paragraph" w:customStyle="1" w:styleId="fontreg">
    <w:name w:val="font_reg"/>
    <w:basedOn w:val="Normal"/>
    <w:uiPriority w:val="99"/>
    <w:qFormat/>
    <w:rsid w:val="007F08C0"/>
    <w:pPr>
      <w:spacing w:before="100" w:beforeAutospacing="1" w:after="100" w:afterAutospacing="1" w:line="256" w:lineRule="auto"/>
    </w:pPr>
    <w:rPr>
      <w:rFonts w:eastAsia="Times New Roman"/>
      <w:sz w:val="24"/>
    </w:rPr>
  </w:style>
  <w:style w:type="paragraph" w:customStyle="1" w:styleId="CITEF3">
    <w:name w:val="CITE F3"/>
    <w:uiPriority w:val="99"/>
    <w:qFormat/>
    <w:rsid w:val="007F08C0"/>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F08C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F08C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F08C0"/>
    <w:rPr>
      <w:rFonts w:eastAsia="Calibri" w:cs="Times New Roman"/>
      <w:sz w:val="20"/>
      <w:szCs w:val="20"/>
      <w:u w:val="single"/>
    </w:rPr>
  </w:style>
  <w:style w:type="paragraph" w:customStyle="1" w:styleId="StyleUnderlineTimesNewRoman">
    <w:name w:val="Style Underline + Times New Roman"/>
    <w:link w:val="StyleUnderlineTimesNewRomanChar"/>
    <w:qFormat/>
    <w:rsid w:val="007F08C0"/>
    <w:pPr>
      <w:spacing w:after="200"/>
    </w:pPr>
    <w:rPr>
      <w:rFonts w:eastAsia="Calibri" w:cs="Times New Roman"/>
      <w:sz w:val="20"/>
      <w:szCs w:val="20"/>
      <w:u w:val="single"/>
    </w:rPr>
  </w:style>
  <w:style w:type="paragraph" w:customStyle="1" w:styleId="hotroute1">
    <w:name w:val="hot route!"/>
    <w:basedOn w:val="Normal"/>
    <w:uiPriority w:val="99"/>
    <w:qFormat/>
    <w:rsid w:val="007F08C0"/>
    <w:pPr>
      <w:spacing w:line="256" w:lineRule="auto"/>
      <w:ind w:left="144"/>
    </w:pPr>
    <w:rPr>
      <w:rFonts w:ascii="Cambria" w:eastAsia="Calibri" w:hAnsi="Cambria"/>
      <w:sz w:val="24"/>
    </w:rPr>
  </w:style>
  <w:style w:type="paragraph" w:customStyle="1" w:styleId="FreeFormA">
    <w:name w:val="Free Form A"/>
    <w:autoRedefine/>
    <w:uiPriority w:val="99"/>
    <w:qFormat/>
    <w:rsid w:val="007F08C0"/>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F08C0"/>
    <w:pPr>
      <w:spacing w:before="100" w:beforeAutospacing="1" w:after="100" w:afterAutospacing="1" w:line="256" w:lineRule="auto"/>
    </w:pPr>
    <w:rPr>
      <w:rFonts w:eastAsia="Times New Roman"/>
      <w:sz w:val="24"/>
    </w:rPr>
  </w:style>
  <w:style w:type="character" w:customStyle="1" w:styleId="ReallyfuckingsmallChar">
    <w:name w:val="Really fucking small Char"/>
    <w:link w:val="Reallyfuckingsmall"/>
    <w:locked/>
    <w:rsid w:val="007F08C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F08C0"/>
    <w:pPr>
      <w:spacing w:line="256" w:lineRule="auto"/>
    </w:pPr>
    <w:rPr>
      <w:rFonts w:ascii="Times New Roman" w:eastAsia="Times New Roman" w:hAnsi="Times New Roman" w:cs="Times New Roman"/>
      <w:sz w:val="10"/>
    </w:rPr>
  </w:style>
  <w:style w:type="paragraph" w:customStyle="1" w:styleId="subheader">
    <w:name w:val="subheader"/>
    <w:basedOn w:val="Normal"/>
    <w:uiPriority w:val="99"/>
    <w:qFormat/>
    <w:rsid w:val="007F08C0"/>
    <w:pPr>
      <w:spacing w:before="100" w:beforeAutospacing="1" w:after="100" w:afterAutospacing="1" w:line="256" w:lineRule="auto"/>
    </w:pPr>
    <w:rPr>
      <w:rFonts w:eastAsia="Times New Roman"/>
      <w:sz w:val="24"/>
    </w:rPr>
  </w:style>
  <w:style w:type="paragraph" w:customStyle="1" w:styleId="firstletter">
    <w:name w:val="firstletter"/>
    <w:basedOn w:val="Normal"/>
    <w:uiPriority w:val="99"/>
    <w:qFormat/>
    <w:rsid w:val="007F08C0"/>
    <w:pPr>
      <w:spacing w:before="100" w:beforeAutospacing="1" w:after="100" w:afterAutospacing="1" w:line="256" w:lineRule="auto"/>
    </w:pPr>
    <w:rPr>
      <w:rFonts w:eastAsia="Times New Roman"/>
      <w:sz w:val="24"/>
    </w:rPr>
  </w:style>
  <w:style w:type="paragraph" w:customStyle="1" w:styleId="more">
    <w:name w:val="more"/>
    <w:basedOn w:val="Normal"/>
    <w:uiPriority w:val="99"/>
    <w:qFormat/>
    <w:rsid w:val="007F08C0"/>
    <w:pPr>
      <w:spacing w:before="100" w:beforeAutospacing="1" w:after="100" w:afterAutospacing="1" w:line="256" w:lineRule="auto"/>
    </w:pPr>
    <w:rPr>
      <w:rFonts w:eastAsia="Times New Roman"/>
      <w:sz w:val="24"/>
    </w:rPr>
  </w:style>
  <w:style w:type="paragraph" w:customStyle="1" w:styleId="story">
    <w:name w:val="story"/>
    <w:basedOn w:val="Normal"/>
    <w:uiPriority w:val="99"/>
    <w:qFormat/>
    <w:rsid w:val="007F08C0"/>
    <w:pPr>
      <w:spacing w:before="100" w:beforeAutospacing="1" w:after="100" w:afterAutospacing="1" w:line="256" w:lineRule="auto"/>
    </w:pPr>
    <w:rPr>
      <w:rFonts w:eastAsia="Times New Roman"/>
      <w:sz w:val="24"/>
    </w:rPr>
  </w:style>
  <w:style w:type="paragraph" w:customStyle="1" w:styleId="H1numbered">
    <w:name w:val="H1 numbered"/>
    <w:basedOn w:val="Normal"/>
    <w:uiPriority w:val="99"/>
    <w:qFormat/>
    <w:rsid w:val="007F08C0"/>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F08C0"/>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F08C0"/>
    <w:pPr>
      <w:spacing w:before="100" w:beforeAutospacing="1" w:after="100" w:afterAutospacing="1" w:line="256" w:lineRule="auto"/>
    </w:pPr>
    <w:rPr>
      <w:rFonts w:eastAsia="Times New Roman"/>
      <w:sz w:val="24"/>
    </w:rPr>
  </w:style>
  <w:style w:type="paragraph" w:customStyle="1" w:styleId="image-caption">
    <w:name w:val="image-caption"/>
    <w:basedOn w:val="Normal"/>
    <w:uiPriority w:val="99"/>
    <w:qFormat/>
    <w:rsid w:val="007F08C0"/>
    <w:pPr>
      <w:spacing w:before="100" w:beforeAutospacing="1" w:after="100" w:afterAutospacing="1" w:line="256" w:lineRule="auto"/>
    </w:pPr>
    <w:rPr>
      <w:rFonts w:eastAsia="Times New Roman"/>
      <w:sz w:val="24"/>
    </w:rPr>
  </w:style>
  <w:style w:type="paragraph" w:customStyle="1" w:styleId="imagecontain">
    <w:name w:val="imagecontain"/>
    <w:basedOn w:val="Normal"/>
    <w:uiPriority w:val="99"/>
    <w:qFormat/>
    <w:rsid w:val="007F08C0"/>
    <w:pPr>
      <w:spacing w:before="100" w:beforeAutospacing="1" w:after="100" w:afterAutospacing="1" w:line="256" w:lineRule="auto"/>
    </w:pPr>
    <w:rPr>
      <w:rFonts w:eastAsia="Times New Roman"/>
      <w:sz w:val="24"/>
    </w:rPr>
  </w:style>
  <w:style w:type="paragraph" w:customStyle="1" w:styleId="CM62">
    <w:name w:val="CM62"/>
    <w:basedOn w:val="Normal"/>
    <w:next w:val="Normal"/>
    <w:uiPriority w:val="99"/>
    <w:qFormat/>
    <w:rsid w:val="007F08C0"/>
    <w:pPr>
      <w:widowControl w:val="0"/>
      <w:autoSpaceDE w:val="0"/>
      <w:autoSpaceDN w:val="0"/>
      <w:adjustRightInd w:val="0"/>
      <w:spacing w:after="248" w:line="256" w:lineRule="auto"/>
    </w:pPr>
    <w:rPr>
      <w:rFonts w:ascii="Showcard Gothic" w:eastAsia="Times New Roman" w:hAnsi="Showcard Gothic"/>
      <w:sz w:val="24"/>
    </w:rPr>
  </w:style>
  <w:style w:type="paragraph" w:customStyle="1" w:styleId="CM63">
    <w:name w:val="CM63"/>
    <w:basedOn w:val="Normal"/>
    <w:next w:val="Normal"/>
    <w:uiPriority w:val="99"/>
    <w:qFormat/>
    <w:rsid w:val="007F08C0"/>
    <w:pPr>
      <w:widowControl w:val="0"/>
      <w:autoSpaceDE w:val="0"/>
      <w:autoSpaceDN w:val="0"/>
      <w:adjustRightInd w:val="0"/>
      <w:spacing w:after="323" w:line="256" w:lineRule="auto"/>
    </w:pPr>
    <w:rPr>
      <w:rFonts w:ascii="Showcard Gothic" w:eastAsia="Times New Roman" w:hAnsi="Showcard Gothic"/>
      <w:sz w:val="24"/>
    </w:rPr>
  </w:style>
  <w:style w:type="paragraph" w:customStyle="1" w:styleId="CM23">
    <w:name w:val="CM23"/>
    <w:basedOn w:val="Default"/>
    <w:next w:val="Default"/>
    <w:uiPriority w:val="99"/>
    <w:qFormat/>
    <w:rsid w:val="007F08C0"/>
    <w:pPr>
      <w:widowControl w:val="0"/>
      <w:spacing w:after="63"/>
    </w:pPr>
    <w:rPr>
      <w:rFonts w:ascii="Arial" w:hAnsi="Arial"/>
      <w:color w:val="auto"/>
    </w:rPr>
  </w:style>
  <w:style w:type="paragraph" w:customStyle="1" w:styleId="CM35">
    <w:name w:val="CM35"/>
    <w:basedOn w:val="Default"/>
    <w:next w:val="Default"/>
    <w:uiPriority w:val="99"/>
    <w:qFormat/>
    <w:rsid w:val="007F08C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F08C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F08C0"/>
    <w:rPr>
      <w:rFonts w:eastAsia="Times New Roman" w:cs="Times New Roman"/>
      <w:sz w:val="20"/>
      <w:szCs w:val="20"/>
    </w:rPr>
  </w:style>
  <w:style w:type="paragraph" w:customStyle="1" w:styleId="StylecardCharCharChar11pt">
    <w:name w:val="Style card Char Char Char + 11 pt"/>
    <w:link w:val="StylecardCharCharChar11ptChar"/>
    <w:qFormat/>
    <w:rsid w:val="007F08C0"/>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7F08C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F08C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F08C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F08C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F08C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F08C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F08C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F08C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F08C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F08C0"/>
    <w:rPr>
      <w:rFonts w:ascii="Georgia" w:hAnsi="Georgia" w:cs="Calibri (Headings)"/>
      <w:lang w:val="x-none" w:eastAsia="x-none"/>
    </w:rPr>
  </w:style>
  <w:style w:type="character" w:customStyle="1" w:styleId="NormalFontChar">
    <w:name w:val="Normal Font Char"/>
    <w:link w:val="NormalFont"/>
    <w:locked/>
    <w:rsid w:val="007F08C0"/>
    <w:rPr>
      <w:rFonts w:ascii="Times New Roman" w:eastAsia="Times New Roman" w:hAnsi="Times New Roman" w:cs="Times New Roman"/>
      <w:sz w:val="20"/>
      <w:szCs w:val="20"/>
    </w:rPr>
  </w:style>
  <w:style w:type="paragraph" w:customStyle="1" w:styleId="NormalFont">
    <w:name w:val="Normal Font"/>
    <w:link w:val="NormalFontChar"/>
    <w:qFormat/>
    <w:rsid w:val="007F08C0"/>
    <w:rPr>
      <w:rFonts w:ascii="Times New Roman" w:eastAsia="Times New Roman" w:hAnsi="Times New Roman" w:cs="Times New Roman"/>
      <w:sz w:val="20"/>
      <w:szCs w:val="20"/>
    </w:rPr>
  </w:style>
  <w:style w:type="paragraph" w:customStyle="1" w:styleId="StyleSmall11pt">
    <w:name w:val="Style Small + 11 pt"/>
    <w:uiPriority w:val="99"/>
    <w:qFormat/>
    <w:rsid w:val="007F08C0"/>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F08C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F08C0"/>
    <w:rPr>
      <w:u w:val="single"/>
      <w:lang w:val="x-none" w:eastAsia="x-none"/>
    </w:rPr>
  </w:style>
  <w:style w:type="character" w:customStyle="1" w:styleId="StyleNormalFont11ptBoldUnderlineChar">
    <w:name w:val="Style Normal Font + 11 pt Bold Underline Char"/>
    <w:link w:val="StyleNormalFont11ptBoldUnderline"/>
    <w:locked/>
    <w:rsid w:val="007F08C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F08C0"/>
    <w:rPr>
      <w:b/>
      <w:bCs/>
      <w:u w:val="single"/>
      <w:lang w:val="x-none" w:eastAsia="x-none"/>
    </w:rPr>
  </w:style>
  <w:style w:type="paragraph" w:customStyle="1" w:styleId="Smallfont0">
    <w:name w:val="Smallfont"/>
    <w:basedOn w:val="Normal"/>
    <w:uiPriority w:val="99"/>
    <w:qFormat/>
    <w:rsid w:val="007F08C0"/>
    <w:pPr>
      <w:spacing w:line="256" w:lineRule="auto"/>
    </w:pPr>
    <w:rPr>
      <w:rFonts w:eastAsia="Times New Roman"/>
      <w:sz w:val="15"/>
    </w:rPr>
  </w:style>
  <w:style w:type="paragraph" w:customStyle="1" w:styleId="formatvorlage2">
    <w:name w:val="formatvorlage2"/>
    <w:basedOn w:val="Normal"/>
    <w:uiPriority w:val="99"/>
    <w:qFormat/>
    <w:rsid w:val="007F08C0"/>
    <w:pPr>
      <w:spacing w:before="100" w:beforeAutospacing="1" w:after="100" w:afterAutospacing="1" w:line="256" w:lineRule="auto"/>
    </w:pPr>
    <w:rPr>
      <w:rFonts w:eastAsia="Calibri"/>
      <w:sz w:val="24"/>
    </w:rPr>
  </w:style>
  <w:style w:type="character" w:customStyle="1" w:styleId="StyleTitle11ptNotBoldChar">
    <w:name w:val="Style Title + 11 pt Not Bold Char"/>
    <w:link w:val="StyleTitle11ptNotBold"/>
    <w:locked/>
    <w:rsid w:val="007F08C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F08C0"/>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F08C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F08C0"/>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F08C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F08C0"/>
    <w:pPr>
      <w:spacing w:line="256" w:lineRule="auto"/>
      <w:ind w:left="144"/>
    </w:pPr>
    <w:rPr>
      <w:rFonts w:ascii="Georgia" w:eastAsia="Times New Roman" w:hAnsi="Georgia"/>
      <w:lang w:val="x-none" w:eastAsia="x-none"/>
    </w:rPr>
  </w:style>
  <w:style w:type="paragraph" w:customStyle="1" w:styleId="deck">
    <w:name w:val="deck"/>
    <w:basedOn w:val="Normal"/>
    <w:uiPriority w:val="99"/>
    <w:qFormat/>
    <w:rsid w:val="007F08C0"/>
    <w:pPr>
      <w:spacing w:before="100" w:beforeAutospacing="1" w:after="100" w:afterAutospacing="1" w:line="256" w:lineRule="auto"/>
    </w:pPr>
    <w:rPr>
      <w:rFonts w:eastAsia="Times New Roman"/>
      <w:sz w:val="24"/>
    </w:rPr>
  </w:style>
  <w:style w:type="paragraph" w:customStyle="1" w:styleId="i1">
    <w:name w:val="i1"/>
    <w:basedOn w:val="Normal"/>
    <w:uiPriority w:val="99"/>
    <w:qFormat/>
    <w:rsid w:val="007F08C0"/>
    <w:pPr>
      <w:spacing w:before="100" w:beforeAutospacing="1" w:after="100" w:afterAutospacing="1" w:line="256" w:lineRule="auto"/>
    </w:pPr>
    <w:rPr>
      <w:rFonts w:eastAsia="Times New Roman"/>
      <w:sz w:val="24"/>
    </w:rPr>
  </w:style>
  <w:style w:type="paragraph" w:customStyle="1" w:styleId="question">
    <w:name w:val="question"/>
    <w:basedOn w:val="Normal"/>
    <w:uiPriority w:val="99"/>
    <w:qFormat/>
    <w:rsid w:val="007F08C0"/>
    <w:pPr>
      <w:spacing w:before="100" w:beforeAutospacing="1" w:after="100" w:afterAutospacing="1" w:line="256" w:lineRule="auto"/>
    </w:pPr>
    <w:rPr>
      <w:rFonts w:eastAsia="Times New Roman"/>
      <w:sz w:val="24"/>
    </w:rPr>
  </w:style>
  <w:style w:type="paragraph" w:customStyle="1" w:styleId="bodycopy">
    <w:name w:val="bodycopy"/>
    <w:basedOn w:val="Normal"/>
    <w:uiPriority w:val="99"/>
    <w:qFormat/>
    <w:rsid w:val="007F08C0"/>
    <w:pPr>
      <w:spacing w:before="100" w:beforeAutospacing="1" w:after="100" w:afterAutospacing="1" w:line="256" w:lineRule="auto"/>
    </w:pPr>
    <w:rPr>
      <w:rFonts w:eastAsia="Times New Roman"/>
      <w:sz w:val="24"/>
    </w:rPr>
  </w:style>
  <w:style w:type="character" w:customStyle="1" w:styleId="FifthChar">
    <w:name w:val="Fifth Char"/>
    <w:link w:val="Fifth"/>
    <w:locked/>
    <w:rsid w:val="007F08C0"/>
    <w:rPr>
      <w:rFonts w:eastAsia="Calibri" w:cs="Calibri"/>
    </w:rPr>
  </w:style>
  <w:style w:type="paragraph" w:customStyle="1" w:styleId="Fifth">
    <w:name w:val="Fifth"/>
    <w:basedOn w:val="Normal"/>
    <w:link w:val="FifthChar"/>
    <w:qFormat/>
    <w:rsid w:val="007F08C0"/>
    <w:pPr>
      <w:spacing w:line="256" w:lineRule="auto"/>
    </w:pPr>
    <w:rPr>
      <w:rFonts w:eastAsia="Calibri" w:cs="Calibri"/>
    </w:rPr>
  </w:style>
  <w:style w:type="paragraph" w:customStyle="1" w:styleId="NoteLevel22">
    <w:name w:val="Note Level 22"/>
    <w:basedOn w:val="Normal"/>
    <w:next w:val="Normal"/>
    <w:uiPriority w:val="99"/>
    <w:qFormat/>
    <w:rsid w:val="007F08C0"/>
    <w:pPr>
      <w:keepNext/>
      <w:spacing w:line="256" w:lineRule="auto"/>
      <w:ind w:left="288" w:right="288"/>
    </w:pPr>
    <w:rPr>
      <w:rFonts w:eastAsia="MS Gothic"/>
      <w:szCs w:val="20"/>
    </w:rPr>
  </w:style>
  <w:style w:type="paragraph" w:customStyle="1" w:styleId="wp-caption-text">
    <w:name w:val="wp-caption-text"/>
    <w:basedOn w:val="Normal"/>
    <w:uiPriority w:val="99"/>
    <w:qFormat/>
    <w:rsid w:val="007F08C0"/>
    <w:pPr>
      <w:spacing w:before="100" w:beforeAutospacing="1" w:after="100" w:afterAutospacing="1" w:line="256" w:lineRule="auto"/>
    </w:pPr>
    <w:rPr>
      <w:rFonts w:eastAsia="Times New Roman"/>
      <w:sz w:val="24"/>
    </w:rPr>
  </w:style>
  <w:style w:type="paragraph" w:customStyle="1" w:styleId="svarticle">
    <w:name w:val="svarticle"/>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canvas-atom">
    <w:name w:val="canvas-atom"/>
    <w:basedOn w:val="Normal"/>
    <w:uiPriority w:val="99"/>
    <w:qFormat/>
    <w:rsid w:val="007F08C0"/>
    <w:pPr>
      <w:spacing w:before="100" w:beforeAutospacing="1" w:after="100" w:afterAutospacing="1" w:line="256" w:lineRule="auto"/>
    </w:pPr>
    <w:rPr>
      <w:rFonts w:ascii="Times New Roman" w:hAnsi="Times New Roman" w:cs="Times New Roman"/>
      <w:sz w:val="24"/>
    </w:rPr>
  </w:style>
  <w:style w:type="paragraph" w:customStyle="1" w:styleId="tweet-text">
    <w:name w:val="tweet-text"/>
    <w:basedOn w:val="Normal"/>
    <w:uiPriority w:val="99"/>
    <w:qFormat/>
    <w:rsid w:val="007F08C0"/>
    <w:pPr>
      <w:spacing w:before="100" w:beforeAutospacing="1" w:after="100" w:afterAutospacing="1" w:line="256" w:lineRule="auto"/>
    </w:pPr>
  </w:style>
  <w:style w:type="paragraph" w:customStyle="1" w:styleId="description">
    <w:name w:val="description"/>
    <w:basedOn w:val="Normal"/>
    <w:uiPriority w:val="99"/>
    <w:qFormat/>
    <w:rsid w:val="007F08C0"/>
    <w:pPr>
      <w:spacing w:before="100" w:beforeAutospacing="1" w:after="100" w:afterAutospacing="1" w:line="256" w:lineRule="auto"/>
    </w:pPr>
  </w:style>
  <w:style w:type="paragraph" w:customStyle="1" w:styleId="graf">
    <w:name w:val="graf"/>
    <w:basedOn w:val="Normal"/>
    <w:uiPriority w:val="99"/>
    <w:qFormat/>
    <w:rsid w:val="007F08C0"/>
    <w:pPr>
      <w:spacing w:before="100" w:beforeAutospacing="1" w:after="100" w:afterAutospacing="1" w:line="256" w:lineRule="auto"/>
    </w:pPr>
  </w:style>
  <w:style w:type="paragraph" w:customStyle="1" w:styleId="column">
    <w:name w:val="column"/>
    <w:basedOn w:val="Normal"/>
    <w:uiPriority w:val="99"/>
    <w:qFormat/>
    <w:rsid w:val="007F08C0"/>
    <w:pPr>
      <w:spacing w:before="100" w:beforeAutospacing="1" w:after="100" w:afterAutospacing="1" w:line="256" w:lineRule="auto"/>
    </w:pPr>
  </w:style>
  <w:style w:type="paragraph" w:customStyle="1" w:styleId="recirc-container">
    <w:name w:val="recirc-container"/>
    <w:basedOn w:val="Normal"/>
    <w:uiPriority w:val="99"/>
    <w:qFormat/>
    <w:rsid w:val="007F08C0"/>
    <w:pPr>
      <w:spacing w:before="100" w:beforeAutospacing="1" w:after="100" w:afterAutospacing="1" w:line="256" w:lineRule="auto"/>
    </w:pPr>
    <w:rPr>
      <w:rFonts w:ascii="Times New Roman" w:hAnsi="Times New Roman" w:cs="Times New Roman"/>
      <w:sz w:val="24"/>
    </w:rPr>
  </w:style>
  <w:style w:type="paragraph" w:customStyle="1" w:styleId="selectionshareable">
    <w:name w:val="selectionshareable"/>
    <w:basedOn w:val="Normal"/>
    <w:uiPriority w:val="99"/>
    <w:qFormat/>
    <w:rsid w:val="007F08C0"/>
    <w:pPr>
      <w:spacing w:before="100" w:beforeAutospacing="1" w:after="100" w:afterAutospacing="1" w:line="256" w:lineRule="auto"/>
    </w:pPr>
    <w:rPr>
      <w:rFonts w:ascii="Times New Roman" w:hAnsi="Times New Roman" w:cs="Times New Roman"/>
      <w:sz w:val="24"/>
    </w:rPr>
  </w:style>
  <w:style w:type="paragraph" w:customStyle="1" w:styleId="interstitial-link">
    <w:name w:val="interstitial-link"/>
    <w:basedOn w:val="Normal"/>
    <w:uiPriority w:val="99"/>
    <w:qFormat/>
    <w:rsid w:val="007F08C0"/>
    <w:pPr>
      <w:spacing w:before="100" w:beforeAutospacing="1" w:after="100" w:afterAutospacing="1" w:line="256" w:lineRule="auto"/>
    </w:pPr>
    <w:rPr>
      <w:rFonts w:ascii="Times New Roman" w:hAnsi="Times New Roman" w:cs="Times New Roman"/>
      <w:sz w:val="24"/>
    </w:rPr>
  </w:style>
  <w:style w:type="paragraph" w:customStyle="1" w:styleId="see-also">
    <w:name w:val="see-also"/>
    <w:basedOn w:val="Normal"/>
    <w:uiPriority w:val="99"/>
    <w:qFormat/>
    <w:rsid w:val="007F08C0"/>
    <w:pPr>
      <w:spacing w:before="100" w:beforeAutospacing="1" w:after="100" w:afterAutospacing="1" w:line="256" w:lineRule="auto"/>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7F08C0"/>
    <w:rPr>
      <w:rFonts w:cs="Calibri"/>
    </w:rPr>
  </w:style>
  <w:style w:type="paragraph" w:customStyle="1" w:styleId="StyleHeading4UnderlinedsmalltextGaramond">
    <w:name w:val="Style Heading 4Underlinedsmall text + Garamond"/>
    <w:basedOn w:val="Normal"/>
    <w:link w:val="StyleHeading4UnderlinedsmalltextGaramondChar"/>
    <w:qFormat/>
    <w:rsid w:val="007F08C0"/>
    <w:pPr>
      <w:spacing w:line="256" w:lineRule="auto"/>
    </w:pPr>
    <w:rPr>
      <w:rFonts w:cs="Calibri"/>
    </w:rPr>
  </w:style>
  <w:style w:type="character" w:customStyle="1" w:styleId="analyticChar0">
    <w:name w:val="analytic Char"/>
    <w:basedOn w:val="DefaultParagraphFont"/>
    <w:link w:val="analytic0"/>
    <w:uiPriority w:val="4"/>
    <w:locked/>
    <w:rsid w:val="007F08C0"/>
    <w:rPr>
      <w:rFonts w:cs="Calibri"/>
      <w:b/>
      <w:sz w:val="20"/>
    </w:rPr>
  </w:style>
  <w:style w:type="paragraph" w:customStyle="1" w:styleId="analytic0">
    <w:name w:val="analytic"/>
    <w:basedOn w:val="Normal"/>
    <w:link w:val="analyticChar0"/>
    <w:uiPriority w:val="4"/>
    <w:qFormat/>
    <w:rsid w:val="007F08C0"/>
    <w:pPr>
      <w:spacing w:before="120" w:line="256" w:lineRule="auto"/>
    </w:pPr>
    <w:rPr>
      <w:rFonts w:cs="Calibri"/>
      <w:b/>
      <w:sz w:val="20"/>
    </w:rPr>
  </w:style>
  <w:style w:type="paragraph" w:customStyle="1" w:styleId="speakable">
    <w:name w:val="speakable"/>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F08C0"/>
    <w:pPr>
      <w:spacing w:before="100" w:beforeAutospacing="1" w:after="100" w:afterAutospacing="1" w:line="256" w:lineRule="auto"/>
    </w:pPr>
    <w:rPr>
      <w:sz w:val="24"/>
    </w:rPr>
  </w:style>
  <w:style w:type="paragraph" w:customStyle="1" w:styleId="style41">
    <w:name w:val="style4"/>
    <w:basedOn w:val="Normal"/>
    <w:uiPriority w:val="99"/>
    <w:qFormat/>
    <w:rsid w:val="007F08C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F08C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F08C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F08C0"/>
    <w:pPr>
      <w:spacing w:line="256" w:lineRule="auto"/>
    </w:pPr>
    <w:rPr>
      <w:rFonts w:ascii="Times New Roman" w:eastAsia="Times New Roman" w:hAnsi="Times New Roman"/>
      <w:sz w:val="12"/>
    </w:rPr>
  </w:style>
  <w:style w:type="character" w:customStyle="1" w:styleId="ALLCAPSChar">
    <w:name w:val="ALL CAPS Char"/>
    <w:basedOn w:val="DefaultParagraphFont"/>
    <w:link w:val="ALLCAPS"/>
    <w:locked/>
    <w:rsid w:val="007F08C0"/>
    <w:rPr>
      <w:rFonts w:ascii="Times New Roman" w:eastAsia="Times New Roman" w:hAnsi="Times New Roman" w:cs="Calibri"/>
      <w:b/>
      <w:caps/>
    </w:rPr>
  </w:style>
  <w:style w:type="paragraph" w:customStyle="1" w:styleId="ALLCAPS">
    <w:name w:val="ALL CAPS"/>
    <w:basedOn w:val="Normal"/>
    <w:link w:val="ALLCAPSChar"/>
    <w:qFormat/>
    <w:rsid w:val="007F08C0"/>
    <w:pPr>
      <w:spacing w:line="256" w:lineRule="auto"/>
    </w:pPr>
    <w:rPr>
      <w:rFonts w:ascii="Times New Roman" w:eastAsia="Times New Roman" w:hAnsi="Times New Roman" w:cs="Calibri"/>
      <w:b/>
      <w:caps/>
    </w:rPr>
  </w:style>
  <w:style w:type="character" w:customStyle="1" w:styleId="TagCharCharCharCharCharCharCharChar">
    <w:name w:val="Tag Char Char Char Char Char Char Char Char"/>
    <w:basedOn w:val="DefaultParagraphFont"/>
    <w:link w:val="TagCharCharCharCharCharCharChar0"/>
    <w:locked/>
    <w:rsid w:val="007F08C0"/>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7F08C0"/>
    <w:pPr>
      <w:spacing w:line="256" w:lineRule="auto"/>
    </w:pPr>
    <w:rPr>
      <w:rFonts w:ascii="Times New Roman" w:eastAsia="Times New Roman" w:hAnsi="Times New Roman" w:cs="Calibri"/>
      <w:b/>
      <w:sz w:val="24"/>
    </w:rPr>
  </w:style>
  <w:style w:type="paragraph" w:customStyle="1" w:styleId="CiteTag">
    <w:name w:val="Cite/Tag"/>
    <w:basedOn w:val="Normal"/>
    <w:uiPriority w:val="99"/>
    <w:qFormat/>
    <w:rsid w:val="007F08C0"/>
    <w:pPr>
      <w:spacing w:line="256" w:lineRule="auto"/>
    </w:pPr>
    <w:rPr>
      <w:rFonts w:ascii="Times New Roman" w:eastAsia="Cambria" w:hAnsi="Times New Roman"/>
      <w:b/>
    </w:rPr>
  </w:style>
  <w:style w:type="character" w:customStyle="1" w:styleId="SpacerChar">
    <w:name w:val="Spacer Char"/>
    <w:basedOn w:val="DefaultParagraphFont"/>
    <w:link w:val="Spacer"/>
    <w:uiPriority w:val="4"/>
    <w:locked/>
    <w:rsid w:val="007F08C0"/>
    <w:rPr>
      <w:rFonts w:eastAsiaTheme="majorEastAsia" w:cstheme="majorBidi"/>
      <w:b/>
      <w:sz w:val="24"/>
      <w:szCs w:val="32"/>
    </w:rPr>
  </w:style>
  <w:style w:type="paragraph" w:customStyle="1" w:styleId="Spacer">
    <w:name w:val="Spacer"/>
    <w:basedOn w:val="Heading1"/>
    <w:link w:val="SpacerChar"/>
    <w:autoRedefine/>
    <w:uiPriority w:val="4"/>
    <w:qFormat/>
    <w:rsid w:val="007F08C0"/>
    <w:pPr>
      <w:pBdr>
        <w:top w:val="none" w:sz="0" w:space="0" w:color="auto"/>
        <w:left w:val="none" w:sz="0" w:space="0" w:color="auto"/>
        <w:bottom w:val="none" w:sz="0" w:space="0" w:color="auto"/>
        <w:right w:val="none" w:sz="0" w:space="0" w:color="auto"/>
      </w:pBdr>
      <w:spacing w:line="256" w:lineRule="auto"/>
    </w:pPr>
    <w:rPr>
      <w:bCs w:val="0"/>
      <w:sz w:val="24"/>
    </w:rPr>
  </w:style>
  <w:style w:type="paragraph" w:customStyle="1" w:styleId="msonormal0">
    <w:name w:val="msonormal"/>
    <w:basedOn w:val="Normal"/>
    <w:uiPriority w:val="99"/>
    <w:qFormat/>
    <w:rsid w:val="007F08C0"/>
    <w:pPr>
      <w:spacing w:before="100" w:beforeAutospacing="1" w:after="100" w:afterAutospacing="1" w:line="256" w:lineRule="auto"/>
    </w:pPr>
    <w:rPr>
      <w:rFonts w:ascii="Times New Roman" w:eastAsia="Times New Roman" w:hAnsi="Times New Roman" w:cs="Times New Roman"/>
      <w:sz w:val="24"/>
    </w:rPr>
  </w:style>
  <w:style w:type="paragraph" w:customStyle="1" w:styleId="TxBr41p1">
    <w:name w:val="TxBr_41p1"/>
    <w:basedOn w:val="Normal"/>
    <w:uiPriority w:val="99"/>
    <w:qFormat/>
    <w:rsid w:val="007F08C0"/>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7F08C0"/>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F08C0"/>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7F08C0"/>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7F08C0"/>
    <w:pPr>
      <w:spacing w:line="256" w:lineRule="auto"/>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7F08C0"/>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7F08C0"/>
    <w:pPr>
      <w:suppressAutoHyphens/>
      <w:spacing w:line="256" w:lineRule="auto"/>
    </w:pPr>
    <w:rPr>
      <w:rFonts w:ascii="Cambria" w:eastAsia="Cambria" w:hAnsi="Cambria" w:cs="Cambria"/>
      <w:spacing w:val="-3"/>
      <w:szCs w:val="20"/>
    </w:rPr>
  </w:style>
  <w:style w:type="paragraph" w:customStyle="1" w:styleId="pagetools">
    <w:name w:val="pagetools"/>
    <w:basedOn w:val="Normal"/>
    <w:uiPriority w:val="99"/>
    <w:qFormat/>
    <w:rsid w:val="007F08C0"/>
    <w:pPr>
      <w:spacing w:before="100" w:beforeAutospacing="1" w:after="100" w:afterAutospacing="1" w:line="256" w:lineRule="auto"/>
    </w:pPr>
    <w:rPr>
      <w:rFonts w:ascii="Cambria" w:eastAsia="Cambria" w:hAnsi="Cambria"/>
      <w:sz w:val="24"/>
    </w:rPr>
  </w:style>
  <w:style w:type="paragraph" w:customStyle="1" w:styleId="C-Text">
    <w:name w:val="C-Text"/>
    <w:basedOn w:val="Normal"/>
    <w:uiPriority w:val="99"/>
    <w:qFormat/>
    <w:rsid w:val="007F08C0"/>
    <w:pPr>
      <w:tabs>
        <w:tab w:val="num" w:pos="720"/>
      </w:tabs>
      <w:spacing w:line="256" w:lineRule="auto"/>
      <w:ind w:left="720" w:hanging="360"/>
    </w:pPr>
    <w:rPr>
      <w:rFonts w:ascii="Book Antiqua" w:hAnsi="Book Antiqua"/>
      <w:sz w:val="24"/>
    </w:rPr>
  </w:style>
  <w:style w:type="paragraph" w:customStyle="1" w:styleId="ecmsonormal">
    <w:name w:val="ec_msonormal"/>
    <w:basedOn w:val="Normal"/>
    <w:uiPriority w:val="99"/>
    <w:qFormat/>
    <w:rsid w:val="007F08C0"/>
    <w:pPr>
      <w:shd w:val="clear" w:color="auto" w:fill="FFFFFF"/>
      <w:spacing w:before="100" w:beforeAutospacing="1" w:after="100" w:afterAutospacing="1" w:line="256" w:lineRule="auto"/>
    </w:pPr>
    <w:rPr>
      <w:rFonts w:ascii="Symbol" w:hAnsi="Symbol"/>
    </w:rPr>
  </w:style>
  <w:style w:type="paragraph" w:customStyle="1" w:styleId="u-intro">
    <w:name w:val="u-intro"/>
    <w:basedOn w:val="Normal"/>
    <w:uiPriority w:val="99"/>
    <w:qFormat/>
    <w:rsid w:val="007F08C0"/>
    <w:pPr>
      <w:spacing w:before="100" w:beforeAutospacing="1" w:after="100" w:afterAutospacing="1" w:line="256" w:lineRule="auto"/>
    </w:pPr>
    <w:rPr>
      <w:sz w:val="24"/>
    </w:rPr>
  </w:style>
  <w:style w:type="paragraph" w:customStyle="1" w:styleId="StyleNormalWeb10pt">
    <w:name w:val="Style Normal (Web) + 10 pt"/>
    <w:basedOn w:val="NormalWeb"/>
    <w:next w:val="Normal"/>
    <w:uiPriority w:val="99"/>
    <w:qFormat/>
    <w:rsid w:val="007F08C0"/>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7F08C0"/>
    <w:pPr>
      <w:spacing w:line="256" w:lineRule="auto"/>
    </w:pPr>
    <w:rPr>
      <w:b/>
    </w:rPr>
  </w:style>
  <w:style w:type="paragraph" w:customStyle="1" w:styleId="DefinitionTerm">
    <w:name w:val="Definition Term"/>
    <w:basedOn w:val="Normal"/>
    <w:next w:val="Normal"/>
    <w:uiPriority w:val="99"/>
    <w:qFormat/>
    <w:rsid w:val="007F08C0"/>
    <w:pPr>
      <w:snapToGrid w:val="0"/>
      <w:spacing w:line="256" w:lineRule="auto"/>
    </w:pPr>
    <w:rPr>
      <w:sz w:val="24"/>
    </w:rPr>
  </w:style>
  <w:style w:type="paragraph" w:customStyle="1" w:styleId="StyleHeading1Heading1Char1ALEXHeadingHeading1CharChar">
    <w:name w:val="Style Heading 1Heading 1 Char1ALEXHeadingHeading 1 CharChar + ..."/>
    <w:basedOn w:val="Heading1"/>
    <w:uiPriority w:val="99"/>
    <w:qFormat/>
    <w:rsid w:val="007F08C0"/>
    <w:pPr>
      <w:spacing w:after="60" w:line="256" w:lineRule="auto"/>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7F08C0"/>
    <w:pPr>
      <w:autoSpaceDE w:val="0"/>
      <w:autoSpaceDN w:val="0"/>
      <w:adjustRightInd w:val="0"/>
      <w:spacing w:line="256" w:lineRule="auto"/>
      <w:ind w:left="432" w:right="432"/>
      <w:jc w:val="both"/>
    </w:pPr>
    <w:rPr>
      <w:sz w:val="24"/>
      <w:u w:val="thick"/>
    </w:rPr>
  </w:style>
  <w:style w:type="paragraph" w:customStyle="1" w:styleId="UnderlinedEvidence">
    <w:name w:val="Underlined Evidence"/>
    <w:basedOn w:val="Normal"/>
    <w:autoRedefine/>
    <w:uiPriority w:val="99"/>
    <w:qFormat/>
    <w:rsid w:val="007F08C0"/>
    <w:pPr>
      <w:spacing w:line="256" w:lineRule="auto"/>
    </w:pPr>
    <w:rPr>
      <w:rFonts w:ascii="Symbol" w:hAnsi="Symbol"/>
      <w:sz w:val="21"/>
      <w:szCs w:val="21"/>
      <w:u w:val="thick"/>
    </w:rPr>
  </w:style>
  <w:style w:type="paragraph" w:customStyle="1" w:styleId="Cite8">
    <w:name w:val="Cite8"/>
    <w:basedOn w:val="Normal"/>
    <w:autoRedefine/>
    <w:uiPriority w:val="99"/>
    <w:qFormat/>
    <w:rsid w:val="007F08C0"/>
    <w:pPr>
      <w:spacing w:line="256" w:lineRule="auto"/>
    </w:pPr>
    <w:rPr>
      <w:rFonts w:ascii="Trebuchet MS" w:eastAsia="Verdana" w:hAnsi="Trebuchet MS" w:cs="Cambria"/>
    </w:rPr>
  </w:style>
  <w:style w:type="paragraph" w:customStyle="1" w:styleId="8font">
    <w:name w:val="8font"/>
    <w:basedOn w:val="Normal"/>
    <w:next w:val="Normal"/>
    <w:autoRedefine/>
    <w:uiPriority w:val="99"/>
    <w:qFormat/>
    <w:rsid w:val="007F08C0"/>
    <w:pPr>
      <w:spacing w:line="256" w:lineRule="auto"/>
    </w:pPr>
    <w:rPr>
      <w:rFonts w:eastAsia="Cambria Math" w:cs="Cambria"/>
      <w:szCs w:val="16"/>
    </w:rPr>
  </w:style>
  <w:style w:type="paragraph" w:customStyle="1" w:styleId="notes-source-hasnotes">
    <w:name w:val="notes-source-hasnotes"/>
    <w:basedOn w:val="Normal"/>
    <w:uiPriority w:val="99"/>
    <w:qFormat/>
    <w:rsid w:val="007F08C0"/>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7F08C0"/>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7F08C0"/>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7F08C0"/>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7F08C0"/>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7F08C0"/>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7F08C0"/>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7F08C0"/>
    <w:pPr>
      <w:spacing w:before="100" w:beforeAutospacing="1" w:after="100" w:afterAutospacing="1" w:line="256" w:lineRule="auto"/>
    </w:pPr>
    <w:rPr>
      <w:rFonts w:ascii="Tahoma" w:hAnsi="Tahoma"/>
      <w:szCs w:val="20"/>
    </w:rPr>
  </w:style>
  <w:style w:type="paragraph" w:customStyle="1" w:styleId="Pa10">
    <w:name w:val="Pa10"/>
    <w:basedOn w:val="Default"/>
    <w:next w:val="Default"/>
    <w:uiPriority w:val="99"/>
    <w:qFormat/>
    <w:rsid w:val="007F08C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7F08C0"/>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7F08C0"/>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7F08C0"/>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7F08C0"/>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7F08C0"/>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7F08C0"/>
    <w:pPr>
      <w:spacing w:before="100" w:beforeAutospacing="1" w:after="100" w:afterAutospacing="1" w:line="256" w:lineRule="auto"/>
    </w:pPr>
    <w:rPr>
      <w:rFonts w:ascii="Tahoma" w:hAnsi="Tahoma"/>
      <w:szCs w:val="20"/>
    </w:rPr>
  </w:style>
  <w:style w:type="paragraph" w:customStyle="1" w:styleId="heading">
    <w:name w:val="heading"/>
    <w:basedOn w:val="Normal"/>
    <w:uiPriority w:val="99"/>
    <w:qFormat/>
    <w:rsid w:val="007F08C0"/>
    <w:pPr>
      <w:spacing w:before="100" w:beforeAutospacing="1" w:after="100" w:afterAutospacing="1" w:line="256" w:lineRule="auto"/>
    </w:pPr>
    <w:rPr>
      <w:rFonts w:ascii="Tahoma" w:hAnsi="Tahoma"/>
      <w:szCs w:val="20"/>
    </w:rPr>
  </w:style>
  <w:style w:type="paragraph" w:customStyle="1" w:styleId="Document">
    <w:name w:val="_Document"/>
    <w:basedOn w:val="Default"/>
    <w:next w:val="Default"/>
    <w:uiPriority w:val="99"/>
    <w:qFormat/>
    <w:rsid w:val="007F08C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7F08C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7F08C0"/>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7F08C0"/>
    <w:pPr>
      <w:spacing w:before="100" w:beforeAutospacing="1" w:after="100" w:afterAutospacing="1" w:line="256" w:lineRule="auto"/>
    </w:pPr>
    <w:rPr>
      <w:rFonts w:ascii="Tahoma" w:hAnsi="Tahoma"/>
      <w:szCs w:val="20"/>
    </w:rPr>
  </w:style>
  <w:style w:type="paragraph" w:customStyle="1" w:styleId="Pa7">
    <w:name w:val="Pa7"/>
    <w:basedOn w:val="Default"/>
    <w:next w:val="Default"/>
    <w:uiPriority w:val="99"/>
    <w:qFormat/>
    <w:rsid w:val="007F08C0"/>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7F08C0"/>
    <w:pPr>
      <w:spacing w:before="100" w:beforeAutospacing="1" w:after="100" w:afterAutospacing="1" w:line="256" w:lineRule="auto"/>
    </w:pPr>
    <w:rPr>
      <w:rFonts w:ascii="Tahoma" w:hAnsi="Tahoma"/>
      <w:szCs w:val="20"/>
    </w:rPr>
  </w:style>
  <w:style w:type="paragraph" w:customStyle="1" w:styleId="Pa8">
    <w:name w:val="Pa8"/>
    <w:basedOn w:val="Default"/>
    <w:next w:val="Default"/>
    <w:uiPriority w:val="99"/>
    <w:qFormat/>
    <w:rsid w:val="007F08C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F08C0"/>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7F08C0"/>
    <w:pPr>
      <w:spacing w:before="100" w:beforeAutospacing="1" w:after="100" w:afterAutospacing="1" w:line="256" w:lineRule="auto"/>
    </w:pPr>
    <w:rPr>
      <w:rFonts w:ascii="Tahoma" w:hAnsi="Tahoma"/>
      <w:szCs w:val="20"/>
    </w:rPr>
  </w:style>
  <w:style w:type="character" w:customStyle="1" w:styleId="BoldUnderlineChar2Char">
    <w:name w:val="BoldUnderline Char2 Char"/>
    <w:link w:val="BoldUnderlineChar2"/>
    <w:locked/>
    <w:rsid w:val="007F08C0"/>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7F08C0"/>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7F08C0"/>
    <w:rPr>
      <w:rFonts w:eastAsia="Calibri" w:cs="Times New Roman"/>
      <w:bCs/>
      <w:sz w:val="20"/>
      <w:szCs w:val="20"/>
      <w:u w:val="single"/>
      <w:lang w:val="x-none" w:eastAsia="x-none"/>
    </w:rPr>
  </w:style>
  <w:style w:type="paragraph" w:customStyle="1" w:styleId="UnderlineCard">
    <w:name w:val="UnderlineCard"/>
    <w:basedOn w:val="Heading3"/>
    <w:link w:val="UnderlineCardChar"/>
    <w:qFormat/>
    <w:rsid w:val="007F08C0"/>
    <w:pPr>
      <w:keepNext w:val="0"/>
      <w:keepLines w:val="0"/>
      <w:spacing w:before="0" w:line="256" w:lineRule="auto"/>
      <w:jc w:val="left"/>
      <w:outlineLvl w:val="9"/>
    </w:pPr>
    <w:rPr>
      <w:rFonts w:eastAsia="Calibri" w:cs="Times New Roman"/>
      <w:b w:val="0"/>
      <w:sz w:val="20"/>
      <w:szCs w:val="20"/>
      <w:lang w:val="x-none" w:eastAsia="x-none"/>
    </w:rPr>
  </w:style>
  <w:style w:type="paragraph" w:customStyle="1" w:styleId="Cardd">
    <w:name w:val="Cardd"/>
    <w:basedOn w:val="Normal"/>
    <w:uiPriority w:val="4"/>
    <w:qFormat/>
    <w:rsid w:val="007F08C0"/>
    <w:pPr>
      <w:spacing w:line="256" w:lineRule="auto"/>
      <w:ind w:left="288" w:right="288"/>
    </w:pPr>
  </w:style>
  <w:style w:type="paragraph" w:customStyle="1" w:styleId="document0">
    <w:name w:val="document"/>
    <w:basedOn w:val="Normal"/>
    <w:uiPriority w:val="99"/>
    <w:qFormat/>
    <w:rsid w:val="007F08C0"/>
    <w:pPr>
      <w:spacing w:before="100" w:beforeAutospacing="1" w:after="100" w:afterAutospacing="1" w:line="256" w:lineRule="auto"/>
    </w:pPr>
    <w:rPr>
      <w:rFonts w:eastAsia="Times New Roman"/>
    </w:rPr>
  </w:style>
  <w:style w:type="paragraph" w:customStyle="1" w:styleId="Shrink6">
    <w:name w:val="Shrink 6"/>
    <w:basedOn w:val="Normal"/>
    <w:uiPriority w:val="99"/>
    <w:qFormat/>
    <w:rsid w:val="007F08C0"/>
    <w:pPr>
      <w:spacing w:line="256" w:lineRule="auto"/>
    </w:pPr>
    <w:rPr>
      <w:rFonts w:eastAsia="Calibri" w:cs="Times New Roman"/>
      <w:sz w:val="12"/>
    </w:rPr>
  </w:style>
  <w:style w:type="character" w:customStyle="1" w:styleId="BriefTitleWorksChar">
    <w:name w:val="Brief Title Works Char"/>
    <w:basedOn w:val="DefaultParagraphFont"/>
    <w:link w:val="BriefTitleWorks"/>
    <w:locked/>
    <w:rsid w:val="007F08C0"/>
    <w:rPr>
      <w:rFonts w:eastAsia="Times New Roman" w:cs="Arial"/>
      <w:b/>
      <w:kern w:val="32"/>
      <w:sz w:val="24"/>
      <w:szCs w:val="32"/>
      <w:u w:val="single"/>
    </w:rPr>
  </w:style>
  <w:style w:type="paragraph" w:customStyle="1" w:styleId="BriefTitleWorks">
    <w:name w:val="Brief Title Works"/>
    <w:basedOn w:val="Heading1"/>
    <w:link w:val="BriefTitleWorksChar"/>
    <w:qFormat/>
    <w:rsid w:val="007F08C0"/>
    <w:pPr>
      <w:keepLines w:val="0"/>
      <w:pageBreakBefore w:val="0"/>
      <w:pBdr>
        <w:top w:val="none" w:sz="0" w:space="0" w:color="auto"/>
        <w:left w:val="none" w:sz="0" w:space="0" w:color="auto"/>
        <w:bottom w:val="none" w:sz="0" w:space="0" w:color="auto"/>
        <w:right w:val="none" w:sz="0" w:space="0" w:color="auto"/>
      </w:pBdr>
      <w:spacing w:after="60" w:line="256" w:lineRule="auto"/>
    </w:pPr>
    <w:rPr>
      <w:rFonts w:eastAsia="Times New Roman" w:cs="Arial"/>
      <w:bCs w:val="0"/>
      <w:kern w:val="32"/>
      <w:sz w:val="24"/>
      <w:u w:val="single"/>
    </w:rPr>
  </w:style>
  <w:style w:type="paragraph" w:customStyle="1" w:styleId="conintrotext">
    <w:name w:val="conintrotext"/>
    <w:basedOn w:val="Normal"/>
    <w:uiPriority w:val="99"/>
    <w:qFormat/>
    <w:rsid w:val="007F08C0"/>
    <w:pPr>
      <w:spacing w:before="100" w:beforeAutospacing="1" w:after="100" w:afterAutospacing="1" w:line="256" w:lineRule="auto"/>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F08C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F08C0"/>
    <w:pPr>
      <w:spacing w:line="256" w:lineRule="auto"/>
    </w:pPr>
    <w:rPr>
      <w:rFonts w:ascii="MS Mincho" w:eastAsia="MS Mincho" w:hAnsi="MS Mincho"/>
      <w:b/>
      <w:u w:val="single"/>
    </w:rPr>
  </w:style>
  <w:style w:type="paragraph" w:customStyle="1" w:styleId="assert">
    <w:name w:val="assert"/>
    <w:basedOn w:val="Normal"/>
    <w:uiPriority w:val="99"/>
    <w:qFormat/>
    <w:rsid w:val="007F08C0"/>
    <w:pPr>
      <w:spacing w:before="100" w:beforeAutospacing="1" w:after="100" w:afterAutospacing="1" w:line="256" w:lineRule="auto"/>
    </w:pPr>
    <w:rPr>
      <w:rFonts w:eastAsia="Times New Roman"/>
      <w:sz w:val="24"/>
    </w:rPr>
  </w:style>
  <w:style w:type="paragraph" w:customStyle="1" w:styleId="Default1">
    <w:name w:val="Default1"/>
    <w:basedOn w:val="Default"/>
    <w:next w:val="Default"/>
    <w:uiPriority w:val="99"/>
    <w:qFormat/>
    <w:rsid w:val="007F08C0"/>
    <w:rPr>
      <w:color w:val="auto"/>
    </w:rPr>
  </w:style>
  <w:style w:type="paragraph" w:customStyle="1" w:styleId="center">
    <w:name w:val="center"/>
    <w:basedOn w:val="Normal"/>
    <w:uiPriority w:val="99"/>
    <w:qFormat/>
    <w:rsid w:val="007F08C0"/>
    <w:pPr>
      <w:spacing w:before="100" w:beforeAutospacing="1" w:after="100" w:afterAutospacing="1" w:line="256" w:lineRule="auto"/>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F08C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F08C0"/>
    <w:pPr>
      <w:spacing w:line="256" w:lineRule="auto"/>
    </w:pPr>
    <w:rPr>
      <w:rFonts w:ascii="MS Mincho" w:eastAsia="MS Mincho" w:hAnsi="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F08C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F08C0"/>
    <w:pPr>
      <w:spacing w:line="256" w:lineRule="auto"/>
    </w:pPr>
    <w:rPr>
      <w:rFonts w:ascii="MS Mincho" w:eastAsia="MS Mincho" w:hAnsi="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F08C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F08C0"/>
    <w:pPr>
      <w:spacing w:line="256" w:lineRule="auto"/>
    </w:pPr>
    <w:rPr>
      <w:rFonts w:ascii="MS Mincho" w:eastAsia="MS Mincho" w:hAnsi="MS Mincho"/>
      <w:b/>
      <w:u w:val="single"/>
    </w:rPr>
  </w:style>
  <w:style w:type="character" w:customStyle="1" w:styleId="CardBodyChar">
    <w:name w:val="Card Body Char"/>
    <w:link w:val="CardBody"/>
    <w:locked/>
    <w:rsid w:val="007F08C0"/>
    <w:rPr>
      <w:rFonts w:eastAsia="Times New Roman" w:cs="Calibri"/>
    </w:rPr>
  </w:style>
  <w:style w:type="paragraph" w:customStyle="1" w:styleId="CardBody">
    <w:name w:val="Card Body"/>
    <w:basedOn w:val="Normal"/>
    <w:link w:val="CardBodyChar"/>
    <w:qFormat/>
    <w:rsid w:val="007F08C0"/>
    <w:pPr>
      <w:spacing w:line="256" w:lineRule="auto"/>
    </w:pPr>
    <w:rPr>
      <w:rFonts w:eastAsia="Times New Roman" w:cs="Calibri"/>
    </w:rPr>
  </w:style>
  <w:style w:type="character" w:customStyle="1" w:styleId="StyleBoldandUnderlineChar11ptBorderSinglesolidlineChar">
    <w:name w:val="Style Bold and Underline Char + 11 pt Border: : (Single solid line... Char"/>
    <w:link w:val="StyleBoldandUnderlineChar11ptBorderSinglesolidline"/>
    <w:locked/>
    <w:rsid w:val="007F08C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F08C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7F08C0"/>
    <w:pPr>
      <w:spacing w:line="256" w:lineRule="auto"/>
      <w:ind w:left="288" w:right="288"/>
    </w:pPr>
  </w:style>
  <w:style w:type="character" w:customStyle="1" w:styleId="StyleStyle4ArialNarrow9ptChar">
    <w:name w:val="Style Style4 + Arial Narrow 9 pt Char"/>
    <w:link w:val="StyleStyle4ArialNarrow9pt"/>
    <w:locked/>
    <w:rsid w:val="007F08C0"/>
    <w:rPr>
      <w:rFonts w:eastAsia="Times New Roman" w:cs="Calibri"/>
      <w:u w:val="single"/>
    </w:rPr>
  </w:style>
  <w:style w:type="paragraph" w:customStyle="1" w:styleId="StyleStyle4ArialNarrow9pt">
    <w:name w:val="Style Style4 + Arial Narrow 9 pt"/>
    <w:basedOn w:val="Normal"/>
    <w:link w:val="StyleStyle4ArialNarrow9ptChar"/>
    <w:qFormat/>
    <w:rsid w:val="007F08C0"/>
    <w:pPr>
      <w:spacing w:line="256" w:lineRule="auto"/>
    </w:pPr>
    <w:rPr>
      <w:rFonts w:eastAsia="Times New Roman" w:cs="Calibri"/>
      <w:u w:val="single"/>
    </w:rPr>
  </w:style>
  <w:style w:type="character" w:customStyle="1" w:styleId="StyleStyle4ArialNarrow9ptBoldChar">
    <w:name w:val="Style Style4 + Arial Narrow 9 pt Bold Char"/>
    <w:link w:val="StyleStyle4ArialNarrow9ptBold"/>
    <w:locked/>
    <w:rsid w:val="007F08C0"/>
    <w:rPr>
      <w:rFonts w:eastAsia="Times New Roman" w:cs="Calibri"/>
      <w:b/>
      <w:bCs/>
      <w:u w:val="single"/>
    </w:rPr>
  </w:style>
  <w:style w:type="paragraph" w:customStyle="1" w:styleId="StyleStyle4ArialNarrow9ptBold">
    <w:name w:val="Style Style4 + Arial Narrow 9 pt Bold"/>
    <w:basedOn w:val="Normal"/>
    <w:link w:val="StyleStyle4ArialNarrow9ptBoldChar"/>
    <w:qFormat/>
    <w:rsid w:val="007F08C0"/>
    <w:pPr>
      <w:spacing w:line="256" w:lineRule="auto"/>
    </w:pPr>
    <w:rPr>
      <w:rFonts w:eastAsia="Times New Roman" w:cs="Calibri"/>
      <w:b/>
      <w:bCs/>
      <w:u w:val="single"/>
    </w:rPr>
  </w:style>
  <w:style w:type="character" w:customStyle="1" w:styleId="HiddenBlockHeaderChar">
    <w:name w:val="Hidden Block Header Char"/>
    <w:link w:val="HiddenBlockHeader"/>
    <w:locked/>
    <w:rsid w:val="007F08C0"/>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7F08C0"/>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7F08C0"/>
    <w:rPr>
      <w:rFonts w:eastAsia="Times New Roman" w:cs="Calibri"/>
      <w:b/>
      <w:u w:val="single"/>
      <w:lang w:val="x-none" w:eastAsia="x-none"/>
    </w:rPr>
  </w:style>
  <w:style w:type="paragraph" w:customStyle="1" w:styleId="Third">
    <w:name w:val="Third"/>
    <w:basedOn w:val="Normal"/>
    <w:link w:val="ThirdChar"/>
    <w:qFormat/>
    <w:rsid w:val="007F08C0"/>
    <w:pPr>
      <w:spacing w:line="256" w:lineRule="auto"/>
    </w:pPr>
    <w:rPr>
      <w:rFonts w:eastAsia="Times New Roman"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7F08C0"/>
    <w:pPr>
      <w:widowControl w:val="0"/>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7F08C0"/>
    <w:rPr>
      <w:rFonts w:eastAsia="Times New Roman" w:cs="Calibri"/>
      <w:b/>
      <w:u w:val="thick"/>
    </w:rPr>
  </w:style>
  <w:style w:type="paragraph" w:customStyle="1" w:styleId="DebateUnderlineBoldChar">
    <w:name w:val="Debate Underline Bold Char"/>
    <w:basedOn w:val="Normal"/>
    <w:link w:val="DebateUnderlineBoldCharChar"/>
    <w:qFormat/>
    <w:rsid w:val="007F08C0"/>
    <w:pPr>
      <w:spacing w:line="256" w:lineRule="auto"/>
      <w:jc w:val="both"/>
    </w:pPr>
    <w:rPr>
      <w:rFonts w:eastAsia="Times New Roman" w:cs="Calibri"/>
      <w:b/>
      <w:u w:val="thick"/>
    </w:rPr>
  </w:style>
  <w:style w:type="character" w:customStyle="1" w:styleId="bloctitlesChar">
    <w:name w:val="bloc titles Char"/>
    <w:link w:val="bloctitles"/>
    <w:locked/>
    <w:rsid w:val="007F08C0"/>
    <w:rPr>
      <w:rFonts w:eastAsia="Malgun Gothic" w:cs="Arial"/>
      <w:b/>
      <w:sz w:val="28"/>
      <w:szCs w:val="32"/>
      <w:u w:val="single"/>
    </w:rPr>
  </w:style>
  <w:style w:type="paragraph" w:customStyle="1" w:styleId="bloctitles">
    <w:name w:val="bloc titles"/>
    <w:basedOn w:val="Heading1"/>
    <w:next w:val="Normal"/>
    <w:link w:val="bloctitlesChar"/>
    <w:autoRedefine/>
    <w:qFormat/>
    <w:rsid w:val="007F08C0"/>
    <w:pPr>
      <w:keepNext w:val="0"/>
      <w:keepLines w:val="0"/>
      <w:pBdr>
        <w:top w:val="none" w:sz="0" w:space="0" w:color="auto"/>
        <w:left w:val="none" w:sz="0" w:space="0" w:color="auto"/>
        <w:bottom w:val="none" w:sz="0" w:space="0" w:color="auto"/>
        <w:right w:val="none" w:sz="0" w:space="0" w:color="auto"/>
      </w:pBdr>
      <w:spacing w:before="0" w:line="256" w:lineRule="auto"/>
      <w:contextualSpacing/>
    </w:pPr>
    <w:rPr>
      <w:rFonts w:eastAsia="Malgun Gothic" w:cs="Arial"/>
      <w:bCs w:val="0"/>
      <w:sz w:val="28"/>
      <w:u w:val="single"/>
    </w:rPr>
  </w:style>
  <w:style w:type="paragraph" w:customStyle="1" w:styleId="CiteSmallText">
    <w:name w:val="Cite Small Text"/>
    <w:basedOn w:val="Normal"/>
    <w:uiPriority w:val="99"/>
    <w:qFormat/>
    <w:rsid w:val="007F08C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F08C0"/>
    <w:rPr>
      <w:rFonts w:cs="Calibri"/>
      <w:lang w:val="x-none"/>
    </w:rPr>
  </w:style>
  <w:style w:type="paragraph" w:customStyle="1" w:styleId="Cards1CharChar">
    <w:name w:val="Cards1 Char Char"/>
    <w:basedOn w:val="Normal"/>
    <w:link w:val="Cards1CharCharChar"/>
    <w:qFormat/>
    <w:rsid w:val="007F08C0"/>
    <w:pPr>
      <w:autoSpaceDE w:val="0"/>
      <w:autoSpaceDN w:val="0"/>
      <w:adjustRightInd w:val="0"/>
      <w:spacing w:line="256" w:lineRule="auto"/>
      <w:ind w:left="432" w:right="432"/>
      <w:jc w:val="both"/>
    </w:pPr>
    <w:rPr>
      <w:rFonts w:cs="Calibri"/>
      <w:lang w:val="x-none"/>
    </w:rPr>
  </w:style>
  <w:style w:type="character" w:customStyle="1" w:styleId="UnderlineCharCharCharCharCharCharCharChar">
    <w:name w:val="Underline Char Char Char Char Char Char Char Char"/>
    <w:link w:val="UnderlineCharCharCharCharCharCharChar"/>
    <w:locked/>
    <w:rsid w:val="007F08C0"/>
    <w:rPr>
      <w:u w:val="single"/>
    </w:rPr>
  </w:style>
  <w:style w:type="paragraph" w:customStyle="1" w:styleId="UnderlineCharCharCharCharCharCharChar">
    <w:name w:val="Underline Char Char Char Char Char Char Char"/>
    <w:basedOn w:val="Normal"/>
    <w:link w:val="UnderlineCharCharCharCharCharCharCharChar"/>
    <w:qFormat/>
    <w:rsid w:val="007F08C0"/>
    <w:pPr>
      <w:spacing w:line="256" w:lineRule="auto"/>
    </w:pPr>
    <w:rPr>
      <w:u w:val="single"/>
    </w:rPr>
  </w:style>
  <w:style w:type="character" w:customStyle="1" w:styleId="CitesCharCharChar">
    <w:name w:val="Cites Char Char Char"/>
    <w:link w:val="CitesCharChar"/>
    <w:locked/>
    <w:rsid w:val="007F08C0"/>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7F08C0"/>
    <w:pPr>
      <w:widowControl w:val="0"/>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7F08C0"/>
    <w:rPr>
      <w:rFonts w:cs="Calibri"/>
      <w:color w:val="0000FF"/>
      <w:sz w:val="12"/>
      <w:u w:val="single"/>
    </w:rPr>
  </w:style>
  <w:style w:type="paragraph" w:customStyle="1" w:styleId="Swag">
    <w:name w:val="Swag"/>
    <w:basedOn w:val="Normal"/>
    <w:link w:val="SwagChar"/>
    <w:qFormat/>
    <w:rsid w:val="007F08C0"/>
    <w:pPr>
      <w:spacing w:line="256" w:lineRule="auto"/>
    </w:pPr>
    <w:rPr>
      <w:rFonts w:cs="Calibri"/>
      <w:color w:val="0000FF"/>
      <w:sz w:val="12"/>
      <w:u w:val="single"/>
    </w:rPr>
  </w:style>
  <w:style w:type="character" w:customStyle="1" w:styleId="StyleUnderlineTimesNewRoman1Char">
    <w:name w:val="Style Underline + Times New Roman1 Char"/>
    <w:link w:val="StyleUnderlineTimesNewRoman1"/>
    <w:locked/>
    <w:rsid w:val="007F08C0"/>
    <w:rPr>
      <w:rFonts w:eastAsia="Times New Roman" w:cs="Times New Roman"/>
      <w:szCs w:val="24"/>
      <w:u w:val="single"/>
    </w:rPr>
  </w:style>
  <w:style w:type="paragraph" w:customStyle="1" w:styleId="StyleUnderlineTimesNewRoman1">
    <w:name w:val="Style Underline + Times New Roman1"/>
    <w:link w:val="StyleUnderlineTimesNewRoman1Char"/>
    <w:qFormat/>
    <w:rsid w:val="007F08C0"/>
    <w:pPr>
      <w:spacing w:after="200" w:line="276" w:lineRule="auto"/>
    </w:pPr>
    <w:rPr>
      <w:rFonts w:eastAsia="Times New Roman" w:cs="Times New Roman"/>
      <w:szCs w:val="24"/>
      <w:u w:val="single"/>
    </w:rPr>
  </w:style>
  <w:style w:type="character" w:customStyle="1" w:styleId="StyleUnderlineTimesNewRomanBold1Char">
    <w:name w:val="Style Underline + Times New Roman Bold1 Char"/>
    <w:link w:val="StyleUnderlineTimesNewRomanBold1"/>
    <w:locked/>
    <w:rsid w:val="007F08C0"/>
    <w:rPr>
      <w:rFonts w:eastAsia="Times New Roman" w:cs="Times New Roman"/>
      <w:b/>
      <w:bCs/>
      <w:szCs w:val="24"/>
      <w:u w:val="single"/>
    </w:rPr>
  </w:style>
  <w:style w:type="paragraph" w:customStyle="1" w:styleId="StyleUnderlineTimesNewRomanBold1">
    <w:name w:val="Style Underline + Times New Roman Bold1"/>
    <w:link w:val="StyleUnderlineTimesNewRomanBold1Char"/>
    <w:qFormat/>
    <w:rsid w:val="007F08C0"/>
    <w:pPr>
      <w:spacing w:after="200" w:line="276" w:lineRule="auto"/>
    </w:pPr>
    <w:rPr>
      <w:rFonts w:eastAsia="Times New Roman" w:cs="Times New Roman"/>
      <w:b/>
      <w:bCs/>
      <w:szCs w:val="24"/>
      <w:u w:val="single"/>
    </w:rPr>
  </w:style>
  <w:style w:type="character" w:customStyle="1" w:styleId="StyleStyleCardTextLeft-075Right0Char">
    <w:name w:val="Style Style Card Text + Left:  -0.75&quot; + Right:  0&quot; Char"/>
    <w:link w:val="StyleStyleCardTextLeft-075Right0"/>
    <w:locked/>
    <w:rsid w:val="007F08C0"/>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7F08C0"/>
    <w:pPr>
      <w:spacing w:line="256" w:lineRule="auto"/>
    </w:pPr>
    <w:rPr>
      <w:rFonts w:ascii="Garamond" w:eastAsia="MS Mincho" w:hAnsi="Garamond" w:cs="Calibri"/>
    </w:rPr>
  </w:style>
  <w:style w:type="paragraph" w:customStyle="1" w:styleId="subhead10">
    <w:name w:val="subhead1"/>
    <w:basedOn w:val="Normal"/>
    <w:uiPriority w:val="99"/>
    <w:qFormat/>
    <w:rsid w:val="007F08C0"/>
    <w:pPr>
      <w:spacing w:before="100" w:beforeAutospacing="1" w:after="100" w:afterAutospacing="1" w:line="256" w:lineRule="auto"/>
    </w:pPr>
    <w:rPr>
      <w:rFonts w:eastAsia="Times New Roman"/>
      <w:sz w:val="24"/>
    </w:rPr>
  </w:style>
  <w:style w:type="paragraph" w:customStyle="1" w:styleId="abstract">
    <w:name w:val="abstract"/>
    <w:basedOn w:val="Normal"/>
    <w:uiPriority w:val="99"/>
    <w:qFormat/>
    <w:rsid w:val="007F08C0"/>
    <w:pPr>
      <w:spacing w:before="100" w:beforeAutospacing="1" w:after="100" w:afterAutospacing="1" w:line="256" w:lineRule="auto"/>
    </w:pPr>
    <w:rPr>
      <w:rFonts w:eastAsia="Times New Roman"/>
      <w:sz w:val="24"/>
    </w:rPr>
  </w:style>
  <w:style w:type="character" w:customStyle="1" w:styleId="StyleUnderlineChar11ptBold2Char">
    <w:name w:val="Style Underline Char + 11 pt Bold2 Char"/>
    <w:link w:val="StyleUnderlineChar11ptBold2"/>
    <w:locked/>
    <w:rsid w:val="007F08C0"/>
    <w:rPr>
      <w:rFonts w:eastAsia="Times New Roman" w:cs="Calibri"/>
      <w:b/>
      <w:bCs/>
      <w:u w:val="single"/>
    </w:rPr>
  </w:style>
  <w:style w:type="paragraph" w:customStyle="1" w:styleId="StyleUnderlineChar11ptBold2">
    <w:name w:val="Style Underline Char + 11 pt Bold2"/>
    <w:basedOn w:val="Normal"/>
    <w:link w:val="StyleUnderlineChar11ptBold2Char"/>
    <w:qFormat/>
    <w:rsid w:val="007F08C0"/>
    <w:pPr>
      <w:spacing w:line="256" w:lineRule="auto"/>
    </w:pPr>
    <w:rPr>
      <w:rFonts w:eastAsia="Times New Roman" w:cs="Calibri"/>
      <w:b/>
      <w:bCs/>
      <w:u w:val="single"/>
    </w:rPr>
  </w:style>
  <w:style w:type="character" w:customStyle="1" w:styleId="StyleStyleUnderlineTimesNewRoman11ptChar">
    <w:name w:val="Style Style Underline + Times New Roman + 11 pt Char"/>
    <w:link w:val="StyleStyleUnderlineTimesNewRoman11pt"/>
    <w:locked/>
    <w:rsid w:val="007F08C0"/>
    <w:rPr>
      <w:rFonts w:eastAsia="Times New Roman" w:cs="Calibri"/>
      <w:u w:val="single"/>
    </w:rPr>
  </w:style>
  <w:style w:type="paragraph" w:customStyle="1" w:styleId="StyleStyleUnderlineTimesNewRoman11pt">
    <w:name w:val="Style Style Underline + Times New Roman + 11 pt"/>
    <w:basedOn w:val="Normal"/>
    <w:link w:val="StyleStyleUnderlineTimesNewRoman11ptChar"/>
    <w:qFormat/>
    <w:rsid w:val="007F08C0"/>
    <w:pPr>
      <w:spacing w:line="256" w:lineRule="auto"/>
    </w:pPr>
    <w:rPr>
      <w:rFonts w:eastAsia="Times New Roman"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7F08C0"/>
    <w:rPr>
      <w:rFonts w:eastAsia="Times New Roman"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F08C0"/>
    <w:pPr>
      <w:spacing w:line="256" w:lineRule="auto"/>
    </w:pPr>
    <w:rPr>
      <w:rFonts w:eastAsia="Times New Roman" w:cs="Calibri"/>
      <w:u w:val="single"/>
    </w:rPr>
  </w:style>
  <w:style w:type="character" w:customStyle="1" w:styleId="Citation1Char">
    <w:name w:val="Citation1 Char"/>
    <w:link w:val="Citation1"/>
    <w:locked/>
    <w:rsid w:val="007F08C0"/>
    <w:rPr>
      <w:rFonts w:ascii="Georgia" w:hAnsi="Georgia"/>
      <w:b/>
      <w:u w:val="single"/>
    </w:rPr>
  </w:style>
  <w:style w:type="paragraph" w:customStyle="1" w:styleId="Citation1">
    <w:name w:val="Citation1"/>
    <w:basedOn w:val="Normal"/>
    <w:link w:val="Citation1Char"/>
    <w:qFormat/>
    <w:rsid w:val="007F08C0"/>
    <w:pPr>
      <w:spacing w:line="256" w:lineRule="auto"/>
    </w:pPr>
    <w:rPr>
      <w:rFonts w:ascii="Georgia" w:hAnsi="Georgia"/>
      <w:b/>
      <w:u w:val="single"/>
    </w:rPr>
  </w:style>
  <w:style w:type="character" w:customStyle="1" w:styleId="TaglineChar">
    <w:name w:val="Tagline Char"/>
    <w:link w:val="Tagline0"/>
    <w:locked/>
    <w:rsid w:val="007F08C0"/>
    <w:rPr>
      <w:rFonts w:ascii="Georgia" w:hAnsi="Georgia"/>
      <w:b/>
    </w:rPr>
  </w:style>
  <w:style w:type="paragraph" w:customStyle="1" w:styleId="Tagline0">
    <w:name w:val="Tagline"/>
    <w:basedOn w:val="Normal"/>
    <w:link w:val="TaglineChar"/>
    <w:qFormat/>
    <w:rsid w:val="007F08C0"/>
    <w:pPr>
      <w:spacing w:line="256" w:lineRule="auto"/>
    </w:pPr>
    <w:rPr>
      <w:rFonts w:ascii="Georgia" w:hAnsi="Georgia"/>
      <w:b/>
    </w:rPr>
  </w:style>
  <w:style w:type="character" w:customStyle="1" w:styleId="NothingCharChar">
    <w:name w:val="Nothing Char Char"/>
    <w:link w:val="NothingCharCharChar"/>
    <w:locked/>
    <w:rsid w:val="007F08C0"/>
  </w:style>
  <w:style w:type="paragraph" w:customStyle="1" w:styleId="NothingCharCharChar">
    <w:name w:val="Nothing Char Char Char"/>
    <w:link w:val="NothingCharChar"/>
    <w:qFormat/>
    <w:rsid w:val="007F08C0"/>
    <w:pPr>
      <w:jc w:val="both"/>
    </w:pPr>
  </w:style>
  <w:style w:type="paragraph" w:customStyle="1" w:styleId="StyleLeft021">
    <w:name w:val="Style Left:  0.2&quot;1"/>
    <w:basedOn w:val="Normal"/>
    <w:uiPriority w:val="99"/>
    <w:qFormat/>
    <w:rsid w:val="007F08C0"/>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F08C0"/>
    <w:rPr>
      <w:rFonts w:eastAsia="Times New Roman"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F08C0"/>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F08C0"/>
    <w:rPr>
      <w:rFonts w:eastAsia="Times New Roman"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F08C0"/>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paragraph" w:customStyle="1" w:styleId="BlockTitle20">
    <w:name w:val="Block Title #2"/>
    <w:basedOn w:val="Normal"/>
    <w:uiPriority w:val="99"/>
    <w:qFormat/>
    <w:rsid w:val="007F08C0"/>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7F08C0"/>
    <w:pPr>
      <w:spacing w:line="256" w:lineRule="auto"/>
    </w:pPr>
    <w:rPr>
      <w:b/>
    </w:rPr>
  </w:style>
  <w:style w:type="paragraph" w:customStyle="1" w:styleId="date-comments">
    <w:name w:val="date-comments"/>
    <w:basedOn w:val="Normal"/>
    <w:uiPriority w:val="99"/>
    <w:qFormat/>
    <w:rsid w:val="007F08C0"/>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7F08C0"/>
    <w:pPr>
      <w:widowControl w:val="0"/>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7F08C0"/>
    <w:pPr>
      <w:spacing w:line="256"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F08C0"/>
    <w:rPr>
      <w:rFonts w:cs="Calibri"/>
      <w:b/>
      <w:color w:val="000000"/>
      <w:u w:val="single"/>
    </w:rPr>
  </w:style>
  <w:style w:type="paragraph" w:customStyle="1" w:styleId="NormalBold">
    <w:name w:val="Normal + Bold"/>
    <w:aliases w:val="Double Underline"/>
    <w:basedOn w:val="Normal"/>
    <w:link w:val="NormalBoldChar"/>
    <w:qFormat/>
    <w:rsid w:val="007F08C0"/>
    <w:pPr>
      <w:spacing w:line="256" w:lineRule="auto"/>
      <w:jc w:val="both"/>
    </w:pPr>
    <w:rPr>
      <w:rFonts w:cs="Calibri"/>
      <w:b/>
      <w:color w:val="000000"/>
      <w:u w:val="single"/>
    </w:rPr>
  </w:style>
  <w:style w:type="character" w:customStyle="1" w:styleId="StyleCards12ptThickunderlineChar2">
    <w:name w:val="Style Cards + 12 pt Thick underline Char2"/>
    <w:link w:val="StyleCards12ptThickunderline"/>
    <w:locked/>
    <w:rsid w:val="007F08C0"/>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7F08C0"/>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7F08C0"/>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7F08C0"/>
    <w:pPr>
      <w:spacing w:line="256" w:lineRule="auto"/>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7F08C0"/>
    <w:rPr>
      <w:rFonts w:cs="Calibri"/>
    </w:rPr>
  </w:style>
  <w:style w:type="paragraph" w:customStyle="1" w:styleId="DateTime">
    <w:name w:val="DateTime"/>
    <w:basedOn w:val="Normal"/>
    <w:link w:val="DateTimeChar"/>
    <w:autoRedefine/>
    <w:uiPriority w:val="4"/>
    <w:qFormat/>
    <w:rsid w:val="007F08C0"/>
    <w:pPr>
      <w:spacing w:line="256" w:lineRule="auto"/>
    </w:pPr>
    <w:rPr>
      <w:rFonts w:cs="Calibri"/>
    </w:rPr>
  </w:style>
  <w:style w:type="character" w:customStyle="1" w:styleId="LectureChar">
    <w:name w:val="Lecture Char"/>
    <w:basedOn w:val="DateTimeChar"/>
    <w:link w:val="Lecture"/>
    <w:uiPriority w:val="4"/>
    <w:locked/>
    <w:rsid w:val="007F08C0"/>
    <w:rPr>
      <w:rFonts w:ascii="Arial" w:hAnsi="Arial" w:cs="Arial"/>
      <w:spacing w:val="-10"/>
    </w:rPr>
  </w:style>
  <w:style w:type="paragraph" w:customStyle="1" w:styleId="Lecture">
    <w:name w:val="Lecture"/>
    <w:next w:val="BodyText"/>
    <w:link w:val="LectureChar"/>
    <w:autoRedefine/>
    <w:uiPriority w:val="4"/>
    <w:qFormat/>
    <w:rsid w:val="007F08C0"/>
    <w:pPr>
      <w:spacing w:line="256" w:lineRule="auto"/>
      <w:outlineLvl w:val="5"/>
    </w:pPr>
    <w:rPr>
      <w:rFonts w:ascii="Arial" w:hAnsi="Arial" w:cs="Arial"/>
      <w:spacing w:val="-10"/>
    </w:rPr>
  </w:style>
  <w:style w:type="character" w:styleId="FootnoteReference">
    <w:name w:val="footnote reference"/>
    <w:semiHidden/>
    <w:unhideWhenUsed/>
    <w:rsid w:val="007F08C0"/>
    <w:rPr>
      <w:vertAlign w:val="superscript"/>
    </w:rPr>
  </w:style>
  <w:style w:type="character" w:styleId="CommentReference">
    <w:name w:val="annotation reference"/>
    <w:basedOn w:val="DefaultParagraphFont"/>
    <w:uiPriority w:val="99"/>
    <w:semiHidden/>
    <w:unhideWhenUsed/>
    <w:rsid w:val="007F08C0"/>
    <w:rPr>
      <w:sz w:val="16"/>
      <w:szCs w:val="16"/>
    </w:rPr>
  </w:style>
  <w:style w:type="character" w:styleId="EndnoteReference">
    <w:name w:val="endnote reference"/>
    <w:semiHidden/>
    <w:unhideWhenUsed/>
    <w:rsid w:val="007F08C0"/>
    <w:rPr>
      <w:vertAlign w:val="baseline"/>
    </w:rPr>
  </w:style>
  <w:style w:type="character" w:styleId="PlaceholderText">
    <w:name w:val="Placeholder Text"/>
    <w:basedOn w:val="DefaultParagraphFont"/>
    <w:uiPriority w:val="99"/>
    <w:semiHidden/>
    <w:rsid w:val="007F08C0"/>
    <w:rPr>
      <w:color w:val="808080"/>
    </w:rPr>
  </w:style>
  <w:style w:type="character" w:styleId="SubtleEmphasis">
    <w:name w:val="Subtle Emphasis"/>
    <w:uiPriority w:val="19"/>
    <w:qFormat/>
    <w:rsid w:val="007F08C0"/>
    <w:rPr>
      <w:rFonts w:ascii="Georgia" w:hAnsi="Georgia" w:hint="default"/>
      <w:i/>
      <w:iCs/>
      <w:color w:val="808080"/>
    </w:rPr>
  </w:style>
  <w:style w:type="character" w:customStyle="1" w:styleId="Heading7Char1">
    <w:name w:val="Heading 7 Char1"/>
    <w:basedOn w:val="DefaultParagraphFont"/>
    <w:semiHidden/>
    <w:rsid w:val="007F08C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F08C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F08C0"/>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7F08C0"/>
    <w:rPr>
      <w:u w:val="single"/>
    </w:rPr>
  </w:style>
  <w:style w:type="character" w:customStyle="1" w:styleId="DocumentMapChar1">
    <w:name w:val="Document Map Char1"/>
    <w:basedOn w:val="DefaultParagraphFont"/>
    <w:uiPriority w:val="99"/>
    <w:semiHidden/>
    <w:rsid w:val="007F08C0"/>
    <w:rPr>
      <w:rFonts w:ascii="Helvetica" w:eastAsiaTheme="minorEastAsia" w:hAnsi="Helvetica" w:cs="Calibri (Headings)"/>
      <w:sz w:val="26"/>
      <w:szCs w:val="26"/>
    </w:rPr>
  </w:style>
  <w:style w:type="paragraph" w:styleId="BalloonText">
    <w:name w:val="Balloon Text"/>
    <w:basedOn w:val="Normal"/>
    <w:link w:val="BalloonTextChar"/>
    <w:uiPriority w:val="99"/>
    <w:semiHidden/>
    <w:unhideWhenUsed/>
    <w:rsid w:val="007F08C0"/>
    <w:pPr>
      <w:spacing w:line="256" w:lineRule="auto"/>
    </w:pPr>
    <w:rPr>
      <w:rFonts w:ascii="Tahoma" w:hAnsi="Tahoma" w:cs="Tahoma"/>
      <w:szCs w:val="16"/>
    </w:rPr>
  </w:style>
  <w:style w:type="character" w:customStyle="1" w:styleId="BalloonTextChar1">
    <w:name w:val="Balloon Text Char1"/>
    <w:basedOn w:val="DefaultParagraphFont"/>
    <w:uiPriority w:val="99"/>
    <w:semiHidden/>
    <w:rsid w:val="007F08C0"/>
    <w:rPr>
      <w:rFonts w:ascii="Times New Roman" w:hAnsi="Times New Roman" w:cs="Times New Roman"/>
      <w:sz w:val="18"/>
      <w:szCs w:val="18"/>
    </w:rPr>
  </w:style>
  <w:style w:type="paragraph" w:styleId="Header">
    <w:name w:val="header"/>
    <w:basedOn w:val="Normal"/>
    <w:link w:val="HeaderChar"/>
    <w:uiPriority w:val="99"/>
    <w:semiHidden/>
    <w:unhideWhenUsed/>
    <w:qFormat/>
    <w:rsid w:val="007F08C0"/>
    <w:pPr>
      <w:tabs>
        <w:tab w:val="center" w:pos="4680"/>
        <w:tab w:val="right" w:pos="9360"/>
      </w:tabs>
      <w:spacing w:line="256" w:lineRule="auto"/>
    </w:pPr>
    <w:rPr>
      <w:rFonts w:cs="Calibri"/>
    </w:rPr>
  </w:style>
  <w:style w:type="character" w:customStyle="1" w:styleId="HeaderChar1">
    <w:name w:val="Header Char1"/>
    <w:basedOn w:val="DefaultParagraphFont"/>
    <w:uiPriority w:val="99"/>
    <w:semiHidden/>
    <w:rsid w:val="007F08C0"/>
  </w:style>
  <w:style w:type="paragraph" w:styleId="Footer">
    <w:name w:val="footer"/>
    <w:basedOn w:val="Normal"/>
    <w:link w:val="FooterChar"/>
    <w:uiPriority w:val="99"/>
    <w:semiHidden/>
    <w:unhideWhenUsed/>
    <w:rsid w:val="007F08C0"/>
    <w:pPr>
      <w:tabs>
        <w:tab w:val="center" w:pos="4680"/>
        <w:tab w:val="right" w:pos="9360"/>
      </w:tabs>
      <w:spacing w:line="256" w:lineRule="auto"/>
    </w:pPr>
    <w:rPr>
      <w:rFonts w:cs="Calibri"/>
    </w:rPr>
  </w:style>
  <w:style w:type="character" w:customStyle="1" w:styleId="FooterChar1">
    <w:name w:val="Footer Char1"/>
    <w:basedOn w:val="DefaultParagraphFont"/>
    <w:uiPriority w:val="99"/>
    <w:semiHidden/>
    <w:rsid w:val="007F08C0"/>
  </w:style>
  <w:style w:type="character" w:customStyle="1" w:styleId="m4841727538114946087gmail-styleunderline">
    <w:name w:val="m_4841727538114946087gmail-styleunderline"/>
    <w:basedOn w:val="DefaultParagraphFont"/>
    <w:rsid w:val="007F08C0"/>
  </w:style>
  <w:style w:type="character" w:customStyle="1" w:styleId="Mention1">
    <w:name w:val="Mention1"/>
    <w:basedOn w:val="DefaultParagraphFont"/>
    <w:uiPriority w:val="99"/>
    <w:semiHidden/>
    <w:rsid w:val="007F08C0"/>
    <w:rPr>
      <w:color w:val="2B579A"/>
      <w:shd w:val="clear" w:color="auto" w:fill="E6E6E6"/>
    </w:rPr>
  </w:style>
  <w:style w:type="character" w:customStyle="1" w:styleId="UnresolvedMention1">
    <w:name w:val="Unresolved Mention1"/>
    <w:basedOn w:val="DefaultParagraphFont"/>
    <w:uiPriority w:val="99"/>
    <w:rsid w:val="007F08C0"/>
    <w:rPr>
      <w:color w:val="808080"/>
      <w:shd w:val="clear" w:color="auto" w:fill="E6E6E6"/>
    </w:rPr>
  </w:style>
  <w:style w:type="character" w:customStyle="1" w:styleId="Author-Date">
    <w:name w:val="Author-Date"/>
    <w:qFormat/>
    <w:rsid w:val="007F08C0"/>
    <w:rPr>
      <w:b/>
      <w:bCs w:val="0"/>
      <w:sz w:val="24"/>
    </w:rPr>
  </w:style>
  <w:style w:type="character" w:customStyle="1" w:styleId="cardChar">
    <w:name w:val="card Char"/>
    <w:aliases w:val="Bold Cite Char Char,Speed Cite Char"/>
    <w:basedOn w:val="DefaultParagraphFont"/>
    <w:rsid w:val="007F08C0"/>
    <w:rPr>
      <w:rFonts w:ascii="Calibri" w:hAnsi="Calibri" w:cs="Calibri" w:hint="default"/>
      <w:u w:val="single"/>
    </w:rPr>
  </w:style>
  <w:style w:type="character" w:customStyle="1" w:styleId="term">
    <w:name w:val="term"/>
    <w:basedOn w:val="DefaultParagraphFont"/>
    <w:rsid w:val="007F08C0"/>
  </w:style>
  <w:style w:type="character" w:customStyle="1" w:styleId="Style1Char">
    <w:name w:val="Style1 Char"/>
    <w:rsid w:val="007F08C0"/>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7F08C0"/>
    <w:rPr>
      <w:rFonts w:ascii="Times New Roman" w:hAnsi="Times New Roman" w:cs="Times New Roman" w:hint="default"/>
      <w:sz w:val="20"/>
      <w:u w:val="single"/>
    </w:rPr>
  </w:style>
  <w:style w:type="character" w:customStyle="1" w:styleId="byline">
    <w:name w:val="byline"/>
    <w:basedOn w:val="DefaultParagraphFont"/>
    <w:rsid w:val="007F08C0"/>
  </w:style>
  <w:style w:type="character" w:customStyle="1" w:styleId="Style11ptUnderline">
    <w:name w:val="Style 11 pt Underline"/>
    <w:rsid w:val="007F08C0"/>
    <w:rPr>
      <w:sz w:val="20"/>
      <w:u w:val="single"/>
    </w:rPr>
  </w:style>
  <w:style w:type="character" w:customStyle="1" w:styleId="Style11ptBoldUnderline">
    <w:name w:val="Style 11 pt Bold Underline"/>
    <w:rsid w:val="007F08C0"/>
    <w:rPr>
      <w:b/>
      <w:bCs/>
      <w:sz w:val="20"/>
      <w:u w:val="single"/>
    </w:rPr>
  </w:style>
  <w:style w:type="character" w:customStyle="1" w:styleId="Style11pt">
    <w:name w:val="Style 11 pt"/>
    <w:rsid w:val="007F08C0"/>
    <w:rPr>
      <w:sz w:val="20"/>
    </w:rPr>
  </w:style>
  <w:style w:type="character" w:customStyle="1" w:styleId="Emphasis2">
    <w:name w:val="Emphasis2"/>
    <w:basedOn w:val="DefaultParagraphFont"/>
    <w:rsid w:val="007F08C0"/>
    <w:rPr>
      <w:rFonts w:ascii="Franklin Gothic Heavy" w:hAnsi="Franklin Gothic Heavy" w:hint="default"/>
      <w:iCs/>
      <w:u w:val="single"/>
    </w:rPr>
  </w:style>
  <w:style w:type="character" w:customStyle="1" w:styleId="CardsChar">
    <w:name w:val="Cards Char"/>
    <w:locked/>
    <w:rsid w:val="007F08C0"/>
    <w:rPr>
      <w:rFonts w:ascii="Times New Roman" w:eastAsia="Times New Roman" w:hAnsi="Times New Roman" w:cs="Times New Roman" w:hint="default"/>
      <w:sz w:val="20"/>
      <w:szCs w:val="24"/>
    </w:rPr>
  </w:style>
  <w:style w:type="character" w:customStyle="1" w:styleId="pmterms1">
    <w:name w:val="pmterms1"/>
    <w:basedOn w:val="DefaultParagraphFont"/>
    <w:rsid w:val="007F08C0"/>
  </w:style>
  <w:style w:type="character" w:customStyle="1" w:styleId="hilite1">
    <w:name w:val="hilite1"/>
    <w:basedOn w:val="DefaultParagraphFont"/>
    <w:rsid w:val="007F08C0"/>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7F08C0"/>
    <w:rPr>
      <w:rFonts w:ascii="Times New Roman" w:hAnsi="Times New Roman" w:cs="Times New Roman" w:hint="default"/>
      <w:sz w:val="20"/>
      <w:szCs w:val="24"/>
      <w:u w:val="thick"/>
    </w:rPr>
  </w:style>
  <w:style w:type="character" w:customStyle="1" w:styleId="blue">
    <w:name w:val="blue"/>
    <w:basedOn w:val="DefaultParagraphFont"/>
    <w:rsid w:val="007F08C0"/>
    <w:rPr>
      <w:rFonts w:ascii="Times New Roman" w:hAnsi="Times New Roman" w:cs="Times New Roman" w:hint="default"/>
    </w:rPr>
  </w:style>
  <w:style w:type="character" w:customStyle="1" w:styleId="standardcontent">
    <w:name w:val="standardcontent"/>
    <w:basedOn w:val="DefaultParagraphFont"/>
    <w:rsid w:val="007F08C0"/>
  </w:style>
  <w:style w:type="character" w:customStyle="1" w:styleId="storyby">
    <w:name w:val="storyby"/>
    <w:basedOn w:val="DefaultParagraphFont"/>
    <w:rsid w:val="007F08C0"/>
  </w:style>
  <w:style w:type="character" w:customStyle="1" w:styleId="CiteCharChar">
    <w:name w:val="Cite Char Char"/>
    <w:basedOn w:val="DefaultParagraphFont"/>
    <w:rsid w:val="007F08C0"/>
    <w:rPr>
      <w:rFonts w:ascii="Cambria" w:hAnsi="Cambria" w:cs="Times New Roman" w:hint="default"/>
      <w:b/>
      <w:bCs/>
      <w:sz w:val="26"/>
      <w:szCs w:val="26"/>
    </w:rPr>
  </w:style>
  <w:style w:type="character" w:customStyle="1" w:styleId="CardCharChar1">
    <w:name w:val="Card Char Char1"/>
    <w:basedOn w:val="DefaultParagraphFont"/>
    <w:rsid w:val="007F08C0"/>
    <w:rPr>
      <w:rFonts w:ascii="Times New Roman" w:hAnsi="Times New Roman" w:cs="Times New Roman" w:hint="default"/>
      <w:b/>
      <w:bCs/>
      <w:sz w:val="28"/>
      <w:szCs w:val="28"/>
    </w:rPr>
  </w:style>
  <w:style w:type="character" w:customStyle="1" w:styleId="CitesChar">
    <w:name w:val="Cites Char"/>
    <w:locked/>
    <w:rsid w:val="007F08C0"/>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7F08C0"/>
  </w:style>
  <w:style w:type="character" w:customStyle="1" w:styleId="hit">
    <w:name w:val="hit"/>
    <w:basedOn w:val="DefaultParagraphFont"/>
    <w:rsid w:val="007F08C0"/>
    <w:rPr>
      <w:rFonts w:ascii="Times New Roman" w:hAnsi="Times New Roman" w:cs="Times New Roman" w:hint="default"/>
    </w:rPr>
  </w:style>
  <w:style w:type="character" w:customStyle="1" w:styleId="CircleChar1">
    <w:name w:val="Circle Char1"/>
    <w:basedOn w:val="DefaultParagraphFont"/>
    <w:rsid w:val="007F08C0"/>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7F08C0"/>
  </w:style>
  <w:style w:type="character" w:customStyle="1" w:styleId="hit1">
    <w:name w:val="hit1"/>
    <w:basedOn w:val="DefaultParagraphFont"/>
    <w:rsid w:val="007F08C0"/>
    <w:rPr>
      <w:b/>
      <w:bCs/>
      <w:color w:val="CC0033"/>
    </w:rPr>
  </w:style>
  <w:style w:type="character" w:customStyle="1" w:styleId="upper">
    <w:name w:val="upper"/>
    <w:basedOn w:val="DefaultParagraphFont"/>
    <w:rsid w:val="007F08C0"/>
  </w:style>
  <w:style w:type="character" w:customStyle="1" w:styleId="Author">
    <w:name w:val="Author"/>
    <w:aliases w:val="Style Date"/>
    <w:basedOn w:val="DefaultParagraphFont"/>
    <w:qFormat/>
    <w:rsid w:val="007F08C0"/>
    <w:rPr>
      <w:b/>
      <w:bCs w:val="0"/>
      <w:sz w:val="24"/>
    </w:rPr>
  </w:style>
  <w:style w:type="character" w:customStyle="1" w:styleId="SmallFont7pt">
    <w:name w:val="Small Font (7 pt)"/>
    <w:basedOn w:val="DefaultParagraphFont"/>
    <w:rsid w:val="007F08C0"/>
    <w:rPr>
      <w:sz w:val="14"/>
    </w:rPr>
  </w:style>
  <w:style w:type="character" w:customStyle="1" w:styleId="SmallText-New">
    <w:name w:val="Small Text - New"/>
    <w:basedOn w:val="DefaultParagraphFont"/>
    <w:rsid w:val="007F08C0"/>
    <w:rPr>
      <w:rFonts w:ascii="Arial Narrow" w:hAnsi="Arial Narrow" w:hint="default"/>
      <w:sz w:val="14"/>
    </w:rPr>
  </w:style>
  <w:style w:type="character" w:customStyle="1" w:styleId="Underlined-New">
    <w:name w:val="Underlined - New"/>
    <w:basedOn w:val="DefaultParagraphFont"/>
    <w:rsid w:val="007F08C0"/>
    <w:rPr>
      <w:rFonts w:ascii="Arial Narrow" w:hAnsi="Arial Narrow" w:hint="default"/>
      <w:sz w:val="16"/>
      <w:u w:val="single"/>
    </w:rPr>
  </w:style>
  <w:style w:type="character" w:customStyle="1" w:styleId="Boxing">
    <w:name w:val="Boxing"/>
    <w:basedOn w:val="DefaultParagraphFont"/>
    <w:rsid w:val="007F08C0"/>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7F08C0"/>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7F08C0"/>
    <w:rPr>
      <w:rFonts w:ascii="Arial" w:hAnsi="Arial" w:cs="Arial" w:hint="default"/>
      <w:bCs/>
      <w:szCs w:val="26"/>
      <w:u w:val="single"/>
      <w:lang w:val="en-US" w:eastAsia="en-US" w:bidi="ar-SA"/>
    </w:rPr>
  </w:style>
  <w:style w:type="character" w:customStyle="1" w:styleId="qlabel">
    <w:name w:val="q_label"/>
    <w:basedOn w:val="DefaultParagraphFont"/>
    <w:rsid w:val="007F08C0"/>
  </w:style>
  <w:style w:type="character" w:customStyle="1" w:styleId="alabel">
    <w:name w:val="a_label"/>
    <w:basedOn w:val="DefaultParagraphFont"/>
    <w:rsid w:val="007F08C0"/>
  </w:style>
  <w:style w:type="character" w:customStyle="1" w:styleId="Style1Char1">
    <w:name w:val="Style1 Char1"/>
    <w:basedOn w:val="DefaultParagraphFont"/>
    <w:rsid w:val="007F08C0"/>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7F08C0"/>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7F08C0"/>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7F08C0"/>
    <w:rPr>
      <w:rFonts w:ascii="Times New Roman" w:eastAsia="Times New Roman" w:hAnsi="Times New Roman" w:cs="Times New Roman" w:hint="default"/>
      <w:szCs w:val="24"/>
    </w:rPr>
  </w:style>
  <w:style w:type="character" w:customStyle="1" w:styleId="reduce2">
    <w:name w:val="reduce2"/>
    <w:basedOn w:val="DefaultParagraphFont"/>
    <w:rsid w:val="007F08C0"/>
    <w:rPr>
      <w:rFonts w:ascii="Arial" w:hAnsi="Arial" w:cs="Arial" w:hint="default"/>
      <w:color w:val="000000"/>
      <w:sz w:val="10"/>
      <w:szCs w:val="22"/>
    </w:rPr>
  </w:style>
  <w:style w:type="character" w:customStyle="1" w:styleId="Heading3CharCharCharChar2">
    <w:name w:val="Heading 3 Char Char Char Char2"/>
    <w:basedOn w:val="DefaultParagraphFont"/>
    <w:rsid w:val="007F08C0"/>
    <w:rPr>
      <w:rFonts w:ascii="Arial" w:hAnsi="Arial" w:cs="Arial" w:hint="default"/>
      <w:bCs/>
      <w:szCs w:val="26"/>
      <w:u w:val="single"/>
      <w:lang w:val="en-US" w:eastAsia="en-US" w:bidi="ar-SA"/>
    </w:rPr>
  </w:style>
  <w:style w:type="character" w:customStyle="1" w:styleId="underline20">
    <w:name w:val="underline2"/>
    <w:basedOn w:val="DefaultParagraphFont"/>
    <w:rsid w:val="007F08C0"/>
    <w:rPr>
      <w:u w:val="single"/>
    </w:rPr>
  </w:style>
  <w:style w:type="character" w:customStyle="1" w:styleId="Style11ptUnderlineBorderSinglesolidlineAuto05pt">
    <w:name w:val="Style 11 pt Underline Border: : (Single solid line Auto  0.5 pt..."/>
    <w:rsid w:val="007F08C0"/>
    <w:rPr>
      <w:sz w:val="20"/>
      <w:u w:val="single"/>
      <w:bdr w:val="single" w:sz="4" w:space="0" w:color="auto" w:frame="1"/>
    </w:rPr>
  </w:style>
  <w:style w:type="character" w:customStyle="1" w:styleId="inside-head">
    <w:name w:val="inside-head"/>
    <w:basedOn w:val="DefaultParagraphFont"/>
    <w:rsid w:val="007F08C0"/>
  </w:style>
  <w:style w:type="character" w:customStyle="1" w:styleId="7TimesNewRoman">
    <w:name w:val="7 Times New Roman"/>
    <w:rsid w:val="007F08C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7F08C0"/>
  </w:style>
  <w:style w:type="character" w:customStyle="1" w:styleId="officialsbureau">
    <w:name w:val="official_s_bureau"/>
    <w:basedOn w:val="DefaultParagraphFont"/>
    <w:rsid w:val="007F08C0"/>
  </w:style>
  <w:style w:type="character" w:customStyle="1" w:styleId="StyleStyle11ptBoldUnderlineBorderSinglesolidlineAuto">
    <w:name w:val="Style Style 11 pt Bold Underline Border: : (Single solid line Auto ..."/>
    <w:basedOn w:val="DefaultParagraphFont"/>
    <w:rsid w:val="007F08C0"/>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7F08C0"/>
    <w:pPr>
      <w:widowControl w:val="0"/>
      <w:spacing w:line="256" w:lineRule="auto"/>
    </w:pPr>
    <w:rPr>
      <w:rFonts w:eastAsia="Times New Roman" w:cs="Calibri"/>
      <w:iCs/>
      <w:color w:val="000000"/>
      <w:lang w:bidi="en-US"/>
    </w:rPr>
  </w:style>
  <w:style w:type="character" w:customStyle="1" w:styleId="QuoteChar1">
    <w:name w:val="Quote Char1"/>
    <w:basedOn w:val="DefaultParagraphFont"/>
    <w:uiPriority w:val="29"/>
    <w:rsid w:val="007F08C0"/>
    <w:rPr>
      <w:i/>
      <w:iCs/>
      <w:color w:val="404040" w:themeColor="text1" w:themeTint="BF"/>
    </w:rPr>
  </w:style>
  <w:style w:type="character" w:customStyle="1" w:styleId="ital-inline">
    <w:name w:val="ital-inline"/>
    <w:basedOn w:val="DefaultParagraphFont"/>
    <w:rsid w:val="007F08C0"/>
  </w:style>
  <w:style w:type="character" w:customStyle="1" w:styleId="underlineChar">
    <w:name w:val="underline Char"/>
    <w:basedOn w:val="DefaultParagraphFont"/>
    <w:rsid w:val="007F08C0"/>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7F08C0"/>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7F08C0"/>
    <w:rPr>
      <w:sz w:val="20"/>
      <w:u w:val="single"/>
    </w:rPr>
  </w:style>
  <w:style w:type="paragraph" w:styleId="BodyTextIndent2">
    <w:name w:val="Body Text Indent 2"/>
    <w:basedOn w:val="Normal"/>
    <w:link w:val="BodyTextIndent2Char"/>
    <w:semiHidden/>
    <w:unhideWhenUsed/>
    <w:rsid w:val="007F08C0"/>
    <w:pPr>
      <w:spacing w:after="120" w:line="480" w:lineRule="auto"/>
      <w:ind w:left="360"/>
    </w:pPr>
    <w:rPr>
      <w:rFonts w:cs="Calibri"/>
    </w:rPr>
  </w:style>
  <w:style w:type="character" w:customStyle="1" w:styleId="BodyTextIndent2Char1">
    <w:name w:val="Body Text Indent 2 Char1"/>
    <w:basedOn w:val="DefaultParagraphFont"/>
    <w:semiHidden/>
    <w:rsid w:val="007F08C0"/>
  </w:style>
  <w:style w:type="paragraph" w:styleId="BodyTextIndent3">
    <w:name w:val="Body Text Indent 3"/>
    <w:basedOn w:val="Normal"/>
    <w:link w:val="BodyTextIndent3Char"/>
    <w:uiPriority w:val="99"/>
    <w:semiHidden/>
    <w:unhideWhenUsed/>
    <w:rsid w:val="007F08C0"/>
    <w:pPr>
      <w:spacing w:after="120" w:line="256" w:lineRule="auto"/>
      <w:ind w:left="360"/>
    </w:pPr>
    <w:rPr>
      <w:rFonts w:cs="Calibri"/>
      <w:szCs w:val="16"/>
    </w:rPr>
  </w:style>
  <w:style w:type="character" w:customStyle="1" w:styleId="BodyTextIndent3Char1">
    <w:name w:val="Body Text Indent 3 Char1"/>
    <w:basedOn w:val="DefaultParagraphFont"/>
    <w:uiPriority w:val="99"/>
    <w:semiHidden/>
    <w:rsid w:val="007F08C0"/>
    <w:rPr>
      <w:sz w:val="16"/>
      <w:szCs w:val="16"/>
    </w:rPr>
  </w:style>
  <w:style w:type="paragraph" w:styleId="BodyText2">
    <w:name w:val="Body Text 2"/>
    <w:basedOn w:val="Normal"/>
    <w:link w:val="BodyText2Char"/>
    <w:semiHidden/>
    <w:unhideWhenUsed/>
    <w:rsid w:val="007F08C0"/>
    <w:pPr>
      <w:spacing w:after="120" w:line="480" w:lineRule="auto"/>
    </w:pPr>
    <w:rPr>
      <w:rFonts w:cs="Calibri"/>
    </w:rPr>
  </w:style>
  <w:style w:type="character" w:customStyle="1" w:styleId="BodyText2Char1">
    <w:name w:val="Body Text 2 Char1"/>
    <w:basedOn w:val="DefaultParagraphFont"/>
    <w:semiHidden/>
    <w:rsid w:val="007F08C0"/>
  </w:style>
  <w:style w:type="paragraph" w:styleId="BodyTextIndent">
    <w:name w:val="Body Text Indent"/>
    <w:basedOn w:val="Normal"/>
    <w:link w:val="BodyTextIndentChar"/>
    <w:uiPriority w:val="99"/>
    <w:semiHidden/>
    <w:unhideWhenUsed/>
    <w:rsid w:val="007F08C0"/>
    <w:pPr>
      <w:spacing w:after="120" w:line="256" w:lineRule="auto"/>
      <w:ind w:left="360"/>
    </w:pPr>
    <w:rPr>
      <w:rFonts w:cs="Calibri"/>
    </w:rPr>
  </w:style>
  <w:style w:type="character" w:customStyle="1" w:styleId="BodyTextIndentChar1">
    <w:name w:val="Body Text Indent Char1"/>
    <w:basedOn w:val="DefaultParagraphFont"/>
    <w:uiPriority w:val="99"/>
    <w:semiHidden/>
    <w:rsid w:val="007F08C0"/>
  </w:style>
  <w:style w:type="paragraph" w:styleId="BodyText3">
    <w:name w:val="Body Text 3"/>
    <w:basedOn w:val="Normal"/>
    <w:link w:val="BodyText3Char"/>
    <w:semiHidden/>
    <w:unhideWhenUsed/>
    <w:rsid w:val="007F08C0"/>
    <w:pPr>
      <w:spacing w:after="120" w:line="256" w:lineRule="auto"/>
    </w:pPr>
    <w:rPr>
      <w:rFonts w:cs="Calibri"/>
      <w:szCs w:val="16"/>
    </w:rPr>
  </w:style>
  <w:style w:type="character" w:customStyle="1" w:styleId="BodyText3Char1">
    <w:name w:val="Body Text 3 Char1"/>
    <w:basedOn w:val="DefaultParagraphFont"/>
    <w:semiHidden/>
    <w:rsid w:val="007F08C0"/>
    <w:rPr>
      <w:sz w:val="16"/>
      <w:szCs w:val="16"/>
    </w:rPr>
  </w:style>
  <w:style w:type="character" w:customStyle="1" w:styleId="StyleBold">
    <w:name w:val="Style Bold"/>
    <w:basedOn w:val="DefaultParagraphFont"/>
    <w:uiPriority w:val="9"/>
    <w:semiHidden/>
    <w:rsid w:val="007F08C0"/>
    <w:rPr>
      <w:b/>
      <w:bCs/>
    </w:rPr>
  </w:style>
  <w:style w:type="character" w:customStyle="1" w:styleId="body-text">
    <w:name w:val="body-text"/>
    <w:basedOn w:val="DefaultParagraphFont"/>
    <w:rsid w:val="007F08C0"/>
  </w:style>
  <w:style w:type="character" w:customStyle="1" w:styleId="globalcontentbody">
    <w:name w:val="globalcontentbody"/>
    <w:basedOn w:val="DefaultParagraphFont"/>
    <w:rsid w:val="007F08C0"/>
  </w:style>
  <w:style w:type="character" w:customStyle="1" w:styleId="term1">
    <w:name w:val="term1"/>
    <w:basedOn w:val="DefaultParagraphFont"/>
    <w:rsid w:val="007F08C0"/>
    <w:rPr>
      <w:b/>
      <w:bCs/>
    </w:rPr>
  </w:style>
  <w:style w:type="character" w:customStyle="1" w:styleId="Styleterm111ptUnderline">
    <w:name w:val="Style term1 + 11 pt Underline"/>
    <w:basedOn w:val="term1"/>
    <w:rsid w:val="007F08C0"/>
    <w:rPr>
      <w:b/>
      <w:bCs/>
      <w:sz w:val="20"/>
      <w:u w:val="single"/>
    </w:rPr>
  </w:style>
  <w:style w:type="character" w:customStyle="1" w:styleId="Styleunderline11ptBold">
    <w:name w:val="Style underline + 11 pt Bold"/>
    <w:basedOn w:val="underline"/>
    <w:rsid w:val="007F08C0"/>
    <w:rPr>
      <w:rFonts w:ascii="Times New Roman" w:hAnsi="Times New Roman" w:cs="Times New Roman" w:hint="default"/>
      <w:b/>
      <w:bCs/>
      <w:sz w:val="20"/>
      <w:u w:val="single"/>
    </w:rPr>
  </w:style>
  <w:style w:type="character" w:customStyle="1" w:styleId="Style9pt">
    <w:name w:val="Style 9 pt"/>
    <w:basedOn w:val="DefaultParagraphFont"/>
    <w:rsid w:val="007F08C0"/>
    <w:rPr>
      <w:rFonts w:ascii="Times New Roman" w:hAnsi="Times New Roman" w:cs="Times New Roman" w:hint="default"/>
      <w:sz w:val="20"/>
    </w:rPr>
  </w:style>
  <w:style w:type="character" w:customStyle="1" w:styleId="CharChar11">
    <w:name w:val="Char Char11"/>
    <w:basedOn w:val="DefaultParagraphFont"/>
    <w:rsid w:val="007F08C0"/>
    <w:rPr>
      <w:rFonts w:ascii="Arial" w:hAnsi="Arial" w:cs="Arial" w:hint="default"/>
      <w:bCs/>
      <w:szCs w:val="26"/>
      <w:u w:val="single"/>
      <w:lang w:val="en-US" w:eastAsia="en-US" w:bidi="ar-SA"/>
    </w:rPr>
  </w:style>
  <w:style w:type="character" w:customStyle="1" w:styleId="authorbio">
    <w:name w:val="authorbio"/>
    <w:basedOn w:val="DefaultParagraphFont"/>
    <w:rsid w:val="007F08C0"/>
  </w:style>
  <w:style w:type="character" w:customStyle="1" w:styleId="a">
    <w:name w:val="a"/>
    <w:basedOn w:val="DefaultParagraphFont"/>
    <w:rsid w:val="007F08C0"/>
  </w:style>
  <w:style w:type="character" w:customStyle="1" w:styleId="StyleStyleUnderline411pt">
    <w:name w:val="Style Style Underline4 + 11 pt"/>
    <w:basedOn w:val="DefaultParagraphFont"/>
    <w:rsid w:val="007F08C0"/>
    <w:rPr>
      <w:sz w:val="20"/>
      <w:u w:val="single"/>
    </w:rPr>
  </w:style>
  <w:style w:type="character" w:customStyle="1" w:styleId="StyleStyleUnderline411ptBold">
    <w:name w:val="Style Style Underline4 + 11 pt Bold"/>
    <w:basedOn w:val="DefaultParagraphFont"/>
    <w:rsid w:val="007F08C0"/>
    <w:rPr>
      <w:b/>
      <w:bCs/>
      <w:sz w:val="20"/>
      <w:u w:val="single"/>
    </w:rPr>
  </w:style>
  <w:style w:type="character" w:customStyle="1" w:styleId="StyleStyleUnderline311pt">
    <w:name w:val="Style Style Underline3 + 11 pt"/>
    <w:basedOn w:val="DefaultParagraphFont"/>
    <w:rsid w:val="007F08C0"/>
    <w:rPr>
      <w:sz w:val="20"/>
      <w:u w:val="single"/>
    </w:rPr>
  </w:style>
  <w:style w:type="character" w:customStyle="1" w:styleId="StyleStyleUnderline311ptBold">
    <w:name w:val="Style Style Underline3 + 11 pt Bold"/>
    <w:basedOn w:val="DefaultParagraphFont"/>
    <w:rsid w:val="007F08C0"/>
    <w:rPr>
      <w:b/>
      <w:bCs/>
      <w:sz w:val="20"/>
      <w:u w:val="single"/>
    </w:rPr>
  </w:style>
  <w:style w:type="character" w:customStyle="1" w:styleId="StyleUnderline3">
    <w:name w:val="Style Underline3"/>
    <w:basedOn w:val="DefaultParagraphFont"/>
    <w:rsid w:val="007F08C0"/>
    <w:rPr>
      <w:u w:val="single"/>
    </w:rPr>
  </w:style>
  <w:style w:type="character" w:customStyle="1" w:styleId="StyleUnderline4">
    <w:name w:val="Style Underline4"/>
    <w:basedOn w:val="DefaultParagraphFont"/>
    <w:rsid w:val="007F08C0"/>
    <w:rPr>
      <w:u w:val="single"/>
    </w:rPr>
  </w:style>
  <w:style w:type="character" w:customStyle="1" w:styleId="CardsFont12pt0">
    <w:name w:val="Cards + Font 12pt"/>
    <w:basedOn w:val="DefaultParagraphFont"/>
    <w:rsid w:val="007F08C0"/>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7F08C0"/>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7F08C0"/>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7F08C0"/>
  </w:style>
  <w:style w:type="character" w:customStyle="1" w:styleId="part-of-speech">
    <w:name w:val="part-of-speech"/>
    <w:basedOn w:val="DefaultParagraphFont"/>
    <w:rsid w:val="007F08C0"/>
  </w:style>
  <w:style w:type="character" w:customStyle="1" w:styleId="sep">
    <w:name w:val="sep"/>
    <w:basedOn w:val="DefaultParagraphFont"/>
    <w:rsid w:val="007F08C0"/>
  </w:style>
  <w:style w:type="character" w:customStyle="1" w:styleId="pron">
    <w:name w:val="pron"/>
    <w:basedOn w:val="DefaultParagraphFont"/>
    <w:rsid w:val="007F08C0"/>
  </w:style>
  <w:style w:type="character" w:customStyle="1" w:styleId="CharChar3">
    <w:name w:val="Char Char3"/>
    <w:basedOn w:val="DefaultParagraphFont"/>
    <w:rsid w:val="007F08C0"/>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7F08C0"/>
    <w:rPr>
      <w:b/>
      <w:bCs w:val="0"/>
      <w:u w:val="single"/>
      <w:lang w:val="en-US" w:eastAsia="en-US" w:bidi="ar-SA"/>
    </w:rPr>
  </w:style>
  <w:style w:type="character" w:customStyle="1" w:styleId="StyleUnderlineCharChar111pt">
    <w:name w:val="Style Underline Char Char1 + 11 pt"/>
    <w:basedOn w:val="DefaultParagraphFont"/>
    <w:rsid w:val="007F08C0"/>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7F08C0"/>
    <w:rPr>
      <w:sz w:val="22"/>
      <w:u w:val="single"/>
    </w:rPr>
  </w:style>
  <w:style w:type="character" w:customStyle="1" w:styleId="StyleUnderlineCharChar111ptBorderSinglesolidlineA">
    <w:name w:val="Style Underline Char Char1 + 11 pt Border: : (Single solid line A..."/>
    <w:basedOn w:val="DefaultParagraphFont"/>
    <w:rsid w:val="007F08C0"/>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7F08C0"/>
    <w:rPr>
      <w:b w:val="0"/>
      <w:bCs/>
      <w:sz w:val="20"/>
      <w:u w:val="single"/>
      <w:lang w:val="en-US" w:eastAsia="en-US" w:bidi="ar-SA"/>
    </w:rPr>
  </w:style>
  <w:style w:type="character" w:customStyle="1" w:styleId="Styleunderline9pt0">
    <w:name w:val="Style underline + 9 pt"/>
    <w:basedOn w:val="underline"/>
    <w:rsid w:val="007F08C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F08C0"/>
    <w:rPr>
      <w:rFonts w:ascii="Times New Roman" w:hAnsi="Times New Roman" w:cs="Times New Roman" w:hint="default"/>
      <w:sz w:val="20"/>
    </w:rPr>
  </w:style>
  <w:style w:type="character" w:customStyle="1" w:styleId="Styleunderline9pt1">
    <w:name w:val="Style underline + 9 pt1"/>
    <w:basedOn w:val="underline"/>
    <w:rsid w:val="007F08C0"/>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7F08C0"/>
    <w:rPr>
      <w:b/>
      <w:bCs/>
      <w:noProof w:val="0"/>
      <w:sz w:val="20"/>
      <w:u w:val="single"/>
      <w:lang w:val="en-US" w:eastAsia="en-US" w:bidi="ar-SA"/>
    </w:rPr>
  </w:style>
  <w:style w:type="character" w:customStyle="1" w:styleId="Hyperlink23">
    <w:name w:val="Hyperlink23"/>
    <w:basedOn w:val="DefaultParagraphFont"/>
    <w:rsid w:val="007F08C0"/>
    <w:rPr>
      <w:color w:val="3300CC"/>
      <w:u w:val="single"/>
    </w:rPr>
  </w:style>
  <w:style w:type="character" w:customStyle="1" w:styleId="StyleunderlineArialNarrow9ptBold">
    <w:name w:val="Style underline + Arial Narrow 9 pt Bold"/>
    <w:basedOn w:val="underline"/>
    <w:rsid w:val="007F08C0"/>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7F08C0"/>
    <w:rPr>
      <w:noProof w:val="0"/>
      <w:u w:val="single"/>
      <w:lang w:val="en-US" w:eastAsia="en-US" w:bidi="ar-SA"/>
    </w:rPr>
  </w:style>
  <w:style w:type="character" w:customStyle="1" w:styleId="CardTextChar1">
    <w:name w:val="Card Text Char1"/>
    <w:basedOn w:val="DefaultParagraphFont"/>
    <w:rsid w:val="007F08C0"/>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7F08C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7F08C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F08C0"/>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7F08C0"/>
    <w:rPr>
      <w:rFonts w:ascii="Arial" w:hAnsi="Arial" w:cs="Arial" w:hint="default"/>
      <w:bCs/>
      <w:szCs w:val="26"/>
      <w:u w:val="single"/>
      <w:lang w:val="en-US" w:eastAsia="en-US" w:bidi="ar-SA"/>
    </w:rPr>
  </w:style>
  <w:style w:type="character" w:customStyle="1" w:styleId="UnderlineBold">
    <w:name w:val="Underline + Bold"/>
    <w:uiPriority w:val="1"/>
    <w:qFormat/>
    <w:rsid w:val="007F08C0"/>
    <w:rPr>
      <w:b/>
      <w:bCs w:val="0"/>
      <w:sz w:val="20"/>
      <w:u w:val="single"/>
    </w:rPr>
  </w:style>
  <w:style w:type="character" w:customStyle="1" w:styleId="AUnterdline">
    <w:name w:val="AUnterdline"/>
    <w:rsid w:val="007F08C0"/>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7F08C0"/>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7F08C0"/>
  </w:style>
  <w:style w:type="character" w:customStyle="1" w:styleId="StyleUnderline1">
    <w:name w:val="Style Underline1"/>
    <w:basedOn w:val="DefaultParagraphFont"/>
    <w:rsid w:val="007F08C0"/>
    <w:rPr>
      <w:rFonts w:ascii="Times New Roman" w:hAnsi="Times New Roman" w:cs="Times New Roman" w:hint="default"/>
      <w:sz w:val="20"/>
      <w:u w:val="single"/>
    </w:rPr>
  </w:style>
  <w:style w:type="character" w:customStyle="1" w:styleId="DontRead">
    <w:name w:val="Don't Read"/>
    <w:qFormat/>
    <w:rsid w:val="007F08C0"/>
    <w:rPr>
      <w:rFonts w:ascii="Times New Roman" w:hAnsi="Times New Roman" w:cs="Times New Roman" w:hint="default"/>
      <w:sz w:val="16"/>
    </w:rPr>
  </w:style>
  <w:style w:type="character" w:customStyle="1" w:styleId="Style11ptUnderline3">
    <w:name w:val="Style 11 pt Underline3"/>
    <w:rsid w:val="007F08C0"/>
    <w:rPr>
      <w:sz w:val="20"/>
      <w:u w:val="single"/>
    </w:rPr>
  </w:style>
  <w:style w:type="character" w:customStyle="1" w:styleId="27">
    <w:name w:val="27"/>
    <w:rsid w:val="007F08C0"/>
    <w:rPr>
      <w:rFonts w:ascii="Arial" w:hAnsi="Arial" w:cs="Arial" w:hint="default"/>
      <w:bCs/>
      <w:sz w:val="20"/>
      <w:u w:val="single"/>
      <w:lang w:val="en-US" w:eastAsia="en-US" w:bidi="ar-SA"/>
    </w:rPr>
  </w:style>
  <w:style w:type="character" w:customStyle="1" w:styleId="2">
    <w:name w:val="2"/>
    <w:rsid w:val="007F08C0"/>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7F08C0"/>
    <w:rPr>
      <w:sz w:val="20"/>
      <w:u w:val="single"/>
    </w:rPr>
  </w:style>
  <w:style w:type="character" w:customStyle="1" w:styleId="Style9ptBoldUnderline5">
    <w:name w:val="Style 9 pt Bold Underline5"/>
    <w:basedOn w:val="DefaultParagraphFont"/>
    <w:rsid w:val="007F08C0"/>
    <w:rPr>
      <w:b/>
      <w:bCs/>
      <w:sz w:val="20"/>
      <w:u w:val="single"/>
    </w:rPr>
  </w:style>
  <w:style w:type="character" w:customStyle="1" w:styleId="CharChar114">
    <w:name w:val="Char Char114"/>
    <w:basedOn w:val="DefaultParagraphFont"/>
    <w:rsid w:val="007F08C0"/>
    <w:rPr>
      <w:rFonts w:ascii="Arial" w:hAnsi="Arial" w:cs="Arial" w:hint="default"/>
      <w:bCs/>
      <w:szCs w:val="26"/>
      <w:u w:val="single"/>
      <w:lang w:val="en-US" w:eastAsia="en-US" w:bidi="ar-SA"/>
    </w:rPr>
  </w:style>
  <w:style w:type="character" w:customStyle="1" w:styleId="CharChar113">
    <w:name w:val="Char Char113"/>
    <w:basedOn w:val="DefaultParagraphFont"/>
    <w:rsid w:val="007F08C0"/>
    <w:rPr>
      <w:rFonts w:ascii="Arial" w:hAnsi="Arial" w:cs="Arial" w:hint="default"/>
      <w:bCs/>
      <w:szCs w:val="26"/>
      <w:u w:val="single"/>
      <w:lang w:val="en-US" w:eastAsia="en-US" w:bidi="ar-SA"/>
    </w:rPr>
  </w:style>
  <w:style w:type="character" w:customStyle="1" w:styleId="CharChar112">
    <w:name w:val="Char Char112"/>
    <w:basedOn w:val="DefaultParagraphFont"/>
    <w:rsid w:val="007F08C0"/>
    <w:rPr>
      <w:rFonts w:ascii="Arial" w:hAnsi="Arial" w:cs="Arial" w:hint="default"/>
      <w:bCs/>
      <w:szCs w:val="26"/>
      <w:u w:val="single"/>
      <w:lang w:val="en-US" w:eastAsia="en-US" w:bidi="ar-SA"/>
    </w:rPr>
  </w:style>
  <w:style w:type="character" w:customStyle="1" w:styleId="ssl0">
    <w:name w:val="ss_l0"/>
    <w:basedOn w:val="DefaultParagraphFont"/>
    <w:rsid w:val="007F08C0"/>
  </w:style>
  <w:style w:type="paragraph" w:styleId="CommentSubject">
    <w:name w:val="annotation subject"/>
    <w:basedOn w:val="CommentText"/>
    <w:next w:val="CommentText"/>
    <w:link w:val="CommentSubjectChar"/>
    <w:semiHidden/>
    <w:unhideWhenUsed/>
    <w:rsid w:val="007F08C0"/>
    <w:rPr>
      <w:rFonts w:ascii="Times New Roman" w:hAnsi="Times New Roman" w:cs="Times New Roman"/>
      <w:b/>
      <w:bCs/>
    </w:rPr>
  </w:style>
  <w:style w:type="character" w:customStyle="1" w:styleId="CommentSubjectChar1">
    <w:name w:val="Comment Subject Char1"/>
    <w:basedOn w:val="CommentTextChar1"/>
    <w:uiPriority w:val="99"/>
    <w:semiHidden/>
    <w:rsid w:val="007F08C0"/>
    <w:rPr>
      <w:b/>
      <w:bCs/>
      <w:sz w:val="20"/>
      <w:szCs w:val="20"/>
    </w:rPr>
  </w:style>
  <w:style w:type="character" w:customStyle="1" w:styleId="zoomme">
    <w:name w:val="zoomme"/>
    <w:basedOn w:val="DefaultParagraphFont"/>
    <w:rsid w:val="007F08C0"/>
  </w:style>
  <w:style w:type="character" w:customStyle="1" w:styleId="Date1">
    <w:name w:val="Date1"/>
    <w:basedOn w:val="DefaultParagraphFont"/>
    <w:rsid w:val="007F08C0"/>
  </w:style>
  <w:style w:type="character" w:customStyle="1" w:styleId="classauthor">
    <w:name w:val="class=&quot;author&quot;"/>
    <w:basedOn w:val="DefaultParagraphFont"/>
    <w:rsid w:val="007F08C0"/>
  </w:style>
  <w:style w:type="character" w:customStyle="1" w:styleId="BoldUnderlineChar0">
    <w:name w:val="Bold Underline Char"/>
    <w:rsid w:val="007F08C0"/>
    <w:rPr>
      <w:rFonts w:ascii="Times New Roman" w:eastAsia="Times New Roman" w:hAnsi="Times New Roman" w:cs="Times New Roman" w:hint="default"/>
      <w:b/>
      <w:bCs/>
      <w:szCs w:val="24"/>
      <w:u w:val="single"/>
    </w:rPr>
  </w:style>
  <w:style w:type="character" w:customStyle="1" w:styleId="texto1">
    <w:name w:val="texto1"/>
    <w:rsid w:val="007F08C0"/>
  </w:style>
  <w:style w:type="character" w:customStyle="1" w:styleId="apple-style-span">
    <w:name w:val="apple-style-span"/>
    <w:rsid w:val="007F08C0"/>
  </w:style>
  <w:style w:type="character" w:customStyle="1" w:styleId="gray">
    <w:name w:val="gray"/>
    <w:basedOn w:val="DefaultParagraphFont"/>
    <w:rsid w:val="007F08C0"/>
  </w:style>
  <w:style w:type="character" w:customStyle="1" w:styleId="Styleunderline11ptBorderSinglesolidlineAuto05p">
    <w:name w:val="Style underline + 11 pt Border: : (Single solid line Auto  0.5 p..."/>
    <w:rsid w:val="007F08C0"/>
    <w:rPr>
      <w:sz w:val="20"/>
      <w:u w:val="single"/>
      <w:bdr w:val="single" w:sz="4" w:space="0" w:color="auto" w:frame="1"/>
    </w:rPr>
  </w:style>
  <w:style w:type="character" w:customStyle="1" w:styleId="CardText-Underlined">
    <w:name w:val="Card Text - Underlined"/>
    <w:rsid w:val="007F08C0"/>
    <w:rPr>
      <w:b/>
      <w:bCs w:val="0"/>
      <w:sz w:val="20"/>
      <w:u w:val="single"/>
    </w:rPr>
  </w:style>
  <w:style w:type="character" w:customStyle="1" w:styleId="Style11ptItalicUnderline">
    <w:name w:val="Style 11 pt Italic Underline"/>
    <w:basedOn w:val="DefaultParagraphFont"/>
    <w:rsid w:val="007F08C0"/>
    <w:rPr>
      <w:i/>
      <w:iCs/>
      <w:sz w:val="20"/>
      <w:u w:val="single"/>
    </w:rPr>
  </w:style>
  <w:style w:type="character" w:customStyle="1" w:styleId="Style11ptItalic">
    <w:name w:val="Style 11 pt Italic"/>
    <w:basedOn w:val="DefaultParagraphFont"/>
    <w:rsid w:val="007F08C0"/>
    <w:rPr>
      <w:rFonts w:ascii="Times New Roman" w:hAnsi="Times New Roman" w:cs="Times New Roman" w:hint="default"/>
      <w:i/>
      <w:iCs/>
      <w:sz w:val="20"/>
    </w:rPr>
  </w:style>
  <w:style w:type="character" w:customStyle="1" w:styleId="hdr">
    <w:name w:val="hdr"/>
    <w:basedOn w:val="DefaultParagraphFont"/>
    <w:rsid w:val="007F08C0"/>
  </w:style>
  <w:style w:type="character" w:customStyle="1" w:styleId="Style9ptUnderline6">
    <w:name w:val="Style 9 pt Underline6"/>
    <w:basedOn w:val="DefaultParagraphFont"/>
    <w:rsid w:val="007F08C0"/>
    <w:rPr>
      <w:sz w:val="20"/>
      <w:u w:val="single"/>
    </w:rPr>
  </w:style>
  <w:style w:type="character" w:customStyle="1" w:styleId="ct-with-fmlt">
    <w:name w:val="ct-with-fmlt"/>
    <w:basedOn w:val="DefaultParagraphFont"/>
    <w:rsid w:val="007F08C0"/>
  </w:style>
  <w:style w:type="character" w:customStyle="1" w:styleId="newscontent">
    <w:name w:val="newscontent"/>
    <w:rsid w:val="007F08C0"/>
  </w:style>
  <w:style w:type="character" w:customStyle="1" w:styleId="StyleUnderlinePatternClearYellow">
    <w:name w:val="Style Underline Pattern: Clear (Yellow)"/>
    <w:basedOn w:val="DefaultParagraphFont"/>
    <w:rsid w:val="007F08C0"/>
    <w:rPr>
      <w:u w:val="single"/>
      <w:shd w:val="clear" w:color="auto" w:fill="00FF00"/>
    </w:rPr>
  </w:style>
  <w:style w:type="character" w:customStyle="1" w:styleId="StyleBoldUnderline1">
    <w:name w:val="Style Bold Underline1"/>
    <w:basedOn w:val="DefaultParagraphFont"/>
    <w:rsid w:val="007F08C0"/>
    <w:rPr>
      <w:b w:val="0"/>
      <w:bCs/>
      <w:u w:val="single"/>
    </w:rPr>
  </w:style>
  <w:style w:type="character" w:customStyle="1" w:styleId="date-display-single">
    <w:name w:val="date-display-single"/>
    <w:basedOn w:val="DefaultParagraphFont"/>
    <w:rsid w:val="007F08C0"/>
  </w:style>
  <w:style w:type="character" w:customStyle="1" w:styleId="StyleunderlineBold">
    <w:name w:val="Style underline + Bold"/>
    <w:basedOn w:val="underline"/>
    <w:rsid w:val="007F08C0"/>
    <w:rPr>
      <w:rFonts w:ascii="Times New Roman" w:hAnsi="Times New Roman" w:cs="Times New Roman" w:hint="default"/>
      <w:bCs/>
      <w:sz w:val="20"/>
      <w:u w:val="single"/>
    </w:rPr>
  </w:style>
  <w:style w:type="character" w:customStyle="1" w:styleId="Style10ptUnderline">
    <w:name w:val="Style 10 pt Underline"/>
    <w:basedOn w:val="DefaultParagraphFont"/>
    <w:rsid w:val="007F08C0"/>
    <w:rPr>
      <w:sz w:val="20"/>
      <w:u w:val="single"/>
    </w:rPr>
  </w:style>
  <w:style w:type="character" w:customStyle="1" w:styleId="slug-pub-date">
    <w:name w:val="slug-pub-date"/>
    <w:basedOn w:val="DefaultParagraphFont"/>
    <w:rsid w:val="007F08C0"/>
  </w:style>
  <w:style w:type="character" w:customStyle="1" w:styleId="slug-vol">
    <w:name w:val="slug-vol"/>
    <w:basedOn w:val="DefaultParagraphFont"/>
    <w:rsid w:val="007F08C0"/>
  </w:style>
  <w:style w:type="character" w:customStyle="1" w:styleId="slug-issue">
    <w:name w:val="slug-issue"/>
    <w:basedOn w:val="DefaultParagraphFont"/>
    <w:rsid w:val="007F08C0"/>
  </w:style>
  <w:style w:type="character" w:customStyle="1" w:styleId="slug-pages">
    <w:name w:val="slug-pages"/>
    <w:basedOn w:val="DefaultParagraphFont"/>
    <w:rsid w:val="007F08C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F08C0"/>
    <w:rPr>
      <w:b/>
      <w:bCs/>
      <w:strike w:val="0"/>
      <w:dstrike w:val="0"/>
      <w:sz w:val="24"/>
      <w:u w:val="none"/>
      <w:effect w:val="none"/>
    </w:rPr>
  </w:style>
  <w:style w:type="character" w:customStyle="1" w:styleId="tagchar">
    <w:name w:val="tagchar"/>
    <w:basedOn w:val="DefaultParagraphFont"/>
    <w:rsid w:val="007F08C0"/>
  </w:style>
  <w:style w:type="character" w:customStyle="1" w:styleId="pmterms11">
    <w:name w:val="pmterms11"/>
    <w:basedOn w:val="DefaultParagraphFont"/>
    <w:rsid w:val="007F08C0"/>
    <w:rPr>
      <w:b/>
      <w:bCs/>
      <w:i w:val="0"/>
      <w:iCs w:val="0"/>
      <w:color w:val="000000"/>
    </w:rPr>
  </w:style>
  <w:style w:type="character" w:customStyle="1" w:styleId="StyleUnderlineChar9ptBold">
    <w:name w:val="Style Underline Char + 9 pt Bold"/>
    <w:basedOn w:val="DefaultParagraphFont"/>
    <w:rsid w:val="007F08C0"/>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7F08C0"/>
    <w:rPr>
      <w:sz w:val="20"/>
    </w:rPr>
  </w:style>
  <w:style w:type="character" w:customStyle="1" w:styleId="UnderlineChar5Char">
    <w:name w:val="Underline Char5 Char"/>
    <w:basedOn w:val="DefaultParagraphFont"/>
    <w:rsid w:val="007F08C0"/>
    <w:rPr>
      <w:szCs w:val="24"/>
      <w:u w:val="single"/>
      <w:lang w:val="en-US" w:eastAsia="en-US" w:bidi="ar-SA"/>
    </w:rPr>
  </w:style>
  <w:style w:type="character" w:customStyle="1" w:styleId="BoldandUnderlineChar2Char1">
    <w:name w:val="Bold and Underline Char2 Char1"/>
    <w:basedOn w:val="DefaultParagraphFont"/>
    <w:rsid w:val="007F08C0"/>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F08C0"/>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F08C0"/>
    <w:rPr>
      <w:szCs w:val="24"/>
      <w:u w:val="single"/>
      <w:lang w:val="en-US" w:eastAsia="en-US" w:bidi="ar-SA"/>
    </w:rPr>
  </w:style>
  <w:style w:type="character" w:customStyle="1" w:styleId="UnderlineChar1">
    <w:name w:val="Underline Char1"/>
    <w:basedOn w:val="DefaultParagraphFont"/>
    <w:rsid w:val="007F08C0"/>
    <w:rPr>
      <w:szCs w:val="24"/>
      <w:u w:val="single"/>
      <w:lang w:val="en-US" w:eastAsia="en-US" w:bidi="ar-SA"/>
    </w:rPr>
  </w:style>
  <w:style w:type="character" w:customStyle="1" w:styleId="BoldandUnderlineChar1Char2Char">
    <w:name w:val="Bold and Underline Char1 Char2 Char"/>
    <w:basedOn w:val="DefaultParagraphFont"/>
    <w:rsid w:val="007F08C0"/>
    <w:rPr>
      <w:b/>
      <w:bCs w:val="0"/>
      <w:szCs w:val="24"/>
      <w:u w:val="single"/>
      <w:lang w:val="en-US" w:eastAsia="en-US" w:bidi="ar-SA"/>
    </w:rPr>
  </w:style>
  <w:style w:type="character" w:customStyle="1" w:styleId="Style12ptBoldUnderline1">
    <w:name w:val="Style 12 pt Bold Underline1"/>
    <w:basedOn w:val="DefaultParagraphFont"/>
    <w:rsid w:val="007F08C0"/>
    <w:rPr>
      <w:b/>
      <w:bCs/>
      <w:sz w:val="24"/>
      <w:u w:val="single"/>
    </w:rPr>
  </w:style>
  <w:style w:type="character" w:customStyle="1" w:styleId="StyleEmphasisArial12ptBoldNotItalic">
    <w:name w:val="Style Emphasis + Arial 12 pt Bold Not Italic"/>
    <w:basedOn w:val="Emphasis"/>
    <w:rsid w:val="007F08C0"/>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7F08C0"/>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7F08C0"/>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7F08C0"/>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7F08C0"/>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7F08C0"/>
    <w:rPr>
      <w:rFonts w:ascii="Arial" w:hAnsi="Arial" w:cs="Arial" w:hint="default"/>
      <w:b/>
      <w:bCs/>
      <w:iCs/>
      <w:sz w:val="24"/>
      <w:szCs w:val="28"/>
      <w:lang w:val="en-US" w:eastAsia="en-US" w:bidi="ar-SA"/>
    </w:rPr>
  </w:style>
  <w:style w:type="character" w:customStyle="1" w:styleId="underline1">
    <w:name w:val="underline1"/>
    <w:basedOn w:val="DefaultParagraphFont"/>
    <w:rsid w:val="007F08C0"/>
    <w:rPr>
      <w:u w:val="single"/>
    </w:rPr>
  </w:style>
  <w:style w:type="character" w:customStyle="1" w:styleId="author0">
    <w:name w:val="author"/>
    <w:basedOn w:val="DefaultParagraphFont"/>
    <w:rsid w:val="007F08C0"/>
    <w:rPr>
      <w:rFonts w:ascii="Times New Roman" w:hAnsi="Times New Roman" w:cs="Times New Roman" w:hint="default"/>
      <w:b/>
      <w:bCs w:val="0"/>
      <w:sz w:val="24"/>
    </w:rPr>
  </w:style>
  <w:style w:type="character" w:customStyle="1" w:styleId="FontStyle291">
    <w:name w:val="Font Style291"/>
    <w:basedOn w:val="DefaultParagraphFont"/>
    <w:uiPriority w:val="99"/>
    <w:rsid w:val="007F08C0"/>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7F08C0"/>
    <w:rPr>
      <w:b/>
      <w:bCs/>
      <w:sz w:val="20"/>
      <w:u w:val="single"/>
      <w:bdr w:val="single" w:sz="4" w:space="0" w:color="auto" w:frame="1"/>
    </w:rPr>
  </w:style>
  <w:style w:type="character" w:customStyle="1" w:styleId="EmphasizeThis">
    <w:name w:val="EmphasizeThis"/>
    <w:rsid w:val="007F08C0"/>
    <w:rPr>
      <w:rFonts w:ascii="Georgia" w:hAnsi="Georgia" w:hint="default"/>
      <w:b/>
      <w:bCs w:val="0"/>
      <w:iCs/>
      <w:sz w:val="24"/>
      <w:u w:val="thick"/>
    </w:rPr>
  </w:style>
  <w:style w:type="character" w:customStyle="1" w:styleId="bhl">
    <w:name w:val="bhl"/>
    <w:basedOn w:val="DefaultParagraphFont"/>
    <w:rsid w:val="007F08C0"/>
  </w:style>
  <w:style w:type="character" w:customStyle="1" w:styleId="CardTextUnderlinedChar">
    <w:name w:val="Card Text Underlined Char"/>
    <w:basedOn w:val="DefaultParagraphFont"/>
    <w:rsid w:val="007F08C0"/>
    <w:rPr>
      <w:rFonts w:ascii="Georgia" w:eastAsia="Times New Roman" w:hAnsi="Georgia" w:hint="default"/>
      <w:sz w:val="22"/>
      <w:u w:val="single"/>
      <w:lang w:eastAsia="zh-CN"/>
    </w:rPr>
  </w:style>
  <w:style w:type="character" w:customStyle="1" w:styleId="addmd">
    <w:name w:val="addmd"/>
    <w:basedOn w:val="DefaultParagraphFont"/>
    <w:rsid w:val="007F08C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F08C0"/>
    <w:rPr>
      <w:rFonts w:ascii="Arial" w:hAnsi="Arial" w:cs="Arial" w:hint="default"/>
      <w:b/>
      <w:bCs w:val="0"/>
      <w:sz w:val="26"/>
    </w:rPr>
  </w:style>
  <w:style w:type="paragraph" w:styleId="FootnoteText">
    <w:name w:val="footnote text"/>
    <w:basedOn w:val="Normal"/>
    <w:link w:val="FootnoteTextChar"/>
    <w:semiHidden/>
    <w:unhideWhenUsed/>
    <w:rsid w:val="007F08C0"/>
    <w:pPr>
      <w:spacing w:line="256" w:lineRule="auto"/>
    </w:pPr>
    <w:rPr>
      <w:rFonts w:eastAsia="Calibri" w:cs="Calibri"/>
      <w:szCs w:val="20"/>
      <w:lang w:eastAsia="zh-CN"/>
    </w:rPr>
  </w:style>
  <w:style w:type="character" w:customStyle="1" w:styleId="FootnoteTextChar1">
    <w:name w:val="Footnote Text Char1"/>
    <w:basedOn w:val="DefaultParagraphFont"/>
    <w:semiHidden/>
    <w:rsid w:val="007F08C0"/>
    <w:rPr>
      <w:sz w:val="20"/>
      <w:szCs w:val="20"/>
    </w:rPr>
  </w:style>
  <w:style w:type="character" w:customStyle="1" w:styleId="UnderlinedTextCharChar">
    <w:name w:val="Underlined Text Char Char"/>
    <w:basedOn w:val="DefaultParagraphFont"/>
    <w:rsid w:val="007F08C0"/>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7F08C0"/>
    <w:rPr>
      <w:b/>
      <w:bCs/>
      <w:sz w:val="24"/>
    </w:rPr>
  </w:style>
  <w:style w:type="character" w:customStyle="1" w:styleId="CardText1Char">
    <w:name w:val="Card Text 1 Char"/>
    <w:rsid w:val="007F08C0"/>
    <w:rPr>
      <w:rFonts w:ascii="Georgia" w:hAnsi="Georgia" w:hint="default"/>
      <w:color w:val="000000"/>
      <w:sz w:val="22"/>
      <w:szCs w:val="22"/>
      <w:u w:val="single"/>
    </w:rPr>
  </w:style>
  <w:style w:type="character" w:customStyle="1" w:styleId="BoldUnderlining">
    <w:name w:val="Bold Underlining"/>
    <w:rsid w:val="007F08C0"/>
    <w:rPr>
      <w:u w:val="single"/>
    </w:rPr>
  </w:style>
  <w:style w:type="character" w:customStyle="1" w:styleId="Intemphasis">
    <w:name w:val="Intemphasis"/>
    <w:uiPriority w:val="1"/>
    <w:qFormat/>
    <w:rsid w:val="007F08C0"/>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7F08C0"/>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7F08C0"/>
    <w:rPr>
      <w:color w:val="3300CC"/>
      <w:u w:val="single"/>
    </w:rPr>
  </w:style>
  <w:style w:type="character" w:customStyle="1" w:styleId="highlight2">
    <w:name w:val="highlight2"/>
    <w:rsid w:val="007F08C0"/>
    <w:rPr>
      <w:rFonts w:ascii="Arial" w:hAnsi="Arial" w:cs="Arial" w:hint="default"/>
      <w:b/>
      <w:bCs w:val="0"/>
      <w:sz w:val="19"/>
      <w:u w:val="thick"/>
      <w:bdr w:val="none" w:sz="0" w:space="0" w:color="auto" w:frame="1"/>
    </w:rPr>
  </w:style>
  <w:style w:type="character" w:customStyle="1" w:styleId="citation">
    <w:name w:val="citation"/>
    <w:basedOn w:val="DefaultParagraphFont"/>
    <w:rsid w:val="007F08C0"/>
  </w:style>
  <w:style w:type="character" w:customStyle="1" w:styleId="il">
    <w:name w:val="il"/>
    <w:basedOn w:val="DefaultParagraphFont"/>
    <w:rsid w:val="007F08C0"/>
  </w:style>
  <w:style w:type="character" w:customStyle="1" w:styleId="commentstext">
    <w:name w:val="comments_text"/>
    <w:uiPriority w:val="99"/>
    <w:rsid w:val="007F08C0"/>
    <w:rPr>
      <w:rFonts w:ascii="Times New Roman" w:hAnsi="Times New Roman" w:cs="Times New Roman" w:hint="default"/>
    </w:rPr>
  </w:style>
  <w:style w:type="character" w:customStyle="1" w:styleId="articletext">
    <w:name w:val="articletext"/>
    <w:basedOn w:val="DefaultParagraphFont"/>
    <w:rsid w:val="007F08C0"/>
  </w:style>
  <w:style w:type="character" w:customStyle="1" w:styleId="grey10">
    <w:name w:val="grey10"/>
    <w:basedOn w:val="DefaultParagraphFont"/>
    <w:rsid w:val="007F08C0"/>
  </w:style>
  <w:style w:type="character" w:customStyle="1" w:styleId="navy13bd">
    <w:name w:val="navy13bd"/>
    <w:basedOn w:val="DefaultParagraphFont"/>
    <w:rsid w:val="007F08C0"/>
  </w:style>
  <w:style w:type="character" w:customStyle="1" w:styleId="Style9ptUnderline2">
    <w:name w:val="Style 9 pt Underline2"/>
    <w:basedOn w:val="DefaultParagraphFont"/>
    <w:rsid w:val="007F08C0"/>
    <w:rPr>
      <w:sz w:val="20"/>
      <w:u w:val="single"/>
    </w:rPr>
  </w:style>
  <w:style w:type="character" w:customStyle="1" w:styleId="Style9ptBoldUnderline1">
    <w:name w:val="Style 9 pt Bold Underline1"/>
    <w:basedOn w:val="DefaultParagraphFont"/>
    <w:rsid w:val="007F08C0"/>
    <w:rPr>
      <w:b/>
      <w:bCs/>
      <w:sz w:val="20"/>
      <w:u w:val="single"/>
    </w:rPr>
  </w:style>
  <w:style w:type="character" w:customStyle="1" w:styleId="TagsCharChar">
    <w:name w:val="Tags Char Char"/>
    <w:basedOn w:val="DefaultParagraphFont"/>
    <w:rsid w:val="007F08C0"/>
    <w:rPr>
      <w:rFonts w:ascii="SimSun" w:eastAsia="SimSun" w:hAnsi="SimSun" w:hint="eastAsia"/>
      <w:b/>
      <w:bCs w:val="0"/>
      <w:sz w:val="24"/>
      <w:lang w:val="en-US" w:eastAsia="zh-CN" w:bidi="ar-SA"/>
    </w:rPr>
  </w:style>
  <w:style w:type="character" w:customStyle="1" w:styleId="Style11ptThickunderline">
    <w:name w:val="Style 11 pt Thick underline"/>
    <w:rsid w:val="007F08C0"/>
    <w:rPr>
      <w:rFonts w:ascii="Times New Roman" w:hAnsi="Times New Roman" w:cs="Times New Roman" w:hint="default"/>
      <w:sz w:val="20"/>
      <w:u w:val="single"/>
    </w:rPr>
  </w:style>
  <w:style w:type="character" w:customStyle="1" w:styleId="Style11ptBoldThickunderline">
    <w:name w:val="Style 11 pt Bold Thick underline"/>
    <w:rsid w:val="007F08C0"/>
    <w:rPr>
      <w:rFonts w:ascii="Times New Roman" w:hAnsi="Times New Roman" w:cs="Times New Roman" w:hint="default"/>
      <w:b/>
      <w:bCs/>
      <w:sz w:val="20"/>
      <w:u w:val="single"/>
    </w:rPr>
  </w:style>
  <w:style w:type="character" w:customStyle="1" w:styleId="CharChar5">
    <w:name w:val="Char Char5"/>
    <w:rsid w:val="007F08C0"/>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7F08C0"/>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7F08C0"/>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7F08C0"/>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F08C0"/>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7F08C0"/>
  </w:style>
  <w:style w:type="character" w:customStyle="1" w:styleId="CharChar4">
    <w:name w:val="Char Char4"/>
    <w:basedOn w:val="DefaultParagraphFont"/>
    <w:rsid w:val="007F08C0"/>
    <w:rPr>
      <w:rFonts w:ascii="Arial" w:hAnsi="Arial" w:cs="Arial" w:hint="default"/>
      <w:b/>
      <w:bCs/>
      <w:iCs/>
      <w:szCs w:val="28"/>
      <w:lang w:val="en-US" w:eastAsia="en-US" w:bidi="ar-SA"/>
    </w:rPr>
  </w:style>
  <w:style w:type="character" w:customStyle="1" w:styleId="yshortcuts">
    <w:name w:val="yshortcuts"/>
    <w:basedOn w:val="DefaultParagraphFont"/>
    <w:rsid w:val="007F08C0"/>
  </w:style>
  <w:style w:type="paragraph" w:styleId="PlainText">
    <w:name w:val="Plain Text"/>
    <w:basedOn w:val="Normal"/>
    <w:link w:val="PlainTextChar"/>
    <w:semiHidden/>
    <w:unhideWhenUsed/>
    <w:rsid w:val="007F08C0"/>
    <w:pPr>
      <w:spacing w:line="256" w:lineRule="auto"/>
    </w:pPr>
    <w:rPr>
      <w:rFonts w:ascii="Courier New" w:eastAsia="Times New Roman" w:hAnsi="Courier New" w:cs="Courier New"/>
      <w:szCs w:val="20"/>
    </w:rPr>
  </w:style>
  <w:style w:type="character" w:customStyle="1" w:styleId="PlainTextChar1">
    <w:name w:val="Plain Text Char1"/>
    <w:basedOn w:val="DefaultParagraphFont"/>
    <w:semiHidden/>
    <w:rsid w:val="007F08C0"/>
    <w:rPr>
      <w:rFonts w:ascii="Consolas" w:hAnsi="Consolas" w:cs="Consolas"/>
      <w:sz w:val="21"/>
      <w:szCs w:val="21"/>
    </w:rPr>
  </w:style>
  <w:style w:type="character" w:customStyle="1" w:styleId="senselabelstart">
    <w:name w:val="sense_label start"/>
    <w:basedOn w:val="DefaultParagraphFont"/>
    <w:rsid w:val="007F08C0"/>
  </w:style>
  <w:style w:type="character" w:customStyle="1" w:styleId="sensecontent">
    <w:name w:val="sense_content"/>
    <w:basedOn w:val="DefaultParagraphFont"/>
    <w:rsid w:val="007F08C0"/>
  </w:style>
  <w:style w:type="character" w:customStyle="1" w:styleId="vi">
    <w:name w:val="vi"/>
    <w:basedOn w:val="DefaultParagraphFont"/>
    <w:rsid w:val="007F08C0"/>
  </w:style>
  <w:style w:type="character" w:customStyle="1" w:styleId="italic">
    <w:name w:val="italic"/>
    <w:basedOn w:val="DefaultParagraphFont"/>
    <w:rsid w:val="007F08C0"/>
  </w:style>
  <w:style w:type="character" w:customStyle="1" w:styleId="st">
    <w:name w:val="st"/>
    <w:basedOn w:val="DefaultParagraphFont"/>
    <w:rsid w:val="007F08C0"/>
  </w:style>
  <w:style w:type="character" w:customStyle="1" w:styleId="caps-label">
    <w:name w:val="caps-label"/>
    <w:basedOn w:val="DefaultParagraphFont"/>
    <w:rsid w:val="007F08C0"/>
  </w:style>
  <w:style w:type="character" w:customStyle="1" w:styleId="wikiexternallink">
    <w:name w:val="wikiexternallink"/>
    <w:basedOn w:val="DefaultParagraphFont"/>
    <w:rsid w:val="007F08C0"/>
  </w:style>
  <w:style w:type="character" w:customStyle="1" w:styleId="wikigeneratedlinkcontent">
    <w:name w:val="wikigeneratedlinkcontent"/>
    <w:basedOn w:val="DefaultParagraphFont"/>
    <w:rsid w:val="007F08C0"/>
  </w:style>
  <w:style w:type="character" w:customStyle="1" w:styleId="aqj">
    <w:name w:val="aqj"/>
    <w:basedOn w:val="DefaultParagraphFont"/>
    <w:rsid w:val="007F08C0"/>
  </w:style>
  <w:style w:type="character" w:customStyle="1" w:styleId="StyleStyleBoldUnderlineIntenseEmphasisUnderlineapple-style-s">
    <w:name w:val="Style Style Bold UnderlineIntense EmphasisUnderlineapple-style-s..."/>
    <w:basedOn w:val="DefaultParagraphFont"/>
    <w:rsid w:val="007F08C0"/>
    <w:rPr>
      <w:b w:val="0"/>
      <w:bCs w:val="0"/>
      <w:sz w:val="22"/>
      <w:u w:val="single"/>
      <w:bdr w:val="none" w:sz="0" w:space="0" w:color="auto" w:frame="1"/>
    </w:rPr>
  </w:style>
  <w:style w:type="character" w:customStyle="1" w:styleId="Boxed">
    <w:name w:val="Boxed"/>
    <w:qFormat/>
    <w:rsid w:val="007F08C0"/>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7F08C0"/>
    <w:rPr>
      <w:rFonts w:ascii="Arial" w:hAnsi="Arial" w:cs="Arial" w:hint="default"/>
      <w:b w:val="0"/>
      <w:bCs/>
      <w:sz w:val="20"/>
      <w:u w:val="single"/>
    </w:rPr>
  </w:style>
  <w:style w:type="character" w:customStyle="1" w:styleId="story-author">
    <w:name w:val="story-author"/>
    <w:basedOn w:val="DefaultParagraphFont"/>
    <w:rsid w:val="007F08C0"/>
  </w:style>
  <w:style w:type="character" w:customStyle="1" w:styleId="institution">
    <w:name w:val="institution"/>
    <w:basedOn w:val="DefaultParagraphFont"/>
    <w:rsid w:val="007F08C0"/>
  </w:style>
  <w:style w:type="character" w:customStyle="1" w:styleId="abodyblack3">
    <w:name w:val="abodyblack3"/>
    <w:basedOn w:val="DefaultParagraphFont"/>
    <w:rsid w:val="007F08C0"/>
  </w:style>
  <w:style w:type="character" w:customStyle="1" w:styleId="CharacterStyle1">
    <w:name w:val="Character Style 1"/>
    <w:rsid w:val="007F08C0"/>
    <w:rPr>
      <w:sz w:val="20"/>
      <w:szCs w:val="20"/>
    </w:rPr>
  </w:style>
  <w:style w:type="character" w:customStyle="1" w:styleId="FontStyle177">
    <w:name w:val="Font Style177"/>
    <w:basedOn w:val="DefaultParagraphFont"/>
    <w:uiPriority w:val="99"/>
    <w:rsid w:val="007F08C0"/>
    <w:rPr>
      <w:rFonts w:ascii="Times New Roman" w:hAnsi="Times New Roman" w:cs="Times New Roman" w:hint="default"/>
      <w:sz w:val="20"/>
      <w:szCs w:val="20"/>
    </w:rPr>
  </w:style>
  <w:style w:type="character" w:customStyle="1" w:styleId="FontStyle173">
    <w:name w:val="Font Style173"/>
    <w:basedOn w:val="DefaultParagraphFont"/>
    <w:uiPriority w:val="99"/>
    <w:rsid w:val="007F08C0"/>
    <w:rPr>
      <w:rFonts w:ascii="Times New Roman" w:hAnsi="Times New Roman" w:cs="Times New Roman" w:hint="default"/>
      <w:sz w:val="14"/>
      <w:szCs w:val="14"/>
    </w:rPr>
  </w:style>
  <w:style w:type="character" w:customStyle="1" w:styleId="FontStyle151">
    <w:name w:val="Font Style151"/>
    <w:basedOn w:val="DefaultParagraphFont"/>
    <w:uiPriority w:val="99"/>
    <w:rsid w:val="007F08C0"/>
    <w:rPr>
      <w:rFonts w:ascii="Arial Narrow" w:hAnsi="Arial Narrow" w:cs="Arial Narrow" w:hint="default"/>
      <w:b/>
      <w:bCs/>
      <w:sz w:val="12"/>
      <w:szCs w:val="12"/>
    </w:rPr>
  </w:style>
  <w:style w:type="character" w:customStyle="1" w:styleId="FontStyle156">
    <w:name w:val="Font Style156"/>
    <w:basedOn w:val="DefaultParagraphFont"/>
    <w:uiPriority w:val="99"/>
    <w:rsid w:val="007F08C0"/>
    <w:rPr>
      <w:rFonts w:ascii="Arial Narrow" w:hAnsi="Arial Narrow" w:cs="Arial Narrow" w:hint="default"/>
      <w:sz w:val="8"/>
      <w:szCs w:val="8"/>
    </w:rPr>
  </w:style>
  <w:style w:type="character" w:customStyle="1" w:styleId="FontStyle160">
    <w:name w:val="Font Style160"/>
    <w:basedOn w:val="DefaultParagraphFont"/>
    <w:uiPriority w:val="99"/>
    <w:rsid w:val="007F08C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F08C0"/>
    <w:rPr>
      <w:rFonts w:ascii="Times New Roman" w:hAnsi="Times New Roman" w:cs="Times New Roman" w:hint="default"/>
      <w:sz w:val="18"/>
      <w:szCs w:val="18"/>
    </w:rPr>
  </w:style>
  <w:style w:type="character" w:customStyle="1" w:styleId="FontStyle168">
    <w:name w:val="Font Style168"/>
    <w:basedOn w:val="DefaultParagraphFont"/>
    <w:uiPriority w:val="99"/>
    <w:rsid w:val="007F08C0"/>
    <w:rPr>
      <w:rFonts w:ascii="Times New Roman" w:hAnsi="Times New Roman" w:cs="Times New Roman" w:hint="default"/>
      <w:sz w:val="12"/>
      <w:szCs w:val="12"/>
    </w:rPr>
  </w:style>
  <w:style w:type="character" w:customStyle="1" w:styleId="FontStyle176">
    <w:name w:val="Font Style176"/>
    <w:basedOn w:val="DefaultParagraphFont"/>
    <w:uiPriority w:val="99"/>
    <w:rsid w:val="007F08C0"/>
    <w:rPr>
      <w:rFonts w:ascii="Times New Roman" w:hAnsi="Times New Roman" w:cs="Times New Roman" w:hint="default"/>
      <w:sz w:val="16"/>
      <w:szCs w:val="16"/>
    </w:rPr>
  </w:style>
  <w:style w:type="character" w:customStyle="1" w:styleId="f">
    <w:name w:val="f"/>
    <w:basedOn w:val="DefaultParagraphFont"/>
    <w:rsid w:val="007F08C0"/>
  </w:style>
  <w:style w:type="character" w:customStyle="1" w:styleId="TagsChar2">
    <w:name w:val="Tags Char2"/>
    <w:rsid w:val="007F08C0"/>
    <w:rPr>
      <w:b/>
      <w:bCs w:val="0"/>
      <w:sz w:val="24"/>
    </w:rPr>
  </w:style>
  <w:style w:type="character" w:customStyle="1" w:styleId="FontStyle172">
    <w:name w:val="Font Style172"/>
    <w:basedOn w:val="DefaultParagraphFont"/>
    <w:uiPriority w:val="99"/>
    <w:rsid w:val="007F08C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F08C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F08C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F08C0"/>
    <w:rPr>
      <w:rFonts w:ascii="Times New Roman" w:hAnsi="Times New Roman" w:cs="Times New Roman" w:hint="default"/>
      <w:sz w:val="10"/>
      <w:szCs w:val="10"/>
    </w:rPr>
  </w:style>
  <w:style w:type="character" w:customStyle="1" w:styleId="FontStyle174">
    <w:name w:val="Font Style174"/>
    <w:basedOn w:val="DefaultParagraphFont"/>
    <w:uiPriority w:val="99"/>
    <w:rsid w:val="007F08C0"/>
    <w:rPr>
      <w:rFonts w:ascii="Arial Narrow" w:hAnsi="Arial Narrow" w:cs="Arial Narrow" w:hint="default"/>
      <w:b/>
      <w:bCs/>
      <w:sz w:val="18"/>
      <w:szCs w:val="18"/>
    </w:rPr>
  </w:style>
  <w:style w:type="character" w:customStyle="1" w:styleId="FontStyle169">
    <w:name w:val="Font Style169"/>
    <w:basedOn w:val="DefaultParagraphFont"/>
    <w:uiPriority w:val="99"/>
    <w:rsid w:val="007F08C0"/>
    <w:rPr>
      <w:rFonts w:ascii="Times New Roman" w:hAnsi="Times New Roman" w:cs="Times New Roman" w:hint="default"/>
      <w:sz w:val="12"/>
      <w:szCs w:val="12"/>
    </w:rPr>
  </w:style>
  <w:style w:type="character" w:customStyle="1" w:styleId="FontStyle139">
    <w:name w:val="Font Style139"/>
    <w:basedOn w:val="DefaultParagraphFont"/>
    <w:uiPriority w:val="99"/>
    <w:rsid w:val="007F08C0"/>
    <w:rPr>
      <w:rFonts w:ascii="Times New Roman" w:hAnsi="Times New Roman" w:cs="Times New Roman" w:hint="default"/>
      <w:b/>
      <w:bCs/>
      <w:sz w:val="18"/>
      <w:szCs w:val="18"/>
    </w:rPr>
  </w:style>
  <w:style w:type="character" w:customStyle="1" w:styleId="ssl01">
    <w:name w:val="ss_l01"/>
    <w:rsid w:val="007F08C0"/>
    <w:rPr>
      <w:color w:val="000000"/>
      <w:sz w:val="32"/>
      <w:szCs w:val="32"/>
    </w:rPr>
  </w:style>
  <w:style w:type="character" w:customStyle="1" w:styleId="TitleChar2">
    <w:name w:val="Title Char2"/>
    <w:basedOn w:val="DefaultParagraphFont"/>
    <w:uiPriority w:val="10"/>
    <w:qFormat/>
    <w:locked/>
    <w:rsid w:val="007F08C0"/>
    <w:rPr>
      <w:b/>
      <w:bCs/>
      <w:u w:val="single"/>
    </w:rPr>
  </w:style>
  <w:style w:type="character" w:customStyle="1" w:styleId="allocatoragentsleft">
    <w:name w:val="al_locatoragentsleft"/>
    <w:basedOn w:val="DefaultParagraphFont"/>
    <w:rsid w:val="007F08C0"/>
  </w:style>
  <w:style w:type="character" w:customStyle="1" w:styleId="caps">
    <w:name w:val="caps"/>
    <w:basedOn w:val="DefaultParagraphFont"/>
    <w:rsid w:val="007F08C0"/>
  </w:style>
  <w:style w:type="character" w:customStyle="1" w:styleId="UnderlinesCharChar">
    <w:name w:val="Underlines Char Char"/>
    <w:basedOn w:val="DefaultParagraphFont"/>
    <w:rsid w:val="007F08C0"/>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7F08C0"/>
    <w:rPr>
      <w:rFonts w:ascii="Times New Roman" w:hAnsi="Times New Roman" w:cs="Times New Roman" w:hint="default"/>
      <w:sz w:val="20"/>
      <w:szCs w:val="24"/>
      <w:u w:val="thick"/>
    </w:rPr>
  </w:style>
  <w:style w:type="character" w:customStyle="1" w:styleId="tagChar1">
    <w:name w:val="tag Char1"/>
    <w:basedOn w:val="DefaultParagraphFont"/>
    <w:rsid w:val="007F08C0"/>
    <w:rPr>
      <w:b/>
      <w:bCs w:val="0"/>
      <w:noProof w:val="0"/>
      <w:sz w:val="24"/>
      <w:lang w:val="en-US" w:eastAsia="en-US" w:bidi="ar-SA"/>
    </w:rPr>
  </w:style>
  <w:style w:type="character" w:customStyle="1" w:styleId="tagChar2">
    <w:name w:val="tag Char2"/>
    <w:basedOn w:val="DefaultParagraphFont"/>
    <w:qFormat/>
    <w:rsid w:val="007F08C0"/>
    <w:rPr>
      <w:b/>
      <w:bCs w:val="0"/>
      <w:noProof w:val="0"/>
      <w:sz w:val="24"/>
      <w:lang w:val="en-US" w:eastAsia="en-US" w:bidi="ar-SA"/>
    </w:rPr>
  </w:style>
  <w:style w:type="character" w:customStyle="1" w:styleId="Taggin-New">
    <w:name w:val="Taggin - New"/>
    <w:basedOn w:val="DefaultParagraphFont"/>
    <w:rsid w:val="007F08C0"/>
    <w:rPr>
      <w:rFonts w:ascii="Arial Narrow" w:hAnsi="Arial Narrow" w:hint="default"/>
      <w:b/>
      <w:bCs w:val="0"/>
      <w:sz w:val="22"/>
    </w:rPr>
  </w:style>
  <w:style w:type="character" w:customStyle="1" w:styleId="Boxing-New">
    <w:name w:val="Boxing - New"/>
    <w:basedOn w:val="DefaultParagraphFont"/>
    <w:rsid w:val="007F08C0"/>
    <w:rPr>
      <w:rFonts w:ascii="Arial Narrow" w:hAnsi="Arial Narrow" w:hint="default"/>
      <w:strike w:val="0"/>
      <w:dstrike w:val="0"/>
      <w:sz w:val="16"/>
      <w:u w:val="none"/>
      <w:effect w:val="none"/>
      <w:bdr w:val="single" w:sz="4" w:space="0" w:color="auto" w:frame="1"/>
    </w:rPr>
  </w:style>
  <w:style w:type="character" w:customStyle="1" w:styleId="ilad">
    <w:name w:val="il_ad"/>
    <w:rsid w:val="007F08C0"/>
  </w:style>
  <w:style w:type="character" w:customStyle="1" w:styleId="CardUnderlined">
    <w:name w:val="Card Underlined"/>
    <w:basedOn w:val="DefaultParagraphFont"/>
    <w:rsid w:val="007F08C0"/>
    <w:rPr>
      <w:rFonts w:ascii="Garamond" w:hAnsi="Garamond" w:hint="default"/>
      <w:sz w:val="22"/>
      <w:szCs w:val="24"/>
      <w:u w:val="single"/>
      <w:lang w:val="en-US" w:eastAsia="en-US" w:bidi="ar-SA"/>
    </w:rPr>
  </w:style>
  <w:style w:type="character" w:customStyle="1" w:styleId="pagetitle">
    <w:name w:val="pagetitle"/>
    <w:basedOn w:val="DefaultParagraphFont"/>
    <w:rsid w:val="007F08C0"/>
  </w:style>
  <w:style w:type="character" w:customStyle="1" w:styleId="StyleUnderlineCharChar9ptBold1">
    <w:name w:val="Style Underline Char Char + 9 pt Bold1"/>
    <w:rsid w:val="007F08C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F08C0"/>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7F08C0"/>
    <w:rPr>
      <w:b/>
      <w:bCs/>
      <w:sz w:val="20"/>
      <w:u w:val="single"/>
    </w:rPr>
  </w:style>
  <w:style w:type="character" w:customStyle="1" w:styleId="StyleUnderlineChar1Bold">
    <w:name w:val="Style Underline Char1 + Bold"/>
    <w:rsid w:val="007F08C0"/>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7F08C0"/>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7F08C0"/>
    <w:rPr>
      <w:color w:val="000000"/>
      <w:sz w:val="20"/>
      <w:u w:val="single"/>
    </w:rPr>
  </w:style>
  <w:style w:type="character" w:customStyle="1" w:styleId="Style11ptBlack">
    <w:name w:val="Style 11 pt Black"/>
    <w:basedOn w:val="DefaultParagraphFont"/>
    <w:rsid w:val="007F08C0"/>
    <w:rPr>
      <w:color w:val="000000"/>
      <w:sz w:val="20"/>
    </w:rPr>
  </w:style>
  <w:style w:type="character" w:customStyle="1" w:styleId="StyleUnderlineCharTimesBold">
    <w:name w:val="Style Underline Char + Times Bold"/>
    <w:basedOn w:val="DefaultParagraphFont"/>
    <w:rsid w:val="007F08C0"/>
    <w:rPr>
      <w:rFonts w:ascii="Times" w:hAnsi="Times" w:cs="Times" w:hint="default"/>
      <w:b w:val="0"/>
      <w:bCs/>
      <w:sz w:val="20"/>
      <w:u w:val="single"/>
    </w:rPr>
  </w:style>
  <w:style w:type="character" w:customStyle="1" w:styleId="blubigktbiz">
    <w:name w:val="blubigktbiz"/>
    <w:rsid w:val="007F08C0"/>
  </w:style>
  <w:style w:type="character" w:customStyle="1" w:styleId="Style4CharChar">
    <w:name w:val="Style4 Char Char"/>
    <w:basedOn w:val="DefaultParagraphFont"/>
    <w:rsid w:val="007F08C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F08C0"/>
    <w:rPr>
      <w:rFonts w:ascii="Arial" w:hAnsi="Arial" w:cs="Arial" w:hint="default"/>
      <w:b/>
      <w:bCs/>
      <w:i/>
      <w:iCs/>
      <w:sz w:val="24"/>
    </w:rPr>
  </w:style>
  <w:style w:type="character" w:customStyle="1" w:styleId="super">
    <w:name w:val="super"/>
    <w:rsid w:val="007F08C0"/>
  </w:style>
  <w:style w:type="character" w:customStyle="1" w:styleId="text30">
    <w:name w:val="text30"/>
    <w:rsid w:val="007F08C0"/>
  </w:style>
  <w:style w:type="character" w:customStyle="1" w:styleId="uppercase">
    <w:name w:val="uppercase"/>
    <w:rsid w:val="007F08C0"/>
  </w:style>
  <w:style w:type="character" w:customStyle="1" w:styleId="bodytext0">
    <w:name w:val="bodytext"/>
    <w:rsid w:val="007F08C0"/>
  </w:style>
  <w:style w:type="character" w:customStyle="1" w:styleId="entry-title">
    <w:name w:val="entry-title"/>
    <w:rsid w:val="007F08C0"/>
  </w:style>
  <w:style w:type="character" w:customStyle="1" w:styleId="Style6pt">
    <w:name w:val="Style 6 pt"/>
    <w:basedOn w:val="DefaultParagraphFont"/>
    <w:qFormat/>
    <w:rsid w:val="007F08C0"/>
    <w:rPr>
      <w:sz w:val="12"/>
    </w:rPr>
  </w:style>
  <w:style w:type="character" w:customStyle="1" w:styleId="CiteCharCharCharCharCharChar">
    <w:name w:val="Cite Char Char Char Char Char Char"/>
    <w:basedOn w:val="DefaultParagraphFont"/>
    <w:rsid w:val="007F08C0"/>
    <w:rPr>
      <w:b/>
      <w:bCs w:val="0"/>
      <w:noProof w:val="0"/>
      <w:sz w:val="22"/>
      <w:szCs w:val="24"/>
      <w:u w:val="single"/>
      <w:lang w:val="en-US" w:eastAsia="en-US" w:bidi="ar-SA"/>
    </w:rPr>
  </w:style>
  <w:style w:type="character" w:customStyle="1" w:styleId="mainbody1">
    <w:name w:val="mainbody1"/>
    <w:basedOn w:val="DefaultParagraphFont"/>
    <w:rsid w:val="007F08C0"/>
    <w:rPr>
      <w:rFonts w:ascii="Verdana" w:hAnsi="Verdana" w:hint="default"/>
      <w:color w:val="000000"/>
      <w:sz w:val="22"/>
      <w:szCs w:val="22"/>
    </w:rPr>
  </w:style>
  <w:style w:type="character" w:customStyle="1" w:styleId="ssl4">
    <w:name w:val="ss_l4"/>
    <w:basedOn w:val="DefaultParagraphFont"/>
    <w:rsid w:val="007F08C0"/>
  </w:style>
  <w:style w:type="character" w:customStyle="1" w:styleId="cit-first-element">
    <w:name w:val="cit-first-element"/>
    <w:basedOn w:val="DefaultParagraphFont"/>
    <w:rsid w:val="007F08C0"/>
  </w:style>
  <w:style w:type="character" w:customStyle="1" w:styleId="title1">
    <w:name w:val="title1"/>
    <w:basedOn w:val="DefaultParagraphFont"/>
    <w:rsid w:val="007F08C0"/>
  </w:style>
  <w:style w:type="character" w:customStyle="1" w:styleId="StyleThickunderline1">
    <w:name w:val="Style Thick underline1"/>
    <w:basedOn w:val="DefaultParagraphFont"/>
    <w:rsid w:val="007F08C0"/>
    <w:rPr>
      <w:u w:val="single"/>
    </w:rPr>
  </w:style>
  <w:style w:type="character" w:customStyle="1" w:styleId="UnderlineBold0">
    <w:name w:val="Underline Bold"/>
    <w:uiPriority w:val="6"/>
    <w:qFormat/>
    <w:rsid w:val="007F08C0"/>
    <w:rPr>
      <w:b/>
      <w:bCs w:val="0"/>
      <w:sz w:val="20"/>
      <w:u w:val="single"/>
    </w:rPr>
  </w:style>
  <w:style w:type="character" w:customStyle="1" w:styleId="UnderlineChar0">
    <w:name w:val="UnderlineChar"/>
    <w:rsid w:val="007F08C0"/>
    <w:rPr>
      <w:sz w:val="24"/>
      <w:u w:val="single"/>
    </w:rPr>
  </w:style>
  <w:style w:type="character" w:customStyle="1" w:styleId="foreground">
    <w:name w:val="foreground"/>
    <w:basedOn w:val="DefaultParagraphFont"/>
    <w:rsid w:val="007F08C0"/>
  </w:style>
  <w:style w:type="character" w:customStyle="1" w:styleId="postby">
    <w:name w:val="post_by"/>
    <w:basedOn w:val="DefaultParagraphFont"/>
    <w:rsid w:val="007F08C0"/>
  </w:style>
  <w:style w:type="character" w:customStyle="1" w:styleId="Style11ptBorderSinglesolidlineAuto05ptLinewidth">
    <w:name w:val="Style 11 pt Border: : (Single solid line Auto  0.5 pt Line width)"/>
    <w:rsid w:val="007F08C0"/>
    <w:rPr>
      <w:sz w:val="20"/>
      <w:bdr w:val="single" w:sz="4" w:space="0" w:color="auto" w:frame="1"/>
    </w:rPr>
  </w:style>
  <w:style w:type="character" w:customStyle="1" w:styleId="StyleUnderlineChar9ptBorderSinglesolidlineAuto0">
    <w:name w:val="Style Underline Char + 9 pt Border: : (Single solid line Auto  0..."/>
    <w:rsid w:val="007F08C0"/>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F08C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F08C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F08C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F08C0"/>
    <w:rPr>
      <w:sz w:val="20"/>
      <w:szCs w:val="24"/>
      <w:u w:val="single"/>
      <w:bdr w:val="single" w:sz="4" w:space="0" w:color="auto" w:frame="1"/>
      <w:lang w:val="en-US" w:eastAsia="en-US" w:bidi="ar-SA"/>
    </w:rPr>
  </w:style>
  <w:style w:type="character" w:customStyle="1" w:styleId="StyleLatinGaramondUnderline">
    <w:name w:val="Style (Latin) Garamond Underline"/>
    <w:rsid w:val="007F08C0"/>
    <w:rPr>
      <w:rFonts w:ascii="Times New Roman" w:hAnsi="Times New Roman" w:cs="Times New Roman" w:hint="default"/>
      <w:sz w:val="20"/>
      <w:u w:val="single"/>
    </w:rPr>
  </w:style>
  <w:style w:type="character" w:customStyle="1" w:styleId="StyleLatinGaramond">
    <w:name w:val="Style (Latin) Garamond"/>
    <w:rsid w:val="007F08C0"/>
    <w:rPr>
      <w:rFonts w:ascii="Times New Roman" w:hAnsi="Times New Roman" w:cs="Times New Roman" w:hint="default"/>
      <w:sz w:val="20"/>
    </w:rPr>
  </w:style>
  <w:style w:type="character" w:customStyle="1" w:styleId="styletimesnewroman12ptbold0">
    <w:name w:val="styletimesnewroman12ptbold"/>
    <w:basedOn w:val="DefaultParagraphFont"/>
    <w:rsid w:val="007F08C0"/>
  </w:style>
  <w:style w:type="character" w:customStyle="1" w:styleId="CharCharCharCharChar">
    <w:name w:val="Char Char Char Char Char"/>
    <w:aliases w:val="Char Char Char Char,Char Char Char Char Char Char Char1,Heading 2 Char1 Char Char Char Char Char Char"/>
    <w:basedOn w:val="DefaultParagraphFont"/>
    <w:rsid w:val="007F08C0"/>
    <w:rPr>
      <w:rFonts w:ascii="Arial" w:hAnsi="Arial" w:cs="Arial" w:hint="default"/>
      <w:b/>
      <w:bCs/>
      <w:iCs/>
      <w:sz w:val="24"/>
      <w:szCs w:val="28"/>
      <w:lang w:val="en-US" w:eastAsia="en-US" w:bidi="ar-SA"/>
    </w:rPr>
  </w:style>
  <w:style w:type="character" w:customStyle="1" w:styleId="mainheading">
    <w:name w:val="mainheading"/>
    <w:basedOn w:val="DefaultParagraphFont"/>
    <w:rsid w:val="007F08C0"/>
  </w:style>
  <w:style w:type="character" w:customStyle="1" w:styleId="StyleUnderlineChar9ptChar">
    <w:name w:val="Style Underline Char + 9 pt Char"/>
    <w:basedOn w:val="UnderlineCharChar"/>
    <w:rsid w:val="007F08C0"/>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7F08C0"/>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7F08C0"/>
    <w:rPr>
      <w:rFonts w:ascii="Times New Roman" w:hAnsi="Times New Roman" w:cs="Times New Roman" w:hint="default"/>
      <w:b/>
      <w:bCs w:val="0"/>
      <w:sz w:val="20"/>
    </w:rPr>
  </w:style>
  <w:style w:type="character" w:customStyle="1" w:styleId="stylestylebold12pt">
    <w:name w:val="stylestylebold12pt"/>
    <w:basedOn w:val="DefaultParagraphFont"/>
    <w:rsid w:val="007F08C0"/>
  </w:style>
  <w:style w:type="character" w:customStyle="1" w:styleId="styleboldunderline">
    <w:name w:val="styleboldunderline"/>
    <w:basedOn w:val="DefaultParagraphFont"/>
    <w:rsid w:val="007F08C0"/>
  </w:style>
  <w:style w:type="character" w:customStyle="1" w:styleId="box">
    <w:name w:val="box"/>
    <w:basedOn w:val="DefaultParagraphFont"/>
    <w:rsid w:val="007F08C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F08C0"/>
    <w:rPr>
      <w:rFonts w:ascii="Arial Narrow" w:hAnsi="Arial Narrow" w:cs="Arial Narrow" w:hint="default"/>
      <w:sz w:val="18"/>
      <w:szCs w:val="18"/>
    </w:rPr>
  </w:style>
  <w:style w:type="character" w:customStyle="1" w:styleId="FontStyle14">
    <w:name w:val="Font Style14"/>
    <w:basedOn w:val="DefaultParagraphFont"/>
    <w:uiPriority w:val="99"/>
    <w:rsid w:val="007F08C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F08C0"/>
    <w:rPr>
      <w:rFonts w:ascii="Arial Narrow" w:hAnsi="Arial Narrow" w:cs="Arial Narrow" w:hint="default"/>
      <w:b/>
      <w:bCs/>
      <w:sz w:val="10"/>
      <w:szCs w:val="10"/>
    </w:rPr>
  </w:style>
  <w:style w:type="character" w:customStyle="1" w:styleId="CardTagandCiteChar">
    <w:name w:val="Card Tag and Cite Char"/>
    <w:basedOn w:val="DefaultParagraphFont"/>
    <w:rsid w:val="007F08C0"/>
    <w:rPr>
      <w:rFonts w:ascii="Arial Narrow" w:hAnsi="Arial Narrow" w:hint="default"/>
      <w:b/>
      <w:bCs w:val="0"/>
      <w:noProof w:val="0"/>
      <w:sz w:val="26"/>
      <w:szCs w:val="24"/>
      <w:lang w:val="en-US" w:eastAsia="en-US" w:bidi="ar-SA"/>
    </w:rPr>
  </w:style>
  <w:style w:type="character" w:customStyle="1" w:styleId="SmallText0">
    <w:name w:val="SmallText"/>
    <w:rsid w:val="007F08C0"/>
    <w:rPr>
      <w:color w:val="000000"/>
    </w:rPr>
  </w:style>
  <w:style w:type="character" w:customStyle="1" w:styleId="CitesChar1">
    <w:name w:val="Cites Char1"/>
    <w:basedOn w:val="DefaultParagraphFont"/>
    <w:rsid w:val="007F08C0"/>
    <w:rPr>
      <w:b/>
      <w:bCs w:val="0"/>
      <w:szCs w:val="24"/>
      <w:u w:val="single"/>
      <w:lang w:val="en-US" w:eastAsia="en-US" w:bidi="ar-SA"/>
    </w:rPr>
  </w:style>
  <w:style w:type="character" w:customStyle="1" w:styleId="CardUnderlinedChar">
    <w:name w:val="Card Underlined Char"/>
    <w:basedOn w:val="DefaultParagraphFont"/>
    <w:rsid w:val="007F08C0"/>
    <w:rPr>
      <w:rFonts w:ascii="Arial Narrow" w:hAnsi="Arial Narrow" w:hint="default"/>
      <w:sz w:val="22"/>
      <w:szCs w:val="24"/>
      <w:u w:val="single"/>
      <w:lang w:val="en-US" w:eastAsia="en-US" w:bidi="ar-SA"/>
    </w:rPr>
  </w:style>
  <w:style w:type="character" w:customStyle="1" w:styleId="underline3">
    <w:name w:val="underline3"/>
    <w:basedOn w:val="underline20"/>
    <w:rsid w:val="007F08C0"/>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7F08C0"/>
  </w:style>
  <w:style w:type="character" w:customStyle="1" w:styleId="itxtrst">
    <w:name w:val="itxtrst"/>
    <w:rsid w:val="007F08C0"/>
  </w:style>
  <w:style w:type="character" w:customStyle="1" w:styleId="A-Underlining">
    <w:name w:val="A-Underlining"/>
    <w:basedOn w:val="DefaultParagraphFont"/>
    <w:rsid w:val="007F08C0"/>
    <w:rPr>
      <w:rFonts w:ascii="Garamond" w:hAnsi="Garamond" w:hint="default"/>
      <w:color w:val="auto"/>
      <w:sz w:val="24"/>
      <w:u w:val="single"/>
    </w:rPr>
  </w:style>
  <w:style w:type="character" w:customStyle="1" w:styleId="StyleUnderlineBold0">
    <w:name w:val="Style Underline + Bold"/>
    <w:rsid w:val="007F08C0"/>
    <w:rPr>
      <w:b/>
      <w:bCs/>
      <w:u w:val="single"/>
    </w:rPr>
  </w:style>
  <w:style w:type="character" w:customStyle="1" w:styleId="Underline-Highlighted">
    <w:name w:val="Underline-Highlighted"/>
    <w:uiPriority w:val="1"/>
    <w:qFormat/>
    <w:rsid w:val="007F08C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F08C0"/>
  </w:style>
  <w:style w:type="character" w:customStyle="1" w:styleId="newsmain">
    <w:name w:val="news_main"/>
    <w:basedOn w:val="DefaultParagraphFont"/>
    <w:rsid w:val="007F08C0"/>
  </w:style>
  <w:style w:type="character" w:customStyle="1" w:styleId="vitstoryheadline">
    <w:name w:val="vitstoryheadline"/>
    <w:rsid w:val="007F08C0"/>
  </w:style>
  <w:style w:type="character" w:customStyle="1" w:styleId="AuthorDate0">
    <w:name w:val="Author Date"/>
    <w:rsid w:val="007F08C0"/>
    <w:rPr>
      <w:b/>
      <w:bCs w:val="0"/>
      <w:sz w:val="24"/>
      <w:u w:val="thick"/>
    </w:rPr>
  </w:style>
  <w:style w:type="character" w:customStyle="1" w:styleId="red">
    <w:name w:val="red"/>
    <w:basedOn w:val="DefaultParagraphFont"/>
    <w:rsid w:val="007F08C0"/>
  </w:style>
  <w:style w:type="character" w:customStyle="1" w:styleId="at">
    <w:name w:val="at"/>
    <w:rsid w:val="007F08C0"/>
  </w:style>
  <w:style w:type="character" w:customStyle="1" w:styleId="org">
    <w:name w:val="org"/>
    <w:rsid w:val="007F08C0"/>
  </w:style>
  <w:style w:type="character" w:customStyle="1" w:styleId="pnumber">
    <w:name w:val="pnumber"/>
    <w:rsid w:val="007F08C0"/>
  </w:style>
  <w:style w:type="character" w:customStyle="1" w:styleId="ital">
    <w:name w:val="ital"/>
    <w:rsid w:val="007F08C0"/>
  </w:style>
  <w:style w:type="character" w:customStyle="1" w:styleId="orgdiv">
    <w:name w:val="orgdiv"/>
    <w:rsid w:val="007F08C0"/>
  </w:style>
  <w:style w:type="character" w:customStyle="1" w:styleId="orgname">
    <w:name w:val="orgname"/>
    <w:rsid w:val="007F08C0"/>
  </w:style>
  <w:style w:type="character" w:customStyle="1" w:styleId="city">
    <w:name w:val="city"/>
    <w:rsid w:val="007F08C0"/>
  </w:style>
  <w:style w:type="character" w:customStyle="1" w:styleId="state">
    <w:name w:val="state"/>
    <w:rsid w:val="007F08C0"/>
  </w:style>
  <w:style w:type="character" w:customStyle="1" w:styleId="country">
    <w:name w:val="country"/>
    <w:rsid w:val="007F08C0"/>
  </w:style>
  <w:style w:type="character" w:customStyle="1" w:styleId="articletitle">
    <w:name w:val="articletitle"/>
    <w:rsid w:val="007F08C0"/>
    <w:rPr>
      <w:rFonts w:ascii="Times New Roman" w:hAnsi="Times New Roman" w:cs="Times New Roman" w:hint="default"/>
    </w:rPr>
  </w:style>
  <w:style w:type="character" w:customStyle="1" w:styleId="6pointChar">
    <w:name w:val="6 point Char"/>
    <w:rsid w:val="007F08C0"/>
    <w:rPr>
      <w:rFonts w:ascii="Times New Roman" w:hAnsi="Times New Roman" w:cs="Times New Roman" w:hint="default"/>
      <w:sz w:val="12"/>
      <w:lang w:val="en-US" w:eastAsia="en-US"/>
    </w:rPr>
  </w:style>
  <w:style w:type="character" w:customStyle="1" w:styleId="StyleThickunderline">
    <w:name w:val="Style Thick underline"/>
    <w:qFormat/>
    <w:rsid w:val="007F08C0"/>
    <w:rPr>
      <w:u w:val="thick"/>
    </w:rPr>
  </w:style>
  <w:style w:type="character" w:customStyle="1" w:styleId="Box0">
    <w:name w:val="Box!"/>
    <w:rsid w:val="007F08C0"/>
    <w:rPr>
      <w:rFonts w:ascii="Garamond" w:hAnsi="Garamond" w:hint="default"/>
      <w:sz w:val="24"/>
      <w:u w:val="single"/>
      <w:bdr w:val="single" w:sz="4" w:space="0" w:color="auto" w:frame="1"/>
    </w:rPr>
  </w:style>
  <w:style w:type="character" w:customStyle="1" w:styleId="citechar0">
    <w:name w:val="citechar"/>
    <w:basedOn w:val="DefaultParagraphFont"/>
    <w:rsid w:val="007F08C0"/>
  </w:style>
  <w:style w:type="character" w:customStyle="1" w:styleId="underlinechar2">
    <w:name w:val="underlinechar"/>
    <w:basedOn w:val="DefaultParagraphFont"/>
    <w:rsid w:val="007F08C0"/>
  </w:style>
  <w:style w:type="character" w:customStyle="1" w:styleId="CardUnderlineChar">
    <w:name w:val="Card Underline Char"/>
    <w:rsid w:val="007F08C0"/>
    <w:rPr>
      <w:szCs w:val="24"/>
      <w:u w:val="single"/>
      <w:lang w:val="en-US" w:eastAsia="en-US" w:bidi="ar-SA"/>
    </w:rPr>
  </w:style>
  <w:style w:type="character" w:customStyle="1" w:styleId="tagciteChar0">
    <w:name w:val="tag/cite Char"/>
    <w:basedOn w:val="DefaultParagraphFont"/>
    <w:rsid w:val="007F08C0"/>
    <w:rPr>
      <w:b/>
      <w:bCs w:val="0"/>
      <w:sz w:val="24"/>
      <w:lang w:val="en-US" w:eastAsia="en-US" w:bidi="ar-SA"/>
    </w:rPr>
  </w:style>
  <w:style w:type="character" w:customStyle="1" w:styleId="8pointChar">
    <w:name w:val="8 point Char"/>
    <w:basedOn w:val="DefaultParagraphFont"/>
    <w:rsid w:val="007F08C0"/>
    <w:rPr>
      <w:sz w:val="16"/>
      <w:lang w:val="en-US" w:eastAsia="en-US" w:bidi="ar-SA"/>
    </w:rPr>
  </w:style>
  <w:style w:type="character" w:customStyle="1" w:styleId="BoldText12pt">
    <w:name w:val="Bold Text 12 pt"/>
    <w:rsid w:val="007F08C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F08C0"/>
  </w:style>
  <w:style w:type="character" w:customStyle="1" w:styleId="tagCharChar">
    <w:name w:val="tag Char Char"/>
    <w:rsid w:val="007F08C0"/>
    <w:rPr>
      <w:b/>
      <w:bCs w:val="0"/>
      <w:sz w:val="24"/>
      <w:lang w:val="en-US" w:eastAsia="en-US" w:bidi="ar-SA"/>
    </w:rPr>
  </w:style>
  <w:style w:type="character" w:customStyle="1" w:styleId="Mention11">
    <w:name w:val="Mention11"/>
    <w:basedOn w:val="DefaultParagraphFont"/>
    <w:uiPriority w:val="99"/>
    <w:semiHidden/>
    <w:rsid w:val="007F08C0"/>
    <w:rPr>
      <w:color w:val="2B579A"/>
      <w:shd w:val="clear" w:color="auto" w:fill="E6E6E6"/>
    </w:rPr>
  </w:style>
  <w:style w:type="character" w:customStyle="1" w:styleId="Emph">
    <w:name w:val="Emph"/>
    <w:basedOn w:val="DefaultParagraphFont"/>
    <w:uiPriority w:val="1"/>
    <w:qFormat/>
    <w:rsid w:val="007F08C0"/>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7F08C0"/>
  </w:style>
  <w:style w:type="character" w:customStyle="1" w:styleId="Mention2">
    <w:name w:val="Mention2"/>
    <w:basedOn w:val="DefaultParagraphFont"/>
    <w:uiPriority w:val="99"/>
    <w:semiHidden/>
    <w:rsid w:val="007F08C0"/>
    <w:rPr>
      <w:color w:val="2B579A"/>
      <w:shd w:val="clear" w:color="auto" w:fill="E6E6E6"/>
    </w:rPr>
  </w:style>
  <w:style w:type="character" w:customStyle="1" w:styleId="m-8793234324905335251gmail-style13ptbold">
    <w:name w:val="m_-8793234324905335251gmail-style13ptbold"/>
    <w:basedOn w:val="DefaultParagraphFont"/>
    <w:rsid w:val="007F08C0"/>
  </w:style>
  <w:style w:type="character" w:customStyle="1" w:styleId="m3965771245576658108gmail-styleunderline">
    <w:name w:val="m_3965771245576658108gmail-styleunderline"/>
    <w:basedOn w:val="DefaultParagraphFont"/>
    <w:rsid w:val="007F08C0"/>
  </w:style>
  <w:style w:type="paragraph" w:styleId="EndnoteText">
    <w:name w:val="endnote text"/>
    <w:basedOn w:val="Normal"/>
    <w:link w:val="EndnoteTextChar"/>
    <w:semiHidden/>
    <w:unhideWhenUsed/>
    <w:rsid w:val="007F08C0"/>
    <w:pPr>
      <w:spacing w:line="256" w:lineRule="auto"/>
    </w:pPr>
    <w:rPr>
      <w:rFonts w:ascii="Georgia" w:eastAsia="Times New Roman" w:hAnsi="Georgia"/>
      <w:szCs w:val="20"/>
    </w:rPr>
  </w:style>
  <w:style w:type="character" w:customStyle="1" w:styleId="EndnoteTextChar1">
    <w:name w:val="Endnote Text Char1"/>
    <w:basedOn w:val="DefaultParagraphFont"/>
    <w:semiHidden/>
    <w:rsid w:val="007F08C0"/>
    <w:rPr>
      <w:sz w:val="20"/>
      <w:szCs w:val="20"/>
    </w:rPr>
  </w:style>
  <w:style w:type="paragraph" w:styleId="BodyTextFirstIndent">
    <w:name w:val="Body Text First Indent"/>
    <w:basedOn w:val="BodyText"/>
    <w:link w:val="BodyTextFirstIndentChar"/>
    <w:semiHidden/>
    <w:unhideWhenUsed/>
    <w:rsid w:val="007F08C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7F08C0"/>
  </w:style>
  <w:style w:type="character" w:customStyle="1" w:styleId="tagCharCharChar">
    <w:name w:val="tag Char Char Char"/>
    <w:locked/>
    <w:rsid w:val="007F08C0"/>
    <w:rPr>
      <w:rFonts w:ascii="Arial" w:eastAsia="Times New Roman" w:hAnsi="Arial" w:cs="Arial" w:hint="default"/>
      <w:b/>
      <w:bCs w:val="0"/>
      <w:sz w:val="24"/>
    </w:rPr>
  </w:style>
  <w:style w:type="character" w:customStyle="1" w:styleId="cardchar00">
    <w:name w:val="cardchar0"/>
    <w:basedOn w:val="DefaultParagraphFont"/>
    <w:rsid w:val="007F08C0"/>
  </w:style>
  <w:style w:type="character" w:customStyle="1" w:styleId="UnderlineNon-bold">
    <w:name w:val="Underline Non - bold"/>
    <w:rsid w:val="007F08C0"/>
    <w:rPr>
      <w:rFonts w:ascii="Times New Roman" w:hAnsi="Times New Roman" w:cs="Times New Roman" w:hint="default"/>
      <w:iCs/>
      <w:sz w:val="22"/>
      <w:u w:val="single"/>
    </w:rPr>
  </w:style>
  <w:style w:type="character" w:customStyle="1" w:styleId="Heading5Char2">
    <w:name w:val="Heading 5 Char2"/>
    <w:rsid w:val="007F08C0"/>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7F08C0"/>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F08C0"/>
    <w:rPr>
      <w:rFonts w:ascii="Arial" w:hAnsi="Arial" w:cs="Arial"/>
      <w:vanish/>
      <w:sz w:val="16"/>
      <w:szCs w:val="16"/>
    </w:rPr>
  </w:style>
  <w:style w:type="character" w:customStyle="1" w:styleId="z-TopofFormChar1">
    <w:name w:val="z-Top of Form Char1"/>
    <w:basedOn w:val="DefaultParagraphFont"/>
    <w:uiPriority w:val="99"/>
    <w:rsid w:val="007F08C0"/>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7F08C0"/>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08C0"/>
    <w:rPr>
      <w:rFonts w:ascii="Arial" w:hAnsi="Arial" w:cs="Arial"/>
      <w:vanish/>
      <w:sz w:val="16"/>
      <w:szCs w:val="16"/>
    </w:rPr>
  </w:style>
  <w:style w:type="character" w:customStyle="1" w:styleId="z-BottomofFormChar1">
    <w:name w:val="z-Bottom of Form Char1"/>
    <w:basedOn w:val="DefaultParagraphFont"/>
    <w:uiPriority w:val="99"/>
    <w:rsid w:val="007F08C0"/>
    <w:rPr>
      <w:rFonts w:ascii="Arial" w:hAnsi="Arial" w:cs="Arial" w:hint="default"/>
      <w:vanish/>
      <w:webHidden w:val="0"/>
      <w:sz w:val="16"/>
      <w:szCs w:val="16"/>
      <w:specVanish w:val="0"/>
    </w:rPr>
  </w:style>
  <w:style w:type="character" w:customStyle="1" w:styleId="Style2CharChar">
    <w:name w:val="Style2 Char Char"/>
    <w:rsid w:val="007F08C0"/>
    <w:rPr>
      <w:u w:val="thick"/>
      <w:lang w:val="en-US" w:eastAsia="en-US" w:bidi="ar-SA"/>
    </w:rPr>
  </w:style>
  <w:style w:type="character" w:customStyle="1" w:styleId="authordate1">
    <w:name w:val="authordate"/>
    <w:rsid w:val="007F08C0"/>
  </w:style>
  <w:style w:type="character" w:customStyle="1" w:styleId="underline0">
    <w:name w:val="%underline"/>
    <w:rsid w:val="007F08C0"/>
    <w:rPr>
      <w:rFonts w:ascii="Times New Roman" w:hAnsi="Times New Roman" w:cs="Times New Roman" w:hint="default"/>
      <w:strike w:val="0"/>
      <w:dstrike w:val="0"/>
      <w:sz w:val="16"/>
      <w:u w:val="none"/>
      <w:effect w:val="none"/>
    </w:rPr>
  </w:style>
  <w:style w:type="character" w:customStyle="1" w:styleId="AUNDERLINE0">
    <w:name w:val="AUNDERLINE"/>
    <w:qFormat/>
    <w:rsid w:val="007F08C0"/>
    <w:rPr>
      <w:rFonts w:ascii="Times New Roman" w:hAnsi="Times New Roman" w:cs="Times New Roman" w:hint="default"/>
      <w:sz w:val="20"/>
      <w:u w:val="single"/>
    </w:rPr>
  </w:style>
  <w:style w:type="character" w:customStyle="1" w:styleId="UnderlinedCharChar">
    <w:name w:val="Underlined Char Char"/>
    <w:rsid w:val="007F08C0"/>
    <w:rPr>
      <w:rFonts w:ascii="Garamond" w:hAnsi="Garamond" w:hint="default"/>
      <w:szCs w:val="28"/>
      <w:u w:val="single"/>
      <w:lang w:val="en-US" w:eastAsia="en-US" w:bidi="ar-SA"/>
    </w:rPr>
  </w:style>
  <w:style w:type="character" w:customStyle="1" w:styleId="slug-doi">
    <w:name w:val="slug-doi"/>
    <w:basedOn w:val="DefaultParagraphFont"/>
    <w:rsid w:val="007F08C0"/>
  </w:style>
  <w:style w:type="character" w:customStyle="1" w:styleId="af">
    <w:name w:val="af"/>
    <w:basedOn w:val="DefaultParagraphFont"/>
    <w:rsid w:val="007F08C0"/>
  </w:style>
  <w:style w:type="character" w:customStyle="1" w:styleId="ab">
    <w:name w:val="ab"/>
    <w:basedOn w:val="DefaultParagraphFont"/>
    <w:rsid w:val="007F08C0"/>
  </w:style>
  <w:style w:type="character" w:customStyle="1" w:styleId="em">
    <w:name w:val="em"/>
    <w:basedOn w:val="DefaultParagraphFont"/>
    <w:rsid w:val="007F08C0"/>
  </w:style>
  <w:style w:type="character" w:customStyle="1" w:styleId="au">
    <w:name w:val="au"/>
    <w:basedOn w:val="DefaultParagraphFont"/>
    <w:rsid w:val="007F08C0"/>
  </w:style>
  <w:style w:type="character" w:customStyle="1" w:styleId="ti">
    <w:name w:val="ti"/>
    <w:basedOn w:val="DefaultParagraphFont"/>
    <w:rsid w:val="007F08C0"/>
  </w:style>
  <w:style w:type="character" w:customStyle="1" w:styleId="subheadblue">
    <w:name w:val="subhead_blue"/>
    <w:basedOn w:val="DefaultParagraphFont"/>
    <w:rsid w:val="007F08C0"/>
  </w:style>
  <w:style w:type="character" w:customStyle="1" w:styleId="affiliation">
    <w:name w:val="affiliation"/>
    <w:basedOn w:val="DefaultParagraphFont"/>
    <w:rsid w:val="007F08C0"/>
  </w:style>
  <w:style w:type="character" w:customStyle="1" w:styleId="slug-doi-wrapper">
    <w:name w:val="slug-doi-wrapper"/>
    <w:basedOn w:val="DefaultParagraphFont"/>
    <w:rsid w:val="007F08C0"/>
  </w:style>
  <w:style w:type="character" w:customStyle="1" w:styleId="slug-metadata-noteahead-of-print">
    <w:name w:val="slug-metadata-note ahead-of-print"/>
    <w:basedOn w:val="DefaultParagraphFont"/>
    <w:rsid w:val="007F08C0"/>
  </w:style>
  <w:style w:type="character" w:customStyle="1" w:styleId="slug-ahead-of-print-date">
    <w:name w:val="slug-ahead-of-print-date"/>
    <w:basedOn w:val="DefaultParagraphFont"/>
    <w:rsid w:val="007F08C0"/>
  </w:style>
  <w:style w:type="character" w:customStyle="1" w:styleId="medium-bold">
    <w:name w:val="medium-bold"/>
    <w:basedOn w:val="DefaultParagraphFont"/>
    <w:rsid w:val="007F08C0"/>
  </w:style>
  <w:style w:type="character" w:customStyle="1" w:styleId="updated-short-citation">
    <w:name w:val="updated-short-citation"/>
    <w:basedOn w:val="DefaultParagraphFont"/>
    <w:rsid w:val="007F08C0"/>
  </w:style>
  <w:style w:type="character" w:customStyle="1" w:styleId="goohl0">
    <w:name w:val="goohl0"/>
    <w:basedOn w:val="DefaultParagraphFont"/>
    <w:rsid w:val="007F08C0"/>
  </w:style>
  <w:style w:type="character" w:customStyle="1" w:styleId="CharChar6">
    <w:name w:val="Char Char6"/>
    <w:rsid w:val="007F08C0"/>
    <w:rPr>
      <w:rFonts w:ascii="Arial" w:hAnsi="Arial" w:cs="Arial" w:hint="default"/>
      <w:bCs/>
      <w:sz w:val="16"/>
      <w:szCs w:val="26"/>
      <w:lang w:val="en-US" w:eastAsia="en-US" w:bidi="ar-SA"/>
    </w:rPr>
  </w:style>
  <w:style w:type="character" w:customStyle="1" w:styleId="TagCharChar1">
    <w:name w:val="Tag Char Char1"/>
    <w:rsid w:val="007F08C0"/>
    <w:rPr>
      <w:b/>
      <w:bCs w:val="0"/>
      <w:sz w:val="24"/>
      <w:szCs w:val="24"/>
      <w:lang w:val="en-US" w:eastAsia="en-US" w:bidi="ar-SA"/>
    </w:rPr>
  </w:style>
  <w:style w:type="character" w:customStyle="1" w:styleId="12TimesNewRoman">
    <w:name w:val="12 Times New Roman"/>
    <w:rsid w:val="007F08C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F08C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F08C0"/>
    <w:rPr>
      <w:rFonts w:ascii="Times New Roman" w:hAnsi="Times New Roman" w:cs="Times New Roman" w:hint="default"/>
      <w:strike w:val="0"/>
      <w:dstrike w:val="0"/>
      <w:sz w:val="14"/>
      <w:u w:val="none"/>
      <w:effect w:val="none"/>
    </w:rPr>
  </w:style>
  <w:style w:type="character" w:customStyle="1" w:styleId="F8-UnderlineBold">
    <w:name w:val="F8 - Underline/Bold"/>
    <w:rsid w:val="007F08C0"/>
    <w:rPr>
      <w:rFonts w:ascii="Times New Roman" w:hAnsi="Times New Roman" w:cs="Times New Roman" w:hint="default"/>
      <w:b/>
      <w:bCs w:val="0"/>
      <w:sz w:val="20"/>
      <w:u w:val="single"/>
    </w:rPr>
  </w:style>
  <w:style w:type="character" w:customStyle="1" w:styleId="F7-SmallFont">
    <w:name w:val="F7 - Small Font"/>
    <w:rsid w:val="007F08C0"/>
    <w:rPr>
      <w:rFonts w:ascii="Times New Roman" w:hAnsi="Times New Roman" w:cs="Times New Roman" w:hint="default"/>
      <w:sz w:val="14"/>
    </w:rPr>
  </w:style>
  <w:style w:type="character" w:customStyle="1" w:styleId="Brief-Bold">
    <w:name w:val="Brief - Bold"/>
    <w:rsid w:val="007F08C0"/>
    <w:rPr>
      <w:rFonts w:ascii="Times New Roman" w:hAnsi="Times New Roman" w:cs="Times New Roman" w:hint="default"/>
      <w:b/>
      <w:bCs w:val="0"/>
    </w:rPr>
  </w:style>
  <w:style w:type="character" w:customStyle="1" w:styleId="Card-Underline">
    <w:name w:val="Card - Underline"/>
    <w:rsid w:val="007F08C0"/>
    <w:rPr>
      <w:rFonts w:ascii="Times New Roman" w:hAnsi="Times New Roman" w:cs="Times New Roman" w:hint="default"/>
      <w:u w:val="single"/>
    </w:rPr>
  </w:style>
  <w:style w:type="character" w:customStyle="1" w:styleId="beriefunderline">
    <w:name w:val="berief = underline"/>
    <w:rsid w:val="007F08C0"/>
    <w:rPr>
      <w:rFonts w:ascii="Times New Roman" w:eastAsia="Times New Roman" w:hAnsi="Times New Roman" w:cs="Times New Roman" w:hint="default"/>
      <w:sz w:val="20"/>
      <w:u w:val="single"/>
    </w:rPr>
  </w:style>
  <w:style w:type="character" w:customStyle="1" w:styleId="BoldText10pt">
    <w:name w:val="Bold Text 10 pt"/>
    <w:rsid w:val="007F08C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F08C0"/>
    <w:rPr>
      <w:i/>
      <w:iCs w:val="0"/>
    </w:rPr>
  </w:style>
  <w:style w:type="character" w:customStyle="1" w:styleId="eoeaheader">
    <w:name w:val="eoea_header"/>
    <w:basedOn w:val="DefaultParagraphFont"/>
    <w:rsid w:val="007F08C0"/>
  </w:style>
  <w:style w:type="character" w:customStyle="1" w:styleId="SC4208902">
    <w:name w:val="SC.4.208902"/>
    <w:rsid w:val="007F08C0"/>
    <w:rPr>
      <w:rFonts w:ascii="Century" w:hAnsi="Century" w:cs="Century" w:hint="default"/>
      <w:color w:val="000000"/>
      <w:sz w:val="22"/>
      <w:szCs w:val="22"/>
    </w:rPr>
  </w:style>
  <w:style w:type="character" w:customStyle="1" w:styleId="SC4208915">
    <w:name w:val="SC.4.208915"/>
    <w:rsid w:val="007F08C0"/>
    <w:rPr>
      <w:rFonts w:ascii="Century" w:hAnsi="Century" w:cs="Century" w:hint="default"/>
      <w:color w:val="000000"/>
      <w:sz w:val="13"/>
      <w:szCs w:val="13"/>
    </w:rPr>
  </w:style>
  <w:style w:type="character" w:customStyle="1" w:styleId="SC273764">
    <w:name w:val="SC.2.73764"/>
    <w:rsid w:val="007F08C0"/>
    <w:rPr>
      <w:rFonts w:ascii="Century" w:hAnsi="Century" w:cs="Century" w:hint="default"/>
      <w:color w:val="000000"/>
      <w:sz w:val="72"/>
      <w:szCs w:val="72"/>
    </w:rPr>
  </w:style>
  <w:style w:type="character" w:customStyle="1" w:styleId="SC273779">
    <w:name w:val="SC.2.73779"/>
    <w:rsid w:val="007F08C0"/>
    <w:rPr>
      <w:rFonts w:ascii="Century" w:hAnsi="Century" w:cs="Century" w:hint="default"/>
      <w:color w:val="000000"/>
      <w:sz w:val="40"/>
      <w:szCs w:val="40"/>
    </w:rPr>
  </w:style>
  <w:style w:type="character" w:customStyle="1" w:styleId="SC273763">
    <w:name w:val="SC.2.73763"/>
    <w:rsid w:val="007F08C0"/>
    <w:rPr>
      <w:rFonts w:ascii="Century" w:hAnsi="Century" w:cs="Century" w:hint="default"/>
      <w:b/>
      <w:bCs/>
      <w:color w:val="000000"/>
    </w:rPr>
  </w:style>
  <w:style w:type="character" w:customStyle="1" w:styleId="SC4208910">
    <w:name w:val="SC.4.208910"/>
    <w:rsid w:val="007F08C0"/>
    <w:rPr>
      <w:rFonts w:ascii="Century" w:hAnsi="Century" w:cs="Century" w:hint="default"/>
      <w:color w:val="000000"/>
      <w:sz w:val="28"/>
      <w:szCs w:val="28"/>
    </w:rPr>
  </w:style>
  <w:style w:type="character" w:customStyle="1" w:styleId="SC4208911">
    <w:name w:val="SC.4.208911"/>
    <w:rsid w:val="007F08C0"/>
    <w:rPr>
      <w:rFonts w:ascii="Century" w:hAnsi="Century" w:cs="Century" w:hint="default"/>
      <w:color w:val="000000"/>
    </w:rPr>
  </w:style>
  <w:style w:type="character" w:customStyle="1" w:styleId="articlesubtitle">
    <w:name w:val="article_sub_title"/>
    <w:basedOn w:val="DefaultParagraphFont"/>
    <w:rsid w:val="007F08C0"/>
  </w:style>
  <w:style w:type="character" w:customStyle="1" w:styleId="newsdate2">
    <w:name w:val="news_date2"/>
    <w:basedOn w:val="DefaultParagraphFont"/>
    <w:rsid w:val="007F08C0"/>
  </w:style>
  <w:style w:type="character" w:customStyle="1" w:styleId="readarticleheader">
    <w:name w:val="readarticleheader"/>
    <w:basedOn w:val="DefaultParagraphFont"/>
    <w:rsid w:val="007F08C0"/>
  </w:style>
  <w:style w:type="character" w:customStyle="1" w:styleId="UnderlineChar20">
    <w:name w:val="Underline Char2"/>
    <w:rsid w:val="007F08C0"/>
    <w:rPr>
      <w:rFonts w:ascii="Trebuchet MS" w:hAnsi="Trebuchet MS" w:hint="default"/>
      <w:u w:val="thick"/>
      <w:lang w:val="en-US" w:eastAsia="zh-CN" w:bidi="ar-SA"/>
    </w:rPr>
  </w:style>
  <w:style w:type="character" w:customStyle="1" w:styleId="BoldUnderliningChar">
    <w:name w:val="Bold Underlining Char"/>
    <w:rsid w:val="007F08C0"/>
    <w:rPr>
      <w:rFonts w:ascii="Arial Narrow" w:eastAsia="Times New Roman" w:hAnsi="Arial Narrow" w:hint="default"/>
      <w:b/>
      <w:bCs w:val="0"/>
      <w:szCs w:val="24"/>
      <w:u w:val="single"/>
      <w:lang w:val="en-GB" w:eastAsia="en-US" w:bidi="ar-SA"/>
    </w:rPr>
  </w:style>
  <w:style w:type="character" w:customStyle="1" w:styleId="medium-normal1">
    <w:name w:val="medium-normal1"/>
    <w:rsid w:val="007F08C0"/>
    <w:rPr>
      <w:rFonts w:ascii="Arial" w:hAnsi="Arial" w:cs="Arial" w:hint="default"/>
      <w:b w:val="0"/>
      <w:bCs w:val="0"/>
      <w:i w:val="0"/>
      <w:iCs w:val="0"/>
      <w:sz w:val="20"/>
      <w:szCs w:val="20"/>
    </w:rPr>
  </w:style>
  <w:style w:type="character" w:customStyle="1" w:styleId="UnderlinedCardChar0">
    <w:name w:val="Underlined Card Char"/>
    <w:rsid w:val="007F08C0"/>
    <w:rPr>
      <w:rFonts w:ascii="Palatino Linotype" w:hAnsi="Palatino Linotype" w:hint="default"/>
      <w:u w:val="single"/>
      <w:lang w:val="en-US" w:eastAsia="en-US" w:bidi="ar-SA"/>
    </w:rPr>
  </w:style>
  <w:style w:type="character" w:customStyle="1" w:styleId="char">
    <w:name w:val="char"/>
    <w:basedOn w:val="DefaultParagraphFont"/>
    <w:rsid w:val="007F08C0"/>
  </w:style>
  <w:style w:type="character" w:customStyle="1" w:styleId="UnderlineCharCharCharCharCharChar">
    <w:name w:val="Underline Char Char Char Char Char Char"/>
    <w:rsid w:val="007F08C0"/>
    <w:rPr>
      <w:rFonts w:ascii="Arial Narrow" w:hAnsi="Arial Narrow" w:hint="default"/>
      <w:szCs w:val="24"/>
      <w:u w:val="single"/>
      <w:lang w:val="en-US" w:eastAsia="en-US" w:bidi="ar-SA"/>
    </w:rPr>
  </w:style>
  <w:style w:type="character" w:customStyle="1" w:styleId="klink">
    <w:name w:val="klink"/>
    <w:basedOn w:val="DefaultParagraphFont"/>
    <w:rsid w:val="007F08C0"/>
  </w:style>
  <w:style w:type="character" w:customStyle="1" w:styleId="date10">
    <w:name w:val="date1"/>
    <w:basedOn w:val="DefaultParagraphFont"/>
    <w:rsid w:val="007F08C0"/>
  </w:style>
  <w:style w:type="character" w:customStyle="1" w:styleId="bolding1">
    <w:name w:val="bolding1"/>
    <w:rsid w:val="007F08C0"/>
    <w:rPr>
      <w:b/>
      <w:bCs/>
    </w:rPr>
  </w:style>
  <w:style w:type="character" w:customStyle="1" w:styleId="bookoptions1">
    <w:name w:val="book_options1"/>
    <w:rsid w:val="007F08C0"/>
    <w:rPr>
      <w:b/>
      <w:bCs/>
      <w:color w:val="333366"/>
    </w:rPr>
  </w:style>
  <w:style w:type="character" w:customStyle="1" w:styleId="descriptionblock">
    <w:name w:val="description block"/>
    <w:basedOn w:val="DefaultParagraphFont"/>
    <w:rsid w:val="007F08C0"/>
  </w:style>
  <w:style w:type="character" w:customStyle="1" w:styleId="detailsboxblock">
    <w:name w:val="detailsbox block"/>
    <w:basedOn w:val="DefaultParagraphFont"/>
    <w:rsid w:val="007F08C0"/>
  </w:style>
  <w:style w:type="character" w:customStyle="1" w:styleId="Char3">
    <w:name w:val="Char3"/>
    <w:rsid w:val="007F08C0"/>
    <w:rPr>
      <w:rFonts w:ascii="Arial" w:hAnsi="Arial" w:cs="Arial" w:hint="default"/>
      <w:bCs/>
      <w:u w:val="thick"/>
      <w:lang w:val="en-US" w:eastAsia="en-US" w:bidi="ar-SA"/>
    </w:rPr>
  </w:style>
  <w:style w:type="character" w:customStyle="1" w:styleId="texto11">
    <w:name w:val="texto11"/>
    <w:rsid w:val="007F08C0"/>
    <w:rPr>
      <w:rFonts w:ascii="Arial" w:hAnsi="Arial" w:cs="Arial" w:hint="default"/>
      <w:b w:val="0"/>
      <w:bCs w:val="0"/>
      <w:i w:val="0"/>
      <w:iCs w:val="0"/>
      <w:caps w:val="0"/>
      <w:color w:val="000000"/>
      <w:sz w:val="26"/>
      <w:szCs w:val="26"/>
    </w:rPr>
  </w:style>
  <w:style w:type="character" w:customStyle="1" w:styleId="CardTagChar">
    <w:name w:val="Card Tag Char"/>
    <w:rsid w:val="007F08C0"/>
    <w:rPr>
      <w:rFonts w:ascii="Arial Narrow" w:hAnsi="Arial Narrow" w:hint="default"/>
      <w:b/>
      <w:bCs w:val="0"/>
      <w:sz w:val="24"/>
      <w:szCs w:val="24"/>
      <w:lang w:val="en-US" w:eastAsia="en-US" w:bidi="ar-SA"/>
    </w:rPr>
  </w:style>
  <w:style w:type="character" w:customStyle="1" w:styleId="DebateCiteCharCharChar">
    <w:name w:val="Debate Cite Char Char Char"/>
    <w:rsid w:val="007F08C0"/>
    <w:rPr>
      <w:b/>
      <w:bCs w:val="0"/>
      <w:sz w:val="32"/>
      <w:szCs w:val="32"/>
      <w:lang w:val="en-US" w:eastAsia="en-US" w:bidi="ar-SA"/>
    </w:rPr>
  </w:style>
  <w:style w:type="character" w:customStyle="1" w:styleId="TagChar3">
    <w:name w:val="Tag Char3"/>
    <w:rsid w:val="007F08C0"/>
    <w:rPr>
      <w:rFonts w:ascii="Palatino Linotype" w:hAnsi="Palatino Linotype" w:hint="default"/>
      <w:b/>
      <w:bCs w:val="0"/>
      <w:sz w:val="24"/>
      <w:szCs w:val="24"/>
      <w:lang w:val="en-US" w:eastAsia="en-US" w:bidi="ar-SA"/>
    </w:rPr>
  </w:style>
  <w:style w:type="character" w:customStyle="1" w:styleId="Style10ptBold">
    <w:name w:val="Style 10 pt Bold"/>
    <w:rsid w:val="007F08C0"/>
    <w:rPr>
      <w:b/>
      <w:bCs/>
      <w:sz w:val="20"/>
    </w:rPr>
  </w:style>
  <w:style w:type="character" w:customStyle="1" w:styleId="text9">
    <w:name w:val="text9"/>
    <w:basedOn w:val="DefaultParagraphFont"/>
    <w:rsid w:val="007F08C0"/>
  </w:style>
  <w:style w:type="character" w:customStyle="1" w:styleId="text21">
    <w:name w:val="text21"/>
    <w:basedOn w:val="DefaultParagraphFont"/>
    <w:rsid w:val="007F08C0"/>
  </w:style>
  <w:style w:type="character" w:customStyle="1" w:styleId="text19">
    <w:name w:val="text19"/>
    <w:basedOn w:val="DefaultParagraphFont"/>
    <w:rsid w:val="007F08C0"/>
  </w:style>
  <w:style w:type="character" w:customStyle="1" w:styleId="term2">
    <w:name w:val="term2"/>
    <w:rsid w:val="007F08C0"/>
    <w:rPr>
      <w:b/>
      <w:bCs/>
    </w:rPr>
  </w:style>
  <w:style w:type="character" w:customStyle="1" w:styleId="pmterms12">
    <w:name w:val="pmterms12"/>
    <w:rsid w:val="007F08C0"/>
    <w:rPr>
      <w:b/>
      <w:bCs/>
      <w:i w:val="0"/>
      <w:iCs w:val="0"/>
      <w:color w:val="000000"/>
    </w:rPr>
  </w:style>
  <w:style w:type="character" w:customStyle="1" w:styleId="ToReadChar">
    <w:name w:val="To Read Char"/>
    <w:rsid w:val="007F08C0"/>
    <w:rPr>
      <w:rFonts w:ascii="Verdana" w:hAnsi="Verdana" w:hint="default"/>
      <w:b/>
      <w:bCs w:val="0"/>
      <w:szCs w:val="24"/>
      <w:u w:val="single"/>
      <w:lang w:val="en-US" w:eastAsia="en-US" w:bidi="ar-SA"/>
    </w:rPr>
  </w:style>
  <w:style w:type="character" w:customStyle="1" w:styleId="ToReadCharChar">
    <w:name w:val="To Read Char Char"/>
    <w:rsid w:val="007F08C0"/>
    <w:rPr>
      <w:rFonts w:ascii="Verdana" w:hAnsi="Verdana" w:hint="default"/>
      <w:b/>
      <w:bCs w:val="0"/>
      <w:szCs w:val="24"/>
      <w:u w:val="single"/>
      <w:lang w:val="en-US" w:eastAsia="en-US" w:bidi="ar-SA"/>
    </w:rPr>
  </w:style>
  <w:style w:type="character" w:customStyle="1" w:styleId="bio">
    <w:name w:val="bio"/>
    <w:basedOn w:val="DefaultParagraphFont"/>
    <w:rsid w:val="007F08C0"/>
  </w:style>
  <w:style w:type="character" w:customStyle="1" w:styleId="storytextstyle">
    <w:name w:val="storytextstyle"/>
    <w:basedOn w:val="DefaultParagraphFont"/>
    <w:rsid w:val="007F08C0"/>
  </w:style>
  <w:style w:type="character" w:customStyle="1" w:styleId="cardunderlinedCharChar">
    <w:name w:val="card underlined Char Char"/>
    <w:rsid w:val="007F08C0"/>
    <w:rPr>
      <w:rFonts w:ascii="Arial" w:hAnsi="Arial" w:cs="Arial" w:hint="default"/>
      <w:sz w:val="22"/>
      <w:szCs w:val="24"/>
      <w:u w:val="single"/>
      <w:lang w:val="en-US" w:eastAsia="en-US" w:bidi="ar-SA"/>
    </w:rPr>
  </w:style>
  <w:style w:type="character" w:customStyle="1" w:styleId="Style2Char0">
    <w:name w:val="Style2 Char"/>
    <w:rsid w:val="007F08C0"/>
    <w:rPr>
      <w:rFonts w:ascii="Book Antiqua" w:hAnsi="Book Antiqua" w:hint="default"/>
      <w:u w:val="thick"/>
      <w:lang w:val="en-US" w:eastAsia="en-US" w:bidi="ar-SA"/>
    </w:rPr>
  </w:style>
  <w:style w:type="character" w:customStyle="1" w:styleId="Style2Char1">
    <w:name w:val="Style2 Char1"/>
    <w:rsid w:val="007F08C0"/>
    <w:rPr>
      <w:rFonts w:ascii="Book Antiqua" w:hAnsi="Book Antiqua" w:hint="default"/>
      <w:szCs w:val="24"/>
      <w:u w:val="thick"/>
      <w:lang w:val="en-US" w:eastAsia="en-US" w:bidi="ar-SA"/>
    </w:rPr>
  </w:style>
  <w:style w:type="character" w:customStyle="1" w:styleId="articlehead21">
    <w:name w:val="articlehead21"/>
    <w:rsid w:val="007F08C0"/>
    <w:rPr>
      <w:rFonts w:ascii="Arial" w:hAnsi="Arial" w:cs="Arial" w:hint="default"/>
      <w:b/>
      <w:bCs/>
      <w:color w:val="660000"/>
      <w:sz w:val="20"/>
      <w:szCs w:val="20"/>
    </w:rPr>
  </w:style>
  <w:style w:type="character" w:customStyle="1" w:styleId="TagCiteChar1">
    <w:name w:val="Tag/Cite Char1"/>
    <w:rsid w:val="007F08C0"/>
    <w:rPr>
      <w:b/>
      <w:bCs w:val="0"/>
      <w:lang w:val="en-US" w:eastAsia="en-US" w:bidi="ar-SA"/>
    </w:rPr>
  </w:style>
  <w:style w:type="character" w:customStyle="1" w:styleId="goohl2">
    <w:name w:val="goohl2"/>
    <w:basedOn w:val="DefaultParagraphFont"/>
    <w:rsid w:val="007F08C0"/>
  </w:style>
  <w:style w:type="character" w:customStyle="1" w:styleId="CardCharChar0">
    <w:name w:val="Card Char Char"/>
    <w:rsid w:val="007F08C0"/>
    <w:rPr>
      <w:lang w:val="en-US" w:eastAsia="en-US" w:bidi="ar-SA"/>
    </w:rPr>
  </w:style>
  <w:style w:type="character" w:customStyle="1" w:styleId="BriefTitle1Char">
    <w:name w:val="Brief Title 1 Char"/>
    <w:rsid w:val="007F08C0"/>
    <w:rPr>
      <w:b/>
      <w:bCs w:val="0"/>
      <w:u w:val="single"/>
      <w:lang w:val="en-US" w:eastAsia="en-US" w:bidi="ar-SA"/>
    </w:rPr>
  </w:style>
  <w:style w:type="character" w:customStyle="1" w:styleId="TagCiteCharChar">
    <w:name w:val="Tag/Cite Char Char"/>
    <w:rsid w:val="007F08C0"/>
    <w:rPr>
      <w:b/>
      <w:bCs w:val="0"/>
      <w:lang w:val="en-US" w:eastAsia="en-US" w:bidi="ar-SA"/>
    </w:rPr>
  </w:style>
  <w:style w:type="character" w:customStyle="1" w:styleId="btx">
    <w:name w:val="btx"/>
    <w:basedOn w:val="DefaultParagraphFont"/>
    <w:rsid w:val="007F08C0"/>
  </w:style>
  <w:style w:type="character" w:customStyle="1" w:styleId="CardChar1">
    <w:name w:val="Card Char1"/>
    <w:rsid w:val="007F08C0"/>
    <w:rPr>
      <w:lang w:val="en-US" w:eastAsia="en-US" w:bidi="ar-SA"/>
    </w:rPr>
  </w:style>
  <w:style w:type="character" w:customStyle="1" w:styleId="prodgeneral1">
    <w:name w:val="prodgeneral1"/>
    <w:rsid w:val="007F08C0"/>
    <w:rPr>
      <w:rFonts w:ascii="Verdana" w:hAnsi="Verdana" w:hint="default"/>
      <w:b w:val="0"/>
      <w:bCs w:val="0"/>
      <w:caps w:val="0"/>
      <w:color w:val="000000"/>
      <w:spacing w:val="0"/>
      <w:sz w:val="16"/>
      <w:szCs w:val="16"/>
    </w:rPr>
  </w:style>
  <w:style w:type="character" w:customStyle="1" w:styleId="summary1">
    <w:name w:val="summary1"/>
    <w:rsid w:val="007F08C0"/>
    <w:rPr>
      <w:rFonts w:ascii="Arial" w:hAnsi="Arial" w:cs="Arial" w:hint="default"/>
      <w:sz w:val="18"/>
      <w:szCs w:val="18"/>
    </w:rPr>
  </w:style>
  <w:style w:type="character" w:customStyle="1" w:styleId="text3">
    <w:name w:val="text3"/>
    <w:basedOn w:val="DefaultParagraphFont"/>
    <w:rsid w:val="007F08C0"/>
  </w:style>
  <w:style w:type="character" w:customStyle="1" w:styleId="cardtextsmallChar">
    <w:name w:val="card text small Char"/>
    <w:rsid w:val="007F08C0"/>
    <w:rPr>
      <w:rFonts w:ascii="Arial Narrow" w:hAnsi="Arial Narrow" w:hint="default"/>
      <w:sz w:val="16"/>
      <w:szCs w:val="24"/>
      <w:lang w:val="en-US" w:eastAsia="en-US" w:bidi="ar-SA"/>
    </w:rPr>
  </w:style>
  <w:style w:type="character" w:customStyle="1" w:styleId="countrytitle1">
    <w:name w:val="countrytitle1"/>
    <w:rsid w:val="007F08C0"/>
    <w:rPr>
      <w:rFonts w:ascii="Verdana" w:hAnsi="Verdana" w:hint="default"/>
      <w:b/>
      <w:bCs/>
      <w:color w:val="293643"/>
      <w:sz w:val="24"/>
      <w:szCs w:val="24"/>
    </w:rPr>
  </w:style>
  <w:style w:type="character" w:customStyle="1" w:styleId="storyheader1">
    <w:name w:val="storyheader1"/>
    <w:rsid w:val="007F08C0"/>
    <w:rPr>
      <w:rFonts w:ascii="Verdana" w:hAnsi="Verdana" w:hint="default"/>
      <w:b/>
      <w:bCs/>
      <w:color w:val="000000"/>
      <w:sz w:val="21"/>
      <w:szCs w:val="21"/>
    </w:rPr>
  </w:style>
  <w:style w:type="character" w:customStyle="1" w:styleId="cardunderlinedChar0">
    <w:name w:val="card underlined Char"/>
    <w:rsid w:val="007F08C0"/>
    <w:rPr>
      <w:rFonts w:ascii="Arial" w:hAnsi="Arial" w:cs="Arial" w:hint="default"/>
      <w:sz w:val="22"/>
      <w:szCs w:val="24"/>
      <w:u w:val="single"/>
      <w:lang w:val="en-US" w:eastAsia="en-US" w:bidi="ar-SA"/>
    </w:rPr>
  </w:style>
  <w:style w:type="character" w:customStyle="1" w:styleId="article1">
    <w:name w:val="article1"/>
    <w:rsid w:val="007F08C0"/>
    <w:rPr>
      <w:rFonts w:ascii="Verdana" w:hAnsi="Verdana" w:hint="default"/>
      <w:color w:val="333333"/>
      <w:sz w:val="16"/>
      <w:szCs w:val="16"/>
    </w:rPr>
  </w:style>
  <w:style w:type="character" w:customStyle="1" w:styleId="story-posted-date1">
    <w:name w:val="story-posted-date1"/>
    <w:rsid w:val="007F08C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F08C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F08C0"/>
  </w:style>
  <w:style w:type="character" w:customStyle="1" w:styleId="textmedium">
    <w:name w:val="textmedium"/>
    <w:basedOn w:val="DefaultParagraphFont"/>
    <w:rsid w:val="007F08C0"/>
  </w:style>
  <w:style w:type="character" w:customStyle="1" w:styleId="citation10">
    <w:name w:val="citation1"/>
    <w:rsid w:val="007F08C0"/>
    <w:rPr>
      <w:rFonts w:ascii="Verdana" w:hAnsi="Verdana" w:hint="default"/>
      <w:sz w:val="17"/>
      <w:szCs w:val="17"/>
    </w:rPr>
  </w:style>
  <w:style w:type="character" w:customStyle="1" w:styleId="hithighlite">
    <w:name w:val="hithighlite"/>
    <w:basedOn w:val="DefaultParagraphFont"/>
    <w:rsid w:val="007F08C0"/>
  </w:style>
  <w:style w:type="character" w:customStyle="1" w:styleId="articlecontent">
    <w:name w:val="articlecontent"/>
    <w:basedOn w:val="DefaultParagraphFont"/>
    <w:rsid w:val="007F08C0"/>
  </w:style>
  <w:style w:type="character" w:customStyle="1" w:styleId="fource1">
    <w:name w:val="fource1"/>
    <w:rsid w:val="007F08C0"/>
    <w:rPr>
      <w:sz w:val="34"/>
      <w:szCs w:val="34"/>
    </w:rPr>
  </w:style>
  <w:style w:type="character" w:customStyle="1" w:styleId="LanguageStrikeChar">
    <w:name w:val="Language Strike Char"/>
    <w:rsid w:val="007F08C0"/>
    <w:rPr>
      <w:rFonts w:ascii="Arial Narrow" w:hAnsi="Arial Narrow" w:hint="default"/>
      <w:strike/>
      <w:szCs w:val="24"/>
      <w:lang w:val="en-US" w:eastAsia="en-US" w:bidi="ar-SA"/>
    </w:rPr>
  </w:style>
  <w:style w:type="character" w:customStyle="1" w:styleId="normal11">
    <w:name w:val="normal1"/>
    <w:basedOn w:val="DefaultParagraphFont"/>
    <w:rsid w:val="007F08C0"/>
  </w:style>
  <w:style w:type="character" w:customStyle="1" w:styleId="ds">
    <w:name w:val="ds"/>
    <w:basedOn w:val="DefaultParagraphFont"/>
    <w:rsid w:val="007F08C0"/>
  </w:style>
  <w:style w:type="character" w:customStyle="1" w:styleId="UnderliningChar1">
    <w:name w:val="Underlining Char1"/>
    <w:rsid w:val="007F08C0"/>
    <w:rPr>
      <w:rFonts w:ascii="Arial Narrow" w:hAnsi="Arial Narrow" w:hint="default"/>
      <w:szCs w:val="24"/>
      <w:u w:val="single"/>
      <w:lang w:val="en-US" w:eastAsia="en-US" w:bidi="ar-SA"/>
    </w:rPr>
  </w:style>
  <w:style w:type="character" w:customStyle="1" w:styleId="UnderliningChar2">
    <w:name w:val="Underlining Char2"/>
    <w:rsid w:val="007F08C0"/>
    <w:rPr>
      <w:rFonts w:ascii="Arial Narrow" w:hAnsi="Arial Narrow" w:hint="default"/>
      <w:szCs w:val="24"/>
      <w:u w:val="single"/>
      <w:lang w:val="en-US" w:eastAsia="en-US" w:bidi="ar-SA"/>
    </w:rPr>
  </w:style>
  <w:style w:type="character" w:customStyle="1" w:styleId="MicroTextChar1">
    <w:name w:val="MicroText Char1"/>
    <w:rsid w:val="007F08C0"/>
    <w:rPr>
      <w:rFonts w:ascii="Arial Narrow" w:hAnsi="Arial Narrow" w:hint="default"/>
      <w:sz w:val="12"/>
      <w:szCs w:val="24"/>
      <w:lang w:val="en-US" w:eastAsia="en-US" w:bidi="ar-SA"/>
    </w:rPr>
  </w:style>
  <w:style w:type="character" w:customStyle="1" w:styleId="DefaultPara">
    <w:name w:val="Default Para"/>
    <w:rsid w:val="007F08C0"/>
    <w:rPr>
      <w:sz w:val="20"/>
    </w:rPr>
  </w:style>
  <w:style w:type="character" w:customStyle="1" w:styleId="SYSHYPERTEXT">
    <w:name w:val="SYS_HYPERTEXT"/>
    <w:rsid w:val="007F08C0"/>
    <w:rPr>
      <w:color w:val="0000FF"/>
      <w:u w:val="single"/>
    </w:rPr>
  </w:style>
  <w:style w:type="character" w:customStyle="1" w:styleId="Hyperlink1">
    <w:name w:val="Hyperlink1"/>
    <w:rsid w:val="007F08C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F08C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F08C0"/>
    <w:rPr>
      <w:rFonts w:ascii="Arial Narrow" w:hAnsi="Arial Narrow" w:hint="default"/>
      <w:noProof w:val="0"/>
      <w:szCs w:val="24"/>
      <w:u w:val="single"/>
      <w:lang w:val="en-US" w:eastAsia="en-US" w:bidi="ar-SA"/>
    </w:rPr>
  </w:style>
  <w:style w:type="character" w:customStyle="1" w:styleId="BlockHeading1Char">
    <w:name w:val="Block Heading 1 Char"/>
    <w:rsid w:val="007F08C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F08C0"/>
    <w:rPr>
      <w:b/>
      <w:bCs w:val="0"/>
      <w:sz w:val="24"/>
      <w:szCs w:val="24"/>
      <w:u w:val="single"/>
      <w:lang w:val="en-US" w:eastAsia="en-US" w:bidi="ar-SA"/>
    </w:rPr>
  </w:style>
  <w:style w:type="character" w:customStyle="1" w:styleId="StyleTagTimesNewRomanChar">
    <w:name w:val="Style Tag + Times New Roman Char"/>
    <w:rsid w:val="007F08C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F08C0"/>
    <w:rPr>
      <w:rFonts w:ascii="Arial Narrow" w:hAnsi="Arial Narrow" w:cs="Arial" w:hint="default"/>
      <w:b/>
      <w:bCs/>
      <w:iCs/>
      <w:sz w:val="24"/>
      <w:szCs w:val="28"/>
      <w:lang w:val="en-US" w:eastAsia="en-US" w:bidi="ar-SA"/>
    </w:rPr>
  </w:style>
  <w:style w:type="character" w:customStyle="1" w:styleId="UnderliningCharChar">
    <w:name w:val="Underlining Char Char"/>
    <w:rsid w:val="007F08C0"/>
    <w:rPr>
      <w:rFonts w:ascii="Arial Narrow" w:hAnsi="Arial Narrow" w:hint="default"/>
      <w:szCs w:val="24"/>
      <w:u w:val="single"/>
      <w:lang w:val="en-US" w:eastAsia="en-US" w:bidi="ar-SA"/>
    </w:rPr>
  </w:style>
  <w:style w:type="character" w:customStyle="1" w:styleId="StyleArialNarrow12ptBold">
    <w:name w:val="Style Arial Narrow 12 pt Bold"/>
    <w:rsid w:val="007F08C0"/>
    <w:rPr>
      <w:rFonts w:ascii="Arial Narrow" w:hAnsi="Arial Narrow" w:hint="default"/>
      <w:b/>
      <w:bCs/>
      <w:sz w:val="24"/>
    </w:rPr>
  </w:style>
  <w:style w:type="character" w:customStyle="1" w:styleId="Style1CharChar">
    <w:name w:val="Style1 Char Char"/>
    <w:rsid w:val="007F08C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F08C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F08C0"/>
    <w:rPr>
      <w:noProof w:val="0"/>
      <w:u w:val="single"/>
      <w:lang w:val="en-US" w:eastAsia="en-US" w:bidi="ar-SA"/>
    </w:rPr>
  </w:style>
  <w:style w:type="character" w:customStyle="1" w:styleId="UnderlinedCharChar1">
    <w:name w:val="Underlined Char Char1"/>
    <w:rsid w:val="007F08C0"/>
    <w:rPr>
      <w:rFonts w:ascii="Bell MT" w:eastAsia="Times New Roman" w:hAnsi="Bell MT" w:hint="default"/>
      <w:bCs/>
      <w:iCs/>
      <w:sz w:val="22"/>
      <w:u w:val="single"/>
    </w:rPr>
  </w:style>
  <w:style w:type="character" w:customStyle="1" w:styleId="Heading2CharChar2">
    <w:name w:val="Heading 2 Char Char2"/>
    <w:rsid w:val="007F08C0"/>
    <w:rPr>
      <w:rFonts w:ascii="Arial" w:hAnsi="Arial" w:cs="Arial" w:hint="default"/>
      <w:b/>
      <w:bCs/>
      <w:iCs/>
      <w:sz w:val="22"/>
      <w:szCs w:val="28"/>
      <w:lang w:val="en-US" w:eastAsia="en-US" w:bidi="ar-SA"/>
    </w:rPr>
  </w:style>
  <w:style w:type="character" w:customStyle="1" w:styleId="doctitle">
    <w:name w:val="doctitle"/>
    <w:rsid w:val="007F08C0"/>
  </w:style>
  <w:style w:type="character" w:customStyle="1" w:styleId="cardtext-underlined0">
    <w:name w:val="card text- underlined"/>
    <w:rsid w:val="007F08C0"/>
    <w:rPr>
      <w:rFonts w:ascii="Garamond" w:hAnsi="Garamond" w:hint="default"/>
      <w:u w:val="single"/>
    </w:rPr>
  </w:style>
  <w:style w:type="character" w:customStyle="1" w:styleId="BodyText1">
    <w:name w:val="Body Text1"/>
    <w:basedOn w:val="DefaultParagraphFont"/>
    <w:rsid w:val="007F08C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F08C0"/>
  </w:style>
  <w:style w:type="character" w:customStyle="1" w:styleId="BriefTitleChar">
    <w:name w:val="Brief Title Char"/>
    <w:basedOn w:val="DefaultParagraphFont"/>
    <w:rsid w:val="007F08C0"/>
    <w:rPr>
      <w:b/>
      <w:bCs w:val="0"/>
      <w:sz w:val="24"/>
      <w:szCs w:val="24"/>
      <w:u w:val="single"/>
      <w:lang w:val="en-US" w:eastAsia="en-US" w:bidi="ar-SA"/>
    </w:rPr>
  </w:style>
  <w:style w:type="character" w:customStyle="1" w:styleId="BriefTitle2Char">
    <w:name w:val="Brief Title 2 Char"/>
    <w:basedOn w:val="BriefTitleChar"/>
    <w:rsid w:val="007F08C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F08C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F08C0"/>
    <w:rPr>
      <w:rFonts w:ascii="Georgia" w:hAnsi="Georgia" w:hint="default"/>
      <w:b/>
      <w:bCs w:val="0"/>
      <w:sz w:val="24"/>
    </w:rPr>
  </w:style>
  <w:style w:type="character" w:customStyle="1" w:styleId="Emphasis20">
    <w:name w:val="Emphasis 2"/>
    <w:uiPriority w:val="1"/>
    <w:qFormat/>
    <w:rsid w:val="007F08C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F08C0"/>
    <w:rPr>
      <w:rFonts w:ascii="AGaramond" w:hAnsi="AGaramond" w:cs="AGaramond" w:hint="default"/>
      <w:color w:val="211D1E"/>
      <w:sz w:val="14"/>
      <w:szCs w:val="14"/>
    </w:rPr>
  </w:style>
  <w:style w:type="character" w:customStyle="1" w:styleId="CharacterStyle2">
    <w:name w:val="Character Style 2"/>
    <w:uiPriority w:val="99"/>
    <w:rsid w:val="007F08C0"/>
    <w:rPr>
      <w:sz w:val="20"/>
      <w:szCs w:val="20"/>
    </w:rPr>
  </w:style>
  <w:style w:type="character" w:customStyle="1" w:styleId="cross-head">
    <w:name w:val="cross-head"/>
    <w:rsid w:val="007F08C0"/>
  </w:style>
  <w:style w:type="character" w:customStyle="1" w:styleId="dateline">
    <w:name w:val="dateline"/>
    <w:rsid w:val="007F08C0"/>
  </w:style>
  <w:style w:type="character" w:customStyle="1" w:styleId="Subtitle1">
    <w:name w:val="Subtitle1"/>
    <w:rsid w:val="007F08C0"/>
  </w:style>
  <w:style w:type="character" w:customStyle="1" w:styleId="metaorigin">
    <w:name w:val="meta_origin"/>
    <w:rsid w:val="007F08C0"/>
  </w:style>
  <w:style w:type="character" w:customStyle="1" w:styleId="mandelbrotrefrag">
    <w:name w:val="mandelbrot_refrag"/>
    <w:rsid w:val="007F08C0"/>
  </w:style>
  <w:style w:type="character" w:customStyle="1" w:styleId="eminfo">
    <w:name w:val="eminfo"/>
    <w:rsid w:val="007F08C0"/>
  </w:style>
  <w:style w:type="character" w:customStyle="1" w:styleId="emhighlight">
    <w:name w:val="emhighlight"/>
    <w:rsid w:val="007F08C0"/>
  </w:style>
  <w:style w:type="character" w:customStyle="1" w:styleId="name">
    <w:name w:val="name"/>
    <w:rsid w:val="007F08C0"/>
  </w:style>
  <w:style w:type="character" w:customStyle="1" w:styleId="tkrname">
    <w:name w:val="tkrname"/>
    <w:rsid w:val="007F08C0"/>
  </w:style>
  <w:style w:type="character" w:customStyle="1" w:styleId="tkrchange">
    <w:name w:val="tkrchange"/>
    <w:rsid w:val="007F08C0"/>
  </w:style>
  <w:style w:type="character" w:customStyle="1" w:styleId="source-org">
    <w:name w:val="source-org"/>
    <w:rsid w:val="007F08C0"/>
  </w:style>
  <w:style w:type="character" w:customStyle="1" w:styleId="updated">
    <w:name w:val="updated"/>
    <w:rsid w:val="007F08C0"/>
  </w:style>
  <w:style w:type="character" w:customStyle="1" w:styleId="last">
    <w:name w:val="last"/>
    <w:rsid w:val="007F08C0"/>
  </w:style>
  <w:style w:type="character" w:customStyle="1" w:styleId="Style11ptBoldUnderline1">
    <w:name w:val="Style 11 pt Bold Underline1"/>
    <w:rsid w:val="007F08C0"/>
    <w:rPr>
      <w:b/>
      <w:bCs/>
      <w:sz w:val="20"/>
      <w:u w:val="single"/>
    </w:rPr>
  </w:style>
  <w:style w:type="character" w:customStyle="1" w:styleId="StyleStyleunderlineBold11pt">
    <w:name w:val="Style Style underline + Bold + 11 pt"/>
    <w:rsid w:val="007F08C0"/>
    <w:rPr>
      <w:bCs/>
      <w:sz w:val="20"/>
      <w:u w:val="single"/>
    </w:rPr>
  </w:style>
  <w:style w:type="character" w:customStyle="1" w:styleId="StyleunderlineAsianTimesNewRomanBold">
    <w:name w:val="Style underline + (Asian) Times New Roman Bold"/>
    <w:rsid w:val="007F08C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F08C0"/>
    <w:rPr>
      <w:b/>
      <w:bCs/>
      <w:sz w:val="20"/>
      <w:u w:val="single"/>
      <w:bdr w:val="single" w:sz="4" w:space="0" w:color="auto" w:frame="1"/>
    </w:rPr>
  </w:style>
  <w:style w:type="character" w:customStyle="1" w:styleId="A5">
    <w:name w:val="A5"/>
    <w:uiPriority w:val="99"/>
    <w:rsid w:val="007F08C0"/>
    <w:rPr>
      <w:rFonts w:ascii="Times New Roman" w:hAnsi="Times New Roman" w:cs="Times New Roman" w:hint="default"/>
      <w:color w:val="000000"/>
      <w:sz w:val="13"/>
      <w:szCs w:val="13"/>
    </w:rPr>
  </w:style>
  <w:style w:type="character" w:customStyle="1" w:styleId="quotepeekbase">
    <w:name w:val="quotepeekbase"/>
    <w:rsid w:val="007F08C0"/>
  </w:style>
  <w:style w:type="character" w:customStyle="1" w:styleId="cardChar10">
    <w:name w:val="card Char1"/>
    <w:rsid w:val="007F08C0"/>
    <w:rPr>
      <w:rFonts w:ascii="Calibri" w:eastAsia="Calibri" w:hAnsi="Calibri" w:cs="Calibri" w:hint="default"/>
      <w:sz w:val="24"/>
      <w:szCs w:val="22"/>
      <w:lang w:val="x-none" w:eastAsia="x-none"/>
    </w:rPr>
  </w:style>
  <w:style w:type="character" w:customStyle="1" w:styleId="NormalCard">
    <w:name w:val="Normal Card"/>
    <w:uiPriority w:val="1"/>
    <w:qFormat/>
    <w:rsid w:val="007F08C0"/>
    <w:rPr>
      <w:rFonts w:ascii="Times New Roman" w:hAnsi="Times New Roman" w:cs="Times New Roman" w:hint="default"/>
      <w:sz w:val="24"/>
    </w:rPr>
  </w:style>
  <w:style w:type="character" w:customStyle="1" w:styleId="HighlightedUnderline0">
    <w:name w:val="Highlighted Underline"/>
    <w:uiPriority w:val="1"/>
    <w:qFormat/>
    <w:rsid w:val="007F08C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F08C0"/>
    <w:rPr>
      <w:rFonts w:ascii="Times New Roman" w:hAnsi="Times New Roman" w:cs="Times New Roman" w:hint="default"/>
      <w:sz w:val="16"/>
      <w:szCs w:val="16"/>
    </w:rPr>
  </w:style>
  <w:style w:type="character" w:customStyle="1" w:styleId="timebox">
    <w:name w:val="timebox"/>
    <w:rsid w:val="007F08C0"/>
  </w:style>
  <w:style w:type="character" w:customStyle="1" w:styleId="Heading2Subtext">
    <w:name w:val="Heading 2 Subtext"/>
    <w:rsid w:val="007F08C0"/>
    <w:rPr>
      <w:rFonts w:ascii="Times New Roman" w:hAnsi="Times New Roman" w:cs="Times New Roman" w:hint="default"/>
      <w:sz w:val="16"/>
    </w:rPr>
  </w:style>
  <w:style w:type="character" w:customStyle="1" w:styleId="-SmallText-">
    <w:name w:val="-Small Text-"/>
    <w:rsid w:val="007F08C0"/>
    <w:rPr>
      <w:rFonts w:ascii="Garamond" w:hAnsi="Garamond" w:hint="default"/>
      <w:sz w:val="16"/>
    </w:rPr>
  </w:style>
  <w:style w:type="character" w:customStyle="1" w:styleId="label">
    <w:name w:val="label"/>
    <w:rsid w:val="007F08C0"/>
  </w:style>
  <w:style w:type="character" w:customStyle="1" w:styleId="BoldUnderlineCharChar">
    <w:name w:val="BoldUnderline Char Char"/>
    <w:rsid w:val="007F08C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F08C0"/>
  </w:style>
  <w:style w:type="character" w:customStyle="1" w:styleId="FontStyle477">
    <w:name w:val="Font Style477"/>
    <w:basedOn w:val="DefaultParagraphFont"/>
    <w:uiPriority w:val="99"/>
    <w:rsid w:val="007F08C0"/>
    <w:rPr>
      <w:rFonts w:ascii="Times New Roman" w:hAnsi="Times New Roman" w:cs="Times New Roman" w:hint="default"/>
      <w:sz w:val="18"/>
      <w:szCs w:val="18"/>
    </w:rPr>
  </w:style>
  <w:style w:type="character" w:customStyle="1" w:styleId="FontStyle505">
    <w:name w:val="Font Style505"/>
    <w:basedOn w:val="DefaultParagraphFont"/>
    <w:uiPriority w:val="99"/>
    <w:rsid w:val="007F08C0"/>
    <w:rPr>
      <w:rFonts w:ascii="Times New Roman" w:hAnsi="Times New Roman" w:cs="Times New Roman" w:hint="default"/>
      <w:sz w:val="18"/>
      <w:szCs w:val="18"/>
    </w:rPr>
  </w:style>
  <w:style w:type="character" w:customStyle="1" w:styleId="FontStyle514">
    <w:name w:val="Font Style514"/>
    <w:basedOn w:val="DefaultParagraphFont"/>
    <w:uiPriority w:val="99"/>
    <w:rsid w:val="007F08C0"/>
    <w:rPr>
      <w:rFonts w:ascii="Times New Roman" w:hAnsi="Times New Roman" w:cs="Times New Roman" w:hint="default"/>
      <w:sz w:val="14"/>
      <w:szCs w:val="14"/>
    </w:rPr>
  </w:style>
  <w:style w:type="character" w:customStyle="1" w:styleId="FontStyle500">
    <w:name w:val="Font Style500"/>
    <w:basedOn w:val="DefaultParagraphFont"/>
    <w:uiPriority w:val="99"/>
    <w:rsid w:val="007F08C0"/>
    <w:rPr>
      <w:rFonts w:ascii="Times New Roman" w:hAnsi="Times New Roman" w:cs="Times New Roman" w:hint="default"/>
      <w:b/>
      <w:bCs/>
      <w:sz w:val="16"/>
      <w:szCs w:val="16"/>
    </w:rPr>
  </w:style>
  <w:style w:type="character" w:customStyle="1" w:styleId="CardCite1">
    <w:name w:val="CardCite1"/>
    <w:qFormat/>
    <w:rsid w:val="007F08C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F08C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F08C0"/>
    <w:rPr>
      <w:rFonts w:ascii="Times New Roman" w:hAnsi="Times New Roman" w:cs="Times New Roman" w:hint="default"/>
      <w:b/>
      <w:bCs/>
      <w:sz w:val="22"/>
      <w:szCs w:val="22"/>
    </w:rPr>
  </w:style>
  <w:style w:type="character" w:customStyle="1" w:styleId="CharacterStyle3">
    <w:name w:val="Character Style 3"/>
    <w:uiPriority w:val="99"/>
    <w:rsid w:val="007F08C0"/>
    <w:rPr>
      <w:rFonts w:ascii="Bookman Old Style" w:hAnsi="Bookman Old Style" w:cs="Bookman Old Style" w:hint="default"/>
      <w:spacing w:val="-5"/>
      <w:sz w:val="18"/>
      <w:szCs w:val="18"/>
    </w:rPr>
  </w:style>
  <w:style w:type="character" w:customStyle="1" w:styleId="Style8pt1">
    <w:name w:val="Style 8 pt1"/>
    <w:rsid w:val="007F08C0"/>
    <w:rPr>
      <w:rFonts w:ascii="Georgia" w:hAnsi="Georgia" w:hint="default"/>
      <w:sz w:val="16"/>
    </w:rPr>
  </w:style>
  <w:style w:type="character" w:customStyle="1" w:styleId="UnderlineStyleChar7">
    <w:name w:val="Underline Style Char7"/>
    <w:rsid w:val="007F08C0"/>
    <w:rPr>
      <w:rFonts w:ascii="Garamond" w:hAnsi="Garamond" w:hint="default"/>
      <w:sz w:val="22"/>
      <w:szCs w:val="24"/>
      <w:u w:val="single"/>
      <w:lang w:val="en-US" w:eastAsia="en-US" w:bidi="ar-SA"/>
    </w:rPr>
  </w:style>
  <w:style w:type="character" w:customStyle="1" w:styleId="StyleArial6ptBold">
    <w:name w:val="Style Arial 6 pt Bold"/>
    <w:rsid w:val="007F08C0"/>
    <w:rPr>
      <w:rFonts w:ascii="Arial" w:hAnsi="Arial" w:cs="Arial" w:hint="default"/>
      <w:bCs/>
      <w:sz w:val="12"/>
    </w:rPr>
  </w:style>
  <w:style w:type="character" w:customStyle="1" w:styleId="Heading2Char5">
    <w:name w:val="Heading 2 Char5"/>
    <w:rsid w:val="007F08C0"/>
    <w:rPr>
      <w:rFonts w:ascii="Garamond" w:hAnsi="Garamond" w:cs="Arial" w:hint="default"/>
      <w:b/>
      <w:bCs/>
      <w:iCs/>
      <w:sz w:val="24"/>
      <w:szCs w:val="28"/>
      <w:lang w:val="en-US" w:eastAsia="en-US" w:bidi="ar-SA"/>
    </w:rPr>
  </w:style>
  <w:style w:type="character" w:customStyle="1" w:styleId="TagGreg">
    <w:name w:val="TagGreg"/>
    <w:uiPriority w:val="1"/>
    <w:qFormat/>
    <w:rsid w:val="007F08C0"/>
    <w:rPr>
      <w:b/>
      <w:bCs w:val="0"/>
      <w:sz w:val="24"/>
    </w:rPr>
  </w:style>
  <w:style w:type="character" w:customStyle="1" w:styleId="StyleDebateUnderline10pt">
    <w:name w:val="Style Debate Underline + 10 pt"/>
    <w:rsid w:val="007F08C0"/>
    <w:rPr>
      <w:rFonts w:ascii="Times New Roman" w:hAnsi="Times New Roman" w:cs="Times New Roman" w:hint="default"/>
      <w:sz w:val="20"/>
      <w:szCs w:val="20"/>
      <w:u w:val="single"/>
    </w:rPr>
  </w:style>
  <w:style w:type="character" w:customStyle="1" w:styleId="underlinedCharChar0">
    <w:name w:val="underlined Char Char"/>
    <w:locked/>
    <w:rsid w:val="007F08C0"/>
    <w:rPr>
      <w:u w:val="single"/>
    </w:rPr>
  </w:style>
  <w:style w:type="character" w:customStyle="1" w:styleId="SourceBold">
    <w:name w:val="Source Bold"/>
    <w:rsid w:val="007F08C0"/>
    <w:rPr>
      <w:rFonts w:ascii="Arial Narrow" w:hAnsi="Arial Narrow" w:hint="default"/>
      <w:b/>
      <w:bCs w:val="0"/>
      <w:strike w:val="0"/>
      <w:dstrike w:val="0"/>
      <w:sz w:val="24"/>
      <w:u w:val="none"/>
      <w:effect w:val="none"/>
    </w:rPr>
  </w:style>
  <w:style w:type="character" w:customStyle="1" w:styleId="2xBoldUnderline">
    <w:name w:val="2x_Bold_Underline"/>
    <w:rsid w:val="007F08C0"/>
    <w:rPr>
      <w:b/>
      <w:bCs/>
      <w:sz w:val="24"/>
      <w:u w:val="thick"/>
    </w:rPr>
  </w:style>
  <w:style w:type="character" w:customStyle="1" w:styleId="Dottedunderline">
    <w:name w:val="Dotted underline"/>
    <w:rsid w:val="007F08C0"/>
    <w:rPr>
      <w:u w:val="dotted"/>
    </w:rPr>
  </w:style>
  <w:style w:type="character" w:customStyle="1" w:styleId="readChar">
    <w:name w:val="read Char"/>
    <w:rsid w:val="007F08C0"/>
    <w:rPr>
      <w:szCs w:val="22"/>
      <w:u w:val="single"/>
      <w:lang w:val="en-US" w:eastAsia="en-US" w:bidi="ar-SA"/>
    </w:rPr>
  </w:style>
  <w:style w:type="character" w:customStyle="1" w:styleId="underlining0">
    <w:name w:val="underlining"/>
    <w:rsid w:val="007F08C0"/>
    <w:rPr>
      <w:u w:val="single"/>
    </w:rPr>
  </w:style>
  <w:style w:type="character" w:customStyle="1" w:styleId="btitle">
    <w:name w:val="btitle"/>
    <w:rsid w:val="007F08C0"/>
  </w:style>
  <w:style w:type="character" w:customStyle="1" w:styleId="green">
    <w:name w:val="green"/>
    <w:rsid w:val="007F08C0"/>
  </w:style>
  <w:style w:type="character" w:customStyle="1" w:styleId="BodyText20">
    <w:name w:val="Body Text2"/>
    <w:rsid w:val="007F08C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F08C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F08C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F08C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F08C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F08C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F08C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F08C0"/>
    <w:rPr>
      <w:rFonts w:ascii="Sylfaen" w:hAnsi="Sylfaen" w:cs="Sylfaen" w:hint="default"/>
      <w:i/>
      <w:iCs/>
      <w:strike w:val="0"/>
      <w:dstrike w:val="0"/>
      <w:sz w:val="19"/>
      <w:szCs w:val="19"/>
      <w:u w:val="none"/>
      <w:effect w:val="none"/>
      <w:shd w:val="clear" w:color="auto" w:fill="FFFFFF"/>
    </w:rPr>
  </w:style>
  <w:style w:type="character" w:customStyle="1" w:styleId="1">
    <w:name w:val="1"/>
    <w:rsid w:val="007F08C0"/>
    <w:rPr>
      <w:rFonts w:ascii="Arial" w:hAnsi="Arial" w:cs="Arial" w:hint="default"/>
      <w:bCs/>
      <w:sz w:val="20"/>
      <w:u w:val="single"/>
      <w:lang w:val="en-US" w:eastAsia="en-US" w:bidi="ar-SA"/>
    </w:rPr>
  </w:style>
  <w:style w:type="character" w:customStyle="1" w:styleId="CharChar31">
    <w:name w:val="Char Char31"/>
    <w:rsid w:val="007F08C0"/>
    <w:rPr>
      <w:rFonts w:ascii="Arial" w:hAnsi="Arial" w:cs="Arial" w:hint="default"/>
      <w:b/>
      <w:bCs/>
      <w:iCs/>
      <w:lang w:val="en-US" w:eastAsia="en-US" w:bidi="ar-SA"/>
    </w:rPr>
  </w:style>
  <w:style w:type="character" w:customStyle="1" w:styleId="Subtitle2">
    <w:name w:val="Subtitle2"/>
    <w:rsid w:val="007F08C0"/>
  </w:style>
  <w:style w:type="character" w:customStyle="1" w:styleId="drop">
    <w:name w:val="drop"/>
    <w:rsid w:val="007F08C0"/>
  </w:style>
  <w:style w:type="character" w:customStyle="1" w:styleId="bioline">
    <w:name w:val="bioline"/>
    <w:rsid w:val="007F08C0"/>
  </w:style>
  <w:style w:type="character" w:customStyle="1" w:styleId="articletitle0">
    <w:name w:val="article_title"/>
    <w:rsid w:val="007F08C0"/>
  </w:style>
  <w:style w:type="character" w:customStyle="1" w:styleId="A4">
    <w:name w:val="A4"/>
    <w:uiPriority w:val="99"/>
    <w:rsid w:val="007F08C0"/>
    <w:rPr>
      <w:color w:val="000000"/>
    </w:rPr>
  </w:style>
  <w:style w:type="character" w:customStyle="1" w:styleId="s2">
    <w:name w:val="s2"/>
    <w:rsid w:val="007F08C0"/>
  </w:style>
  <w:style w:type="character" w:customStyle="1" w:styleId="s4">
    <w:name w:val="s4"/>
    <w:rsid w:val="007F08C0"/>
  </w:style>
  <w:style w:type="character" w:customStyle="1" w:styleId="s5">
    <w:name w:val="s5"/>
    <w:rsid w:val="007F08C0"/>
  </w:style>
  <w:style w:type="character" w:customStyle="1" w:styleId="cap">
    <w:name w:val="cap"/>
    <w:rsid w:val="007F08C0"/>
  </w:style>
  <w:style w:type="character" w:customStyle="1" w:styleId="rightsnotice">
    <w:name w:val="rightsnotice"/>
    <w:rsid w:val="007F08C0"/>
  </w:style>
  <w:style w:type="character" w:customStyle="1" w:styleId="Caption1">
    <w:name w:val="Caption1"/>
    <w:rsid w:val="007F08C0"/>
  </w:style>
  <w:style w:type="character" w:customStyle="1" w:styleId="credit">
    <w:name w:val="credit"/>
    <w:rsid w:val="007F08C0"/>
  </w:style>
  <w:style w:type="character" w:customStyle="1" w:styleId="scaps">
    <w:name w:val="scaps"/>
    <w:rsid w:val="007F08C0"/>
  </w:style>
  <w:style w:type="character" w:customStyle="1" w:styleId="current-article">
    <w:name w:val="current-article"/>
    <w:rsid w:val="007F08C0"/>
  </w:style>
  <w:style w:type="character" w:customStyle="1" w:styleId="related-current-indicator">
    <w:name w:val="related-current-indicator"/>
    <w:rsid w:val="007F08C0"/>
  </w:style>
  <w:style w:type="character" w:customStyle="1" w:styleId="bylclear">
    <w:name w:val="bylclear"/>
    <w:rsid w:val="007F08C0"/>
  </w:style>
  <w:style w:type="character" w:customStyle="1" w:styleId="timestamp">
    <w:name w:val="timestamp"/>
    <w:rsid w:val="007F08C0"/>
  </w:style>
  <w:style w:type="character" w:customStyle="1" w:styleId="comments">
    <w:name w:val="comments"/>
    <w:rsid w:val="007F08C0"/>
  </w:style>
  <w:style w:type="character" w:customStyle="1" w:styleId="essaytext">
    <w:name w:val="essaytext"/>
    <w:rsid w:val="007F08C0"/>
  </w:style>
  <w:style w:type="character" w:customStyle="1" w:styleId="username">
    <w:name w:val="username"/>
    <w:rsid w:val="007F08C0"/>
  </w:style>
  <w:style w:type="character" w:customStyle="1" w:styleId="toplinks">
    <w:name w:val="toplinks"/>
    <w:rsid w:val="007F08C0"/>
  </w:style>
  <w:style w:type="character" w:customStyle="1" w:styleId="A3">
    <w:name w:val="A3"/>
    <w:uiPriority w:val="99"/>
    <w:rsid w:val="007F08C0"/>
    <w:rPr>
      <w:rFonts w:ascii="Perpetua" w:hAnsi="Perpetua" w:cs="Perpetua" w:hint="default"/>
      <w:color w:val="000000"/>
      <w:sz w:val="15"/>
      <w:szCs w:val="15"/>
    </w:rPr>
  </w:style>
  <w:style w:type="character" w:customStyle="1" w:styleId="see">
    <w:name w:val="see"/>
    <w:rsid w:val="007F08C0"/>
  </w:style>
  <w:style w:type="character" w:customStyle="1" w:styleId="first-letter">
    <w:name w:val="first-letter"/>
    <w:rsid w:val="007F08C0"/>
  </w:style>
  <w:style w:type="character" w:customStyle="1" w:styleId="focusparagraph">
    <w:name w:val="focusparagraph"/>
    <w:rsid w:val="007F08C0"/>
  </w:style>
  <w:style w:type="character" w:customStyle="1" w:styleId="lightblue">
    <w:name w:val="lightblue"/>
    <w:rsid w:val="007F08C0"/>
  </w:style>
  <w:style w:type="character" w:customStyle="1" w:styleId="StyleUnderlineCharChar9pt">
    <w:name w:val="Style Underline Char Char + 9 pt"/>
    <w:rsid w:val="007F08C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F08C0"/>
  </w:style>
  <w:style w:type="character" w:customStyle="1" w:styleId="Title10">
    <w:name w:val="Title1"/>
    <w:rsid w:val="007F08C0"/>
  </w:style>
  <w:style w:type="character" w:customStyle="1" w:styleId="BoldandUnderlineCharCharCharChar">
    <w:name w:val="Bold and Underline Char Char Char Char"/>
    <w:rsid w:val="007F08C0"/>
    <w:rPr>
      <w:b/>
      <w:bCs w:val="0"/>
      <w:noProof w:val="0"/>
      <w:u w:val="single"/>
      <w:lang w:val="en-US" w:eastAsia="en-US" w:bidi="ar-SA"/>
    </w:rPr>
  </w:style>
  <w:style w:type="character" w:customStyle="1" w:styleId="FontStyle29">
    <w:name w:val="Font Style29"/>
    <w:uiPriority w:val="99"/>
    <w:rsid w:val="007F08C0"/>
    <w:rPr>
      <w:rFonts w:ascii="Arial" w:hAnsi="Arial" w:cs="Arial" w:hint="default"/>
      <w:sz w:val="14"/>
      <w:szCs w:val="14"/>
    </w:rPr>
  </w:style>
  <w:style w:type="character" w:customStyle="1" w:styleId="CardsUnderlined">
    <w:name w:val="Cards Underlined"/>
    <w:rsid w:val="007F08C0"/>
    <w:rPr>
      <w:rFonts w:ascii="Helvetica" w:hAnsi="Helvetica" w:cs="Helvetica" w:hint="default"/>
      <w:sz w:val="22"/>
      <w:szCs w:val="24"/>
      <w:u w:val="thick"/>
    </w:rPr>
  </w:style>
  <w:style w:type="character" w:customStyle="1" w:styleId="titles">
    <w:name w:val="titles"/>
    <w:rsid w:val="007F08C0"/>
  </w:style>
  <w:style w:type="character" w:customStyle="1" w:styleId="articletext0">
    <w:name w:val="article_text"/>
    <w:rsid w:val="007F08C0"/>
  </w:style>
  <w:style w:type="character" w:customStyle="1" w:styleId="contentauthor">
    <w:name w:val="contentauthor"/>
    <w:rsid w:val="007F08C0"/>
  </w:style>
  <w:style w:type="character" w:customStyle="1" w:styleId="subarticleheader">
    <w:name w:val="subarticleheader"/>
    <w:rsid w:val="007F08C0"/>
  </w:style>
  <w:style w:type="character" w:customStyle="1" w:styleId="spelle">
    <w:name w:val="spelle"/>
    <w:rsid w:val="007F08C0"/>
  </w:style>
  <w:style w:type="character" w:customStyle="1" w:styleId="grame">
    <w:name w:val="grame"/>
    <w:rsid w:val="007F08C0"/>
  </w:style>
  <w:style w:type="character" w:customStyle="1" w:styleId="newstitle1">
    <w:name w:val="newstitle1"/>
    <w:rsid w:val="007F08C0"/>
  </w:style>
  <w:style w:type="character" w:customStyle="1" w:styleId="copy">
    <w:name w:val="copy"/>
    <w:rsid w:val="007F08C0"/>
  </w:style>
  <w:style w:type="character" w:customStyle="1" w:styleId="topheadline">
    <w:name w:val="topheadline"/>
    <w:rsid w:val="007F08C0"/>
  </w:style>
  <w:style w:type="character" w:customStyle="1" w:styleId="Stylereduce27pt">
    <w:name w:val="Style reduce2 + 7 pt"/>
    <w:rsid w:val="007F08C0"/>
    <w:rPr>
      <w:rFonts w:ascii="Times New Roman" w:hAnsi="Times New Roman" w:cs="Arial" w:hint="default"/>
      <w:color w:val="000000"/>
      <w:sz w:val="14"/>
      <w:szCs w:val="22"/>
    </w:rPr>
  </w:style>
  <w:style w:type="character" w:customStyle="1" w:styleId="srtitle">
    <w:name w:val="srtitle"/>
    <w:rsid w:val="007F08C0"/>
  </w:style>
  <w:style w:type="character" w:customStyle="1" w:styleId="st1">
    <w:name w:val="st1"/>
    <w:rsid w:val="007F08C0"/>
  </w:style>
  <w:style w:type="character" w:customStyle="1" w:styleId="StyleStyleGaramond">
    <w:name w:val="Style Style Garamond +"/>
    <w:rsid w:val="007F08C0"/>
    <w:rPr>
      <w:rFonts w:ascii="Garamond" w:hAnsi="Garamond" w:cs="Times New Roman" w:hint="default"/>
      <w:sz w:val="20"/>
    </w:rPr>
  </w:style>
  <w:style w:type="character" w:customStyle="1" w:styleId="quotechar0">
    <w:name w:val="quotechar"/>
    <w:rsid w:val="007F08C0"/>
  </w:style>
  <w:style w:type="character" w:customStyle="1" w:styleId="boldunderline0">
    <w:name w:val="boldunderline"/>
    <w:rsid w:val="007F08C0"/>
  </w:style>
  <w:style w:type="character" w:customStyle="1" w:styleId="A8">
    <w:name w:val="A8"/>
    <w:rsid w:val="007F08C0"/>
    <w:rPr>
      <w:rFonts w:ascii="Scala" w:hAnsi="Scala" w:cs="Scala" w:hint="default"/>
      <w:color w:val="000000"/>
      <w:sz w:val="15"/>
      <w:szCs w:val="15"/>
    </w:rPr>
  </w:style>
  <w:style w:type="character" w:customStyle="1" w:styleId="A0">
    <w:name w:val="A0"/>
    <w:uiPriority w:val="99"/>
    <w:rsid w:val="007F08C0"/>
    <w:rPr>
      <w:rFonts w:ascii="Scala" w:hAnsi="Scala" w:cs="Scala" w:hint="default"/>
      <w:color w:val="000000"/>
      <w:sz w:val="16"/>
      <w:szCs w:val="16"/>
    </w:rPr>
  </w:style>
  <w:style w:type="character" w:customStyle="1" w:styleId="Date11">
    <w:name w:val="Date11"/>
    <w:rsid w:val="007F08C0"/>
  </w:style>
  <w:style w:type="character" w:customStyle="1" w:styleId="Boxout">
    <w:name w:val="Box out"/>
    <w:uiPriority w:val="1"/>
    <w:qFormat/>
    <w:rsid w:val="007F08C0"/>
    <w:rPr>
      <w:rFonts w:ascii="Tahoma" w:hAnsi="Tahoma" w:cs="Tahoma" w:hint="default"/>
      <w:b/>
      <w:bCs w:val="0"/>
      <w:sz w:val="20"/>
      <w:u w:val="single"/>
      <w:bdr w:val="none" w:sz="0" w:space="0" w:color="auto" w:frame="1"/>
      <w:shd w:val="clear" w:color="auto" w:fill="A9E8F5"/>
    </w:rPr>
  </w:style>
  <w:style w:type="character" w:customStyle="1" w:styleId="metad">
    <w:name w:val="metad"/>
    <w:rsid w:val="007F08C0"/>
  </w:style>
  <w:style w:type="character" w:customStyle="1" w:styleId="sifr-alternate">
    <w:name w:val="sifr-alternate"/>
    <w:rsid w:val="007F08C0"/>
  </w:style>
  <w:style w:type="character" w:customStyle="1" w:styleId="justify1">
    <w:name w:val="justify1"/>
    <w:rsid w:val="007F08C0"/>
  </w:style>
  <w:style w:type="character" w:customStyle="1" w:styleId="artbody1">
    <w:name w:val="art_body1"/>
    <w:rsid w:val="007F08C0"/>
    <w:rPr>
      <w:rFonts w:ascii="Arial" w:hAnsi="Arial" w:cs="Arial" w:hint="default"/>
    </w:rPr>
  </w:style>
  <w:style w:type="character" w:customStyle="1" w:styleId="A1">
    <w:name w:val="A1"/>
    <w:uiPriority w:val="99"/>
    <w:rsid w:val="007F08C0"/>
    <w:rPr>
      <w:rFonts w:ascii="Book Antiqua" w:hAnsi="Book Antiqua" w:cs="Book Antiqua" w:hint="default"/>
      <w:color w:val="221E1F"/>
      <w:sz w:val="22"/>
      <w:szCs w:val="22"/>
    </w:rPr>
  </w:style>
  <w:style w:type="character" w:customStyle="1" w:styleId="reality">
    <w:name w:val="reality"/>
    <w:rsid w:val="007F08C0"/>
  </w:style>
  <w:style w:type="character" w:customStyle="1" w:styleId="text2">
    <w:name w:val="text2"/>
    <w:rsid w:val="007F08C0"/>
  </w:style>
  <w:style w:type="character" w:customStyle="1" w:styleId="StyleUnderlineChar2CharChar11pt">
    <w:name w:val="Style Underline Char2 Char Char + 11 pt"/>
    <w:rsid w:val="007F08C0"/>
    <w:rPr>
      <w:rFonts w:ascii="Times New Roman" w:hAnsi="Times New Roman" w:cs="Times New Roman" w:hint="default"/>
      <w:sz w:val="20"/>
      <w:u w:val="single"/>
    </w:rPr>
  </w:style>
  <w:style w:type="character" w:customStyle="1" w:styleId="StyleStyleBoldUnderline11pt">
    <w:name w:val="Style Style Bold Underline + 11 pt"/>
    <w:rsid w:val="007F08C0"/>
    <w:rPr>
      <w:b/>
      <w:bCs/>
      <w:sz w:val="20"/>
      <w:u w:val="single"/>
    </w:rPr>
  </w:style>
  <w:style w:type="character" w:customStyle="1" w:styleId="articlehead2">
    <w:name w:val="articlehead2"/>
    <w:rsid w:val="007F08C0"/>
  </w:style>
  <w:style w:type="character" w:customStyle="1" w:styleId="pronset">
    <w:name w:val="pronset"/>
    <w:rsid w:val="007F08C0"/>
  </w:style>
  <w:style w:type="character" w:customStyle="1" w:styleId="prondelim">
    <w:name w:val="prondelim"/>
    <w:rsid w:val="007F08C0"/>
  </w:style>
  <w:style w:type="character" w:customStyle="1" w:styleId="prontoggle">
    <w:name w:val="pron_toggle"/>
    <w:rsid w:val="007F08C0"/>
  </w:style>
  <w:style w:type="character" w:customStyle="1" w:styleId="boldface">
    <w:name w:val="boldface"/>
    <w:rsid w:val="007F08C0"/>
  </w:style>
  <w:style w:type="character" w:customStyle="1" w:styleId="secondary-bf">
    <w:name w:val="secondary-bf"/>
    <w:rsid w:val="007F08C0"/>
  </w:style>
  <w:style w:type="table" w:styleId="ColorfulGrid-Accent1">
    <w:name w:val="Colorful Grid Accent 1"/>
    <w:basedOn w:val="TableNormal"/>
    <w:link w:val="ColorfulGrid-Accent1Char"/>
    <w:uiPriority w:val="29"/>
    <w:semiHidden/>
    <w:unhideWhenUsed/>
    <w:rsid w:val="007F08C0"/>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7F08C0"/>
    <w:rPr>
      <w:rFonts w:ascii="Times New Roman" w:hAnsi="Times New Roman" w:cs="Times New Roman" w:hint="default"/>
      <w:iCs/>
      <w:color w:val="000000"/>
      <w:sz w:val="16"/>
    </w:rPr>
  </w:style>
  <w:style w:type="character" w:customStyle="1" w:styleId="Boxout0">
    <w:name w:val="Boxout"/>
    <w:uiPriority w:val="1"/>
    <w:qFormat/>
    <w:rsid w:val="007F08C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F08C0"/>
  </w:style>
  <w:style w:type="character" w:customStyle="1" w:styleId="pg">
    <w:name w:val="pg"/>
    <w:rsid w:val="007F08C0"/>
  </w:style>
  <w:style w:type="character" w:customStyle="1" w:styleId="detailtitle">
    <w:name w:val="detailtitle"/>
    <w:rsid w:val="007F08C0"/>
  </w:style>
  <w:style w:type="character" w:customStyle="1" w:styleId="storydate">
    <w:name w:val="storydate"/>
    <w:rsid w:val="007F08C0"/>
  </w:style>
  <w:style w:type="character" w:customStyle="1" w:styleId="preloadwrap">
    <w:name w:val="preloadwrap"/>
    <w:rsid w:val="007F08C0"/>
  </w:style>
  <w:style w:type="character" w:customStyle="1" w:styleId="creditwrap">
    <w:name w:val="creditwrap"/>
    <w:rsid w:val="007F08C0"/>
  </w:style>
  <w:style w:type="character" w:customStyle="1" w:styleId="DefaultChar1">
    <w:name w:val="Default Char1"/>
    <w:rsid w:val="007F08C0"/>
    <w:rPr>
      <w:noProof w:val="0"/>
      <w:color w:val="000000"/>
      <w:lang w:val="en-US" w:eastAsia="en-US" w:bidi="ar-SA"/>
    </w:rPr>
  </w:style>
  <w:style w:type="character" w:customStyle="1" w:styleId="textunderlineChar0">
    <w:name w:val="text underline Char"/>
    <w:rsid w:val="007F08C0"/>
    <w:rPr>
      <w:sz w:val="24"/>
      <w:szCs w:val="22"/>
      <w:u w:val="thick"/>
      <w:lang w:val="en-US" w:eastAsia="en-US" w:bidi="ar-SA"/>
    </w:rPr>
  </w:style>
  <w:style w:type="character" w:customStyle="1" w:styleId="BoldChar">
    <w:name w:val="Bold Char"/>
    <w:rsid w:val="007F08C0"/>
    <w:rPr>
      <w:rFonts w:ascii="Times New Roman" w:eastAsia="Times New Roman" w:hAnsi="Times New Roman" w:cs="Times New Roman" w:hint="default"/>
      <w:b/>
      <w:bCs w:val="0"/>
      <w:szCs w:val="24"/>
    </w:rPr>
  </w:style>
  <w:style w:type="character" w:customStyle="1" w:styleId="pmterms31">
    <w:name w:val="pmterms31"/>
    <w:rsid w:val="007F08C0"/>
    <w:rPr>
      <w:b/>
      <w:bCs/>
      <w:i w:val="0"/>
      <w:iCs w:val="0"/>
      <w:color w:val="000000"/>
    </w:rPr>
  </w:style>
  <w:style w:type="character" w:customStyle="1" w:styleId="copyrightdescription">
    <w:name w:val="copyrightdescription"/>
    <w:rsid w:val="007F08C0"/>
  </w:style>
  <w:style w:type="character" w:customStyle="1" w:styleId="ft01">
    <w:name w:val="ft01"/>
    <w:rsid w:val="007F08C0"/>
    <w:rPr>
      <w:rFonts w:ascii="Times" w:hAnsi="Times" w:cs="Times" w:hint="default"/>
      <w:color w:val="000000"/>
      <w:sz w:val="14"/>
      <w:szCs w:val="14"/>
    </w:rPr>
  </w:style>
  <w:style w:type="character" w:customStyle="1" w:styleId="ft11">
    <w:name w:val="ft11"/>
    <w:rsid w:val="007F08C0"/>
    <w:rPr>
      <w:rFonts w:ascii="Times" w:hAnsi="Times" w:cs="Times" w:hint="default"/>
      <w:color w:val="000000"/>
      <w:sz w:val="17"/>
      <w:szCs w:val="17"/>
    </w:rPr>
  </w:style>
  <w:style w:type="character" w:customStyle="1" w:styleId="ft21">
    <w:name w:val="ft21"/>
    <w:rsid w:val="007F08C0"/>
    <w:rPr>
      <w:rFonts w:ascii="Times" w:hAnsi="Times" w:cs="Times" w:hint="default"/>
      <w:color w:val="000000"/>
      <w:sz w:val="15"/>
      <w:szCs w:val="15"/>
    </w:rPr>
  </w:style>
  <w:style w:type="character" w:customStyle="1" w:styleId="ft31">
    <w:name w:val="ft31"/>
    <w:rsid w:val="007F08C0"/>
    <w:rPr>
      <w:rFonts w:ascii="Times" w:hAnsi="Times" w:cs="Times" w:hint="default"/>
      <w:color w:val="000000"/>
      <w:sz w:val="15"/>
      <w:szCs w:val="15"/>
    </w:rPr>
  </w:style>
  <w:style w:type="character" w:customStyle="1" w:styleId="dquo">
    <w:name w:val="dquo"/>
    <w:rsid w:val="007F08C0"/>
  </w:style>
  <w:style w:type="character" w:customStyle="1" w:styleId="caps2">
    <w:name w:val="caps2"/>
    <w:rsid w:val="007F08C0"/>
  </w:style>
  <w:style w:type="character" w:customStyle="1" w:styleId="CardsFont12ptCharCharCharChar">
    <w:name w:val="Cards + Font: 12 pt Char Char Char Char"/>
    <w:rsid w:val="007F08C0"/>
    <w:rPr>
      <w:sz w:val="24"/>
      <w:szCs w:val="24"/>
      <w:u w:val="thick"/>
      <w:lang w:val="en-US" w:eastAsia="en-US" w:bidi="ar-SA"/>
    </w:rPr>
  </w:style>
  <w:style w:type="character" w:customStyle="1" w:styleId="ccs">
    <w:name w:val="c cs"/>
    <w:rsid w:val="007F08C0"/>
  </w:style>
  <w:style w:type="character" w:customStyle="1" w:styleId="UnderlinedEvChar">
    <w:name w:val="Underlined Ev Char"/>
    <w:rsid w:val="007F08C0"/>
    <w:rPr>
      <w:rFonts w:ascii="Times New Roman" w:eastAsia="Times New Roman" w:hAnsi="Times New Roman" w:cs="Times New Roman" w:hint="default"/>
      <w:szCs w:val="24"/>
      <w:u w:val="single"/>
    </w:rPr>
  </w:style>
  <w:style w:type="character" w:customStyle="1" w:styleId="dropshadow">
    <w:name w:val="dropshadow"/>
    <w:rsid w:val="007F08C0"/>
  </w:style>
  <w:style w:type="character" w:customStyle="1" w:styleId="d05ws">
    <w:name w:val="d05ws"/>
    <w:rsid w:val="007F08C0"/>
  </w:style>
  <w:style w:type="character" w:customStyle="1" w:styleId="rzibod">
    <w:name w:val="rzibod"/>
    <w:rsid w:val="007F08C0"/>
  </w:style>
  <w:style w:type="character" w:customStyle="1" w:styleId="StyleBold1">
    <w:name w:val="Style Bold1"/>
    <w:rsid w:val="007F08C0"/>
    <w:rPr>
      <w:rFonts w:ascii="Georgia" w:hAnsi="Georgia" w:hint="default"/>
      <w:b/>
      <w:bCs/>
      <w:sz w:val="22"/>
    </w:rPr>
  </w:style>
  <w:style w:type="character" w:customStyle="1" w:styleId="headertext">
    <w:name w:val="headertext"/>
    <w:rsid w:val="007F08C0"/>
  </w:style>
  <w:style w:type="character" w:customStyle="1" w:styleId="endnote-reference">
    <w:name w:val="endnote-reference"/>
    <w:rsid w:val="007F08C0"/>
  </w:style>
  <w:style w:type="character" w:customStyle="1" w:styleId="officialsname">
    <w:name w:val="official_s_name"/>
    <w:rsid w:val="007F08C0"/>
  </w:style>
  <w:style w:type="character" w:customStyle="1" w:styleId="audience">
    <w:name w:val="audience"/>
    <w:rsid w:val="007F08C0"/>
  </w:style>
  <w:style w:type="character" w:customStyle="1" w:styleId="A7">
    <w:name w:val="A7"/>
    <w:uiPriority w:val="99"/>
    <w:rsid w:val="007F08C0"/>
    <w:rPr>
      <w:rFonts w:ascii="Myriad Pro" w:hAnsi="Myriad Pro" w:cs="Myriad Pro" w:hint="default"/>
      <w:color w:val="0066B1"/>
      <w:sz w:val="22"/>
      <w:szCs w:val="22"/>
    </w:rPr>
  </w:style>
  <w:style w:type="character" w:customStyle="1" w:styleId="normalchar">
    <w:name w:val="normal__char"/>
    <w:rsid w:val="007F08C0"/>
  </w:style>
  <w:style w:type="character" w:customStyle="1" w:styleId="hyperlink002cheading0020100200028block0020title0029char">
    <w:name w:val="hyperlink_002cheading_00201_0020_0028block_0020title_0029__char"/>
    <w:rsid w:val="007F08C0"/>
  </w:style>
  <w:style w:type="character" w:customStyle="1" w:styleId="underline002cstyle0020bold0020underlinechar">
    <w:name w:val="underline_002cstyle_0020bold_0020underline__char"/>
    <w:rsid w:val="007F08C0"/>
  </w:style>
  <w:style w:type="character" w:customStyle="1" w:styleId="copyboldblack">
    <w:name w:val="copyboldblack"/>
    <w:rsid w:val="007F08C0"/>
  </w:style>
  <w:style w:type="character" w:customStyle="1" w:styleId="copybold">
    <w:name w:val="copybold"/>
    <w:rsid w:val="007F08C0"/>
  </w:style>
  <w:style w:type="character" w:customStyle="1" w:styleId="author-date0">
    <w:name w:val="author-date"/>
    <w:rsid w:val="007F08C0"/>
  </w:style>
  <w:style w:type="character" w:customStyle="1" w:styleId="hidden">
    <w:name w:val="hidden"/>
    <w:rsid w:val="007F08C0"/>
  </w:style>
  <w:style w:type="character" w:customStyle="1" w:styleId="articlebegin">
    <w:name w:val="articlebegin"/>
    <w:rsid w:val="007F08C0"/>
  </w:style>
  <w:style w:type="character" w:customStyle="1" w:styleId="mediaoverlay">
    <w:name w:val="mediaoverlay"/>
    <w:rsid w:val="007F08C0"/>
  </w:style>
  <w:style w:type="character" w:customStyle="1" w:styleId="blogcaption">
    <w:name w:val="blog_caption"/>
    <w:rsid w:val="007F08C0"/>
  </w:style>
  <w:style w:type="character" w:customStyle="1" w:styleId="commnet-abuzz">
    <w:name w:val="commnet-abuzz"/>
    <w:rsid w:val="007F08C0"/>
  </w:style>
  <w:style w:type="character" w:customStyle="1" w:styleId="fbconnectbuttontext">
    <w:name w:val="fbconnectbutton_text"/>
    <w:rsid w:val="007F08C0"/>
  </w:style>
  <w:style w:type="character" w:customStyle="1" w:styleId="fbsharecountinner">
    <w:name w:val="fb_share_count_inner"/>
    <w:rsid w:val="007F08C0"/>
  </w:style>
  <w:style w:type="character" w:customStyle="1" w:styleId="stbuttontext">
    <w:name w:val="stbuttontext"/>
    <w:rsid w:val="007F08C0"/>
  </w:style>
  <w:style w:type="character" w:customStyle="1" w:styleId="source">
    <w:name w:val="source"/>
    <w:rsid w:val="007F08C0"/>
  </w:style>
  <w:style w:type="character" w:customStyle="1" w:styleId="pubdate">
    <w:name w:val="pubdate"/>
    <w:rsid w:val="007F08C0"/>
  </w:style>
  <w:style w:type="character" w:customStyle="1" w:styleId="grey">
    <w:name w:val="grey"/>
    <w:rsid w:val="007F08C0"/>
  </w:style>
  <w:style w:type="character" w:customStyle="1" w:styleId="postdate">
    <w:name w:val="post_date"/>
    <w:rsid w:val="007F08C0"/>
  </w:style>
  <w:style w:type="character" w:customStyle="1" w:styleId="bdx">
    <w:name w:val="bdx"/>
    <w:rsid w:val="007F08C0"/>
  </w:style>
  <w:style w:type="character" w:customStyle="1" w:styleId="bdl">
    <w:name w:val="bdl"/>
    <w:rsid w:val="007F08C0"/>
  </w:style>
  <w:style w:type="character" w:customStyle="1" w:styleId="breadcrumbitemcurrent">
    <w:name w:val="breadcrumbitemcurrent"/>
    <w:rsid w:val="007F08C0"/>
  </w:style>
  <w:style w:type="character" w:customStyle="1" w:styleId="bbl">
    <w:name w:val="bbl"/>
    <w:rsid w:val="007F08C0"/>
  </w:style>
  <w:style w:type="character" w:customStyle="1" w:styleId="Date2">
    <w:name w:val="Date2"/>
    <w:rsid w:val="007F08C0"/>
  </w:style>
  <w:style w:type="character" w:customStyle="1" w:styleId="company">
    <w:name w:val="company"/>
    <w:rsid w:val="007F08C0"/>
  </w:style>
  <w:style w:type="character" w:customStyle="1" w:styleId="itxtnewhookspan">
    <w:name w:val="itxtnewhookspan"/>
    <w:rsid w:val="007F08C0"/>
  </w:style>
  <w:style w:type="character" w:customStyle="1" w:styleId="gstxthlt">
    <w:name w:val="gstxt_hlt"/>
    <w:rsid w:val="007F08C0"/>
  </w:style>
  <w:style w:type="character" w:customStyle="1" w:styleId="SubtleEmphasis1">
    <w:name w:val="Subtle Emphasis1"/>
    <w:uiPriority w:val="19"/>
    <w:qFormat/>
    <w:rsid w:val="007F08C0"/>
    <w:rPr>
      <w:rFonts w:ascii="Times New Roman" w:hAnsi="Times New Roman" w:cs="Times New Roman" w:hint="default"/>
      <w:b/>
      <w:bCs w:val="0"/>
      <w:iCs/>
      <w:color w:val="auto"/>
      <w:sz w:val="22"/>
    </w:rPr>
  </w:style>
  <w:style w:type="character" w:customStyle="1" w:styleId="StyleBoldRed">
    <w:name w:val="Style Bold Red"/>
    <w:rsid w:val="007F08C0"/>
    <w:rPr>
      <w:b/>
      <w:bCs/>
      <w:color w:val="auto"/>
    </w:rPr>
  </w:style>
  <w:style w:type="character" w:customStyle="1" w:styleId="StyleTimesNewRoman8pt">
    <w:name w:val="Style Times New Roman 8 pt"/>
    <w:rsid w:val="007F08C0"/>
    <w:rPr>
      <w:rFonts w:ascii="Georgia" w:hAnsi="Georgia" w:hint="default"/>
      <w:sz w:val="16"/>
    </w:rPr>
  </w:style>
  <w:style w:type="character" w:customStyle="1" w:styleId="StyleStyle7pt8pt">
    <w:name w:val="Style Style 7 pt + 8 pt"/>
    <w:rsid w:val="007F08C0"/>
    <w:rPr>
      <w:sz w:val="16"/>
    </w:rPr>
  </w:style>
  <w:style w:type="character" w:customStyle="1" w:styleId="StyleStyleThickunderlineBold1">
    <w:name w:val="Style Style Thick underline + Bold1"/>
    <w:rsid w:val="007F08C0"/>
    <w:rPr>
      <w:b/>
      <w:bCs/>
      <w:u w:val="thick"/>
    </w:rPr>
  </w:style>
  <w:style w:type="character" w:customStyle="1" w:styleId="StyleUnderline2">
    <w:name w:val="Style Underline2"/>
    <w:rsid w:val="007F08C0"/>
    <w:rPr>
      <w:u w:val="single"/>
    </w:rPr>
  </w:style>
  <w:style w:type="character" w:customStyle="1" w:styleId="ShrinkText">
    <w:name w:val="Shrink Text"/>
    <w:rsid w:val="007F08C0"/>
    <w:rPr>
      <w:sz w:val="16"/>
    </w:rPr>
  </w:style>
  <w:style w:type="character" w:customStyle="1" w:styleId="smallcaps">
    <w:name w:val="smallcaps"/>
    <w:rsid w:val="007F08C0"/>
  </w:style>
  <w:style w:type="character" w:customStyle="1" w:styleId="goldbldtext">
    <w:name w:val="goldbldtext"/>
    <w:rsid w:val="007F08C0"/>
  </w:style>
  <w:style w:type="character" w:customStyle="1" w:styleId="cardshighlight0">
    <w:name w:val="cardshighlight"/>
    <w:rsid w:val="007F08C0"/>
  </w:style>
  <w:style w:type="character" w:customStyle="1" w:styleId="cardsfont12pt1">
    <w:name w:val="cardsfont12pt"/>
    <w:rsid w:val="007F08C0"/>
  </w:style>
  <w:style w:type="character" w:customStyle="1" w:styleId="ft1">
    <w:name w:val="ft1"/>
    <w:rsid w:val="007F08C0"/>
  </w:style>
  <w:style w:type="character" w:customStyle="1" w:styleId="ft6">
    <w:name w:val="ft6"/>
    <w:rsid w:val="007F08C0"/>
  </w:style>
  <w:style w:type="character" w:customStyle="1" w:styleId="kicker">
    <w:name w:val="kicker"/>
    <w:rsid w:val="007F08C0"/>
  </w:style>
  <w:style w:type="character" w:customStyle="1" w:styleId="backcontent">
    <w:name w:val="backcontent"/>
    <w:rsid w:val="007F08C0"/>
  </w:style>
  <w:style w:type="character" w:customStyle="1" w:styleId="daystmp">
    <w:name w:val="daystmp"/>
    <w:rsid w:val="007F08C0"/>
  </w:style>
  <w:style w:type="character" w:customStyle="1" w:styleId="cardsfont12ptchar">
    <w:name w:val="cardsfont12ptchar"/>
    <w:rsid w:val="007F08C0"/>
  </w:style>
  <w:style w:type="character" w:customStyle="1" w:styleId="gal">
    <w:name w:val="gal"/>
    <w:rsid w:val="007F08C0"/>
  </w:style>
  <w:style w:type="character" w:customStyle="1" w:styleId="submitted">
    <w:name w:val="submitted"/>
    <w:rsid w:val="007F08C0"/>
  </w:style>
  <w:style w:type="character" w:customStyle="1" w:styleId="imagedateline">
    <w:name w:val="image_dateline"/>
    <w:rsid w:val="007F08C0"/>
  </w:style>
  <w:style w:type="character" w:customStyle="1" w:styleId="authordatecharchar">
    <w:name w:val="authordatecharchar"/>
    <w:rsid w:val="007F08C0"/>
  </w:style>
  <w:style w:type="character" w:customStyle="1" w:styleId="style1char0">
    <w:name w:val="style1char"/>
    <w:rsid w:val="007F08C0"/>
  </w:style>
  <w:style w:type="character" w:customStyle="1" w:styleId="tagcharchar0">
    <w:name w:val="tagcharchar"/>
    <w:rsid w:val="007F08C0"/>
  </w:style>
  <w:style w:type="character" w:customStyle="1" w:styleId="underlinedcharchar2">
    <w:name w:val="underlinedcharchar"/>
    <w:rsid w:val="007F08C0"/>
  </w:style>
  <w:style w:type="character" w:customStyle="1" w:styleId="BoxedChar">
    <w:name w:val="Boxed Char"/>
    <w:rsid w:val="007F08C0"/>
    <w:rPr>
      <w:rFonts w:ascii="Arial Narrow" w:hAnsi="Arial Narrow" w:hint="default"/>
      <w:b/>
      <w:bCs w:val="0"/>
      <w:sz w:val="18"/>
      <w:bdr w:val="single" w:sz="6" w:space="0" w:color="auto" w:frame="1"/>
    </w:rPr>
  </w:style>
  <w:style w:type="character" w:customStyle="1" w:styleId="Style11ptUnderline2">
    <w:name w:val="Style 11 pt Underline2"/>
    <w:rsid w:val="007F08C0"/>
    <w:rPr>
      <w:sz w:val="20"/>
      <w:u w:val="single"/>
    </w:rPr>
  </w:style>
  <w:style w:type="character" w:customStyle="1" w:styleId="Style11ptBoldUnderline2">
    <w:name w:val="Style 11 pt Bold Underline2"/>
    <w:rsid w:val="007F08C0"/>
    <w:rPr>
      <w:b/>
      <w:bCs/>
      <w:sz w:val="20"/>
      <w:u w:val="single"/>
    </w:rPr>
  </w:style>
  <w:style w:type="character" w:customStyle="1" w:styleId="nw">
    <w:name w:val="nw"/>
    <w:rsid w:val="007F08C0"/>
  </w:style>
  <w:style w:type="character" w:customStyle="1" w:styleId="Styleunderline11ptBoldBorderSinglesolidlineAuto">
    <w:name w:val="Style underline + 11 pt Bold Border: : (Single solid line Auto ..."/>
    <w:rsid w:val="007F08C0"/>
    <w:rPr>
      <w:b/>
      <w:bCs/>
      <w:sz w:val="20"/>
      <w:u w:val="single"/>
      <w:bdr w:val="single" w:sz="4" w:space="0" w:color="auto" w:frame="1"/>
    </w:rPr>
  </w:style>
  <w:style w:type="character" w:customStyle="1" w:styleId="cardCharCharChar1">
    <w:name w:val="card Char Char Char1"/>
    <w:rsid w:val="007F08C0"/>
    <w:rPr>
      <w:lang w:val="en-US" w:eastAsia="en-US" w:bidi="ar-SA"/>
    </w:rPr>
  </w:style>
  <w:style w:type="character" w:customStyle="1" w:styleId="authors1">
    <w:name w:val="authors1"/>
    <w:rsid w:val="007F08C0"/>
    <w:rPr>
      <w:rFonts w:ascii="Verdana" w:hAnsi="Verdana" w:hint="default"/>
      <w:b/>
      <w:bCs/>
      <w:color w:val="006699"/>
      <w:sz w:val="20"/>
      <w:szCs w:val="20"/>
    </w:rPr>
  </w:style>
  <w:style w:type="character" w:customStyle="1" w:styleId="headlinesectionlarge">
    <w:name w:val="headline_section_large"/>
    <w:rsid w:val="007F08C0"/>
  </w:style>
  <w:style w:type="character" w:customStyle="1" w:styleId="Styleunderline11ptBlack">
    <w:name w:val="Style underline + 11 pt Black"/>
    <w:rsid w:val="007F08C0"/>
    <w:rPr>
      <w:color w:val="000000"/>
      <w:sz w:val="20"/>
      <w:u w:val="single"/>
    </w:rPr>
  </w:style>
  <w:style w:type="character" w:customStyle="1" w:styleId="Styleunderline11ptBoldBlack">
    <w:name w:val="Style underline + 11 pt Bold Black"/>
    <w:rsid w:val="007F08C0"/>
    <w:rPr>
      <w:b/>
      <w:bCs/>
      <w:color w:val="000000"/>
      <w:sz w:val="20"/>
      <w:u w:val="single"/>
    </w:rPr>
  </w:style>
  <w:style w:type="character" w:customStyle="1" w:styleId="Style11ptBoldBlackUnderline">
    <w:name w:val="Style 11 pt Bold Black Underline"/>
    <w:rsid w:val="007F08C0"/>
    <w:rPr>
      <w:b/>
      <w:bCs/>
      <w:color w:val="000000"/>
      <w:sz w:val="20"/>
      <w:u w:val="single"/>
    </w:rPr>
  </w:style>
  <w:style w:type="character" w:customStyle="1" w:styleId="Style11ptBoldBlackUnderlineBorderSinglesolidline">
    <w:name w:val="Style 11 pt Bold Black Underline Border: : (Single solid line ..."/>
    <w:rsid w:val="007F08C0"/>
    <w:rPr>
      <w:b/>
      <w:bCs/>
      <w:color w:val="000000"/>
      <w:sz w:val="20"/>
      <w:u w:val="single"/>
      <w:bdr w:val="single" w:sz="4" w:space="0" w:color="auto" w:frame="1"/>
    </w:rPr>
  </w:style>
  <w:style w:type="character" w:customStyle="1" w:styleId="StyleLatinMeridien-Italic11ptItalicUnderline">
    <w:name w:val="Style (Latin) Meridien-Italic 11 pt Italic Underline"/>
    <w:rsid w:val="007F08C0"/>
    <w:rPr>
      <w:rFonts w:ascii="Meridien-Italic" w:hAnsi="Meridien-Italic" w:hint="default"/>
      <w:i/>
      <w:iCs/>
      <w:sz w:val="20"/>
      <w:u w:val="single"/>
    </w:rPr>
  </w:style>
  <w:style w:type="character" w:customStyle="1" w:styleId="Citation-AuthorDate">
    <w:name w:val="Citation - Author/Date"/>
    <w:rsid w:val="007F08C0"/>
    <w:rPr>
      <w:b/>
      <w:bCs w:val="0"/>
      <w:smallCaps/>
      <w:sz w:val="24"/>
      <w:u w:val="single"/>
    </w:rPr>
  </w:style>
  <w:style w:type="character" w:customStyle="1" w:styleId="underlinestylechar0">
    <w:name w:val="underlinestylechar"/>
    <w:rsid w:val="007F08C0"/>
  </w:style>
  <w:style w:type="character" w:customStyle="1" w:styleId="highlight">
    <w:name w:val="highlight"/>
    <w:rsid w:val="007F08C0"/>
  </w:style>
  <w:style w:type="character" w:customStyle="1" w:styleId="DottedUnderline0">
    <w:name w:val="Dotted Underline"/>
    <w:rsid w:val="007F08C0"/>
    <w:rPr>
      <w:rFonts w:ascii="Times New Roman" w:hAnsi="Times New Roman" w:cs="Times New Roman" w:hint="default"/>
      <w:sz w:val="20"/>
      <w:u w:val="dottedHeavy"/>
    </w:rPr>
  </w:style>
  <w:style w:type="character" w:customStyle="1" w:styleId="titleauthoretc">
    <w:name w:val="titleauthoretc"/>
    <w:rsid w:val="007F08C0"/>
  </w:style>
  <w:style w:type="character" w:customStyle="1" w:styleId="labeltext">
    <w:name w:val="labeltext"/>
    <w:rsid w:val="007F08C0"/>
  </w:style>
  <w:style w:type="character" w:customStyle="1" w:styleId="viewlink">
    <w:name w:val="viewlink"/>
    <w:rsid w:val="007F08C0"/>
  </w:style>
  <w:style w:type="character" w:customStyle="1" w:styleId="share">
    <w:name w:val="share"/>
    <w:rsid w:val="007F08C0"/>
  </w:style>
  <w:style w:type="character" w:customStyle="1" w:styleId="inlinkchart">
    <w:name w:val="inlink_chart"/>
    <w:rsid w:val="007F08C0"/>
  </w:style>
  <w:style w:type="character" w:customStyle="1" w:styleId="underLight">
    <w:name w:val="underLight"/>
    <w:uiPriority w:val="1"/>
    <w:qFormat/>
    <w:rsid w:val="007F08C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F08C0"/>
  </w:style>
  <w:style w:type="character" w:customStyle="1" w:styleId="author-rss">
    <w:name w:val="author-rss"/>
    <w:rsid w:val="007F08C0"/>
  </w:style>
  <w:style w:type="character" w:customStyle="1" w:styleId="fbsharecountwrapper">
    <w:name w:val="fb_share_count_wrapper"/>
    <w:rsid w:val="007F08C0"/>
  </w:style>
  <w:style w:type="character" w:customStyle="1" w:styleId="fbbuttontext">
    <w:name w:val="fb_button_text"/>
    <w:rsid w:val="007F08C0"/>
  </w:style>
  <w:style w:type="character" w:customStyle="1" w:styleId="hw">
    <w:name w:val="hw"/>
    <w:rsid w:val="007F08C0"/>
  </w:style>
  <w:style w:type="character" w:customStyle="1" w:styleId="linktotop">
    <w:name w:val="linktotop"/>
    <w:rsid w:val="007F08C0"/>
  </w:style>
  <w:style w:type="character" w:customStyle="1" w:styleId="maintextbldleft">
    <w:name w:val="maintextbldleft"/>
    <w:rsid w:val="007F08C0"/>
  </w:style>
  <w:style w:type="character" w:customStyle="1" w:styleId="maintextleft">
    <w:name w:val="maintextleft"/>
    <w:rsid w:val="007F08C0"/>
  </w:style>
  <w:style w:type="character" w:customStyle="1" w:styleId="descriptionstyle1block">
    <w:name w:val="description style1 block"/>
    <w:rsid w:val="007F08C0"/>
  </w:style>
  <w:style w:type="character" w:customStyle="1" w:styleId="gutter-right-1">
    <w:name w:val="gutter-right-1"/>
    <w:basedOn w:val="DefaultParagraphFont"/>
    <w:rsid w:val="007F08C0"/>
  </w:style>
  <w:style w:type="character" w:customStyle="1" w:styleId="ssl3">
    <w:name w:val="ss_l3"/>
    <w:rsid w:val="007F08C0"/>
  </w:style>
  <w:style w:type="character" w:customStyle="1" w:styleId="FontStyle39">
    <w:name w:val="Font Style39"/>
    <w:uiPriority w:val="99"/>
    <w:rsid w:val="007F08C0"/>
    <w:rPr>
      <w:rFonts w:ascii="Constantia" w:hAnsi="Constantia" w:cs="Constantia" w:hint="default"/>
      <w:b/>
      <w:bCs/>
      <w:sz w:val="18"/>
      <w:szCs w:val="18"/>
    </w:rPr>
  </w:style>
  <w:style w:type="character" w:customStyle="1" w:styleId="6">
    <w:name w:val="6"/>
    <w:rsid w:val="007F08C0"/>
    <w:rPr>
      <w:rFonts w:ascii="Arial" w:hAnsi="Arial" w:cs="Arial" w:hint="default"/>
      <w:bCs/>
      <w:sz w:val="20"/>
      <w:u w:val="single"/>
      <w:lang w:val="en-US" w:eastAsia="en-US" w:bidi="ar-SA"/>
    </w:rPr>
  </w:style>
  <w:style w:type="character" w:customStyle="1" w:styleId="Header11">
    <w:name w:val="Header11"/>
    <w:rsid w:val="007F08C0"/>
  </w:style>
  <w:style w:type="character" w:customStyle="1" w:styleId="posa">
    <w:name w:val="pos(a)"/>
    <w:basedOn w:val="DefaultParagraphFont"/>
    <w:rsid w:val="007F08C0"/>
  </w:style>
  <w:style w:type="character" w:customStyle="1" w:styleId="u-hiddeninnarrowenv">
    <w:name w:val="u-hiddeninnarrowenv"/>
    <w:basedOn w:val="DefaultParagraphFont"/>
    <w:rsid w:val="007F08C0"/>
  </w:style>
  <w:style w:type="character" w:customStyle="1" w:styleId="followbutton-bird">
    <w:name w:val="followbutton-bird"/>
    <w:basedOn w:val="DefaultParagraphFont"/>
    <w:rsid w:val="007F08C0"/>
  </w:style>
  <w:style w:type="character" w:customStyle="1" w:styleId="tweetauthor-name">
    <w:name w:val="tweetauthor-name"/>
    <w:basedOn w:val="DefaultParagraphFont"/>
    <w:rsid w:val="007F08C0"/>
  </w:style>
  <w:style w:type="character" w:customStyle="1" w:styleId="tweetauthor-verifiedbadge">
    <w:name w:val="tweetauthor-verifiedbadge"/>
    <w:basedOn w:val="DefaultParagraphFont"/>
    <w:rsid w:val="007F08C0"/>
  </w:style>
  <w:style w:type="character" w:customStyle="1" w:styleId="tweetauthor-screenname">
    <w:name w:val="tweetauthor-screenname"/>
    <w:basedOn w:val="DefaultParagraphFont"/>
    <w:rsid w:val="007F08C0"/>
  </w:style>
  <w:style w:type="character" w:customStyle="1" w:styleId="u-hiddenvisually">
    <w:name w:val="u-hiddenvisually"/>
    <w:basedOn w:val="DefaultParagraphFont"/>
    <w:rsid w:val="007F08C0"/>
  </w:style>
  <w:style w:type="character" w:customStyle="1" w:styleId="tweetaction-stat">
    <w:name w:val="tweetaction-stat"/>
    <w:basedOn w:val="DefaultParagraphFont"/>
    <w:rsid w:val="007F08C0"/>
  </w:style>
  <w:style w:type="character" w:customStyle="1" w:styleId="related">
    <w:name w:val="related"/>
    <w:basedOn w:val="DefaultParagraphFont"/>
    <w:rsid w:val="007F08C0"/>
  </w:style>
  <w:style w:type="character" w:customStyle="1" w:styleId="related-content">
    <w:name w:val="related-content"/>
    <w:basedOn w:val="DefaultParagraphFont"/>
    <w:rsid w:val="007F08C0"/>
  </w:style>
  <w:style w:type="character" w:customStyle="1" w:styleId="name-of-author">
    <w:name w:val="name-of-author"/>
    <w:basedOn w:val="DefaultParagraphFont"/>
    <w:rsid w:val="007F08C0"/>
  </w:style>
  <w:style w:type="character" w:customStyle="1" w:styleId="first-name">
    <w:name w:val="first-name"/>
    <w:basedOn w:val="DefaultParagraphFont"/>
    <w:rsid w:val="007F08C0"/>
  </w:style>
  <w:style w:type="character" w:customStyle="1" w:styleId="last-name">
    <w:name w:val="last-name"/>
    <w:basedOn w:val="DefaultParagraphFont"/>
    <w:rsid w:val="007F08C0"/>
  </w:style>
  <w:style w:type="character" w:customStyle="1" w:styleId="caption10">
    <w:name w:val="caption1"/>
    <w:basedOn w:val="DefaultParagraphFont"/>
    <w:rsid w:val="007F08C0"/>
  </w:style>
  <w:style w:type="character" w:customStyle="1" w:styleId="recirc-text">
    <w:name w:val="&quot;recirc-text”"/>
    <w:basedOn w:val="DefaultParagraphFont"/>
    <w:rsid w:val="007F08C0"/>
  </w:style>
  <w:style w:type="character" w:customStyle="1" w:styleId="video-icon">
    <w:name w:val="video-icon"/>
    <w:basedOn w:val="DefaultParagraphFont"/>
    <w:rsid w:val="007F08C0"/>
  </w:style>
  <w:style w:type="character" w:customStyle="1" w:styleId="powa-shot-play-btn-text">
    <w:name w:val="powa-shot-play-btn-text"/>
    <w:basedOn w:val="DefaultParagraphFont"/>
    <w:rsid w:val="007F08C0"/>
  </w:style>
  <w:style w:type="character" w:customStyle="1" w:styleId="powa-shot-click">
    <w:name w:val="powa-shot-click"/>
    <w:basedOn w:val="DefaultParagraphFont"/>
    <w:rsid w:val="007F08C0"/>
  </w:style>
  <w:style w:type="character" w:customStyle="1" w:styleId="wpv-blurb">
    <w:name w:val="wpv-blurb"/>
    <w:basedOn w:val="DefaultParagraphFont"/>
    <w:rsid w:val="007F08C0"/>
  </w:style>
  <w:style w:type="character" w:customStyle="1" w:styleId="pb-caption">
    <w:name w:val="pb-caption"/>
    <w:basedOn w:val="DefaultParagraphFont"/>
    <w:rsid w:val="007F08C0"/>
  </w:style>
  <w:style w:type="character" w:customStyle="1" w:styleId="HeaderChar3">
    <w:name w:val="Header Char3"/>
    <w:basedOn w:val="DefaultParagraphFont"/>
    <w:uiPriority w:val="99"/>
    <w:semiHidden/>
    <w:rsid w:val="007F08C0"/>
    <w:rPr>
      <w:rFonts w:ascii="Calibri" w:hAnsi="Calibri" w:cs="Calibri" w:hint="default"/>
    </w:rPr>
  </w:style>
  <w:style w:type="character" w:customStyle="1" w:styleId="FontStyle220">
    <w:name w:val="Font Style220"/>
    <w:basedOn w:val="DefaultParagraphFont"/>
    <w:uiPriority w:val="99"/>
    <w:rsid w:val="007F08C0"/>
    <w:rPr>
      <w:rFonts w:ascii="Candara" w:hAnsi="Candara" w:cs="Candara" w:hint="default"/>
      <w:i/>
      <w:iCs/>
      <w:sz w:val="18"/>
      <w:szCs w:val="18"/>
    </w:rPr>
  </w:style>
  <w:style w:type="character" w:customStyle="1" w:styleId="FontStyle290">
    <w:name w:val="Font Style290"/>
    <w:basedOn w:val="DefaultParagraphFont"/>
    <w:uiPriority w:val="99"/>
    <w:rsid w:val="007F08C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F08C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F08C0"/>
  </w:style>
  <w:style w:type="character" w:customStyle="1" w:styleId="overlay">
    <w:name w:val="overlay"/>
    <w:basedOn w:val="DefaultParagraphFont"/>
    <w:rsid w:val="007F08C0"/>
  </w:style>
  <w:style w:type="character" w:customStyle="1" w:styleId="copyright">
    <w:name w:val="copyright"/>
    <w:basedOn w:val="DefaultParagraphFont"/>
    <w:rsid w:val="007F08C0"/>
  </w:style>
  <w:style w:type="character" w:customStyle="1" w:styleId="TagCharCharCharChar">
    <w:name w:val="Tag Char Char Char Char"/>
    <w:basedOn w:val="DefaultParagraphFont"/>
    <w:rsid w:val="007F08C0"/>
    <w:rPr>
      <w:rFonts w:ascii="Calibri" w:hAnsi="Calibri" w:cs="Calibri" w:hint="default"/>
      <w:b/>
      <w:bCs w:val="0"/>
      <w:sz w:val="24"/>
    </w:rPr>
  </w:style>
  <w:style w:type="character" w:customStyle="1" w:styleId="adtext">
    <w:name w:val="adtext"/>
    <w:basedOn w:val="DefaultParagraphFont"/>
    <w:rsid w:val="007F08C0"/>
  </w:style>
  <w:style w:type="character" w:customStyle="1" w:styleId="UL-Bold">
    <w:name w:val="UL-Bold"/>
    <w:basedOn w:val="DefaultParagraphFont"/>
    <w:rsid w:val="007F08C0"/>
    <w:rPr>
      <w:u w:val="thick"/>
    </w:rPr>
  </w:style>
  <w:style w:type="character" w:customStyle="1" w:styleId="UL-None">
    <w:name w:val="UL-None"/>
    <w:basedOn w:val="DefaultParagraphFont"/>
    <w:rsid w:val="007F08C0"/>
    <w:rPr>
      <w:strike w:val="0"/>
      <w:dstrike w:val="0"/>
      <w:u w:val="none"/>
      <w:effect w:val="none"/>
    </w:rPr>
  </w:style>
  <w:style w:type="character" w:customStyle="1" w:styleId="gl">
    <w:name w:val="gl"/>
    <w:basedOn w:val="DefaultParagraphFont"/>
    <w:rsid w:val="007F08C0"/>
  </w:style>
  <w:style w:type="character" w:customStyle="1" w:styleId="qu730rj69h">
    <w:name w:val="qu730rj69h"/>
    <w:basedOn w:val="DefaultParagraphFont"/>
    <w:rsid w:val="007F08C0"/>
  </w:style>
  <w:style w:type="character" w:customStyle="1" w:styleId="lmy74qr12z">
    <w:name w:val="lmy74qr12z"/>
    <w:basedOn w:val="DefaultParagraphFont"/>
    <w:rsid w:val="007F08C0"/>
  </w:style>
  <w:style w:type="character" w:customStyle="1" w:styleId="icr880">
    <w:name w:val="icr880"/>
    <w:basedOn w:val="DefaultParagraphFont"/>
    <w:rsid w:val="007F08C0"/>
  </w:style>
  <w:style w:type="character" w:customStyle="1" w:styleId="hx23q54">
    <w:name w:val="hx23q54"/>
    <w:basedOn w:val="DefaultParagraphFont"/>
    <w:rsid w:val="007F08C0"/>
  </w:style>
  <w:style w:type="character" w:customStyle="1" w:styleId="m-5348258726587825636gmail-style13ptbold">
    <w:name w:val="m_-5348258726587825636gmail-style13ptbold"/>
    <w:basedOn w:val="DefaultParagraphFont"/>
    <w:rsid w:val="007F08C0"/>
  </w:style>
  <w:style w:type="character" w:customStyle="1" w:styleId="m-5348258726587825636gmail-styleunderline">
    <w:name w:val="m_-5348258726587825636gmail-styleunderline"/>
    <w:basedOn w:val="DefaultParagraphFont"/>
    <w:rsid w:val="007F08C0"/>
  </w:style>
  <w:style w:type="character" w:customStyle="1" w:styleId="UnderlineCharChar1">
    <w:name w:val="Underline Char Char1"/>
    <w:basedOn w:val="DefaultParagraphFont"/>
    <w:rsid w:val="007F08C0"/>
    <w:rPr>
      <w:u w:val="single"/>
      <w:lang w:val="en-US" w:eastAsia="en-US" w:bidi="ar-SA"/>
    </w:rPr>
  </w:style>
  <w:style w:type="character" w:customStyle="1" w:styleId="m4385445901877740177gmail-styleunderline">
    <w:name w:val="m_4385445901877740177gmail-styleunderline"/>
    <w:basedOn w:val="DefaultParagraphFont"/>
    <w:rsid w:val="007F08C0"/>
  </w:style>
  <w:style w:type="character" w:customStyle="1" w:styleId="CardsFont12ptCharChar">
    <w:name w:val="Cards + Font: 12 pt Char Char"/>
    <w:basedOn w:val="DefaultParagraphFont"/>
    <w:rsid w:val="007F08C0"/>
    <w:rPr>
      <w:sz w:val="24"/>
      <w:szCs w:val="24"/>
      <w:u w:val="thick"/>
      <w:lang w:val="en-US" w:eastAsia="en-US" w:bidi="ar-SA"/>
    </w:rPr>
  </w:style>
  <w:style w:type="character" w:customStyle="1" w:styleId="NothingChar1">
    <w:name w:val="Nothing Char1"/>
    <w:basedOn w:val="DefaultParagraphFont"/>
    <w:rsid w:val="007F08C0"/>
    <w:rPr>
      <w:lang w:val="en-US" w:eastAsia="en-US" w:bidi="ar-SA"/>
    </w:rPr>
  </w:style>
  <w:style w:type="character" w:customStyle="1" w:styleId="DDIUnderline">
    <w:name w:val="DDI Underline"/>
    <w:qFormat/>
    <w:rsid w:val="007F08C0"/>
    <w:rPr>
      <w:rFonts w:ascii="Times New Roman" w:hAnsi="Times New Roman" w:cs="Times New Roman" w:hint="default"/>
      <w:sz w:val="24"/>
      <w:u w:val="single"/>
    </w:rPr>
  </w:style>
  <w:style w:type="character" w:customStyle="1" w:styleId="Char1">
    <w:name w:val="Char1"/>
    <w:basedOn w:val="DefaultParagraphFont"/>
    <w:rsid w:val="007F08C0"/>
    <w:rPr>
      <w:rFonts w:ascii="Arial" w:hAnsi="Arial" w:cs="Arial" w:hint="default"/>
      <w:b/>
      <w:bCs/>
      <w:iCs/>
      <w:sz w:val="24"/>
      <w:szCs w:val="28"/>
      <w:lang w:val="en-US" w:eastAsia="en-US" w:bidi="ar-SA"/>
    </w:rPr>
  </w:style>
  <w:style w:type="character" w:customStyle="1" w:styleId="10ptnotbold">
    <w:name w:val="10ptnotbold"/>
    <w:basedOn w:val="DefaultParagraphFont"/>
    <w:rsid w:val="007F08C0"/>
    <w:rPr>
      <w:sz w:val="20"/>
    </w:rPr>
  </w:style>
  <w:style w:type="character" w:customStyle="1" w:styleId="Cites-AuthorDate">
    <w:name w:val="Cites-Author/Date"/>
    <w:rsid w:val="007F08C0"/>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7F08C0"/>
  </w:style>
  <w:style w:type="character" w:customStyle="1" w:styleId="m489902567989944824gmail-styleunderline">
    <w:name w:val="m_489902567989944824gmail-styleunderline"/>
    <w:basedOn w:val="DefaultParagraphFont"/>
    <w:rsid w:val="007F08C0"/>
  </w:style>
  <w:style w:type="character" w:customStyle="1" w:styleId="UnresolvedMention2">
    <w:name w:val="Unresolved Mention2"/>
    <w:basedOn w:val="DefaultParagraphFont"/>
    <w:uiPriority w:val="99"/>
    <w:semiHidden/>
    <w:rsid w:val="007F08C0"/>
    <w:rPr>
      <w:color w:val="808080"/>
      <w:shd w:val="clear" w:color="auto" w:fill="E6E6E6"/>
    </w:rPr>
  </w:style>
  <w:style w:type="character" w:customStyle="1" w:styleId="swauthor">
    <w:name w:val="sw_author"/>
    <w:rsid w:val="007F08C0"/>
  </w:style>
  <w:style w:type="character" w:customStyle="1" w:styleId="UnderlineCharChar3">
    <w:name w:val="Underline Char Char3"/>
    <w:rsid w:val="007F08C0"/>
    <w:rPr>
      <w:szCs w:val="24"/>
      <w:u w:val="single"/>
      <w:lang w:val="en-US" w:eastAsia="en-US" w:bidi="ar-SA"/>
    </w:rPr>
  </w:style>
  <w:style w:type="character" w:customStyle="1" w:styleId="tl8wme">
    <w:name w:val="tl8wme"/>
    <w:basedOn w:val="DefaultParagraphFont"/>
    <w:rsid w:val="007F08C0"/>
  </w:style>
  <w:style w:type="character" w:customStyle="1" w:styleId="Mention3">
    <w:name w:val="Mention3"/>
    <w:basedOn w:val="DefaultParagraphFont"/>
    <w:uiPriority w:val="99"/>
    <w:semiHidden/>
    <w:rsid w:val="007F08C0"/>
    <w:rPr>
      <w:color w:val="2B579A"/>
      <w:shd w:val="clear" w:color="auto" w:fill="E6E6E6"/>
    </w:rPr>
  </w:style>
  <w:style w:type="character" w:customStyle="1" w:styleId="m-5251091010484660064gmail-style13ptbold">
    <w:name w:val="m_-5251091010484660064gmail-style13ptbold"/>
    <w:basedOn w:val="DefaultParagraphFont"/>
    <w:rsid w:val="007F08C0"/>
  </w:style>
  <w:style w:type="character" w:customStyle="1" w:styleId="m-5251091010484660064gmail-styleunderline">
    <w:name w:val="m_-5251091010484660064gmail-styleunderline"/>
    <w:basedOn w:val="DefaultParagraphFont"/>
    <w:rsid w:val="007F08C0"/>
  </w:style>
  <w:style w:type="character" w:customStyle="1" w:styleId="tablecaption">
    <w:name w:val="tablecaption"/>
    <w:basedOn w:val="DefaultParagraphFont"/>
    <w:rsid w:val="007F08C0"/>
  </w:style>
  <w:style w:type="character" w:customStyle="1" w:styleId="StyleLatinHelvetica105ptBlack">
    <w:name w:val="Style (Latin) Helvetica 10.5 pt Black"/>
    <w:basedOn w:val="DefaultParagraphFont"/>
    <w:rsid w:val="007F08C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F08C0"/>
  </w:style>
  <w:style w:type="character" w:customStyle="1" w:styleId="m-413333960618644972gmail-styleunderline">
    <w:name w:val="m_-413333960618644972gmail-styleunderline"/>
    <w:basedOn w:val="DefaultParagraphFont"/>
    <w:rsid w:val="007F08C0"/>
  </w:style>
  <w:style w:type="character" w:customStyle="1" w:styleId="m8314098763611656848gmail-stylestylebold12pt">
    <w:name w:val="m_8314098763611656848gmail-stylestylebold12pt"/>
    <w:basedOn w:val="DefaultParagraphFont"/>
    <w:rsid w:val="007F08C0"/>
  </w:style>
  <w:style w:type="character" w:customStyle="1" w:styleId="m8314098763611656848gmail-styleboldunderline">
    <w:name w:val="m_8314098763611656848gmail-styleboldunderline"/>
    <w:basedOn w:val="DefaultParagraphFont"/>
    <w:rsid w:val="007F08C0"/>
  </w:style>
  <w:style w:type="character" w:customStyle="1" w:styleId="BlockTitleCharChar">
    <w:name w:val="Block Title Char Char"/>
    <w:rsid w:val="007F08C0"/>
    <w:rPr>
      <w:rFonts w:ascii="Georgia" w:eastAsia="Times New Roman" w:hAnsi="Georgia" w:cs="Arial" w:hint="default"/>
      <w:b/>
      <w:bCs/>
      <w:kern w:val="32"/>
      <w:sz w:val="28"/>
      <w:szCs w:val="32"/>
    </w:rPr>
  </w:style>
  <w:style w:type="character" w:customStyle="1" w:styleId="SmallChar0">
    <w:name w:val="Small Char"/>
    <w:qFormat/>
    <w:rsid w:val="007F08C0"/>
    <w:rPr>
      <w:rFonts w:ascii="Arial Narrow" w:hAnsi="Arial Narrow" w:cs="Times New Roman" w:hint="default"/>
      <w:color w:val="000000"/>
      <w:sz w:val="16"/>
    </w:rPr>
  </w:style>
  <w:style w:type="character" w:customStyle="1" w:styleId="CiteReal0">
    <w:name w:val="CiteReal"/>
    <w:uiPriority w:val="1"/>
    <w:qFormat/>
    <w:rsid w:val="007F08C0"/>
    <w:rPr>
      <w:rFonts w:ascii="Arial" w:hAnsi="Arial" w:cs="Arial" w:hint="default"/>
      <w:b/>
      <w:bCs w:val="0"/>
      <w:sz w:val="24"/>
      <w:u w:val="single"/>
    </w:rPr>
  </w:style>
  <w:style w:type="character" w:customStyle="1" w:styleId="dropcap1">
    <w:name w:val="dropcap1"/>
    <w:rsid w:val="007F08C0"/>
  </w:style>
  <w:style w:type="character" w:customStyle="1" w:styleId="FontStyle72">
    <w:name w:val="Font Style72"/>
    <w:uiPriority w:val="99"/>
    <w:rsid w:val="007F08C0"/>
    <w:rPr>
      <w:rFonts w:ascii="Cambria" w:hAnsi="Cambria" w:cs="Cambria" w:hint="default"/>
      <w:sz w:val="16"/>
      <w:szCs w:val="16"/>
    </w:rPr>
  </w:style>
  <w:style w:type="character" w:customStyle="1" w:styleId="FontStyle73">
    <w:name w:val="Font Style73"/>
    <w:uiPriority w:val="99"/>
    <w:rsid w:val="007F08C0"/>
    <w:rPr>
      <w:rFonts w:ascii="Cambria" w:hAnsi="Cambria" w:cs="Cambria" w:hint="default"/>
      <w:i/>
      <w:iCs/>
      <w:sz w:val="16"/>
      <w:szCs w:val="16"/>
    </w:rPr>
  </w:style>
  <w:style w:type="character" w:customStyle="1" w:styleId="UnderlinestyleChar2">
    <w:name w:val="Underline style Char2"/>
    <w:rsid w:val="007F08C0"/>
    <w:rPr>
      <w:sz w:val="22"/>
      <w:szCs w:val="24"/>
      <w:u w:val="single"/>
      <w:lang w:val="en-US" w:eastAsia="en-US" w:bidi="ar-SA"/>
    </w:rPr>
  </w:style>
  <w:style w:type="character" w:customStyle="1" w:styleId="FontStyle49">
    <w:name w:val="Font Style49"/>
    <w:uiPriority w:val="99"/>
    <w:rsid w:val="007F08C0"/>
    <w:rPr>
      <w:rFonts w:ascii="Cambria" w:hAnsi="Cambria" w:cs="Cambria" w:hint="default"/>
      <w:sz w:val="20"/>
      <w:szCs w:val="20"/>
    </w:rPr>
  </w:style>
  <w:style w:type="character" w:customStyle="1" w:styleId="FontStyle50">
    <w:name w:val="Font Style50"/>
    <w:uiPriority w:val="99"/>
    <w:rsid w:val="007F08C0"/>
    <w:rPr>
      <w:rFonts w:ascii="Cambria" w:hAnsi="Cambria" w:cs="Cambria" w:hint="default"/>
      <w:b/>
      <w:bCs/>
      <w:sz w:val="20"/>
      <w:szCs w:val="20"/>
    </w:rPr>
  </w:style>
  <w:style w:type="character" w:customStyle="1" w:styleId="kn">
    <w:name w:val="kn"/>
    <w:basedOn w:val="DefaultParagraphFont"/>
    <w:rsid w:val="007F08C0"/>
  </w:style>
  <w:style w:type="character" w:customStyle="1" w:styleId="StyleStyleUnderlineUnderlineStyleBoldUnderlineIntenseEmphas">
    <w:name w:val="Style Style UnderlineUnderlineStyle Bold UnderlineIntense Emphas..."/>
    <w:basedOn w:val="DefaultParagraphFont"/>
    <w:rsid w:val="007F08C0"/>
    <w:rPr>
      <w:b/>
      <w:bCs/>
      <w:sz w:val="26"/>
      <w:u w:val="single"/>
    </w:rPr>
  </w:style>
  <w:style w:type="character" w:customStyle="1" w:styleId="articoloinside">
    <w:name w:val="articolo_inside"/>
    <w:rsid w:val="007F08C0"/>
  </w:style>
  <w:style w:type="character" w:customStyle="1" w:styleId="desc">
    <w:name w:val="desc"/>
    <w:basedOn w:val="DefaultParagraphFont"/>
    <w:rsid w:val="007F08C0"/>
  </w:style>
  <w:style w:type="character" w:customStyle="1" w:styleId="job">
    <w:name w:val="job"/>
    <w:basedOn w:val="DefaultParagraphFont"/>
    <w:rsid w:val="007F08C0"/>
  </w:style>
  <w:style w:type="character" w:customStyle="1" w:styleId="publisher">
    <w:name w:val="publisher"/>
    <w:basedOn w:val="DefaultParagraphFont"/>
    <w:rsid w:val="007F08C0"/>
  </w:style>
  <w:style w:type="character" w:customStyle="1" w:styleId="pubyear">
    <w:name w:val="pubyear"/>
    <w:basedOn w:val="DefaultParagraphFont"/>
    <w:rsid w:val="007F08C0"/>
  </w:style>
  <w:style w:type="character" w:customStyle="1" w:styleId="pubcity">
    <w:name w:val="pubcity"/>
    <w:basedOn w:val="DefaultParagraphFont"/>
    <w:rsid w:val="007F08C0"/>
  </w:style>
  <w:style w:type="character" w:customStyle="1" w:styleId="bodycontentlink">
    <w:name w:val="bodycontentlink"/>
    <w:basedOn w:val="DefaultParagraphFont"/>
    <w:rsid w:val="007F08C0"/>
  </w:style>
  <w:style w:type="character" w:customStyle="1" w:styleId="ecdate">
    <w:name w:val="ec_date"/>
    <w:basedOn w:val="DefaultParagraphFont"/>
    <w:rsid w:val="007F08C0"/>
    <w:rPr>
      <w:rFonts w:ascii="Symbol" w:hAnsi="Symbol" w:hint="default"/>
      <w:sz w:val="20"/>
      <w:szCs w:val="20"/>
      <w:shd w:val="clear" w:color="auto" w:fill="FFFFFF"/>
    </w:rPr>
  </w:style>
  <w:style w:type="character" w:customStyle="1" w:styleId="hittermhilite">
    <w:name w:val="hittermhilite"/>
    <w:basedOn w:val="DefaultParagraphFont"/>
    <w:rsid w:val="007F08C0"/>
  </w:style>
  <w:style w:type="character" w:customStyle="1" w:styleId="articleheadline">
    <w:name w:val="articleheadline"/>
    <w:basedOn w:val="DefaultParagraphFont"/>
    <w:rsid w:val="007F08C0"/>
  </w:style>
  <w:style w:type="character" w:customStyle="1" w:styleId="u-byline">
    <w:name w:val="u-byline"/>
    <w:basedOn w:val="DefaultParagraphFont"/>
    <w:rsid w:val="007F08C0"/>
  </w:style>
  <w:style w:type="character" w:customStyle="1" w:styleId="articlebya">
    <w:name w:val="articleby_a"/>
    <w:basedOn w:val="DefaultParagraphFont"/>
    <w:rsid w:val="007F08C0"/>
  </w:style>
  <w:style w:type="character" w:customStyle="1" w:styleId="popupwinby">
    <w:name w:val="popupwinby"/>
    <w:basedOn w:val="DefaultParagraphFont"/>
    <w:rsid w:val="007F08C0"/>
  </w:style>
  <w:style w:type="character" w:customStyle="1" w:styleId="storyheader">
    <w:name w:val="storyheader"/>
    <w:basedOn w:val="DefaultParagraphFont"/>
    <w:rsid w:val="007F08C0"/>
  </w:style>
  <w:style w:type="character" w:customStyle="1" w:styleId="marron">
    <w:name w:val="marron"/>
    <w:basedOn w:val="DefaultParagraphFont"/>
    <w:rsid w:val="007F08C0"/>
  </w:style>
  <w:style w:type="character" w:customStyle="1" w:styleId="StyleNormalWeb10ptChar">
    <w:name w:val="Style Normal (Web) + 10 pt Char"/>
    <w:basedOn w:val="DefaultParagraphFont"/>
    <w:rsid w:val="007F08C0"/>
    <w:rPr>
      <w:szCs w:val="24"/>
      <w:lang w:val="en-US" w:eastAsia="en-US" w:bidi="ar-SA"/>
    </w:rPr>
  </w:style>
  <w:style w:type="character" w:customStyle="1" w:styleId="Style3CharChar">
    <w:name w:val="Style3 Char Char"/>
    <w:basedOn w:val="DefaultParagraphFont"/>
    <w:rsid w:val="007F08C0"/>
    <w:rPr>
      <w:rFonts w:ascii="Trebuchet MS" w:hAnsi="Trebuchet MS" w:hint="default"/>
      <w:b/>
      <w:bCs w:val="0"/>
      <w:sz w:val="22"/>
      <w:szCs w:val="24"/>
      <w:lang w:val="en-US" w:eastAsia="en-US" w:bidi="ar-SA"/>
    </w:rPr>
  </w:style>
  <w:style w:type="character" w:customStyle="1" w:styleId="NormalChar0">
    <w:name w:val="Normal Char"/>
    <w:basedOn w:val="DefaultParagraphFont"/>
    <w:rsid w:val="007F08C0"/>
    <w:rPr>
      <w:lang w:eastAsia="en-US"/>
    </w:rPr>
  </w:style>
  <w:style w:type="character" w:customStyle="1" w:styleId="BoldUnderlineChar3">
    <w:name w:val="Bold + Underline Char"/>
    <w:basedOn w:val="DefaultParagraphFont"/>
    <w:rsid w:val="007F08C0"/>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7F08C0"/>
  </w:style>
  <w:style w:type="character" w:customStyle="1" w:styleId="CharacterStyle7">
    <w:name w:val="Character Style 7"/>
    <w:rsid w:val="007F08C0"/>
    <w:rPr>
      <w:rFonts w:ascii="Trebuchet MS" w:hAnsi="Trebuchet MS" w:cs="Trebuchet MS" w:hint="default"/>
      <w:sz w:val="20"/>
      <w:szCs w:val="20"/>
      <w:u w:val="single"/>
    </w:rPr>
  </w:style>
  <w:style w:type="character" w:customStyle="1" w:styleId="StyleStyle4Char">
    <w:name w:val="Style Style4 + Char"/>
    <w:basedOn w:val="DefaultParagraphFont"/>
    <w:rsid w:val="007F08C0"/>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7F08C0"/>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7F08C0"/>
    <w:rPr>
      <w:rFonts w:ascii="Symbol" w:hAnsi="Symbol" w:hint="default"/>
      <w:sz w:val="21"/>
      <w:szCs w:val="21"/>
      <w:u w:val="thick"/>
      <w:lang w:val="en-US" w:eastAsia="en-US" w:bidi="ar-SA"/>
    </w:rPr>
  </w:style>
  <w:style w:type="character" w:customStyle="1" w:styleId="NoterefInText">
    <w:name w:val="_NoterefInText"/>
    <w:uiPriority w:val="99"/>
    <w:rsid w:val="007F08C0"/>
    <w:rPr>
      <w:rFonts w:ascii="AKDPE C+ Utopia" w:hAnsi="AKDPE C+ Utopia" w:cs="AKDPE C+ Utopia" w:hint="default"/>
      <w:color w:val="000000"/>
    </w:rPr>
  </w:style>
  <w:style w:type="character" w:customStyle="1" w:styleId="postauthor">
    <w:name w:val="postauthor"/>
    <w:basedOn w:val="DefaultParagraphFont"/>
    <w:rsid w:val="007F08C0"/>
  </w:style>
  <w:style w:type="character" w:customStyle="1" w:styleId="span">
    <w:name w:val="span"/>
    <w:basedOn w:val="DefaultParagraphFont"/>
    <w:rsid w:val="007F08C0"/>
  </w:style>
  <w:style w:type="character" w:customStyle="1" w:styleId="maintitle">
    <w:name w:val="maintitle"/>
    <w:basedOn w:val="DefaultParagraphFont"/>
    <w:rsid w:val="007F08C0"/>
  </w:style>
  <w:style w:type="character" w:customStyle="1" w:styleId="thirdparty-logo">
    <w:name w:val="thirdparty-logo"/>
    <w:basedOn w:val="DefaultParagraphFont"/>
    <w:rsid w:val="007F08C0"/>
  </w:style>
  <w:style w:type="character" w:customStyle="1" w:styleId="posted">
    <w:name w:val="posted"/>
    <w:basedOn w:val="DefaultParagraphFont"/>
    <w:rsid w:val="007F08C0"/>
  </w:style>
  <w:style w:type="character" w:customStyle="1" w:styleId="ticker">
    <w:name w:val="ticker"/>
    <w:basedOn w:val="DefaultParagraphFont"/>
    <w:rsid w:val="007F08C0"/>
  </w:style>
  <w:style w:type="character" w:customStyle="1" w:styleId="vcard">
    <w:name w:val="vcard"/>
    <w:basedOn w:val="DefaultParagraphFont"/>
    <w:rsid w:val="007F08C0"/>
  </w:style>
  <w:style w:type="character" w:customStyle="1" w:styleId="print-footnote">
    <w:name w:val="print-footnote"/>
    <w:basedOn w:val="DefaultParagraphFont"/>
    <w:rsid w:val="007F08C0"/>
  </w:style>
  <w:style w:type="character" w:customStyle="1" w:styleId="datestring">
    <w:name w:val="datestring"/>
    <w:basedOn w:val="DefaultParagraphFont"/>
    <w:rsid w:val="007F08C0"/>
  </w:style>
  <w:style w:type="character" w:customStyle="1" w:styleId="email">
    <w:name w:val="email"/>
    <w:basedOn w:val="DefaultParagraphFont"/>
    <w:rsid w:val="007F08C0"/>
  </w:style>
  <w:style w:type="character" w:customStyle="1" w:styleId="gptad">
    <w:name w:val="gptad"/>
    <w:basedOn w:val="DefaultParagraphFont"/>
    <w:rsid w:val="007F08C0"/>
  </w:style>
  <w:style w:type="character" w:customStyle="1" w:styleId="creditline">
    <w:name w:val="creditline"/>
    <w:basedOn w:val="DefaultParagraphFont"/>
    <w:rsid w:val="007F08C0"/>
  </w:style>
  <w:style w:type="character" w:customStyle="1" w:styleId="grd">
    <w:name w:val="grd"/>
    <w:basedOn w:val="DefaultParagraphFont"/>
    <w:rsid w:val="007F08C0"/>
  </w:style>
  <w:style w:type="character" w:customStyle="1" w:styleId="created">
    <w:name w:val="created"/>
    <w:basedOn w:val="DefaultParagraphFont"/>
    <w:rsid w:val="007F08C0"/>
  </w:style>
  <w:style w:type="character" w:customStyle="1" w:styleId="changed">
    <w:name w:val="changed"/>
    <w:basedOn w:val="DefaultParagraphFont"/>
    <w:rsid w:val="007F08C0"/>
  </w:style>
  <w:style w:type="character" w:customStyle="1" w:styleId="article-author-name">
    <w:name w:val="article-author-name"/>
    <w:basedOn w:val="DefaultParagraphFont"/>
    <w:rsid w:val="007F08C0"/>
  </w:style>
  <w:style w:type="character" w:customStyle="1" w:styleId="bioexcerpt">
    <w:name w:val="bio_excerpt"/>
    <w:basedOn w:val="DefaultParagraphFont"/>
    <w:rsid w:val="007F08C0"/>
  </w:style>
  <w:style w:type="character" w:customStyle="1" w:styleId="commentcount">
    <w:name w:val="comment_count"/>
    <w:basedOn w:val="DefaultParagraphFont"/>
    <w:rsid w:val="007F08C0"/>
  </w:style>
  <w:style w:type="character" w:customStyle="1" w:styleId="searchtermshighlighted">
    <w:name w:val="searchtermshighlighted"/>
    <w:basedOn w:val="DefaultParagraphFont"/>
    <w:rsid w:val="007F08C0"/>
  </w:style>
  <w:style w:type="character" w:customStyle="1" w:styleId="contributornametrigger">
    <w:name w:val="contributornametrigger"/>
    <w:basedOn w:val="DefaultParagraphFont"/>
    <w:rsid w:val="007F08C0"/>
  </w:style>
  <w:style w:type="character" w:customStyle="1" w:styleId="bylinepipe">
    <w:name w:val="bylinepipe"/>
    <w:basedOn w:val="DefaultParagraphFont"/>
    <w:rsid w:val="007F08C0"/>
  </w:style>
  <w:style w:type="character" w:customStyle="1" w:styleId="lucenesearchresulturlb">
    <w:name w:val="lucene_search_result_url_b"/>
    <w:basedOn w:val="DefaultParagraphFont"/>
    <w:rsid w:val="007F08C0"/>
  </w:style>
  <w:style w:type="character" w:customStyle="1" w:styleId="faculty-title">
    <w:name w:val="faculty-title"/>
    <w:basedOn w:val="DefaultParagraphFont"/>
    <w:rsid w:val="007F08C0"/>
  </w:style>
  <w:style w:type="character" w:customStyle="1" w:styleId="count">
    <w:name w:val="count"/>
    <w:basedOn w:val="DefaultParagraphFont"/>
    <w:rsid w:val="007F08C0"/>
  </w:style>
  <w:style w:type="character" w:customStyle="1" w:styleId="volume">
    <w:name w:val="volume"/>
    <w:basedOn w:val="DefaultParagraphFont"/>
    <w:rsid w:val="007F08C0"/>
  </w:style>
  <w:style w:type="character" w:customStyle="1" w:styleId="issue">
    <w:name w:val="issue"/>
    <w:basedOn w:val="DefaultParagraphFont"/>
    <w:rsid w:val="007F08C0"/>
  </w:style>
  <w:style w:type="character" w:customStyle="1" w:styleId="pages">
    <w:name w:val="pages"/>
    <w:basedOn w:val="DefaultParagraphFont"/>
    <w:rsid w:val="007F08C0"/>
  </w:style>
  <w:style w:type="character" w:customStyle="1" w:styleId="field-content">
    <w:name w:val="field-content"/>
    <w:basedOn w:val="DefaultParagraphFont"/>
    <w:rsid w:val="007F08C0"/>
  </w:style>
  <w:style w:type="character" w:customStyle="1" w:styleId="person">
    <w:name w:val="person"/>
    <w:basedOn w:val="DefaultParagraphFont"/>
    <w:rsid w:val="007F08C0"/>
  </w:style>
  <w:style w:type="character" w:customStyle="1" w:styleId="corresponding">
    <w:name w:val="corresponding"/>
    <w:basedOn w:val="DefaultParagraphFont"/>
    <w:rsid w:val="007F08C0"/>
  </w:style>
  <w:style w:type="character" w:customStyle="1" w:styleId="entry-date">
    <w:name w:val="entry-date"/>
    <w:basedOn w:val="DefaultParagraphFont"/>
    <w:rsid w:val="007F08C0"/>
  </w:style>
  <w:style w:type="character" w:customStyle="1" w:styleId="post-time">
    <w:name w:val="post-time"/>
    <w:basedOn w:val="DefaultParagraphFont"/>
    <w:rsid w:val="007F08C0"/>
  </w:style>
  <w:style w:type="character" w:customStyle="1" w:styleId="post-category">
    <w:name w:val="post-category"/>
    <w:basedOn w:val="DefaultParagraphFont"/>
    <w:rsid w:val="007F08C0"/>
  </w:style>
  <w:style w:type="character" w:customStyle="1" w:styleId="post-author">
    <w:name w:val="post-author"/>
    <w:basedOn w:val="DefaultParagraphFont"/>
    <w:rsid w:val="007F08C0"/>
  </w:style>
  <w:style w:type="character" w:customStyle="1" w:styleId="A10">
    <w:name w:val="A10"/>
    <w:uiPriority w:val="99"/>
    <w:rsid w:val="007F08C0"/>
    <w:rPr>
      <w:rFonts w:ascii="MS Mincho" w:eastAsia="MS Mincho" w:hAnsi="MS Mincho" w:cs="MS Mincho" w:hint="eastAsia"/>
      <w:color w:val="000000"/>
      <w:sz w:val="11"/>
      <w:szCs w:val="11"/>
    </w:rPr>
  </w:style>
  <w:style w:type="character" w:customStyle="1" w:styleId="A9">
    <w:name w:val="A9"/>
    <w:uiPriority w:val="99"/>
    <w:rsid w:val="007F08C0"/>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7F08C0"/>
  </w:style>
  <w:style w:type="character" w:customStyle="1" w:styleId="entry-author">
    <w:name w:val="entry-author"/>
    <w:basedOn w:val="DefaultParagraphFont"/>
    <w:rsid w:val="007F08C0"/>
  </w:style>
  <w:style w:type="character" w:customStyle="1" w:styleId="entry-author-name">
    <w:name w:val="entry-author-name"/>
    <w:basedOn w:val="DefaultParagraphFont"/>
    <w:rsid w:val="007F08C0"/>
  </w:style>
  <w:style w:type="character" w:customStyle="1" w:styleId="arial11">
    <w:name w:val="arial_11"/>
    <w:basedOn w:val="DefaultParagraphFont"/>
    <w:rsid w:val="007F08C0"/>
  </w:style>
  <w:style w:type="character" w:customStyle="1" w:styleId="contrib-degrees">
    <w:name w:val="contrib-degrees"/>
    <w:basedOn w:val="DefaultParagraphFont"/>
    <w:rsid w:val="007F08C0"/>
  </w:style>
  <w:style w:type="character" w:customStyle="1" w:styleId="contrib-on-behalf-of">
    <w:name w:val="contrib-on-behalf-of"/>
    <w:basedOn w:val="DefaultParagraphFont"/>
    <w:rsid w:val="007F08C0"/>
  </w:style>
  <w:style w:type="character" w:customStyle="1" w:styleId="pubtime">
    <w:name w:val="pubtime"/>
    <w:basedOn w:val="DefaultParagraphFont"/>
    <w:rsid w:val="007F08C0"/>
  </w:style>
  <w:style w:type="character" w:customStyle="1" w:styleId="time">
    <w:name w:val="time"/>
    <w:basedOn w:val="DefaultParagraphFont"/>
    <w:rsid w:val="007F08C0"/>
  </w:style>
  <w:style w:type="character" w:customStyle="1" w:styleId="fbcommentscount">
    <w:name w:val="fb_comments_count"/>
    <w:basedOn w:val="DefaultParagraphFont"/>
    <w:rsid w:val="007F08C0"/>
  </w:style>
  <w:style w:type="character" w:customStyle="1" w:styleId="stsharethiscustom">
    <w:name w:val="st_sharethis_custom"/>
    <w:basedOn w:val="DefaultParagraphFont"/>
    <w:rsid w:val="007F08C0"/>
  </w:style>
  <w:style w:type="character" w:customStyle="1" w:styleId="post-date">
    <w:name w:val="post-date"/>
    <w:basedOn w:val="DefaultParagraphFont"/>
    <w:rsid w:val="007F08C0"/>
  </w:style>
  <w:style w:type="character" w:customStyle="1" w:styleId="link-external">
    <w:name w:val="link-external"/>
    <w:basedOn w:val="DefaultParagraphFont"/>
    <w:rsid w:val="007F08C0"/>
  </w:style>
  <w:style w:type="character" w:customStyle="1" w:styleId="articleauthor">
    <w:name w:val="article_author"/>
    <w:basedOn w:val="DefaultParagraphFont"/>
    <w:rsid w:val="007F08C0"/>
  </w:style>
  <w:style w:type="character" w:customStyle="1" w:styleId="articleissue">
    <w:name w:val="article_issue"/>
    <w:basedOn w:val="DefaultParagraphFont"/>
    <w:rsid w:val="007F08C0"/>
  </w:style>
  <w:style w:type="character" w:customStyle="1" w:styleId="a-size-large">
    <w:name w:val="a-size-large"/>
    <w:basedOn w:val="DefaultParagraphFont"/>
    <w:rsid w:val="007F08C0"/>
  </w:style>
  <w:style w:type="character" w:customStyle="1" w:styleId="a-size-medium">
    <w:name w:val="a-size-medium"/>
    <w:basedOn w:val="DefaultParagraphFont"/>
    <w:rsid w:val="007F08C0"/>
  </w:style>
  <w:style w:type="character" w:customStyle="1" w:styleId="contribution">
    <w:name w:val="contribution"/>
    <w:basedOn w:val="DefaultParagraphFont"/>
    <w:rsid w:val="007F08C0"/>
  </w:style>
  <w:style w:type="character" w:customStyle="1" w:styleId="a-color-secondary">
    <w:name w:val="a-color-secondary"/>
    <w:basedOn w:val="DefaultParagraphFont"/>
    <w:rsid w:val="007F08C0"/>
  </w:style>
  <w:style w:type="character" w:customStyle="1" w:styleId="ui-author">
    <w:name w:val="ui-author"/>
    <w:basedOn w:val="DefaultParagraphFont"/>
    <w:rsid w:val="007F08C0"/>
  </w:style>
  <w:style w:type="character" w:customStyle="1" w:styleId="ui-staffline">
    <w:name w:val="ui-staffline"/>
    <w:basedOn w:val="DefaultParagraphFont"/>
    <w:rsid w:val="007F08C0"/>
  </w:style>
  <w:style w:type="character" w:customStyle="1" w:styleId="value">
    <w:name w:val="value"/>
    <w:basedOn w:val="DefaultParagraphFont"/>
    <w:rsid w:val="007F08C0"/>
  </w:style>
  <w:style w:type="character" w:customStyle="1" w:styleId="specialissuelabel">
    <w:name w:val="specialissuelabel"/>
    <w:basedOn w:val="DefaultParagraphFont"/>
    <w:rsid w:val="007F08C0"/>
  </w:style>
  <w:style w:type="character" w:customStyle="1" w:styleId="referencediv">
    <w:name w:val="referencediv"/>
    <w:basedOn w:val="DefaultParagraphFont"/>
    <w:rsid w:val="007F08C0"/>
  </w:style>
  <w:style w:type="character" w:customStyle="1" w:styleId="wp-smiley">
    <w:name w:val="wp-smiley"/>
    <w:basedOn w:val="DefaultParagraphFont"/>
    <w:rsid w:val="007F08C0"/>
  </w:style>
  <w:style w:type="character" w:customStyle="1" w:styleId="meta-prep">
    <w:name w:val="meta-prep"/>
    <w:basedOn w:val="DefaultParagraphFont"/>
    <w:rsid w:val="007F08C0"/>
  </w:style>
  <w:style w:type="character" w:customStyle="1" w:styleId="artjournal">
    <w:name w:val="art_journal"/>
    <w:basedOn w:val="DefaultParagraphFont"/>
    <w:rsid w:val="007F08C0"/>
  </w:style>
  <w:style w:type="character" w:customStyle="1" w:styleId="artdatevolumeissuepart">
    <w:name w:val="art_datevolumeissuepart"/>
    <w:basedOn w:val="DefaultParagraphFont"/>
    <w:rsid w:val="007F08C0"/>
  </w:style>
  <w:style w:type="character" w:customStyle="1" w:styleId="artpages">
    <w:name w:val="art_pages"/>
    <w:basedOn w:val="DefaultParagraphFont"/>
    <w:rsid w:val="007F08C0"/>
  </w:style>
  <w:style w:type="character" w:customStyle="1" w:styleId="singlehighlightclass">
    <w:name w:val="single_highlight_class"/>
    <w:basedOn w:val="DefaultParagraphFont"/>
    <w:rsid w:val="007F08C0"/>
  </w:style>
  <w:style w:type="character" w:customStyle="1" w:styleId="degree">
    <w:name w:val="degree"/>
    <w:basedOn w:val="DefaultParagraphFont"/>
    <w:rsid w:val="007F08C0"/>
  </w:style>
  <w:style w:type="character" w:customStyle="1" w:styleId="major">
    <w:name w:val="major"/>
    <w:basedOn w:val="DefaultParagraphFont"/>
    <w:rsid w:val="007F08C0"/>
  </w:style>
  <w:style w:type="character" w:customStyle="1" w:styleId="authors">
    <w:name w:val="authors"/>
    <w:basedOn w:val="DefaultParagraphFont"/>
    <w:rsid w:val="007F08C0"/>
  </w:style>
  <w:style w:type="character" w:customStyle="1" w:styleId="views">
    <w:name w:val="views"/>
    <w:basedOn w:val="DefaultParagraphFont"/>
    <w:rsid w:val="007F08C0"/>
  </w:style>
  <w:style w:type="character" w:customStyle="1" w:styleId="stmainservices">
    <w:name w:val="stmainservices"/>
    <w:basedOn w:val="DefaultParagraphFont"/>
    <w:rsid w:val="007F08C0"/>
  </w:style>
  <w:style w:type="character" w:customStyle="1" w:styleId="stbubblehcount">
    <w:name w:val="stbubble_hcount"/>
    <w:basedOn w:val="DefaultParagraphFont"/>
    <w:rsid w:val="007F08C0"/>
  </w:style>
  <w:style w:type="character" w:customStyle="1" w:styleId="article-date">
    <w:name w:val="article-date"/>
    <w:basedOn w:val="DefaultParagraphFont"/>
    <w:rsid w:val="007F08C0"/>
  </w:style>
  <w:style w:type="character" w:customStyle="1" w:styleId="article-author">
    <w:name w:val="article-author"/>
    <w:basedOn w:val="DefaultParagraphFont"/>
    <w:rsid w:val="007F08C0"/>
  </w:style>
  <w:style w:type="character" w:customStyle="1" w:styleId="tolocaltime">
    <w:name w:val="tolocaltime"/>
    <w:basedOn w:val="DefaultParagraphFont"/>
    <w:rsid w:val="007F08C0"/>
  </w:style>
  <w:style w:type="character" w:customStyle="1" w:styleId="pb-byline">
    <w:name w:val="pb-byline"/>
    <w:basedOn w:val="DefaultParagraphFont"/>
    <w:rsid w:val="007F08C0"/>
  </w:style>
  <w:style w:type="character" w:customStyle="1" w:styleId="pb-timestamp">
    <w:name w:val="pb-timestamp"/>
    <w:basedOn w:val="DefaultParagraphFont"/>
    <w:rsid w:val="007F08C0"/>
  </w:style>
  <w:style w:type="character" w:customStyle="1" w:styleId="posted-on">
    <w:name w:val="posted-on"/>
    <w:basedOn w:val="DefaultParagraphFont"/>
    <w:rsid w:val="007F08C0"/>
  </w:style>
  <w:style w:type="character" w:customStyle="1" w:styleId="even">
    <w:name w:val="even"/>
    <w:basedOn w:val="DefaultParagraphFont"/>
    <w:rsid w:val="007F08C0"/>
  </w:style>
  <w:style w:type="character" w:customStyle="1" w:styleId="view-count">
    <w:name w:val="view-count"/>
    <w:basedOn w:val="DefaultParagraphFont"/>
    <w:rsid w:val="007F08C0"/>
  </w:style>
  <w:style w:type="character" w:customStyle="1" w:styleId="tChar">
    <w:name w:val="t Char"/>
    <w:rsid w:val="007F08C0"/>
    <w:rPr>
      <w:rFonts w:ascii="Georgia" w:eastAsia="Times New Roman" w:hAnsi="Georgia" w:cs="Calibri" w:hint="default"/>
      <w:b/>
      <w:bCs w:val="0"/>
      <w:lang w:val="x-none" w:eastAsia="x-none"/>
    </w:rPr>
  </w:style>
  <w:style w:type="character" w:customStyle="1" w:styleId="UnderlineCharChar4">
    <w:name w:val="Underline Char Char4"/>
    <w:rsid w:val="007F08C0"/>
    <w:rPr>
      <w:szCs w:val="24"/>
      <w:u w:val="single"/>
      <w:lang w:val="en-US" w:eastAsia="en-US" w:bidi="ar-SA"/>
    </w:rPr>
  </w:style>
  <w:style w:type="character" w:customStyle="1" w:styleId="BoldUnderlineCharChar3">
    <w:name w:val="BoldUnderline Char Char3"/>
    <w:rsid w:val="007F08C0"/>
    <w:rPr>
      <w:b/>
      <w:bCs w:val="0"/>
      <w:szCs w:val="24"/>
      <w:u w:val="single"/>
      <w:lang w:val="en-US" w:eastAsia="en-US" w:bidi="ar-SA"/>
    </w:rPr>
  </w:style>
  <w:style w:type="character" w:customStyle="1" w:styleId="BoldUnderlineCharChar2">
    <w:name w:val="BoldUnderline Char Char2"/>
    <w:rsid w:val="007F08C0"/>
    <w:rPr>
      <w:b/>
      <w:bCs w:val="0"/>
      <w:szCs w:val="24"/>
      <w:u w:val="single"/>
      <w:lang w:val="en-US" w:eastAsia="en-US" w:bidi="ar-SA"/>
    </w:rPr>
  </w:style>
  <w:style w:type="character" w:customStyle="1" w:styleId="5Notunderlined">
    <w:name w:val="5 Not underlined"/>
    <w:rsid w:val="007F08C0"/>
    <w:rPr>
      <w:rFonts w:ascii="Times New Roman" w:hAnsi="Times New Roman" w:cs="Times New Roman" w:hint="default"/>
      <w:sz w:val="16"/>
    </w:rPr>
  </w:style>
  <w:style w:type="character" w:customStyle="1" w:styleId="volume-issue">
    <w:name w:val="volume-issue"/>
    <w:rsid w:val="007F08C0"/>
    <w:rPr>
      <w:rFonts w:ascii="Times New Roman" w:hAnsi="Times New Roman" w:cs="Times New Roman" w:hint="default"/>
    </w:rPr>
  </w:style>
  <w:style w:type="character" w:customStyle="1" w:styleId="i">
    <w:name w:val="i"/>
    <w:basedOn w:val="DefaultParagraphFont"/>
    <w:uiPriority w:val="99"/>
    <w:rsid w:val="007F08C0"/>
  </w:style>
  <w:style w:type="character" w:customStyle="1" w:styleId="storytext">
    <w:name w:val="storytext"/>
    <w:basedOn w:val="DefaultParagraphFont"/>
    <w:rsid w:val="007F08C0"/>
  </w:style>
  <w:style w:type="character" w:customStyle="1" w:styleId="heading3char0">
    <w:name w:val="heading3char"/>
    <w:rsid w:val="007F08C0"/>
  </w:style>
  <w:style w:type="character" w:customStyle="1" w:styleId="boldness1">
    <w:name w:val="boldness1"/>
    <w:rsid w:val="007F08C0"/>
  </w:style>
  <w:style w:type="character" w:customStyle="1" w:styleId="Heading3CharCharCharChar">
    <w:name w:val="Heading 3 Char Char Char Char"/>
    <w:basedOn w:val="DefaultParagraphFont"/>
    <w:rsid w:val="007F08C0"/>
    <w:rPr>
      <w:rFonts w:ascii="Arial" w:hAnsi="Arial" w:cs="Arial" w:hint="default"/>
      <w:bCs/>
      <w:szCs w:val="26"/>
      <w:u w:val="single"/>
      <w:lang w:val="en-US" w:eastAsia="en-US" w:bidi="ar-SA"/>
    </w:rPr>
  </w:style>
  <w:style w:type="character" w:customStyle="1" w:styleId="current-selection">
    <w:name w:val="current-selection"/>
    <w:basedOn w:val="DefaultParagraphFont"/>
    <w:rsid w:val="007F08C0"/>
  </w:style>
  <w:style w:type="character" w:customStyle="1" w:styleId="a2">
    <w:name w:val="_"/>
    <w:basedOn w:val="DefaultParagraphFont"/>
    <w:rsid w:val="007F08C0"/>
  </w:style>
  <w:style w:type="character" w:customStyle="1" w:styleId="messagecontent">
    <w:name w:val="message_content"/>
    <w:rsid w:val="007F08C0"/>
  </w:style>
  <w:style w:type="character" w:customStyle="1" w:styleId="StyleUnderlineChar">
    <w:name w:val="Style Underline Char"/>
    <w:basedOn w:val="DefaultParagraphFont"/>
    <w:rsid w:val="007F08C0"/>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7F08C0"/>
    <w:rPr>
      <w:rFonts w:ascii="Verdana" w:hAnsi="Verdana" w:hint="default"/>
      <w:color w:val="000000"/>
      <w:sz w:val="16"/>
      <w:szCs w:val="16"/>
    </w:rPr>
  </w:style>
  <w:style w:type="character" w:customStyle="1" w:styleId="Heading3CharCharCharChar1">
    <w:name w:val="Heading 3 Char Char Char Char1"/>
    <w:rsid w:val="007F08C0"/>
    <w:rPr>
      <w:rFonts w:ascii="Arial" w:hAnsi="Arial" w:cs="Arial" w:hint="default"/>
      <w:bCs/>
      <w:szCs w:val="26"/>
      <w:u w:val="single"/>
      <w:lang w:val="en-US" w:eastAsia="en-US" w:bidi="ar-SA"/>
    </w:rPr>
  </w:style>
  <w:style w:type="character" w:customStyle="1" w:styleId="comment-body">
    <w:name w:val="comment-body"/>
    <w:rsid w:val="007F08C0"/>
  </w:style>
  <w:style w:type="character" w:customStyle="1" w:styleId="UnderlineCharCharChar1">
    <w:name w:val="Underline Char Char Char1"/>
    <w:rsid w:val="007F08C0"/>
    <w:rPr>
      <w:u w:val="single"/>
      <w:lang w:val="en-US" w:eastAsia="en-US" w:bidi="ar-SA"/>
    </w:rPr>
  </w:style>
  <w:style w:type="character" w:customStyle="1" w:styleId="mw-headline">
    <w:name w:val="mw-headline"/>
    <w:rsid w:val="007F08C0"/>
  </w:style>
  <w:style w:type="character" w:customStyle="1" w:styleId="flagicon">
    <w:name w:val="flagicon"/>
    <w:rsid w:val="007F08C0"/>
  </w:style>
  <w:style w:type="character" w:customStyle="1" w:styleId="apturelink">
    <w:name w:val="apturelink"/>
    <w:rsid w:val="007F08C0"/>
  </w:style>
  <w:style w:type="character" w:customStyle="1" w:styleId="apturelinkicon">
    <w:name w:val="apturelinkicon"/>
    <w:rsid w:val="007F08C0"/>
  </w:style>
  <w:style w:type="character" w:customStyle="1" w:styleId="UnderlineChar1Char">
    <w:name w:val="Underline Char1 Char"/>
    <w:rsid w:val="007F08C0"/>
    <w:rPr>
      <w:rFonts w:ascii="Calibri" w:eastAsia="MS Mincho" w:hAnsi="Calibri" w:cs="Calibri" w:hint="default"/>
      <w:szCs w:val="20"/>
      <w:u w:val="single"/>
    </w:rPr>
  </w:style>
  <w:style w:type="character" w:customStyle="1" w:styleId="ptitleinside">
    <w:name w:val="p_title_inside"/>
    <w:rsid w:val="007F08C0"/>
  </w:style>
  <w:style w:type="character" w:customStyle="1" w:styleId="Heading1CharChar1">
    <w:name w:val="Heading 1 Char Char1"/>
    <w:rsid w:val="007F08C0"/>
    <w:rPr>
      <w:rFonts w:ascii="Arial" w:hAnsi="Arial" w:cs="Arial" w:hint="default"/>
      <w:b/>
      <w:bCs/>
      <w:szCs w:val="32"/>
      <w:lang w:val="en-US" w:eastAsia="en-US" w:bidi="ar-SA"/>
    </w:rPr>
  </w:style>
  <w:style w:type="character" w:customStyle="1" w:styleId="StyleUnderlineCharChar9ptBold">
    <w:name w:val="Style Underline Char Char + 9 pt Bold"/>
    <w:rsid w:val="007F08C0"/>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7F08C0"/>
    <w:rPr>
      <w:rFonts w:ascii="Times New Roman" w:hAnsi="Times New Roman" w:cs="Times New Roman" w:hint="default"/>
      <w:b/>
      <w:bCs/>
      <w:noProof w:val="0"/>
      <w:sz w:val="20"/>
      <w:u w:val="single"/>
    </w:rPr>
  </w:style>
  <w:style w:type="character" w:customStyle="1" w:styleId="StyleUnderlineCharChar19pt">
    <w:name w:val="Style Underline Char Char1 + 9 pt"/>
    <w:rsid w:val="007F08C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F08C0"/>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7F08C0"/>
    <w:rPr>
      <w:rFonts w:ascii="Georgia" w:eastAsia="Times New Roman" w:hAnsi="Georgia" w:hint="default"/>
      <w:b/>
      <w:bCs w:val="0"/>
      <w:smallCaps/>
      <w:sz w:val="24"/>
      <w:szCs w:val="24"/>
      <w:u w:val="single"/>
    </w:rPr>
  </w:style>
  <w:style w:type="character" w:customStyle="1" w:styleId="CardTextCharChar">
    <w:name w:val="Card Text Char Char"/>
    <w:rsid w:val="007F08C0"/>
    <w:rPr>
      <w:rFonts w:ascii="Times New Roman" w:eastAsia="Times New Roman" w:hAnsi="Times New Roman" w:cs="Times New Roman" w:hint="default"/>
      <w:sz w:val="20"/>
      <w:szCs w:val="20"/>
    </w:rPr>
  </w:style>
  <w:style w:type="character" w:customStyle="1" w:styleId="citeChar1">
    <w:name w:val="cite Char"/>
    <w:locked/>
    <w:rsid w:val="007F08C0"/>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7F08C0"/>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7F08C0"/>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7F08C0"/>
    <w:rPr>
      <w:i/>
      <w:iCs/>
      <w:sz w:val="20"/>
      <w:u w:val="single"/>
    </w:rPr>
  </w:style>
  <w:style w:type="character" w:customStyle="1" w:styleId="HIGHLIGHT0">
    <w:name w:val="HIGHLIGHT"/>
    <w:uiPriority w:val="1"/>
    <w:rsid w:val="007F08C0"/>
    <w:rPr>
      <w:rFonts w:ascii="Times New Roman" w:hAnsi="Times New Roman" w:cs="Times New Roman" w:hint="default"/>
      <w:sz w:val="24"/>
      <w:u w:val="single"/>
      <w:bdr w:val="none" w:sz="0" w:space="0" w:color="auto" w:frame="1"/>
    </w:rPr>
  </w:style>
  <w:style w:type="character" w:customStyle="1" w:styleId="CardsCharChar">
    <w:name w:val="Cards Char Char"/>
    <w:rsid w:val="007F08C0"/>
    <w:rPr>
      <w:rFonts w:ascii="Times New Roman" w:eastAsia="Times New Roman" w:hAnsi="Times New Roman" w:cs="Times New Roman" w:hint="default"/>
      <w:szCs w:val="24"/>
    </w:rPr>
  </w:style>
  <w:style w:type="character" w:customStyle="1" w:styleId="article-record-publication-volume-issue">
    <w:name w:val="article-record-publication-volume-issue"/>
    <w:rsid w:val="007F08C0"/>
  </w:style>
  <w:style w:type="character" w:customStyle="1" w:styleId="resultbodyblack">
    <w:name w:val="resultbodyblack"/>
    <w:rsid w:val="007F08C0"/>
    <w:rPr>
      <w:rFonts w:ascii="Times New Roman" w:hAnsi="Times New Roman" w:cs="Times New Roman" w:hint="default"/>
    </w:rPr>
  </w:style>
  <w:style w:type="character" w:customStyle="1" w:styleId="3TagCite">
    <w:name w:val="3 Tag/Cite"/>
    <w:rsid w:val="007F08C0"/>
    <w:rPr>
      <w:rFonts w:ascii="Times New Roman" w:hAnsi="Times New Roman" w:cs="Times New Roman" w:hint="default"/>
      <w:b/>
      <w:bCs w:val="0"/>
    </w:rPr>
  </w:style>
  <w:style w:type="character" w:customStyle="1" w:styleId="4Qualifications">
    <w:name w:val="4 Qualifications"/>
    <w:rsid w:val="007F08C0"/>
    <w:rPr>
      <w:rFonts w:ascii="Times New Roman" w:hAnsi="Times New Roman" w:cs="Times New Roman" w:hint="default"/>
      <w:sz w:val="19"/>
    </w:rPr>
  </w:style>
  <w:style w:type="character" w:customStyle="1" w:styleId="6Underlined">
    <w:name w:val="6 Underlined"/>
    <w:rsid w:val="007F08C0"/>
    <w:rPr>
      <w:rFonts w:ascii="Times New Roman" w:hAnsi="Times New Roman" w:cs="Times New Roman" w:hint="default"/>
      <w:b/>
      <w:bCs w:val="0"/>
      <w:sz w:val="21"/>
      <w:u w:val="single"/>
    </w:rPr>
  </w:style>
  <w:style w:type="character" w:customStyle="1" w:styleId="nohighlighting">
    <w:name w:val="no highlighting"/>
    <w:rsid w:val="007F08C0"/>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7F08C0"/>
    <w:rPr>
      <w:rFonts w:ascii="Cambria" w:hAnsi="Cambria" w:hint="default"/>
      <w:sz w:val="21"/>
      <w:u w:val="single"/>
    </w:rPr>
  </w:style>
  <w:style w:type="character" w:customStyle="1" w:styleId="CharChar61">
    <w:name w:val="Char Char61"/>
    <w:rsid w:val="007F08C0"/>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7F08C0"/>
    <w:pPr>
      <w:tabs>
        <w:tab w:val="num" w:pos="360"/>
      </w:tabs>
      <w:spacing w:line="256" w:lineRule="auto"/>
      <w:ind w:left="360" w:hanging="360"/>
      <w:contextualSpacing/>
    </w:pPr>
    <w:rPr>
      <w:rFonts w:eastAsia="Calibri" w:cs="Calibri"/>
    </w:rPr>
  </w:style>
  <w:style w:type="character" w:customStyle="1" w:styleId="styledate">
    <w:name w:val="styledate"/>
    <w:rsid w:val="007F08C0"/>
  </w:style>
  <w:style w:type="character" w:customStyle="1" w:styleId="BoldandUnderlineChar1">
    <w:name w:val="Bold and Underline Char1"/>
    <w:rsid w:val="007F08C0"/>
    <w:rPr>
      <w:b/>
      <w:bCs w:val="0"/>
      <w:szCs w:val="24"/>
      <w:u w:val="single"/>
      <w:lang w:val="en-US" w:eastAsia="en-US" w:bidi="ar-SA"/>
    </w:rPr>
  </w:style>
  <w:style w:type="character" w:customStyle="1" w:styleId="BoldandUnderlineChar1Char2">
    <w:name w:val="Bold and Underline Char1 Char2"/>
    <w:rsid w:val="007F08C0"/>
    <w:rPr>
      <w:b/>
      <w:bCs w:val="0"/>
      <w:szCs w:val="24"/>
      <w:u w:val="single"/>
      <w:lang w:val="en-US" w:eastAsia="en-US" w:bidi="ar-SA"/>
    </w:rPr>
  </w:style>
  <w:style w:type="character" w:customStyle="1" w:styleId="BoldandUnderlineCharChar1">
    <w:name w:val="Bold and Underline Char Char1"/>
    <w:rsid w:val="007F08C0"/>
    <w:rPr>
      <w:b/>
      <w:bCs w:val="0"/>
      <w:szCs w:val="24"/>
      <w:u w:val="single"/>
      <w:lang w:val="en-US" w:eastAsia="en-US" w:bidi="ar-SA"/>
    </w:rPr>
  </w:style>
  <w:style w:type="character" w:customStyle="1" w:styleId="BoldandUnderlineChar6">
    <w:name w:val="Bold and Underline Char6"/>
    <w:rsid w:val="007F08C0"/>
    <w:rPr>
      <w:b/>
      <w:bCs w:val="0"/>
      <w:szCs w:val="24"/>
      <w:u w:val="single"/>
      <w:lang w:val="en-US" w:eastAsia="en-US" w:bidi="ar-SA"/>
    </w:rPr>
  </w:style>
  <w:style w:type="character" w:customStyle="1" w:styleId="title-link-wrapper">
    <w:name w:val="title-link-wrapper"/>
    <w:rsid w:val="007F08C0"/>
  </w:style>
  <w:style w:type="character" w:customStyle="1" w:styleId="medium-font">
    <w:name w:val="medium-font"/>
    <w:rsid w:val="007F08C0"/>
  </w:style>
  <w:style w:type="character" w:customStyle="1" w:styleId="ReallySamllTextChar">
    <w:name w:val="ReallySamllText Char"/>
    <w:rsid w:val="007F08C0"/>
    <w:rPr>
      <w:sz w:val="12"/>
      <w:szCs w:val="24"/>
      <w:lang w:val="en-US" w:eastAsia="en-US" w:bidi="ar-SA"/>
    </w:rPr>
  </w:style>
  <w:style w:type="character" w:customStyle="1" w:styleId="style10">
    <w:name w:val="style1"/>
    <w:rsid w:val="007F08C0"/>
  </w:style>
  <w:style w:type="character" w:customStyle="1" w:styleId="pmtermsel">
    <w:name w:val="pmtermsel"/>
    <w:rsid w:val="007F08C0"/>
  </w:style>
  <w:style w:type="character" w:customStyle="1" w:styleId="showipapr">
    <w:name w:val="show_ipapr"/>
    <w:rsid w:val="007F08C0"/>
  </w:style>
  <w:style w:type="character" w:customStyle="1" w:styleId="dnindex">
    <w:name w:val="dnindex"/>
    <w:rsid w:val="007F08C0"/>
  </w:style>
  <w:style w:type="character" w:customStyle="1" w:styleId="23">
    <w:name w:val="23"/>
    <w:rsid w:val="007F08C0"/>
    <w:rPr>
      <w:rFonts w:ascii="Times New Roman" w:hAnsi="Times New Roman" w:cs="Arial" w:hint="default"/>
      <w:bCs/>
      <w:sz w:val="20"/>
      <w:u w:val="single"/>
      <w:lang w:val="en-US" w:eastAsia="en-US" w:bidi="ar-SA"/>
    </w:rPr>
  </w:style>
  <w:style w:type="character" w:customStyle="1" w:styleId="33">
    <w:name w:val="33"/>
    <w:rsid w:val="007F08C0"/>
    <w:rPr>
      <w:rFonts w:ascii="Times New Roman" w:hAnsi="Times New Roman" w:cs="Arial" w:hint="default"/>
      <w:b/>
      <w:bCs/>
      <w:sz w:val="20"/>
      <w:u w:val="single"/>
      <w:lang w:val="en-US" w:eastAsia="en-US" w:bidi="ar-SA"/>
    </w:rPr>
  </w:style>
  <w:style w:type="character" w:customStyle="1" w:styleId="55">
    <w:name w:val="55"/>
    <w:rsid w:val="007F08C0"/>
    <w:rPr>
      <w:rFonts w:ascii="Arial" w:hAnsi="Arial" w:cs="Arial" w:hint="default"/>
      <w:bCs/>
      <w:sz w:val="20"/>
      <w:u w:val="single"/>
      <w:lang w:val="en-US" w:eastAsia="en-US" w:bidi="ar-SA"/>
    </w:rPr>
  </w:style>
  <w:style w:type="character" w:customStyle="1" w:styleId="authoraffil">
    <w:name w:val="authoraffil"/>
    <w:rsid w:val="007F08C0"/>
  </w:style>
  <w:style w:type="character" w:customStyle="1" w:styleId="CharChar8">
    <w:name w:val="Char Char8"/>
    <w:rsid w:val="007F08C0"/>
    <w:rPr>
      <w:rFonts w:ascii="Georgia" w:eastAsia="Times New Roman" w:hAnsi="Georgia" w:hint="default"/>
      <w:b/>
      <w:bCs/>
      <w:sz w:val="30"/>
      <w:szCs w:val="28"/>
      <w:u w:val="single"/>
    </w:rPr>
  </w:style>
  <w:style w:type="character" w:customStyle="1" w:styleId="FontStyle13">
    <w:name w:val="Font Style13"/>
    <w:uiPriority w:val="99"/>
    <w:rsid w:val="007F08C0"/>
    <w:rPr>
      <w:rFonts w:ascii="Constantia" w:hAnsi="Constantia" w:cs="Constantia" w:hint="default"/>
      <w:sz w:val="18"/>
      <w:szCs w:val="18"/>
    </w:rPr>
  </w:style>
  <w:style w:type="character" w:customStyle="1" w:styleId="TagsCharCharCharChar">
    <w:name w:val="Tags Char Char Char Char"/>
    <w:rsid w:val="007F08C0"/>
    <w:rPr>
      <w:rFonts w:ascii="Times New Roman" w:eastAsia="Times New Roman" w:hAnsi="Times New Roman" w:cs="Times New Roman" w:hint="default"/>
      <w:b/>
      <w:bCs w:val="0"/>
      <w:sz w:val="24"/>
      <w:szCs w:val="24"/>
    </w:rPr>
  </w:style>
  <w:style w:type="character" w:customStyle="1" w:styleId="boldcitationChar">
    <w:name w:val="bold citation Char"/>
    <w:rsid w:val="007F08C0"/>
    <w:rPr>
      <w:rFonts w:ascii="Arial" w:hAnsi="Arial" w:cs="Arial" w:hint="default"/>
      <w:b/>
      <w:bCs w:val="0"/>
      <w:sz w:val="28"/>
      <w:szCs w:val="24"/>
      <w:u w:val="thick"/>
      <w:lang w:val="en-US" w:eastAsia="en-US" w:bidi="ar-SA"/>
    </w:rPr>
  </w:style>
  <w:style w:type="character" w:customStyle="1" w:styleId="BoldunderlineChar4">
    <w:name w:val="Bold/underline Char"/>
    <w:rsid w:val="007F08C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F08C0"/>
  </w:style>
  <w:style w:type="character" w:customStyle="1" w:styleId="boldciteChar1">
    <w:name w:val="bold cite Char1"/>
    <w:rsid w:val="007F08C0"/>
    <w:rPr>
      <w:b/>
      <w:bCs w:val="0"/>
      <w:sz w:val="28"/>
      <w:u w:val="thick" w:color="000000"/>
    </w:rPr>
  </w:style>
  <w:style w:type="character" w:customStyle="1" w:styleId="tagCharCharChar1">
    <w:name w:val="tag Char Char Char1"/>
    <w:rsid w:val="007F08C0"/>
    <w:rPr>
      <w:b/>
      <w:bCs w:val="0"/>
      <w:sz w:val="24"/>
      <w:lang w:val="en-US" w:eastAsia="en-US" w:bidi="ar-SA"/>
    </w:rPr>
  </w:style>
  <w:style w:type="character" w:customStyle="1" w:styleId="underlinecardChar0">
    <w:name w:val="underline card Char"/>
    <w:rsid w:val="007F08C0"/>
    <w:rPr>
      <w:rFonts w:ascii="Arial" w:hAnsi="Arial" w:cs="Arial" w:hint="default"/>
      <w:sz w:val="18"/>
      <w:szCs w:val="24"/>
      <w:u w:val="single"/>
      <w:lang w:val="en-US" w:eastAsia="en-US" w:bidi="ar-SA"/>
    </w:rPr>
  </w:style>
  <w:style w:type="character" w:customStyle="1" w:styleId="articleauthor0">
    <w:name w:val="articleauthor"/>
    <w:rsid w:val="007F08C0"/>
  </w:style>
  <w:style w:type="character" w:customStyle="1" w:styleId="bodysubtoc">
    <w:name w:val="bodysubtoc"/>
    <w:rsid w:val="007F08C0"/>
  </w:style>
  <w:style w:type="character" w:customStyle="1" w:styleId="lefttitlesmaller">
    <w:name w:val="lefttitlesmaller"/>
    <w:rsid w:val="007F08C0"/>
  </w:style>
  <w:style w:type="character" w:customStyle="1" w:styleId="mb">
    <w:name w:val="mb"/>
    <w:rsid w:val="007F08C0"/>
  </w:style>
  <w:style w:type="character" w:customStyle="1" w:styleId="submitted-date">
    <w:name w:val="submitted-date"/>
    <w:rsid w:val="007F08C0"/>
  </w:style>
  <w:style w:type="character" w:customStyle="1" w:styleId="submitted-time">
    <w:name w:val="submitted-time"/>
    <w:rsid w:val="007F08C0"/>
  </w:style>
  <w:style w:type="character" w:customStyle="1" w:styleId="A20">
    <w:name w:val="A2"/>
    <w:uiPriority w:val="99"/>
    <w:rsid w:val="007F08C0"/>
    <w:rPr>
      <w:rFonts w:ascii="Sabon LT Std" w:hAnsi="Sabon LT Std" w:cs="Sabon LT Std" w:hint="default"/>
      <w:color w:val="000000"/>
      <w:sz w:val="15"/>
      <w:szCs w:val="15"/>
    </w:rPr>
  </w:style>
  <w:style w:type="character" w:customStyle="1" w:styleId="searchword">
    <w:name w:val="searchword"/>
    <w:rsid w:val="007F08C0"/>
  </w:style>
  <w:style w:type="character" w:customStyle="1" w:styleId="FontStyle19">
    <w:name w:val="Font Style19"/>
    <w:basedOn w:val="DefaultParagraphFont"/>
    <w:uiPriority w:val="99"/>
    <w:rsid w:val="007F08C0"/>
    <w:rPr>
      <w:rFonts w:ascii="Times New Roman" w:hAnsi="Times New Roman" w:cs="Times New Roman" w:hint="default"/>
      <w:sz w:val="18"/>
      <w:szCs w:val="18"/>
    </w:rPr>
  </w:style>
  <w:style w:type="character" w:customStyle="1" w:styleId="bylines">
    <w:name w:val="bylines"/>
    <w:basedOn w:val="DefaultParagraphFont"/>
    <w:rsid w:val="007F08C0"/>
  </w:style>
  <w:style w:type="character" w:customStyle="1" w:styleId="StyleStyleBoldUnderlineUnderlineIntenseEmphasis1apple-style-2">
    <w:name w:val="Style Style Bold UnderlineUnderlineIntense Emphasis1apple-style-...2"/>
    <w:basedOn w:val="DefaultParagraphFont"/>
    <w:rsid w:val="007F08C0"/>
    <w:rPr>
      <w:b w:val="0"/>
      <w:bCs/>
      <w:sz w:val="22"/>
      <w:u w:val="single"/>
    </w:rPr>
  </w:style>
  <w:style w:type="character" w:customStyle="1" w:styleId="FontStyle57">
    <w:name w:val="Font Style57"/>
    <w:rsid w:val="007F08C0"/>
    <w:rPr>
      <w:rFonts w:ascii="Georgia" w:hAnsi="Georgia" w:cs="Georgia" w:hint="default"/>
      <w:b/>
      <w:bCs/>
      <w:sz w:val="14"/>
      <w:szCs w:val="14"/>
    </w:rPr>
  </w:style>
  <w:style w:type="character" w:customStyle="1" w:styleId="FontStyle89">
    <w:name w:val="Font Style89"/>
    <w:rsid w:val="007F08C0"/>
    <w:rPr>
      <w:rFonts w:ascii="Times New Roman" w:hAnsi="Times New Roman" w:cs="Times New Roman" w:hint="default"/>
      <w:b/>
      <w:bCs/>
      <w:smallCaps/>
      <w:spacing w:val="40"/>
      <w:sz w:val="16"/>
      <w:szCs w:val="16"/>
    </w:rPr>
  </w:style>
  <w:style w:type="character" w:customStyle="1" w:styleId="style3Char0">
    <w:name w:val="style 3 Char"/>
    <w:rsid w:val="007F08C0"/>
    <w:rPr>
      <w:sz w:val="18"/>
      <w:szCs w:val="24"/>
      <w:lang w:val="en-US" w:eastAsia="en-US" w:bidi="ar-SA"/>
    </w:rPr>
  </w:style>
  <w:style w:type="character" w:customStyle="1" w:styleId="BlockHeadingsChar1">
    <w:name w:val="Block Headings Char1"/>
    <w:rsid w:val="007F08C0"/>
    <w:rPr>
      <w:b/>
      <w:bCs w:val="0"/>
      <w:caps/>
    </w:rPr>
  </w:style>
  <w:style w:type="character" w:customStyle="1" w:styleId="Longcite">
    <w:name w:val="Longcite"/>
    <w:rsid w:val="007F08C0"/>
    <w:rPr>
      <w:sz w:val="16"/>
    </w:rPr>
  </w:style>
  <w:style w:type="character" w:customStyle="1" w:styleId="FontStyle170">
    <w:name w:val="Font Style170"/>
    <w:uiPriority w:val="99"/>
    <w:rsid w:val="007F08C0"/>
    <w:rPr>
      <w:rFonts w:ascii="Bookman Old Style" w:hAnsi="Bookman Old Style" w:cs="Bookman Old Style" w:hint="default"/>
      <w:sz w:val="16"/>
      <w:szCs w:val="16"/>
    </w:rPr>
  </w:style>
  <w:style w:type="character" w:customStyle="1" w:styleId="FontStyle17">
    <w:name w:val="Font Style17"/>
    <w:uiPriority w:val="99"/>
    <w:rsid w:val="007F08C0"/>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7F08C0"/>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7F08C0"/>
  </w:style>
  <w:style w:type="character" w:customStyle="1" w:styleId="m-8559461887574130099gmail-styleunderline">
    <w:name w:val="m_-8559461887574130099gmail-styleunderline"/>
    <w:basedOn w:val="DefaultParagraphFont"/>
    <w:rsid w:val="007F08C0"/>
  </w:style>
  <w:style w:type="table" w:styleId="TableGrid">
    <w:name w:val="Table Grid"/>
    <w:basedOn w:val="TableNormal"/>
    <w:rsid w:val="007F08C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7F08C0"/>
    <w:rPr>
      <w:rFonts w:eastAsia="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7F08C0"/>
    <w:pPr>
      <w:spacing w:line="256" w:lineRule="auto"/>
      <w:ind w:left="400"/>
    </w:pPr>
    <w:rPr>
      <w:rFonts w:eastAsia="Times New Roman"/>
      <w:szCs w:val="20"/>
    </w:rPr>
  </w:style>
  <w:style w:type="paragraph" w:styleId="TOC4">
    <w:name w:val="toc 4"/>
    <w:basedOn w:val="Normal"/>
    <w:next w:val="Normal"/>
    <w:autoRedefine/>
    <w:semiHidden/>
    <w:unhideWhenUsed/>
    <w:rsid w:val="007F08C0"/>
    <w:pPr>
      <w:spacing w:line="256" w:lineRule="auto"/>
      <w:ind w:left="600"/>
    </w:pPr>
    <w:rPr>
      <w:rFonts w:eastAsia="Times New Roman"/>
      <w:szCs w:val="20"/>
    </w:rPr>
  </w:style>
  <w:style w:type="paragraph" w:styleId="TOC5">
    <w:name w:val="toc 5"/>
    <w:basedOn w:val="Normal"/>
    <w:next w:val="Normal"/>
    <w:autoRedefine/>
    <w:semiHidden/>
    <w:unhideWhenUsed/>
    <w:rsid w:val="007F08C0"/>
    <w:pPr>
      <w:spacing w:line="256" w:lineRule="auto"/>
      <w:ind w:left="800"/>
    </w:pPr>
    <w:rPr>
      <w:rFonts w:eastAsia="Times New Roman"/>
      <w:szCs w:val="20"/>
    </w:rPr>
  </w:style>
  <w:style w:type="paragraph" w:styleId="TOC6">
    <w:name w:val="toc 6"/>
    <w:basedOn w:val="Normal"/>
    <w:next w:val="Normal"/>
    <w:autoRedefine/>
    <w:semiHidden/>
    <w:unhideWhenUsed/>
    <w:rsid w:val="007F08C0"/>
    <w:pPr>
      <w:spacing w:line="256" w:lineRule="auto"/>
      <w:ind w:left="1000"/>
    </w:pPr>
    <w:rPr>
      <w:rFonts w:eastAsia="Times New Roman"/>
      <w:szCs w:val="20"/>
    </w:rPr>
  </w:style>
  <w:style w:type="paragraph" w:styleId="TOC7">
    <w:name w:val="toc 7"/>
    <w:basedOn w:val="Normal"/>
    <w:next w:val="Normal"/>
    <w:autoRedefine/>
    <w:semiHidden/>
    <w:unhideWhenUsed/>
    <w:rsid w:val="007F08C0"/>
    <w:pPr>
      <w:spacing w:line="256" w:lineRule="auto"/>
      <w:ind w:left="1200"/>
    </w:pPr>
    <w:rPr>
      <w:rFonts w:eastAsia="Times New Roman"/>
      <w:szCs w:val="20"/>
    </w:rPr>
  </w:style>
  <w:style w:type="paragraph" w:styleId="TOC8">
    <w:name w:val="toc 8"/>
    <w:basedOn w:val="Normal"/>
    <w:next w:val="Normal"/>
    <w:autoRedefine/>
    <w:semiHidden/>
    <w:unhideWhenUsed/>
    <w:rsid w:val="007F08C0"/>
    <w:pPr>
      <w:spacing w:line="256" w:lineRule="auto"/>
      <w:ind w:left="1400"/>
    </w:pPr>
    <w:rPr>
      <w:rFonts w:eastAsia="Times New Roman"/>
      <w:szCs w:val="20"/>
    </w:rPr>
  </w:style>
  <w:style w:type="paragraph" w:styleId="TOC9">
    <w:name w:val="toc 9"/>
    <w:basedOn w:val="Normal"/>
    <w:next w:val="Normal"/>
    <w:autoRedefine/>
    <w:semiHidden/>
    <w:unhideWhenUsed/>
    <w:rsid w:val="007F08C0"/>
    <w:pPr>
      <w:spacing w:line="256" w:lineRule="auto"/>
      <w:ind w:left="1600"/>
    </w:pPr>
    <w:rPr>
      <w:rFonts w:eastAsia="Times New Roman"/>
      <w:sz w:val="20"/>
      <w:lang w:bidi="en-US"/>
    </w:rPr>
  </w:style>
  <w:style w:type="paragraph" w:styleId="NormalIndent">
    <w:name w:val="Normal Indent"/>
    <w:basedOn w:val="Normal"/>
    <w:semiHidden/>
    <w:unhideWhenUsed/>
    <w:rsid w:val="007F08C0"/>
    <w:pPr>
      <w:spacing w:line="256" w:lineRule="auto"/>
      <w:ind w:left="720"/>
    </w:pPr>
    <w:rPr>
      <w:rFonts w:eastAsia="Times New Roman"/>
      <w:szCs w:val="20"/>
    </w:rPr>
  </w:style>
  <w:style w:type="paragraph" w:styleId="Caption">
    <w:name w:val="caption"/>
    <w:basedOn w:val="Normal"/>
    <w:next w:val="Normal"/>
    <w:semiHidden/>
    <w:unhideWhenUsed/>
    <w:qFormat/>
    <w:rsid w:val="007F08C0"/>
    <w:pPr>
      <w:spacing w:line="256" w:lineRule="auto"/>
    </w:pPr>
    <w:rPr>
      <w:rFonts w:eastAsia="Times New Roman"/>
      <w:b/>
      <w:bCs/>
      <w:sz w:val="18"/>
      <w:szCs w:val="18"/>
      <w:lang w:bidi="en-US"/>
    </w:rPr>
  </w:style>
  <w:style w:type="paragraph" w:styleId="EnvelopeAddress">
    <w:name w:val="envelope address"/>
    <w:basedOn w:val="Normal"/>
    <w:semiHidden/>
    <w:unhideWhenUsed/>
    <w:rsid w:val="007F08C0"/>
    <w:pPr>
      <w:framePr w:w="7920" w:h="1980" w:hSpace="180" w:wrap="auto" w:hAnchor="page" w:xAlign="center" w:yAlign="bottom"/>
      <w:spacing w:line="256" w:lineRule="auto"/>
      <w:ind w:left="2880"/>
    </w:pPr>
    <w:rPr>
      <w:rFonts w:eastAsia="Times New Roman"/>
      <w:sz w:val="28"/>
    </w:rPr>
  </w:style>
  <w:style w:type="paragraph" w:styleId="EnvelopeReturn">
    <w:name w:val="envelope return"/>
    <w:basedOn w:val="Normal"/>
    <w:semiHidden/>
    <w:unhideWhenUsed/>
    <w:rsid w:val="007F08C0"/>
    <w:pPr>
      <w:spacing w:line="256" w:lineRule="auto"/>
    </w:pPr>
    <w:rPr>
      <w:rFonts w:eastAsia="Times New Roman"/>
      <w:sz w:val="24"/>
      <w:szCs w:val="20"/>
    </w:rPr>
  </w:style>
  <w:style w:type="paragraph" w:styleId="List">
    <w:name w:val="List"/>
    <w:basedOn w:val="Normal"/>
    <w:uiPriority w:val="99"/>
    <w:semiHidden/>
    <w:unhideWhenUsed/>
    <w:rsid w:val="007F08C0"/>
    <w:pPr>
      <w:spacing w:line="256" w:lineRule="auto"/>
      <w:contextualSpacing/>
    </w:pPr>
    <w:rPr>
      <w:rFonts w:eastAsia="Calibri"/>
    </w:rPr>
  </w:style>
  <w:style w:type="paragraph" w:styleId="BlockText">
    <w:name w:val="Block Text"/>
    <w:basedOn w:val="Normal"/>
    <w:semiHidden/>
    <w:unhideWhenUsed/>
    <w:rsid w:val="007F08C0"/>
    <w:pPr>
      <w:spacing w:line="256" w:lineRule="auto"/>
      <w:ind w:left="229" w:right="229"/>
    </w:pPr>
    <w:rPr>
      <w:rFonts w:ascii="Verdana" w:eastAsia="Times New Roman" w:hAnsi="Verdana"/>
      <w:szCs w:val="20"/>
    </w:rPr>
  </w:style>
  <w:style w:type="paragraph" w:styleId="Revision">
    <w:name w:val="Revision"/>
    <w:uiPriority w:val="99"/>
    <w:semiHidden/>
    <w:rsid w:val="007F08C0"/>
    <w:rPr>
      <w:rFonts w:ascii="Arial Narrow" w:eastAsia="SimSun" w:hAnsi="Arial Narrow" w:cs="Calibri"/>
      <w:sz w:val="20"/>
    </w:rPr>
  </w:style>
  <w:style w:type="paragraph" w:styleId="TOCHeading">
    <w:name w:val="TOC Heading"/>
    <w:basedOn w:val="Heading1"/>
    <w:next w:val="Normal"/>
    <w:uiPriority w:val="39"/>
    <w:semiHidden/>
    <w:unhideWhenUsed/>
    <w:qFormat/>
    <w:rsid w:val="007F08C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7F08C0"/>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38" Type="http://schemas.openxmlformats.org/officeDocument/2006/relationships/hyperlink" Target="http://people.su.se/~jolso/HS-texter/shaltthou.pdf"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hyperlink" Target="http://sce.sagepub.co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doi.org/10.1080/014959302317350855" TargetMode="External"/><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plato.stanford.edu/entries/naturalis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18645</Words>
  <Characters>102921</Characters>
  <Application>Microsoft Office Word</Application>
  <DocSecurity>0</DocSecurity>
  <Lines>1143</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2022-01-08T19:22:00Z</dcterms:created>
  <dcterms:modified xsi:type="dcterms:W3CDTF">2022-01-08T19:23:00Z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